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8743" w14:textId="068B31A5" w:rsidR="00E42E4C" w:rsidRDefault="002547D5" w:rsidP="002547D5">
      <w:pPr>
        <w:pStyle w:val="Heading1"/>
      </w:pPr>
      <w:r>
        <w:t>1NC</w:t>
      </w:r>
    </w:p>
    <w:p w14:paraId="24FC304E" w14:textId="1E6BA0CA" w:rsidR="002547D5" w:rsidRDefault="002547D5" w:rsidP="002547D5">
      <w:pPr>
        <w:pStyle w:val="Heading2"/>
      </w:pPr>
      <w:r>
        <w:t>1</w:t>
      </w:r>
    </w:p>
    <w:p w14:paraId="220439FB" w14:textId="27DA5153" w:rsidR="002547D5" w:rsidRDefault="002547D5" w:rsidP="002547D5">
      <w:pPr>
        <w:pStyle w:val="Heading4"/>
      </w:pPr>
      <w:r>
        <w:t xml:space="preserve">Interpretation: the </w:t>
      </w:r>
      <w:proofErr w:type="spellStart"/>
      <w:r>
        <w:t>Aff</w:t>
      </w:r>
      <w:proofErr w:type="spellEnd"/>
      <w:r>
        <w:t xml:space="preserve"> must disclose their case 30 minutes before the round.</w:t>
      </w:r>
    </w:p>
    <w:p w14:paraId="7D6EB32B" w14:textId="6C686C33" w:rsidR="002547D5" w:rsidRDefault="002547D5" w:rsidP="002547D5">
      <w:pPr>
        <w:pStyle w:val="Heading4"/>
      </w:pPr>
      <w:r>
        <w:t xml:space="preserve">Violation: they have a couple of cites, but there is no contact information and there are no open source docs for </w:t>
      </w:r>
      <w:proofErr w:type="spellStart"/>
      <w:proofErr w:type="gramStart"/>
      <w:r>
        <w:t>glenbrooks</w:t>
      </w:r>
      <w:proofErr w:type="spellEnd"/>
      <w:r>
        <w:t>(</w:t>
      </w:r>
      <w:proofErr w:type="gramEnd"/>
      <w:r>
        <w:t xml:space="preserve">look at screenshot </w:t>
      </w:r>
      <w:proofErr w:type="spellStart"/>
      <w:r>
        <w:t>belows</w:t>
      </w:r>
      <w:proofErr w:type="spellEnd"/>
      <w:r>
        <w:t>)</w:t>
      </w:r>
    </w:p>
    <w:p w14:paraId="7D0BD94F" w14:textId="17E2465E" w:rsidR="002547D5" w:rsidRPr="002547D5" w:rsidRDefault="002547D5" w:rsidP="002547D5">
      <w:r>
        <w:rPr>
          <w:noProof/>
        </w:rPr>
        <w:drawing>
          <wp:inline distT="0" distB="0" distL="0" distR="0" wp14:anchorId="596524E0" wp14:editId="1F7F37A8">
            <wp:extent cx="14782800" cy="800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4782800" cy="8001000"/>
                    </a:xfrm>
                    <a:prstGeom prst="rect">
                      <a:avLst/>
                    </a:prstGeom>
                  </pic:spPr>
                </pic:pic>
              </a:graphicData>
            </a:graphic>
          </wp:inline>
        </w:drawing>
      </w:r>
      <w:r>
        <w:rPr>
          <w:noProof/>
        </w:rPr>
        <w:drawing>
          <wp:inline distT="0" distB="0" distL="0" distR="0" wp14:anchorId="5EB255AB" wp14:editId="6E86F32F">
            <wp:extent cx="14173200" cy="3009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14173200" cy="3009900"/>
                    </a:xfrm>
                    <a:prstGeom prst="rect">
                      <a:avLst/>
                    </a:prstGeom>
                  </pic:spPr>
                </pic:pic>
              </a:graphicData>
            </a:graphic>
          </wp:inline>
        </w:drawing>
      </w:r>
    </w:p>
    <w:p w14:paraId="5C9FC292" w14:textId="4F3BF430" w:rsidR="002547D5" w:rsidRDefault="002547D5" w:rsidP="002547D5">
      <w:pPr>
        <w:pStyle w:val="Heading4"/>
      </w:pPr>
      <w:r>
        <w:t>Standards:</w:t>
      </w:r>
    </w:p>
    <w:p w14:paraId="2A26A44E" w14:textId="6C59AD6A" w:rsidR="002547D5" w:rsidRDefault="00A55C05" w:rsidP="00A55C05">
      <w:pPr>
        <w:pStyle w:val="Heading4"/>
      </w:pPr>
      <w:r>
        <w:t>1</w:t>
      </w:r>
      <w:r w:rsidR="002547D5">
        <w:t xml:space="preserve">] </w:t>
      </w:r>
      <w:proofErr w:type="spellStart"/>
      <w:r w:rsidR="002547D5">
        <w:t>predictibility</w:t>
      </w:r>
      <w:proofErr w:type="spellEnd"/>
      <w:r w:rsidR="00C076F9">
        <w:t xml:space="preserve"> – there are an infinite number of </w:t>
      </w:r>
      <w:proofErr w:type="spellStart"/>
      <w:r w:rsidR="00C076F9">
        <w:t>affs</w:t>
      </w:r>
      <w:proofErr w:type="spellEnd"/>
      <w:r w:rsidR="00C076F9">
        <w:t xml:space="preserve"> they could read. I have 30 min to prep it, but without those 30 min, I have 4 min of in-round prep, which is nowhere near enough. They could read a crazy non-t </w:t>
      </w:r>
      <w:proofErr w:type="spellStart"/>
      <w:r w:rsidR="00C076F9">
        <w:t>aff</w:t>
      </w:r>
      <w:proofErr w:type="spellEnd"/>
      <w:r w:rsidR="00C076F9">
        <w:t xml:space="preserve"> that I would need much more than 4 minutes to understand and respond to</w:t>
      </w:r>
    </w:p>
    <w:p w14:paraId="17F82DBA" w14:textId="33747EC9" w:rsidR="00A55C05" w:rsidRDefault="00A55C05" w:rsidP="00A55C05">
      <w:pPr>
        <w:pStyle w:val="Heading4"/>
      </w:pPr>
      <w:r>
        <w:t>2] small schools da</w:t>
      </w:r>
      <w:r w:rsidR="00C076F9">
        <w:t xml:space="preserve"> – small schools don’t have the database or backfiles that most other debaters have – this means that pre-round prep of the </w:t>
      </w:r>
      <w:proofErr w:type="spellStart"/>
      <w:r w:rsidR="00C076F9">
        <w:t>aff</w:t>
      </w:r>
      <w:proofErr w:type="spellEnd"/>
      <w:r w:rsidR="00C076F9">
        <w:t xml:space="preserve"> 30 minutes </w:t>
      </w:r>
      <w:proofErr w:type="spellStart"/>
      <w:r w:rsidR="00C076F9">
        <w:t xml:space="preserve">before </w:t>
      </w:r>
      <w:proofErr w:type="spellEnd"/>
      <w:r w:rsidR="00C076F9">
        <w:t>the debate is all they can do. Absent the 30 min of pre-round prep, their strategy in-round is massively skewed.</w:t>
      </w:r>
    </w:p>
    <w:p w14:paraId="49D79867" w14:textId="4E546E2D" w:rsidR="00A55C05" w:rsidRDefault="00A55C05" w:rsidP="00A55C05">
      <w:pPr>
        <w:pStyle w:val="Heading4"/>
      </w:pPr>
      <w:r>
        <w:t>3] norm-setting</w:t>
      </w:r>
      <w:r w:rsidR="00C076F9">
        <w:t xml:space="preserve"> – debaters have been disclosing </w:t>
      </w:r>
      <w:proofErr w:type="spellStart"/>
      <w:r w:rsidR="00C076F9">
        <w:t>affs</w:t>
      </w:r>
      <w:proofErr w:type="spellEnd"/>
      <w:r w:rsidR="00C076F9">
        <w:t xml:space="preserve"> 30 minutes before the round for decades now – there is literally no reason this debater gets an excuse from this. All debaters should continue disclosing in order to continue setting this norm.</w:t>
      </w:r>
    </w:p>
    <w:p w14:paraId="0FF08EA3" w14:textId="5B3CF9A0" w:rsidR="00A55C05" w:rsidRPr="00A55C05" w:rsidRDefault="00A55C05" w:rsidP="00A55C05">
      <w:pPr>
        <w:pStyle w:val="Heading4"/>
      </w:pPr>
      <w:r>
        <w:t>4] fairness</w:t>
      </w:r>
      <w:r w:rsidR="00C076F9">
        <w:t xml:space="preserve"> is a voter – my strategy is completely skewed because I have little to no time to prep. You can choose to read something that you have been learning about for many years while I’m here prepping new things every topic. In order to preserve fairness within the round, the </w:t>
      </w:r>
      <w:proofErr w:type="spellStart"/>
      <w:r w:rsidR="00C076F9">
        <w:t>aff</w:t>
      </w:r>
      <w:proofErr w:type="spellEnd"/>
      <w:r w:rsidR="00C076F9">
        <w:t xml:space="preserve"> needs to be disclosed 30 min before.</w:t>
      </w:r>
    </w:p>
    <w:p w14:paraId="7DA92A36" w14:textId="30CFCC77" w:rsidR="002547D5" w:rsidRDefault="002547D5" w:rsidP="002547D5">
      <w:pPr>
        <w:pStyle w:val="Heading4"/>
      </w:pPr>
      <w:r>
        <w:t xml:space="preserve">Competing </w:t>
      </w:r>
      <w:proofErr w:type="spellStart"/>
      <w:r>
        <w:t>interps</w:t>
      </w:r>
      <w:proofErr w:type="spellEnd"/>
      <w:r w:rsidR="00C076F9">
        <w:t xml:space="preserve"> – reasonability </w:t>
      </w:r>
      <w:r w:rsidR="00CC252B">
        <w:t>results in judge intervention, which debater education and decision-making. It also causes a race to the bottom.</w:t>
      </w:r>
    </w:p>
    <w:p w14:paraId="0112D5ED" w14:textId="4AA5A8AF" w:rsidR="00CC252B" w:rsidRPr="00CC252B" w:rsidRDefault="00A55C05" w:rsidP="00CC252B">
      <w:pPr>
        <w:pStyle w:val="Heading4"/>
      </w:pPr>
      <w:proofErr w:type="spellStart"/>
      <w:r>
        <w:t>Dtd</w:t>
      </w:r>
      <w:proofErr w:type="spellEnd"/>
      <w:r w:rsidR="00CC252B">
        <w:t xml:space="preserve"> – this </w:t>
      </w:r>
      <w:proofErr w:type="spellStart"/>
      <w:r w:rsidR="00CC252B">
        <w:t>deincentivizes</w:t>
      </w:r>
      <w:proofErr w:type="spellEnd"/>
      <w:r w:rsidR="00CC252B">
        <w:t xml:space="preserve"> debaters from cheating within the round</w:t>
      </w:r>
    </w:p>
    <w:p w14:paraId="634B19E3" w14:textId="215F2EF5" w:rsidR="002547D5" w:rsidRDefault="002547D5" w:rsidP="002547D5">
      <w:pPr>
        <w:pStyle w:val="Heading4"/>
      </w:pPr>
      <w:r>
        <w:t xml:space="preserve">No </w:t>
      </w:r>
      <w:proofErr w:type="spellStart"/>
      <w:r>
        <w:t>rvis</w:t>
      </w:r>
      <w:proofErr w:type="spellEnd"/>
      <w:r w:rsidR="00CC252B">
        <w:t xml:space="preserve"> – prevents things like </w:t>
      </w:r>
      <w:proofErr w:type="spellStart"/>
      <w:r w:rsidR="00CC252B">
        <w:t>friv</w:t>
      </w:r>
      <w:proofErr w:type="spellEnd"/>
      <w:r w:rsidR="00CC252B">
        <w:t xml:space="preserve"> theory</w:t>
      </w:r>
    </w:p>
    <w:p w14:paraId="0CF43A3F" w14:textId="44834C46" w:rsidR="002547D5" w:rsidRDefault="002547D5" w:rsidP="002547D5"/>
    <w:p w14:paraId="7C11F0A5" w14:textId="77777777" w:rsidR="002547D5" w:rsidRDefault="002547D5" w:rsidP="002547D5"/>
    <w:p w14:paraId="6A3F04EC" w14:textId="1210CEA3" w:rsidR="002547D5" w:rsidRDefault="002547D5" w:rsidP="002547D5">
      <w:pPr>
        <w:pStyle w:val="Heading2"/>
      </w:pPr>
      <w:r>
        <w:t>2</w:t>
      </w:r>
    </w:p>
    <w:p w14:paraId="1D57716F" w14:textId="77777777" w:rsidR="002547D5" w:rsidRDefault="002547D5" w:rsidP="002547D5">
      <w:pPr>
        <w:pStyle w:val="Heading4"/>
      </w:pPr>
      <w:proofErr w:type="spellStart"/>
      <w:r>
        <w:t>Interp</w:t>
      </w:r>
      <w:proofErr w:type="spellEnd"/>
      <w:r>
        <w:t xml:space="preserve"> – the </w:t>
      </w:r>
      <w:proofErr w:type="spellStart"/>
      <w:r>
        <w:t>Aff</w:t>
      </w:r>
      <w:proofErr w:type="spellEnd"/>
      <w:r>
        <w:t xml:space="preserve"> may not specify a “just” government.</w:t>
      </w:r>
    </w:p>
    <w:p w14:paraId="3EA77AC7" w14:textId="77777777" w:rsidR="002547D5" w:rsidRDefault="002547D5" w:rsidP="002547D5">
      <w:pPr>
        <w:pStyle w:val="Heading4"/>
      </w:pPr>
      <w:r>
        <w:t>Governments is a generic bare plural.</w:t>
      </w:r>
    </w:p>
    <w:p w14:paraId="3A1DFAC3" w14:textId="77777777" w:rsidR="002547D5" w:rsidRPr="00BC532C" w:rsidRDefault="002547D5" w:rsidP="002547D5">
      <w:pPr>
        <w:rPr>
          <w:rStyle w:val="Hyperlink"/>
          <w:sz w:val="16"/>
        </w:rPr>
      </w:pPr>
      <w:proofErr w:type="spellStart"/>
      <w:r w:rsidRPr="00792ED9">
        <w:rPr>
          <w:rStyle w:val="Style13ptBold"/>
        </w:rPr>
        <w:t>Nebel</w:t>
      </w:r>
      <w:proofErr w:type="spellEnd"/>
      <w:r w:rsidRPr="00792ED9">
        <w:rPr>
          <w:rStyle w:val="Style13ptBold"/>
        </w:rPr>
        <w:t xml:space="preserve"> 20</w:t>
      </w:r>
      <w:r w:rsidRPr="00BC532C">
        <w:rPr>
          <w:sz w:val="16"/>
        </w:rPr>
        <w:t xml:space="preserve"> [Jake </w:t>
      </w:r>
      <w:proofErr w:type="spellStart"/>
      <w:r w:rsidRPr="00BC532C">
        <w:rPr>
          <w:sz w:val="16"/>
        </w:rPr>
        <w:t>Nebel</w:t>
      </w:r>
      <w:proofErr w:type="spellEnd"/>
      <w:r w:rsidRPr="00BC532C">
        <w:rPr>
          <w:sz w:val="16"/>
        </w:rPr>
        <w:t xml:space="preserve">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2B29D5D8" w14:textId="77777777" w:rsidR="002547D5" w:rsidRPr="002A43A8" w:rsidRDefault="002547D5" w:rsidP="002547D5">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EFD927C" w14:textId="77777777" w:rsidR="002547D5" w:rsidRPr="00546D5F" w:rsidRDefault="002547D5" w:rsidP="002547D5">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60E9A923" w14:textId="77777777" w:rsidR="002547D5" w:rsidRPr="00546D5F" w:rsidRDefault="002547D5" w:rsidP="002547D5">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7F0A9AEC" w14:textId="77777777" w:rsidR="002547D5" w:rsidRPr="002A43A8" w:rsidRDefault="002547D5" w:rsidP="002547D5">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54E64F90" w14:textId="77777777" w:rsidR="002547D5" w:rsidRPr="002A43A8" w:rsidRDefault="002547D5" w:rsidP="002547D5">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22871CA8" w14:textId="77777777" w:rsidR="002547D5" w:rsidRPr="002A43A8" w:rsidRDefault="002547D5" w:rsidP="002547D5">
      <w:pPr>
        <w:rPr>
          <w:sz w:val="16"/>
        </w:rPr>
      </w:pPr>
      <w:r w:rsidRPr="002A43A8">
        <w:rPr>
          <w:sz w:val="16"/>
        </w:rPr>
        <w:t xml:space="preserve">Now, my own view is that, if we understand the difference between existential and generic statements, and if we approach the question impartially, without any invest- </w:t>
      </w:r>
      <w:proofErr w:type="spellStart"/>
      <w:r w:rsidRPr="002A43A8">
        <w:rPr>
          <w:sz w:val="16"/>
        </w:rPr>
        <w:t>ment</w:t>
      </w:r>
      <w:proofErr w:type="spellEnd"/>
      <w:r w:rsidRPr="002A43A8">
        <w:rPr>
          <w:sz w:val="16"/>
        </w:rPr>
        <w:t xml:space="preserve"> in one side of the debate, we can almost always just tell which reading is correct just by thinking about it. </w:t>
      </w:r>
      <w:r w:rsidRPr="002A43A8">
        <w:rPr>
          <w:rStyle w:val="StyleUnderline"/>
        </w:rPr>
        <w:t xml:space="preserve">It is clear that </w:t>
      </w:r>
      <w:r w:rsidRPr="00546D5F">
        <w:rPr>
          <w:rStyle w:val="StyleUnderline"/>
        </w:rPr>
        <w:t xml:space="preserve">“In a democracy, voting ought to be </w:t>
      </w:r>
      <w:proofErr w:type="spellStart"/>
      <w:r w:rsidRPr="00546D5F">
        <w:rPr>
          <w:rStyle w:val="StyleUnderline"/>
        </w:rPr>
        <w:t>compul</w:t>
      </w:r>
      <w:proofErr w:type="spellEnd"/>
      <w:r w:rsidRPr="00546D5F">
        <w:rPr>
          <w:rStyle w:val="StyleUnderline"/>
        </w:rPr>
        <w:t xml:space="preserve">- </w:t>
      </w:r>
      <w:proofErr w:type="spellStart"/>
      <w:r w:rsidRPr="00546D5F">
        <w:rPr>
          <w:rStyle w:val="StyleUnderline"/>
        </w:rPr>
        <w:t>sory</w:t>
      </w:r>
      <w:proofErr w:type="spellEnd"/>
      <w:r w:rsidRPr="00546D5F">
        <w:rPr>
          <w:rStyle w:val="StyleUnderline"/>
        </w:rPr>
        <w:t>” doesn’t mean “</w:t>
      </w:r>
      <w:r w:rsidRPr="00546D5F">
        <w:rPr>
          <w:rStyle w:val="Emphasis"/>
        </w:rPr>
        <w:t>There is one or more democracy</w:t>
      </w:r>
      <w:r w:rsidRPr="00546D5F">
        <w:rPr>
          <w:rStyle w:val="StyleUnderline"/>
        </w:rPr>
        <w:t xml:space="preserve"> in which voting ought to be com- </w:t>
      </w:r>
      <w:proofErr w:type="spellStart"/>
      <w:r w:rsidRPr="00546D5F">
        <w:rPr>
          <w:rStyle w:val="StyleUnderline"/>
        </w:rPr>
        <w:t>pulsory</w:t>
      </w:r>
      <w:proofErr w:type="spellEnd"/>
      <w:r w:rsidRPr="00546D5F">
        <w:rPr>
          <w:rStyle w:val="StyleUnderline"/>
        </w:rPr>
        <w:t>.”</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rPr>
          <w:sz w:val="16"/>
        </w:rPr>
        <w:t>existen</w:t>
      </w:r>
      <w:proofErr w:type="spellEnd"/>
      <w:r w:rsidRPr="002A43A8">
        <w:rPr>
          <w:sz w:val="16"/>
        </w:rPr>
        <w:t xml:space="preserve">- </w:t>
      </w:r>
      <w:proofErr w:type="spellStart"/>
      <w:r w:rsidRPr="002A43A8">
        <w:rPr>
          <w:sz w:val="16"/>
        </w:rPr>
        <w:t>tial</w:t>
      </w:r>
      <w:proofErr w:type="spellEnd"/>
      <w:r w:rsidRPr="002A43A8">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rPr>
          <w:sz w:val="16"/>
        </w:rPr>
        <w:t>Otherwise</w:t>
      </w:r>
      <w:proofErr w:type="gramEnd"/>
      <w:r w:rsidRPr="002A43A8">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A43A8">
        <w:rPr>
          <w:sz w:val="16"/>
        </w:rPr>
        <w:t>infelicitious</w:t>
      </w:r>
      <w:proofErr w:type="spellEnd"/>
      <w:r w:rsidRPr="002A43A8">
        <w:rPr>
          <w:sz w:val="16"/>
        </w:rPr>
        <w:t xml:space="preserve">) than of the underlying explanations. </w:t>
      </w:r>
    </w:p>
    <w:p w14:paraId="34632E9A" w14:textId="77777777" w:rsidR="002547D5" w:rsidRPr="002A43A8" w:rsidRDefault="002547D5" w:rsidP="002547D5">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5BFF8E0E" w14:textId="77777777" w:rsidR="002547D5" w:rsidRDefault="002547D5" w:rsidP="002547D5">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75F98D31" w14:textId="77777777" w:rsidR="002547D5" w:rsidRDefault="002547D5" w:rsidP="002547D5">
      <w:pPr>
        <w:pStyle w:val="Heading4"/>
      </w:pPr>
      <w:r>
        <w:t>Violation – they spec []</w:t>
      </w:r>
    </w:p>
    <w:p w14:paraId="01AA9667" w14:textId="77777777" w:rsidR="002547D5" w:rsidRDefault="002547D5" w:rsidP="002547D5">
      <w:pPr>
        <w:pStyle w:val="Heading4"/>
      </w:pPr>
      <w:r>
        <w:t xml:space="preserve">Upward Entailment test fails – democracy was the subject of </w:t>
      </w:r>
      <w:proofErr w:type="spellStart"/>
      <w:r>
        <w:t>SeptOct</w:t>
      </w:r>
      <w:proofErr w:type="spellEnd"/>
      <w:r>
        <w:t xml:space="preserve"> that year the same way governments are the subject of </w:t>
      </w:r>
      <w:proofErr w:type="spellStart"/>
      <w:r>
        <w:t>NovDec</w:t>
      </w:r>
      <w:proofErr w:type="spellEnd"/>
      <w:r>
        <w:t xml:space="preserve"> because “A just government ought to recognize the rights of workers– therefore, only [] ought to recognize the rights of all workers” is illogical.</w:t>
      </w:r>
    </w:p>
    <w:p w14:paraId="08589BCD" w14:textId="77777777" w:rsidR="002547D5" w:rsidRDefault="002547D5" w:rsidP="002547D5">
      <w:pPr>
        <w:pStyle w:val="Heading4"/>
      </w:pPr>
      <w:r>
        <w:t>1] Limits – there’s so many just governments they could specify, coupled with various types of workers. Kills neg burdens – it’s impossible for me to research every possible just government AND different permutations of those governments.</w:t>
      </w:r>
    </w:p>
    <w:p w14:paraId="4A5DCBA9" w14:textId="77777777" w:rsidR="002547D5" w:rsidRDefault="002547D5" w:rsidP="002547D5">
      <w:pPr>
        <w:pStyle w:val="Heading4"/>
      </w:pPr>
      <w:r>
        <w:t xml:space="preserve">2] TVA –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frameworks, mechanisms, or advantages. PICs don’t solve – it’s ridiculous to say that neg potential abuse justifies the </w:t>
      </w:r>
      <w:proofErr w:type="spellStart"/>
      <w:r>
        <w:t>aff</w:t>
      </w:r>
      <w:proofErr w:type="spellEnd"/>
      <w:r>
        <w:t xml:space="preserve"> making it impossible for me to win.</w:t>
      </w:r>
    </w:p>
    <w:p w14:paraId="29D3FC50" w14:textId="0B5AE81B" w:rsidR="002547D5" w:rsidRDefault="002547D5" w:rsidP="002547D5"/>
    <w:p w14:paraId="39871692" w14:textId="0E79B2D0" w:rsidR="002547D5" w:rsidRDefault="002547D5" w:rsidP="002547D5"/>
    <w:p w14:paraId="6DCD8BE2" w14:textId="194B3F93" w:rsidR="002547D5" w:rsidRDefault="002547D5" w:rsidP="002547D5">
      <w:pPr>
        <w:pStyle w:val="Heading2"/>
      </w:pPr>
      <w:r>
        <w:t>3</w:t>
      </w:r>
    </w:p>
    <w:p w14:paraId="0286E767" w14:textId="77777777" w:rsidR="00A55C05" w:rsidRPr="005C66AC" w:rsidRDefault="00A55C05" w:rsidP="00A55C05">
      <w:pPr>
        <w:pStyle w:val="Heading4"/>
        <w:rPr>
          <w:rFonts w:cs="Calibri"/>
        </w:rPr>
      </w:pPr>
      <w:r w:rsidRPr="005C66AC">
        <w:rPr>
          <w:rFonts w:cs="Calibri"/>
        </w:rPr>
        <w:t>Innovation high now</w:t>
      </w:r>
    </w:p>
    <w:p w14:paraId="0C68079A" w14:textId="77777777" w:rsidR="00A55C05" w:rsidRPr="005C66AC" w:rsidRDefault="00A55C05" w:rsidP="00A55C05">
      <w:r w:rsidRPr="005C66AC">
        <w:rPr>
          <w:rStyle w:val="Style13ptBold"/>
        </w:rPr>
        <w:t>Dunleavy et al 21</w:t>
      </w:r>
      <w:r w:rsidRPr="005C66AC">
        <w:t xml:space="preserve"> Kevin Dunleavy, Eric </w:t>
      </w:r>
      <w:proofErr w:type="spellStart"/>
      <w:r w:rsidRPr="005C66AC">
        <w:t>Sagonowsky</w:t>
      </w:r>
      <w:proofErr w:type="spellEnd"/>
      <w:r w:rsidRPr="005C66AC">
        <w:t xml:space="preserve">, Noah Higgins-Dunn, </w:t>
      </w:r>
      <w:proofErr w:type="spellStart"/>
      <w:r w:rsidRPr="005C66AC">
        <w:t>Fraiser</w:t>
      </w:r>
      <w:proofErr w:type="spellEnd"/>
      <w:r w:rsidRPr="005C66AC">
        <w:t xml:space="preserve"> </w:t>
      </w:r>
      <w:proofErr w:type="spellStart"/>
      <w:r w:rsidRPr="005C66AC">
        <w:t>Kansteiner</w:t>
      </w:r>
      <w:proofErr w:type="spellEnd"/>
      <w:r w:rsidRPr="005C66AC">
        <w:t xml:space="preserve">, Angus Liu, 7-6-2021, "Innovation on hold during the pandemic? FDA says no with 29 approvals in first half of 2021," </w:t>
      </w:r>
      <w:proofErr w:type="spellStart"/>
      <w:r w:rsidRPr="005C66AC">
        <w:t>FiercePharma</w:t>
      </w:r>
      <w:proofErr w:type="spellEnd"/>
      <w:r w:rsidRPr="005C66AC">
        <w:t xml:space="preserve">, </w:t>
      </w:r>
      <w:hyperlink r:id="rId11" w:history="1">
        <w:r w:rsidRPr="00DC20F0">
          <w:rPr>
            <w:rStyle w:val="Hyperlink"/>
          </w:rPr>
          <w:t>https://www.fiercepharma.com/special-reports/innovation-hold-during-pandemic-fda-says-no-27-approvals-first-half-2021 //</w:t>
        </w:r>
      </w:hyperlink>
      <w:r>
        <w:t xml:space="preserve"> </w:t>
      </w:r>
      <w:r w:rsidRPr="005C66AC">
        <w:t>EH</w:t>
      </w:r>
    </w:p>
    <w:p w14:paraId="0DF866BB" w14:textId="77777777" w:rsidR="00A55C05" w:rsidRPr="005C66AC" w:rsidRDefault="00A55C05" w:rsidP="00A55C05">
      <w:pPr>
        <w:rPr>
          <w:rStyle w:val="Emphasis"/>
        </w:rPr>
      </w:pPr>
      <w:r w:rsidRPr="005C66AC">
        <w:rPr>
          <w:rStyle w:val="Emphasis"/>
          <w:highlight w:val="green"/>
        </w:rPr>
        <w:t>Many pursuits</w:t>
      </w:r>
      <w:r w:rsidRPr="005C66AC">
        <w:rPr>
          <w:rStyle w:val="StyleUnderline"/>
        </w:rPr>
        <w:t xml:space="preserve"> have been put </w:t>
      </w:r>
      <w:r w:rsidRPr="005C66AC">
        <w:rPr>
          <w:rStyle w:val="Emphasis"/>
          <w:highlight w:val="green"/>
        </w:rPr>
        <w:t>on hold during</w:t>
      </w:r>
      <w:r w:rsidRPr="005C66AC">
        <w:rPr>
          <w:rStyle w:val="Emphasis"/>
        </w:rPr>
        <w:t xml:space="preserve"> the</w:t>
      </w:r>
      <w:r w:rsidRPr="005C66AC">
        <w:rPr>
          <w:rStyle w:val="StyleUnderline"/>
        </w:rPr>
        <w:t xml:space="preserve"> coronavirus </w:t>
      </w:r>
      <w:r w:rsidRPr="005C66AC">
        <w:rPr>
          <w:rStyle w:val="Emphasis"/>
          <w:highlight w:val="green"/>
        </w:rPr>
        <w:t>pandemic</w:t>
      </w:r>
      <w:r w:rsidRPr="005C66AC">
        <w:rPr>
          <w:sz w:val="16"/>
          <w:highlight w:val="green"/>
        </w:rPr>
        <w:t>.</w:t>
      </w:r>
      <w:r w:rsidRPr="005C66AC">
        <w:rPr>
          <w:rStyle w:val="Emphasis"/>
          <w:highlight w:val="green"/>
        </w:rPr>
        <w:t xml:space="preserve"> But biopharma</w:t>
      </w:r>
      <w:r w:rsidRPr="005C66AC">
        <w:rPr>
          <w:sz w:val="16"/>
          <w:highlight w:val="green"/>
        </w:rPr>
        <w:t>c</w:t>
      </w:r>
      <w:r w:rsidRPr="005C66AC">
        <w:rPr>
          <w:sz w:val="16"/>
        </w:rPr>
        <w:t xml:space="preserve">eutical </w:t>
      </w:r>
      <w:r w:rsidRPr="005C66AC">
        <w:rPr>
          <w:rStyle w:val="Emphasis"/>
          <w:highlight w:val="green"/>
        </w:rPr>
        <w:t>innovation isn’t</w:t>
      </w:r>
      <w:r w:rsidRPr="005C66AC">
        <w:rPr>
          <w:rStyle w:val="Emphasis"/>
        </w:rPr>
        <w:t xml:space="preserve"> one of them</w:t>
      </w:r>
      <w:r w:rsidRPr="005C66AC">
        <w:rPr>
          <w:sz w:val="16"/>
        </w:rPr>
        <w:t xml:space="preserve">. </w:t>
      </w:r>
      <w:r w:rsidRPr="005C66AC">
        <w:rPr>
          <w:rStyle w:val="Emphasis"/>
          <w:highlight w:val="green"/>
        </w:rPr>
        <w:t>In 2020</w:t>
      </w:r>
      <w:r w:rsidRPr="005C66AC">
        <w:rPr>
          <w:rStyle w:val="Emphasis"/>
        </w:rPr>
        <w:t xml:space="preserve">, the </w:t>
      </w:r>
      <w:r w:rsidRPr="005C66AC">
        <w:rPr>
          <w:rStyle w:val="Emphasis"/>
          <w:highlight w:val="green"/>
        </w:rPr>
        <w:t>FDA approved 53 new drugs</w:t>
      </w:r>
      <w:r w:rsidRPr="005C66AC">
        <w:rPr>
          <w:rStyle w:val="Emphasis"/>
        </w:rPr>
        <w:t>,</w:t>
      </w:r>
      <w:r w:rsidRPr="005C66AC">
        <w:rPr>
          <w:sz w:val="16"/>
        </w:rPr>
        <w:t xml:space="preserve"> the </w:t>
      </w:r>
      <w:r w:rsidRPr="005C66AC">
        <w:rPr>
          <w:rStyle w:val="Emphasis"/>
          <w:highlight w:val="green"/>
        </w:rPr>
        <w:t>second-most</w:t>
      </w:r>
      <w:r w:rsidRPr="005C66AC">
        <w:rPr>
          <w:sz w:val="16"/>
        </w:rPr>
        <w:t xml:space="preserve"> in a single year, </w:t>
      </w:r>
      <w:r w:rsidRPr="005C66AC">
        <w:rPr>
          <w:rStyle w:val="Emphasis"/>
        </w:rPr>
        <w:t>after 2018’s</w:t>
      </w:r>
      <w:r w:rsidRPr="005C66AC">
        <w:rPr>
          <w:sz w:val="16"/>
        </w:rPr>
        <w:t xml:space="preserve"> bounty of 59. And the </w:t>
      </w:r>
      <w:r w:rsidRPr="005C66AC">
        <w:rPr>
          <w:rStyle w:val="Emphasis"/>
          <w:highlight w:val="green"/>
        </w:rPr>
        <w:t>momentum</w:t>
      </w:r>
      <w:r w:rsidRPr="005C66AC">
        <w:rPr>
          <w:sz w:val="16"/>
        </w:rPr>
        <w:t xml:space="preserve"> has </w:t>
      </w:r>
      <w:r w:rsidRPr="005C66AC">
        <w:rPr>
          <w:rStyle w:val="Emphasis"/>
          <w:highlight w:val="green"/>
        </w:rPr>
        <w:t>continued</w:t>
      </w:r>
      <w:r w:rsidRPr="005C66AC">
        <w:rPr>
          <w:rStyle w:val="Emphasis"/>
        </w:rPr>
        <w:t xml:space="preserve"> through the first half of 2021</w:t>
      </w:r>
      <w:r w:rsidRPr="005C66AC">
        <w:rPr>
          <w:sz w:val="16"/>
        </w:rPr>
        <w:t xml:space="preserve">. With the </w:t>
      </w:r>
      <w:r w:rsidRPr="005C66AC">
        <w:rPr>
          <w:rStyle w:val="Emphasis"/>
        </w:rPr>
        <w:t>FDA endorsing its 29th novel drug on June 30</w:t>
      </w:r>
      <w:r w:rsidRPr="005C66AC">
        <w:rPr>
          <w:sz w:val="16"/>
        </w:rPr>
        <w:t xml:space="preserve">, the industry was slightly </w:t>
      </w:r>
      <w:r w:rsidRPr="005C66AC">
        <w:rPr>
          <w:rStyle w:val="Emphasis"/>
          <w:highlight w:val="green"/>
        </w:rPr>
        <w:t>ahead of last year’s</w:t>
      </w:r>
      <w:r w:rsidRPr="005C66AC">
        <w:rPr>
          <w:sz w:val="16"/>
        </w:rPr>
        <w:t xml:space="preserve"> pace. No. 29 came last week with a green light to Jazz Pharmaceuticals for its blood cancer therapy </w:t>
      </w:r>
      <w:proofErr w:type="spellStart"/>
      <w:r w:rsidRPr="005C66AC">
        <w:rPr>
          <w:sz w:val="16"/>
        </w:rPr>
        <w:t>Rylaze</w:t>
      </w:r>
      <w:proofErr w:type="spellEnd"/>
      <w:r w:rsidRPr="005C66AC">
        <w:rPr>
          <w:sz w:val="16"/>
        </w:rPr>
        <w:t xml:space="preserve">. It was the first FDA approval in 23 days. Perhaps the U.S. regulator needed a break after the uproar that ensued after its June 7 nod for Biogen’s Alzheimer’s disease treatment </w:t>
      </w:r>
      <w:proofErr w:type="spellStart"/>
      <w:r w:rsidRPr="005C66AC">
        <w:rPr>
          <w:sz w:val="16"/>
        </w:rPr>
        <w:t>Aduhelm</w:t>
      </w:r>
      <w:proofErr w:type="spellEnd"/>
      <w:r w:rsidRPr="005C66AC">
        <w:rPr>
          <w:sz w:val="16"/>
        </w:rPr>
        <w:t xml:space="preserve">. It was an approval so divisive that three members of the FDA’s advisory committee that reviewed the drug quit in protest. In his resignation letter to acting FDA commissioner Janet Woodcock, Harvard Medical School professor Aaron </w:t>
      </w:r>
      <w:proofErr w:type="spellStart"/>
      <w:r w:rsidRPr="005C66AC">
        <w:rPr>
          <w:sz w:val="16"/>
        </w:rPr>
        <w:t>Kesselheim</w:t>
      </w:r>
      <w:proofErr w:type="spellEnd"/>
      <w:r w:rsidRPr="005C66AC">
        <w:rPr>
          <w:sz w:val="16"/>
        </w:rPr>
        <w:t xml:space="preserve">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proofErr w:type="spellStart"/>
      <w:r w:rsidRPr="005C66AC">
        <w:rPr>
          <w:sz w:val="16"/>
        </w:rPr>
        <w:t>Aduhelm</w:t>
      </w:r>
      <w:proofErr w:type="spellEnd"/>
      <w:r w:rsidRPr="005C66AC">
        <w:rPr>
          <w:sz w:val="16"/>
        </w:rPr>
        <w:t xml:space="preserve"> controversy eclipsed everything else, the year had featured </w:t>
      </w:r>
      <w:r w:rsidRPr="005C66AC">
        <w:rPr>
          <w:rStyle w:val="Emphasis"/>
          <w:highlight w:val="green"/>
        </w:rPr>
        <w:t>a lot of</w:t>
      </w:r>
      <w:r w:rsidRPr="005C66AC">
        <w:rPr>
          <w:rStyle w:val="Emphasis"/>
        </w:rPr>
        <w:t xml:space="preserve"> </w:t>
      </w:r>
      <w:r w:rsidRPr="005C66AC">
        <w:rPr>
          <w:sz w:val="16"/>
        </w:rPr>
        <w:t>other</w:t>
      </w:r>
      <w:r w:rsidRPr="005C66AC">
        <w:rPr>
          <w:rStyle w:val="Emphasis"/>
        </w:rPr>
        <w:t xml:space="preserve"> </w:t>
      </w:r>
      <w:r w:rsidRPr="005C66AC">
        <w:rPr>
          <w:rStyle w:val="Emphasis"/>
          <w:highlight w:val="green"/>
        </w:rPr>
        <w:t>high-profile approvals</w:t>
      </w:r>
      <w:r w:rsidRPr="005C66AC">
        <w:rPr>
          <w:sz w:val="16"/>
        </w:rPr>
        <w:t xml:space="preserve">. GlaxoSmithKline and </w:t>
      </w:r>
      <w:proofErr w:type="spellStart"/>
      <w:r w:rsidRPr="005C66AC">
        <w:rPr>
          <w:sz w:val="16"/>
        </w:rPr>
        <w:t>ViiV</w:t>
      </w:r>
      <w:proofErr w:type="spellEnd"/>
      <w:r w:rsidRPr="005C66AC">
        <w:rPr>
          <w:sz w:val="16"/>
        </w:rPr>
        <w:t xml:space="preserve"> Healthcare earned a nod for </w:t>
      </w:r>
      <w:proofErr w:type="spellStart"/>
      <w:r w:rsidRPr="005C66AC">
        <w:rPr>
          <w:sz w:val="16"/>
        </w:rPr>
        <w:t>Cabenuva</w:t>
      </w:r>
      <w:proofErr w:type="spellEnd"/>
      <w:r w:rsidRPr="005C66AC">
        <w:rPr>
          <w:sz w:val="16"/>
        </w:rPr>
        <w:t xml:space="preserve">, a long-awaited monthly </w:t>
      </w:r>
      <w:r w:rsidRPr="005C66AC">
        <w:rPr>
          <w:rStyle w:val="StyleUnderline"/>
        </w:rPr>
        <w:t>injectable for</w:t>
      </w:r>
      <w:r w:rsidRPr="005C66AC">
        <w:rPr>
          <w:sz w:val="16"/>
        </w:rPr>
        <w:t xml:space="preserve"> those with </w:t>
      </w:r>
      <w:r w:rsidRPr="005C66AC">
        <w:rPr>
          <w:rStyle w:val="StyleUnderline"/>
        </w:rPr>
        <w:t>HIV</w:t>
      </w:r>
      <w:r w:rsidRPr="005C66AC">
        <w:rPr>
          <w:sz w:val="16"/>
        </w:rPr>
        <w:t xml:space="preserve">. ADC Therapeutics won a green light for </w:t>
      </w:r>
      <w:proofErr w:type="spellStart"/>
      <w:r w:rsidRPr="005C66AC">
        <w:rPr>
          <w:sz w:val="16"/>
        </w:rPr>
        <w:t>Zynlonta</w:t>
      </w:r>
      <w:proofErr w:type="spellEnd"/>
      <w:r w:rsidRPr="005C66AC">
        <w:rPr>
          <w:sz w:val="16"/>
        </w:rPr>
        <w:t xml:space="preserve">, the first single-agent CD19-targeted antibody-drug conjugate for diffuse large B-cell lymphoma. And Apellis scored with </w:t>
      </w:r>
      <w:proofErr w:type="spellStart"/>
      <w:r w:rsidRPr="005C66AC">
        <w:rPr>
          <w:sz w:val="16"/>
        </w:rPr>
        <w:t>Empaveli</w:t>
      </w:r>
      <w:proofErr w:type="spellEnd"/>
      <w:r w:rsidRPr="005C66AC">
        <w:rPr>
          <w:sz w:val="16"/>
        </w:rPr>
        <w:t xml:space="preserve"> </w:t>
      </w:r>
      <w:r w:rsidRPr="005C66AC">
        <w:rPr>
          <w:rStyle w:val="Emphasis"/>
          <w:highlight w:val="green"/>
        </w:rPr>
        <w:t>for</w:t>
      </w:r>
      <w:r w:rsidRPr="005C66AC">
        <w:rPr>
          <w:sz w:val="16"/>
        </w:rPr>
        <w:t xml:space="preserve"> the </w:t>
      </w:r>
      <w:r w:rsidRPr="005C66AC">
        <w:rPr>
          <w:rStyle w:val="StyleUnderline"/>
        </w:rPr>
        <w:t xml:space="preserve">rare, chronic blood disorder </w:t>
      </w:r>
      <w:r w:rsidRPr="005C66AC">
        <w:rPr>
          <w:sz w:val="16"/>
        </w:rPr>
        <w:t>paroxysmal nocturnal hemoglobinuria (</w:t>
      </w:r>
      <w:r w:rsidRPr="005C66AC">
        <w:rPr>
          <w:rStyle w:val="StyleUnderline"/>
          <w:highlight w:val="green"/>
        </w:rPr>
        <w:t>PNH</w:t>
      </w:r>
      <w:r w:rsidRPr="005C66AC">
        <w:rPr>
          <w:sz w:val="16"/>
        </w:rPr>
        <w:t xml:space="preserve">). Another high-profile approval came in late May for Amgen's new </w:t>
      </w:r>
      <w:r w:rsidRPr="005C66AC">
        <w:rPr>
          <w:rStyle w:val="StyleUnderline"/>
        </w:rPr>
        <w:t xml:space="preserve">cancer drug </w:t>
      </w:r>
      <w:proofErr w:type="spellStart"/>
      <w:r w:rsidRPr="005C66AC">
        <w:rPr>
          <w:rStyle w:val="StyleUnderline"/>
        </w:rPr>
        <w:t>Lumakras</w:t>
      </w:r>
      <w:proofErr w:type="spellEnd"/>
      <w:r w:rsidRPr="005C66AC">
        <w:rPr>
          <w:sz w:val="16"/>
        </w:rPr>
        <w:t xml:space="preserve">. The non-small cell </w:t>
      </w:r>
      <w:r w:rsidRPr="005C66AC">
        <w:rPr>
          <w:rStyle w:val="Emphasis"/>
          <w:highlight w:val="green"/>
        </w:rPr>
        <w:t>lung cancer</w:t>
      </w:r>
      <w:r w:rsidRPr="005C66AC">
        <w:rPr>
          <w:sz w:val="16"/>
        </w:rPr>
        <w:t xml:space="preserve"> treatment has been highly anticipated, as it targets KRAS mutations which were previously believed to be “undruggable.” The green light for </w:t>
      </w:r>
      <w:proofErr w:type="spellStart"/>
      <w:r w:rsidRPr="005C66AC">
        <w:rPr>
          <w:sz w:val="16"/>
        </w:rPr>
        <w:t>Lumakras</w:t>
      </w:r>
      <w:proofErr w:type="spellEnd"/>
      <w:r w:rsidRPr="005C66AC">
        <w:rPr>
          <w:sz w:val="16"/>
        </w:rPr>
        <w:t xml:space="preserve"> triggered a Memorial Day weekend splurge for the FDA. On the same Friday afternoon, Alkermes’ </w:t>
      </w:r>
      <w:r w:rsidRPr="005C66AC">
        <w:rPr>
          <w:rStyle w:val="Emphasis"/>
          <w:highlight w:val="green"/>
        </w:rPr>
        <w:t>schizophrenia</w:t>
      </w:r>
      <w:r w:rsidRPr="005C66AC">
        <w:rPr>
          <w:sz w:val="16"/>
        </w:rPr>
        <w:t xml:space="preserve"> drug </w:t>
      </w:r>
      <w:proofErr w:type="spellStart"/>
      <w:r w:rsidRPr="005C66AC">
        <w:rPr>
          <w:sz w:val="16"/>
        </w:rPr>
        <w:t>Lybalvi</w:t>
      </w:r>
      <w:proofErr w:type="spellEnd"/>
      <w:r w:rsidRPr="005C66AC">
        <w:rPr>
          <w:sz w:val="16"/>
        </w:rPr>
        <w:t xml:space="preserve"> and </w:t>
      </w:r>
      <w:proofErr w:type="spellStart"/>
      <w:r w:rsidRPr="005C66AC">
        <w:rPr>
          <w:sz w:val="16"/>
        </w:rPr>
        <w:t>BridgeBio’s</w:t>
      </w:r>
      <w:proofErr w:type="spellEnd"/>
      <w:r w:rsidRPr="005C66AC">
        <w:rPr>
          <w:sz w:val="16"/>
        </w:rPr>
        <w:t xml:space="preserve"> bile duct cancer therapy </w:t>
      </w:r>
      <w:proofErr w:type="spellStart"/>
      <w:r w:rsidRPr="005C66AC">
        <w:rPr>
          <w:sz w:val="16"/>
        </w:rPr>
        <w:t>Truseltiq</w:t>
      </w:r>
      <w:proofErr w:type="spellEnd"/>
      <w:r w:rsidRPr="005C66AC">
        <w:rPr>
          <w:sz w:val="16"/>
        </w:rPr>
        <w:t xml:space="preserve"> also won approvals. Then the Tuesday after the holiday, </w:t>
      </w:r>
      <w:proofErr w:type="spellStart"/>
      <w:r w:rsidRPr="005C66AC">
        <w:rPr>
          <w:sz w:val="16"/>
        </w:rPr>
        <w:t>Scynexis</w:t>
      </w:r>
      <w:proofErr w:type="spellEnd"/>
      <w:r w:rsidRPr="005C66AC">
        <w:rPr>
          <w:sz w:val="16"/>
        </w:rPr>
        <w:t xml:space="preserve"> gained an FDA nod for its potential blockbuster </w:t>
      </w:r>
      <w:proofErr w:type="spellStart"/>
      <w:r w:rsidRPr="005C66AC">
        <w:rPr>
          <w:sz w:val="16"/>
        </w:rPr>
        <w:t>Brexafemme</w:t>
      </w:r>
      <w:proofErr w:type="spellEnd"/>
      <w:r w:rsidRPr="005C66AC">
        <w:rPr>
          <w:sz w:val="16"/>
        </w:rPr>
        <w:t xml:space="preserve">, the first new treatment for vaginal </w:t>
      </w:r>
      <w:r w:rsidRPr="005C66AC">
        <w:rPr>
          <w:rStyle w:val="Emphasis"/>
          <w:highlight w:val="green"/>
        </w:rPr>
        <w:t>yeast infection</w:t>
      </w:r>
      <w:r w:rsidRPr="005C66AC">
        <w:rPr>
          <w:sz w:val="16"/>
        </w:rPr>
        <w:t xml:space="preserve"> in more than two decades. The approval for </w:t>
      </w:r>
      <w:proofErr w:type="spellStart"/>
      <w:r w:rsidRPr="005C66AC">
        <w:rPr>
          <w:sz w:val="16"/>
        </w:rPr>
        <w:t>Truseltiq</w:t>
      </w:r>
      <w:proofErr w:type="spellEnd"/>
      <w:r w:rsidRPr="005C66AC">
        <w:rPr>
          <w:sz w:val="16"/>
        </w:rPr>
        <w:t xml:space="preserve"> was particularly noteworthy because it was the second this year for tiny </w:t>
      </w:r>
      <w:proofErr w:type="spellStart"/>
      <w:r w:rsidRPr="005C66AC">
        <w:rPr>
          <w:sz w:val="16"/>
        </w:rPr>
        <w:t>BridgeBio</w:t>
      </w:r>
      <w:proofErr w:type="spellEnd"/>
      <w:r w:rsidRPr="005C66AC">
        <w:rPr>
          <w:sz w:val="16"/>
        </w:rPr>
        <w:t xml:space="preserve">, which reported $8.2 million in revenue last year. The only other firms with two approvals in the first half are companies on the other end of the industry spectrum. Pharma giant Johnson &amp; Johnson earned nods for NSCLC antibody </w:t>
      </w:r>
      <w:proofErr w:type="spellStart"/>
      <w:r w:rsidRPr="005C66AC">
        <w:rPr>
          <w:sz w:val="16"/>
        </w:rPr>
        <w:t>Rybrevant</w:t>
      </w:r>
      <w:proofErr w:type="spellEnd"/>
      <w:r w:rsidRPr="005C66AC">
        <w:rPr>
          <w:sz w:val="16"/>
        </w:rPr>
        <w:t xml:space="preserve"> and multiple sclerosis therapy </w:t>
      </w:r>
      <w:proofErr w:type="spellStart"/>
      <w:r w:rsidRPr="005C66AC">
        <w:rPr>
          <w:sz w:val="16"/>
        </w:rPr>
        <w:t>Ponvory</w:t>
      </w:r>
      <w:proofErr w:type="spellEnd"/>
      <w:r w:rsidRPr="005C66AC">
        <w:rPr>
          <w:sz w:val="16"/>
        </w:rPr>
        <w:t xml:space="preserve">.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sidRPr="005C66AC">
        <w:rPr>
          <w:rStyle w:val="Emphasis"/>
          <w:highlight w:val="green"/>
        </w:rPr>
        <w:t>acceleration in</w:t>
      </w:r>
      <w:r w:rsidRPr="005C66AC">
        <w:rPr>
          <w:rStyle w:val="Emphasis"/>
        </w:rPr>
        <w:t xml:space="preserve"> the </w:t>
      </w:r>
      <w:r w:rsidRPr="005C66AC">
        <w:rPr>
          <w:rStyle w:val="Emphasis"/>
          <w:highlight w:val="green"/>
        </w:rPr>
        <w:t>successful development</w:t>
      </w:r>
      <w:r w:rsidRPr="005C66AC">
        <w:rPr>
          <w:sz w:val="16"/>
        </w:rPr>
        <w:t xml:space="preserve"> of truly novel platform technologies and therapeutics </w:t>
      </w:r>
      <w:r w:rsidRPr="005C66AC">
        <w:rPr>
          <w:rStyle w:val="Emphasis"/>
          <w:highlight w:val="green"/>
        </w:rPr>
        <w:t>offers</w:t>
      </w:r>
      <w:r w:rsidRPr="005C66AC">
        <w:rPr>
          <w:sz w:val="16"/>
        </w:rPr>
        <w:t xml:space="preserve"> the </w:t>
      </w:r>
      <w:r w:rsidRPr="005C66AC">
        <w:rPr>
          <w:rStyle w:val="Emphasis"/>
          <w:highlight w:val="green"/>
        </w:rPr>
        <w:t>opportunity for higher returns on investment</w:t>
      </w:r>
      <w:r w:rsidRPr="005C66AC">
        <w:rPr>
          <w:rStyle w:val="Emphasis"/>
        </w:rPr>
        <w:t xml:space="preserve"> and are driving pipeline priorities</w:t>
      </w:r>
      <w:r w:rsidRPr="005C66AC">
        <w:rPr>
          <w:sz w:val="16"/>
        </w:rPr>
        <w:t>,” Ural wrote in his analysis of first-quarter trends this year. “</w:t>
      </w:r>
      <w:r w:rsidRPr="005C66AC">
        <w:rPr>
          <w:rStyle w:val="Emphasis"/>
          <w:highlight w:val="green"/>
        </w:rPr>
        <w:t>Gene therapy, mRNA vaccines</w:t>
      </w:r>
      <w:r w:rsidRPr="005C66AC">
        <w:rPr>
          <w:rStyle w:val="Emphasis"/>
        </w:rPr>
        <w:t xml:space="preserve"> and </w:t>
      </w:r>
      <w:r w:rsidRPr="005C66AC">
        <w:rPr>
          <w:rStyle w:val="Emphasis"/>
          <w:highlight w:val="green"/>
        </w:rPr>
        <w:t>therapeutics, cell therapy</w:t>
      </w:r>
      <w:r w:rsidRPr="005C66AC">
        <w:rPr>
          <w:rStyle w:val="Emphasis"/>
        </w:rPr>
        <w:t xml:space="preserve"> and </w:t>
      </w:r>
      <w:r w:rsidRPr="005C66AC">
        <w:rPr>
          <w:rStyle w:val="Emphasis"/>
          <w:highlight w:val="green"/>
        </w:rPr>
        <w:t>gene editing</w:t>
      </w:r>
      <w:r w:rsidRPr="005C66AC">
        <w:rPr>
          <w:rStyle w:val="Emphasis"/>
        </w:rPr>
        <w:t xml:space="preserve"> once seemed </w:t>
      </w:r>
      <w:r w:rsidRPr="005C66AC">
        <w:rPr>
          <w:rStyle w:val="Emphasis"/>
          <w:highlight w:val="green"/>
        </w:rPr>
        <w:t>like sci</w:t>
      </w:r>
      <w:r w:rsidRPr="005C66AC">
        <w:rPr>
          <w:rStyle w:val="Emphasis"/>
        </w:rPr>
        <w:t xml:space="preserve">ence </w:t>
      </w:r>
      <w:r w:rsidRPr="005C66AC">
        <w:rPr>
          <w:rStyle w:val="Emphasis"/>
          <w:highlight w:val="green"/>
        </w:rPr>
        <w:t>fi</w:t>
      </w:r>
      <w:r w:rsidRPr="005C66AC">
        <w:rPr>
          <w:rStyle w:val="Emphasis"/>
        </w:rPr>
        <w:t xml:space="preserve">ction but now </w:t>
      </w:r>
      <w:r w:rsidRPr="005C66AC">
        <w:rPr>
          <w:rStyle w:val="Emphasis"/>
          <w:highlight w:val="green"/>
        </w:rPr>
        <w:t>are a reality</w:t>
      </w:r>
      <w:r w:rsidRPr="005C66AC">
        <w:rPr>
          <w:rStyle w:val="Emphasis"/>
        </w:rPr>
        <w:t>.”</w:t>
      </w:r>
    </w:p>
    <w:p w14:paraId="0D89DEDB" w14:textId="77777777" w:rsidR="00A55C05" w:rsidRPr="00FC56D4" w:rsidRDefault="00A55C05" w:rsidP="00A55C05">
      <w:pPr>
        <w:pStyle w:val="Heading4"/>
        <w:rPr>
          <w:rFonts w:cs="Calibri"/>
        </w:rPr>
      </w:pPr>
      <w:r>
        <w:rPr>
          <w:rFonts w:cs="Calibri"/>
        </w:rPr>
        <w:t>Unions drastically hurt</w:t>
      </w:r>
      <w:r w:rsidRPr="00FC56D4">
        <w:rPr>
          <w:rFonts w:cs="Calibri"/>
        </w:rPr>
        <w:t xml:space="preserve"> innovation</w:t>
      </w:r>
      <w:r>
        <w:rPr>
          <w:rFonts w:cs="Calibri"/>
        </w:rPr>
        <w:t>—empirics prove</w:t>
      </w:r>
    </w:p>
    <w:p w14:paraId="7D37345C" w14:textId="77777777" w:rsidR="00A55C05" w:rsidRPr="00FC56D4" w:rsidRDefault="00A55C05" w:rsidP="00A55C05">
      <w:r w:rsidRPr="00FC56D4">
        <w:rPr>
          <w:rStyle w:val="Style13ptBold"/>
        </w:rPr>
        <w:t>Bradley et al 15</w:t>
      </w:r>
      <w:r w:rsidRPr="00FC56D4">
        <w:t xml:space="preserve"> Daniel Bradley [Department of Finance, University of South Florida, Tampa, FL], </w:t>
      </w:r>
      <w:proofErr w:type="spellStart"/>
      <w:r w:rsidRPr="00FC56D4">
        <w:t>Incheol</w:t>
      </w:r>
      <w:proofErr w:type="spellEnd"/>
      <w:r w:rsidRPr="00FC56D4">
        <w:t xml:space="preserve"> Kim [Department of Finance, Fordham University, New York, NY], Xuan Tian [Department of Finance, Indiana University, Bloomington], originally posted 3-13-2013, revised 8-24-2015, “Do unions affect innovation?” </w:t>
      </w:r>
      <w:hyperlink r:id="rId12" w:history="1">
        <w:r w:rsidRPr="00FC56D4">
          <w:rPr>
            <w:rStyle w:val="Hyperlink"/>
          </w:rPr>
          <w:t>https://sci-hub.se/https://papers.ssrn.com/sol3/papers.cfm?abstract_id=2232351</w:t>
        </w:r>
      </w:hyperlink>
      <w:r w:rsidRPr="00FC56D4">
        <w:t xml:space="preserve"> // EH</w:t>
      </w:r>
    </w:p>
    <w:p w14:paraId="49E0A9D7" w14:textId="77777777" w:rsidR="00A55C05" w:rsidRPr="00FC56D4" w:rsidRDefault="00A55C05" w:rsidP="00A55C05">
      <w:pPr>
        <w:rPr>
          <w:rStyle w:val="Emphasis"/>
        </w:rPr>
      </w:pPr>
      <w:r w:rsidRPr="00FC56D4">
        <w:rPr>
          <w:sz w:val="16"/>
        </w:rPr>
        <w:t xml:space="preserve">6. Discussion and Conclusion In this paper, we examine the </w:t>
      </w:r>
      <w:r w:rsidRPr="00FC56D4">
        <w:rPr>
          <w:rStyle w:val="StyleUnderline"/>
        </w:rPr>
        <w:t xml:space="preserve">effect of unionization on the innovation activities of firms. </w:t>
      </w:r>
      <w:r w:rsidRPr="00FC56D4">
        <w:rPr>
          <w:sz w:val="16"/>
        </w:rPr>
        <w:t xml:space="preserve">We find </w:t>
      </w:r>
      <w:r w:rsidRPr="00FC56D4">
        <w:rPr>
          <w:rStyle w:val="Emphasis"/>
          <w:highlight w:val="green"/>
        </w:rPr>
        <w:t>patent counts and citations decline significantly after firms</w:t>
      </w:r>
      <w:r w:rsidRPr="00FC56D4">
        <w:rPr>
          <w:rStyle w:val="Emphasis"/>
        </w:rPr>
        <w:t xml:space="preserve"> elect to </w:t>
      </w:r>
      <w:r w:rsidRPr="00FC56D4">
        <w:rPr>
          <w:rStyle w:val="Emphasis"/>
          <w:highlight w:val="green"/>
        </w:rPr>
        <w:t>unionize</w:t>
      </w:r>
      <w:r w:rsidRPr="00FC56D4">
        <w:rPr>
          <w:rStyle w:val="Emphasis"/>
        </w:rPr>
        <w:t xml:space="preserve">. </w:t>
      </w:r>
      <w:r w:rsidRPr="00FC56D4">
        <w:rPr>
          <w:sz w:val="16"/>
        </w:rPr>
        <w:t xml:space="preserve">Economically, </w:t>
      </w:r>
      <w:r w:rsidRPr="00FC56D4">
        <w:rPr>
          <w:rStyle w:val="Emphasis"/>
          <w:highlight w:val="green"/>
        </w:rPr>
        <w:t>passing</w:t>
      </w:r>
      <w:r w:rsidRPr="00FC56D4">
        <w:rPr>
          <w:rStyle w:val="Emphasis"/>
        </w:rPr>
        <w:t xml:space="preserve"> a union </w:t>
      </w:r>
      <w:r w:rsidRPr="00FC56D4">
        <w:rPr>
          <w:rStyle w:val="Emphasis"/>
          <w:highlight w:val="green"/>
        </w:rPr>
        <w:t>election leads to</w:t>
      </w:r>
      <w:r w:rsidRPr="00FC56D4">
        <w:rPr>
          <w:rStyle w:val="Emphasis"/>
        </w:rPr>
        <w:t xml:space="preserve"> an </w:t>
      </w:r>
      <w:r w:rsidRPr="00FC56D4">
        <w:rPr>
          <w:rStyle w:val="Emphasis"/>
          <w:highlight w:val="green"/>
        </w:rPr>
        <w:t>8.7%</w:t>
      </w:r>
      <w:r w:rsidRPr="00FC56D4">
        <w:rPr>
          <w:rStyle w:val="Emphasis"/>
        </w:rPr>
        <w:t xml:space="preserve"> decline in patent counts </w:t>
      </w:r>
      <w:r w:rsidRPr="00FC56D4">
        <w:rPr>
          <w:rStyle w:val="Emphasis"/>
          <w:highlight w:val="green"/>
        </w:rPr>
        <w:t>and</w:t>
      </w:r>
      <w:r w:rsidRPr="00FC56D4">
        <w:rPr>
          <w:rStyle w:val="Emphasis"/>
        </w:rPr>
        <w:t xml:space="preserve"> a </w:t>
      </w:r>
      <w:r w:rsidRPr="00FC56D4">
        <w:rPr>
          <w:rStyle w:val="Emphasis"/>
          <w:highlight w:val="green"/>
        </w:rPr>
        <w:t>12.5% decline</w:t>
      </w:r>
      <w:r w:rsidRPr="00FC56D4">
        <w:rPr>
          <w:rStyle w:val="Emphasis"/>
        </w:rPr>
        <w:t xml:space="preserve"> in the number of citations per patent</w:t>
      </w:r>
      <w:r w:rsidRPr="00FC56D4">
        <w:rPr>
          <w:sz w:val="16"/>
        </w:rPr>
        <w:t xml:space="preserve"> three years after the election. We provide a battery of diagnostic and robustness tests and find our conclusions are unchanged. Next, we show that the </w:t>
      </w:r>
      <w:r w:rsidRPr="00FC56D4">
        <w:rPr>
          <w:rStyle w:val="Emphasis"/>
          <w:highlight w:val="green"/>
        </w:rPr>
        <w:t>results</w:t>
      </w:r>
      <w:r w:rsidRPr="00FC56D4">
        <w:rPr>
          <w:sz w:val="16"/>
        </w:rPr>
        <w:t xml:space="preserve"> are </w:t>
      </w:r>
      <w:r w:rsidRPr="00FC56D4">
        <w:rPr>
          <w:rStyle w:val="Emphasis"/>
        </w:rPr>
        <w:t xml:space="preserve">statistically </w:t>
      </w:r>
      <w:r w:rsidRPr="00FC56D4">
        <w:rPr>
          <w:rStyle w:val="Emphasis"/>
          <w:highlight w:val="green"/>
        </w:rPr>
        <w:t>insignificant</w:t>
      </w:r>
      <w:r w:rsidRPr="00FC56D4">
        <w:rPr>
          <w:rStyle w:val="StyleUnderline"/>
        </w:rPr>
        <w:t xml:space="preserve"> in states with right-to-work legislation </w:t>
      </w:r>
      <w:r w:rsidRPr="00FC56D4">
        <w:rPr>
          <w:rStyle w:val="Emphasis"/>
          <w:highlight w:val="green"/>
        </w:rPr>
        <w:t>where unions have less bargaining power</w:t>
      </w:r>
      <w:r w:rsidRPr="00FC56D4">
        <w:rPr>
          <w:sz w:val="16"/>
        </w:rPr>
        <w:t xml:space="preserve"> to expropriate rents. A </w:t>
      </w:r>
      <w:r w:rsidRPr="00FC56D4">
        <w:rPr>
          <w:rStyle w:val="StyleUnderline"/>
        </w:rPr>
        <w:t xml:space="preserve">reduction in R&amp;D expenditures, reduced productivity of existing and newly hired inventors, and the departure of innovative individuals appear plausible underlying mechanisms through which unionization impedes innovation. </w:t>
      </w:r>
      <w:r w:rsidRPr="00FC56D4">
        <w:rPr>
          <w:sz w:val="16"/>
        </w:rPr>
        <w:t xml:space="preserve">Finally, </w:t>
      </w:r>
      <w:r w:rsidRPr="00FC56D4">
        <w:rPr>
          <w:rStyle w:val="Emphasis"/>
          <w:highlight w:val="green"/>
        </w:rPr>
        <w:t>in response to unionization</w:t>
      </w:r>
      <w:r w:rsidRPr="00FC56D4">
        <w:rPr>
          <w:rStyle w:val="Emphasis"/>
        </w:rPr>
        <w:t xml:space="preserve">, we find that </w:t>
      </w:r>
      <w:r w:rsidRPr="00FC56D4">
        <w:rPr>
          <w:rStyle w:val="Emphasis"/>
          <w:highlight w:val="green"/>
        </w:rPr>
        <w:t>firms move</w:t>
      </w:r>
      <w:r w:rsidRPr="00FC56D4">
        <w:rPr>
          <w:rStyle w:val="Emphasis"/>
        </w:rPr>
        <w:t xml:space="preserve"> their </w:t>
      </w:r>
      <w:r w:rsidRPr="00FC56D4">
        <w:rPr>
          <w:rStyle w:val="Emphasis"/>
          <w:highlight w:val="green"/>
        </w:rPr>
        <w:t>innovation</w:t>
      </w:r>
      <w:r w:rsidRPr="00FC56D4">
        <w:rPr>
          <w:rStyle w:val="Emphasis"/>
        </w:rPr>
        <w:t xml:space="preserve"> activities </w:t>
      </w:r>
      <w:r w:rsidRPr="00FC56D4">
        <w:rPr>
          <w:rStyle w:val="Emphasis"/>
          <w:highlight w:val="green"/>
        </w:rPr>
        <w:t>away</w:t>
      </w:r>
      <w:r w:rsidRPr="00FC56D4">
        <w:rPr>
          <w:rStyle w:val="Emphasis"/>
        </w:rPr>
        <w:t xml:space="preserve"> from states where union elections win. </w:t>
      </w:r>
    </w:p>
    <w:p w14:paraId="4AE07B71" w14:textId="77777777" w:rsidR="00A55C05" w:rsidRPr="005C66AC" w:rsidRDefault="00A55C05" w:rsidP="00A55C05">
      <w:pPr>
        <w:pStyle w:val="Heading4"/>
        <w:rPr>
          <w:rFonts w:cs="Calibri"/>
        </w:rPr>
      </w:pPr>
      <w:r w:rsidRPr="005C66AC">
        <w:rPr>
          <w:rFonts w:cs="Calibri"/>
        </w:rPr>
        <w:t>Medical innovation vital to global economy</w:t>
      </w:r>
    </w:p>
    <w:p w14:paraId="20EC6BD4" w14:textId="77777777" w:rsidR="00A55C05" w:rsidRPr="0088356C" w:rsidRDefault="00A55C05" w:rsidP="00A55C05">
      <w:pPr>
        <w:rPr>
          <w:sz w:val="18"/>
          <w:szCs w:val="20"/>
        </w:rPr>
      </w:pPr>
      <w:r w:rsidRPr="005C66AC">
        <w:rPr>
          <w:rStyle w:val="Style13ptBold"/>
        </w:rPr>
        <w:t xml:space="preserve">GII 19 </w:t>
      </w:r>
      <w:r w:rsidRPr="0088356C">
        <w:rPr>
          <w:sz w:val="18"/>
          <w:szCs w:val="20"/>
        </w:rPr>
        <w:t xml:space="preserve">Global Innovation Index [The Global Innovation Index 2019 is the result of a collaboration between Cornell University, INSEAD, and the World Intellectual Property Organization (WIPO) as co-publishers, and their Knowledge Partners, Confederation of Indian Industry, Dassault </w:t>
      </w:r>
      <w:proofErr w:type="spellStart"/>
      <w:r w:rsidRPr="0088356C">
        <w:rPr>
          <w:sz w:val="18"/>
          <w:szCs w:val="20"/>
        </w:rPr>
        <w:t>Systemes</w:t>
      </w:r>
      <w:proofErr w:type="spellEnd"/>
      <w:r w:rsidRPr="0088356C">
        <w:rPr>
          <w:sz w:val="18"/>
          <w:szCs w:val="20"/>
        </w:rPr>
        <w:t xml:space="preserve">, </w:t>
      </w:r>
      <w:proofErr w:type="spellStart"/>
      <w:r w:rsidRPr="0088356C">
        <w:rPr>
          <w:sz w:val="18"/>
          <w:szCs w:val="20"/>
        </w:rPr>
        <w:t>Sebrae</w:t>
      </w:r>
      <w:proofErr w:type="spellEnd"/>
      <w:r w:rsidRPr="0088356C">
        <w:rPr>
          <w:sz w:val="18"/>
          <w:szCs w:val="20"/>
        </w:rPr>
        <w:t xml:space="preserve">, Brazilian Micro and Small Industry Support Services, and Brazilian Confederation of Industry.], November 13, 2019, “Is medical innovation the key to global economic growth?”, </w:t>
      </w:r>
      <w:hyperlink r:id="rId13" w:history="1">
        <w:r w:rsidRPr="0088356C">
          <w:rPr>
            <w:rStyle w:val="Hyperlink"/>
            <w:sz w:val="18"/>
            <w:szCs w:val="20"/>
          </w:rPr>
          <w:t>https://www.globalinnovationindex.org/gii-blog/2019/Is-medical-innovation-the-key-to-global-economic-growth--b189 //</w:t>
        </w:r>
      </w:hyperlink>
      <w:r w:rsidRPr="0088356C">
        <w:rPr>
          <w:sz w:val="18"/>
          <w:szCs w:val="20"/>
        </w:rPr>
        <w:t xml:space="preserve"> EH</w:t>
      </w:r>
    </w:p>
    <w:p w14:paraId="28F16C53" w14:textId="77777777" w:rsidR="00A55C05" w:rsidRPr="005C66AC" w:rsidRDefault="00A55C05" w:rsidP="00A55C05">
      <w:pPr>
        <w:rPr>
          <w:sz w:val="16"/>
        </w:rPr>
      </w:pPr>
      <w:r w:rsidRPr="005C66AC">
        <w:rPr>
          <w:rStyle w:val="Emphasis"/>
        </w:rPr>
        <w:t xml:space="preserve">The </w:t>
      </w:r>
      <w:r w:rsidRPr="005C66AC">
        <w:rPr>
          <w:rStyle w:val="Emphasis"/>
          <w:highlight w:val="green"/>
        </w:rPr>
        <w:t>global economy owes much</w:t>
      </w:r>
      <w:r w:rsidRPr="005C66AC">
        <w:rPr>
          <w:rStyle w:val="Emphasis"/>
        </w:rPr>
        <w:t xml:space="preserve"> of its </w:t>
      </w:r>
      <w:r w:rsidRPr="005C66AC">
        <w:rPr>
          <w:rStyle w:val="Emphasis"/>
          <w:highlight w:val="green"/>
        </w:rPr>
        <w:t>success to better healthcare</w:t>
      </w:r>
      <w:r w:rsidRPr="005C66AC">
        <w:rPr>
          <w:sz w:val="16"/>
        </w:rPr>
        <w:t xml:space="preserve">, writes </w:t>
      </w:r>
      <w:r w:rsidRPr="005C66AC">
        <w:rPr>
          <w:rStyle w:val="StyleUnderline"/>
        </w:rPr>
        <w:t>Columbia</w:t>
      </w:r>
      <w:r w:rsidRPr="005C66AC">
        <w:rPr>
          <w:sz w:val="16"/>
        </w:rPr>
        <w:t xml:space="preserve"> University Associate </w:t>
      </w:r>
      <w:r w:rsidRPr="005C66AC">
        <w:rPr>
          <w:rStyle w:val="StyleUnderline"/>
        </w:rPr>
        <w:t>Professor</w:t>
      </w:r>
      <w:r w:rsidRPr="005C66AC">
        <w:rPr>
          <w:sz w:val="16"/>
        </w:rPr>
        <w:t xml:space="preserve"> </w:t>
      </w:r>
      <w:proofErr w:type="spellStart"/>
      <w:r w:rsidRPr="005C66AC">
        <w:rPr>
          <w:sz w:val="16"/>
        </w:rPr>
        <w:t>Bhaven</w:t>
      </w:r>
      <w:proofErr w:type="spellEnd"/>
      <w:r w:rsidRPr="005C66AC">
        <w:rPr>
          <w:sz w:val="16"/>
        </w:rPr>
        <w:t xml:space="preserve"> </w:t>
      </w:r>
      <w:proofErr w:type="spellStart"/>
      <w:r w:rsidRPr="005C66AC">
        <w:rPr>
          <w:sz w:val="16"/>
        </w:rPr>
        <w:t>Sampat</w:t>
      </w:r>
      <w:proofErr w:type="spellEnd"/>
      <w:r w:rsidRPr="005C66AC">
        <w:rPr>
          <w:sz w:val="16"/>
        </w:rPr>
        <w:t xml:space="preserve"> in the Global Innovation Index 2019. This article is part of a series about the power of innovation to solve social and economic challenges. Stories and statistics are drawn from the Global Innovation Index 2019 – your guide to world-changing ideas. </w:t>
      </w:r>
      <w:r w:rsidRPr="005C66AC">
        <w:rPr>
          <w:rStyle w:val="Emphasis"/>
          <w:highlight w:val="green"/>
        </w:rPr>
        <w:t>Over</w:t>
      </w:r>
      <w:r w:rsidRPr="005C66AC">
        <w:rPr>
          <w:rStyle w:val="Emphasis"/>
        </w:rPr>
        <w:t xml:space="preserve"> the </w:t>
      </w:r>
      <w:r w:rsidRPr="005C66AC">
        <w:rPr>
          <w:rStyle w:val="Emphasis"/>
          <w:highlight w:val="green"/>
        </w:rPr>
        <w:t>past decade</w:t>
      </w:r>
      <w:r w:rsidRPr="005C66AC">
        <w:rPr>
          <w:rStyle w:val="Emphasis"/>
        </w:rPr>
        <w:t xml:space="preserve">, global </w:t>
      </w:r>
      <w:r w:rsidRPr="005C66AC">
        <w:rPr>
          <w:rStyle w:val="Emphasis"/>
          <w:highlight w:val="green"/>
        </w:rPr>
        <w:t>spending</w:t>
      </w:r>
      <w:r w:rsidRPr="005C66AC">
        <w:rPr>
          <w:rStyle w:val="Emphasis"/>
        </w:rPr>
        <w:t xml:space="preserve"> on healthcare has </w:t>
      </w:r>
      <w:r w:rsidRPr="005C66AC">
        <w:rPr>
          <w:rStyle w:val="Emphasis"/>
          <w:highlight w:val="green"/>
        </w:rPr>
        <w:t>grown</w:t>
      </w:r>
      <w:r w:rsidRPr="005C66AC">
        <w:rPr>
          <w:rStyle w:val="Emphasis"/>
        </w:rPr>
        <w:t xml:space="preserve"> at around </w:t>
      </w:r>
      <w:r w:rsidRPr="005C66AC">
        <w:rPr>
          <w:rStyle w:val="Emphasis"/>
          <w:highlight w:val="green"/>
        </w:rPr>
        <w:t>double the rate of</w:t>
      </w:r>
      <w:r w:rsidRPr="005C66AC">
        <w:rPr>
          <w:sz w:val="16"/>
        </w:rPr>
        <w:t xml:space="preserve"> gross domestic product (</w:t>
      </w:r>
      <w:r w:rsidRPr="005C66AC">
        <w:rPr>
          <w:rStyle w:val="Emphasis"/>
          <w:highlight w:val="green"/>
        </w:rPr>
        <w:t>GDP</w:t>
      </w:r>
      <w:r w:rsidRPr="005C66AC">
        <w:rPr>
          <w:sz w:val="16"/>
        </w:rPr>
        <w:t xml:space="preserve">). In 2018, global healthcare expenditure was US$7.6 trillion, and by 2020, estimated global health expenditures will approach US$9 trillion. </w:t>
      </w:r>
      <w:r w:rsidRPr="005C66AC">
        <w:rPr>
          <w:rStyle w:val="Emphasis"/>
        </w:rPr>
        <w:t>Improvements</w:t>
      </w:r>
      <w:r w:rsidRPr="005C66AC">
        <w:rPr>
          <w:sz w:val="16"/>
        </w:rPr>
        <w:t xml:space="preserve"> to healthcare </w:t>
      </w:r>
      <w:r w:rsidRPr="005C66AC">
        <w:rPr>
          <w:rStyle w:val="Emphasis"/>
        </w:rPr>
        <w:t xml:space="preserve">generate </w:t>
      </w:r>
      <w:r w:rsidRPr="005C66AC">
        <w:rPr>
          <w:rStyle w:val="Emphasis"/>
          <w:highlight w:val="green"/>
        </w:rPr>
        <w:t>obvious social returns</w:t>
      </w:r>
      <w:r w:rsidRPr="005C66AC">
        <w:rPr>
          <w:sz w:val="16"/>
        </w:rPr>
        <w:t xml:space="preserve">: in the past 100 years, </w:t>
      </w:r>
      <w:r w:rsidRPr="005C66AC">
        <w:rPr>
          <w:rStyle w:val="Emphasis"/>
        </w:rPr>
        <w:t>better sanitation and medicine</w:t>
      </w:r>
      <w:r w:rsidRPr="005C66AC">
        <w:rPr>
          <w:sz w:val="16"/>
        </w:rPr>
        <w:t xml:space="preserve"> have </w:t>
      </w:r>
      <w:r w:rsidRPr="005C66AC">
        <w:rPr>
          <w:rStyle w:val="Emphasis"/>
          <w:highlight w:val="green"/>
        </w:rPr>
        <w:t>doubled life expectancy</w:t>
      </w:r>
      <w:r w:rsidRPr="005C66AC">
        <w:rPr>
          <w:rStyle w:val="Emphasis"/>
        </w:rPr>
        <w:t xml:space="preserve"> in developing and developed countries</w:t>
      </w:r>
      <w:r w:rsidRPr="005C66AC">
        <w:rPr>
          <w:sz w:val="16"/>
        </w:rPr>
        <w:t xml:space="preserve"> alike, and </w:t>
      </w:r>
      <w:r w:rsidRPr="005C66AC">
        <w:rPr>
          <w:rStyle w:val="Emphasis"/>
          <w:highlight w:val="green"/>
        </w:rPr>
        <w:t>drastically improved</w:t>
      </w:r>
      <w:r w:rsidRPr="005C66AC">
        <w:rPr>
          <w:rStyle w:val="Emphasis"/>
        </w:rPr>
        <w:t xml:space="preserve"> our </w:t>
      </w:r>
      <w:r w:rsidRPr="005C66AC">
        <w:rPr>
          <w:rStyle w:val="Emphasis"/>
          <w:highlight w:val="green"/>
        </w:rPr>
        <w:t>quality of life</w:t>
      </w:r>
      <w:r w:rsidRPr="005C66AC">
        <w:rPr>
          <w:sz w:val="16"/>
        </w:rPr>
        <w:t xml:space="preserve">. The economics of living longer </w:t>
      </w:r>
      <w:proofErr w:type="gramStart"/>
      <w:r w:rsidRPr="005C66AC">
        <w:rPr>
          <w:rStyle w:val="StyleUnderline"/>
        </w:rPr>
        <w:t>To</w:t>
      </w:r>
      <w:proofErr w:type="gramEnd"/>
      <w:r w:rsidRPr="005C66AC">
        <w:rPr>
          <w:rStyle w:val="StyleUnderline"/>
        </w:rPr>
        <w:t xml:space="preserve"> what extent has a healthier population contributed to the global economy</w:t>
      </w:r>
      <w:r w:rsidRPr="005C66AC">
        <w:rPr>
          <w:sz w:val="16"/>
        </w:rPr>
        <w:t xml:space="preserve">? Observing that </w:t>
      </w:r>
      <w:r w:rsidRPr="005C66AC">
        <w:rPr>
          <w:rStyle w:val="Emphasis"/>
          <w:highlight w:val="green"/>
        </w:rPr>
        <w:t>greater longevity expands the global workforce</w:t>
      </w:r>
      <w:r w:rsidRPr="005C66AC">
        <w:rPr>
          <w:sz w:val="16"/>
        </w:rPr>
        <w:t xml:space="preserve">, Nobel-Prize winning economist William Nordhaus calculated that the </w:t>
      </w:r>
      <w:r w:rsidRPr="005C66AC">
        <w:rPr>
          <w:rStyle w:val="Emphasis"/>
        </w:rPr>
        <w:t xml:space="preserve">economic </w:t>
      </w:r>
      <w:r w:rsidRPr="005C66AC">
        <w:rPr>
          <w:rStyle w:val="Emphasis"/>
          <w:highlight w:val="green"/>
        </w:rPr>
        <w:t>value</w:t>
      </w:r>
      <w:r w:rsidRPr="005C66AC">
        <w:rPr>
          <w:rStyle w:val="Emphasis"/>
        </w:rPr>
        <w:t xml:space="preserve"> of greater longevity </w:t>
      </w:r>
      <w:r w:rsidRPr="005C66AC">
        <w:rPr>
          <w:rStyle w:val="Emphasis"/>
          <w:highlight w:val="green"/>
        </w:rPr>
        <w:t>in</w:t>
      </w:r>
      <w:r w:rsidRPr="005C66AC">
        <w:rPr>
          <w:rStyle w:val="Emphasis"/>
        </w:rPr>
        <w:t xml:space="preserve"> the </w:t>
      </w:r>
      <w:r w:rsidRPr="005C66AC">
        <w:rPr>
          <w:rStyle w:val="Emphasis"/>
          <w:highlight w:val="green"/>
        </w:rPr>
        <w:t>last 100 years matches</w:t>
      </w:r>
      <w:r w:rsidRPr="005C66AC">
        <w:rPr>
          <w:rStyle w:val="Emphasis"/>
        </w:rPr>
        <w:t xml:space="preserve"> economic </w:t>
      </w:r>
      <w:r w:rsidRPr="005C66AC">
        <w:rPr>
          <w:rStyle w:val="Emphasis"/>
          <w:highlight w:val="green"/>
        </w:rPr>
        <w:t>growth in all other sectors</w:t>
      </w:r>
      <w:r w:rsidRPr="005C66AC">
        <w:rPr>
          <w:sz w:val="16"/>
        </w:rPr>
        <w:t xml:space="preserve">. There are </w:t>
      </w:r>
      <w:r w:rsidRPr="005C66AC">
        <w:rPr>
          <w:rStyle w:val="StyleUnderline"/>
        </w:rPr>
        <w:t>statistics to support his estimate</w:t>
      </w:r>
      <w:r w:rsidRPr="005C66AC">
        <w:rPr>
          <w:sz w:val="16"/>
        </w:rPr>
        <w:t xml:space="preserve">. For instance, while </w:t>
      </w:r>
      <w:r w:rsidRPr="005C66AC">
        <w:rPr>
          <w:rStyle w:val="Emphasis"/>
          <w:highlight w:val="green"/>
        </w:rPr>
        <w:t>billions</w:t>
      </w:r>
      <w:r w:rsidRPr="005C66AC">
        <w:rPr>
          <w:sz w:val="16"/>
        </w:rPr>
        <w:t xml:space="preserve"> of dollars have been </w:t>
      </w:r>
      <w:r w:rsidRPr="005C66AC">
        <w:rPr>
          <w:rStyle w:val="Emphasis"/>
        </w:rPr>
        <w:t xml:space="preserve">ploughed </w:t>
      </w:r>
      <w:r w:rsidRPr="005C66AC">
        <w:rPr>
          <w:rStyle w:val="Emphasis"/>
          <w:highlight w:val="green"/>
        </w:rPr>
        <w:t>into cancer treatments</w:t>
      </w:r>
      <w:r w:rsidRPr="005C66AC">
        <w:rPr>
          <w:sz w:val="16"/>
        </w:rPr>
        <w:t xml:space="preserve">, between 1988 and 2000, </w:t>
      </w:r>
      <w:r w:rsidRPr="005C66AC">
        <w:rPr>
          <w:rStyle w:val="Emphasis"/>
        </w:rPr>
        <w:t>improvements</w:t>
      </w:r>
      <w:r w:rsidRPr="005C66AC">
        <w:rPr>
          <w:sz w:val="16"/>
        </w:rPr>
        <w:t xml:space="preserve"> to cancer survival </w:t>
      </w:r>
      <w:r w:rsidRPr="005C66AC">
        <w:rPr>
          <w:rStyle w:val="Emphasis"/>
          <w:highlight w:val="green"/>
        </w:rPr>
        <w:t>generated</w:t>
      </w:r>
      <w:r w:rsidRPr="005C66AC">
        <w:rPr>
          <w:sz w:val="16"/>
        </w:rPr>
        <w:t xml:space="preserve"> social benefits valued at around US</w:t>
      </w:r>
      <w:r w:rsidRPr="005C66AC">
        <w:rPr>
          <w:rStyle w:val="Emphasis"/>
          <w:highlight w:val="green"/>
        </w:rPr>
        <w:t>$1.9 trillion</w:t>
      </w:r>
      <w:r w:rsidRPr="005C66AC">
        <w:rPr>
          <w:sz w:val="16"/>
        </w:rPr>
        <w:t xml:space="preserve"> – </w:t>
      </w:r>
      <w:r w:rsidRPr="005C66AC">
        <w:rPr>
          <w:rStyle w:val="Emphasis"/>
          <w:highlight w:val="green"/>
        </w:rPr>
        <w:t>far outstripping investment</w:t>
      </w:r>
      <w:r w:rsidRPr="005C66AC">
        <w:rPr>
          <w:sz w:val="16"/>
        </w:rPr>
        <w:t xml:space="preserve">. </w:t>
      </w:r>
      <w:r w:rsidRPr="005C66AC">
        <w:rPr>
          <w:rStyle w:val="Emphasis"/>
        </w:rPr>
        <w:t>Similarly</w:t>
      </w:r>
      <w:r w:rsidRPr="005C66AC">
        <w:rPr>
          <w:sz w:val="16"/>
        </w:rPr>
        <w:t xml:space="preserve">, by the end of the 20th century, new </w:t>
      </w:r>
      <w:r w:rsidRPr="005C66AC">
        <w:rPr>
          <w:rStyle w:val="Emphasis"/>
        </w:rPr>
        <w:t>HIV/AIDS drugs generated US$1.4 trillion</w:t>
      </w:r>
      <w:r w:rsidRPr="005C66AC">
        <w:rPr>
          <w:sz w:val="16"/>
        </w:rPr>
        <w:t xml:space="preserve"> in economic value </w:t>
      </w:r>
      <w:r w:rsidRPr="005C66AC">
        <w:rPr>
          <w:rStyle w:val="Emphasis"/>
        </w:rPr>
        <w:t>in the US alone</w:t>
      </w:r>
      <w:r w:rsidRPr="005C66AC">
        <w:rPr>
          <w:sz w:val="16"/>
        </w:rPr>
        <w:t xml:space="preserve">. Source: Global Innovation Index 2019, page 43 Looking ahead For </w:t>
      </w:r>
      <w:r w:rsidRPr="005C66AC">
        <w:rPr>
          <w:rStyle w:val="Emphasis"/>
          <w:highlight w:val="green"/>
        </w:rPr>
        <w:t>future medical innovations</w:t>
      </w:r>
      <w:r w:rsidRPr="005C66AC">
        <w:rPr>
          <w:sz w:val="16"/>
        </w:rPr>
        <w:t xml:space="preserve"> to </w:t>
      </w:r>
      <w:r w:rsidRPr="005C66AC">
        <w:rPr>
          <w:rStyle w:val="Emphasis"/>
          <w:highlight w:val="green"/>
        </w:rPr>
        <w:t>have major economic impact</w:t>
      </w:r>
      <w:r w:rsidRPr="005C66AC">
        <w:rPr>
          <w:sz w:val="16"/>
        </w:rPr>
        <w:t xml:space="preserve">, one of several things will have to be true: • innovations must help prevent or treat diseases with a high disease burden • the process of innovation should be transformed by new technologies like AI, gene editing and cell therapy, to open up new areas of exploration and invention • new technologies must facilitate broad systemic improvements in healthcare delivery, lowering costs and/or improving outcomes. Although predicting the impact of specific areas of medical innovation is difficult, the </w:t>
      </w:r>
      <w:r w:rsidRPr="005C66AC">
        <w:rPr>
          <w:rStyle w:val="Emphasis"/>
        </w:rPr>
        <w:t>potential</w:t>
      </w:r>
      <w:r w:rsidRPr="005C66AC">
        <w:rPr>
          <w:sz w:val="16"/>
        </w:rPr>
        <w:t xml:space="preserve"> for new medical innovation to generate valuable gains seems </w:t>
      </w:r>
      <w:r w:rsidRPr="005C66AC">
        <w:rPr>
          <w:rStyle w:val="Emphasis"/>
        </w:rPr>
        <w:t>high</w:t>
      </w:r>
      <w:r w:rsidRPr="005C66AC">
        <w:rPr>
          <w:sz w:val="16"/>
        </w:rPr>
        <w:t xml:space="preserve">. </w:t>
      </w:r>
      <w:r w:rsidRPr="005C66AC">
        <w:rPr>
          <w:rStyle w:val="Emphasis"/>
          <w:highlight w:val="green"/>
        </w:rPr>
        <w:t>The future</w:t>
      </w:r>
      <w:r w:rsidRPr="005C66AC">
        <w:rPr>
          <w:rStyle w:val="Emphasis"/>
        </w:rPr>
        <w:t xml:space="preserve"> of health innovation</w:t>
      </w:r>
      <w:r w:rsidRPr="005C66AC">
        <w:rPr>
          <w:sz w:val="16"/>
        </w:rPr>
        <w:t xml:space="preserve"> will </w:t>
      </w:r>
      <w:r w:rsidRPr="005C66AC">
        <w:rPr>
          <w:rStyle w:val="Emphasis"/>
          <w:highlight w:val="green"/>
        </w:rPr>
        <w:t>depend on</w:t>
      </w:r>
      <w:r w:rsidRPr="005C66AC">
        <w:rPr>
          <w:sz w:val="16"/>
        </w:rPr>
        <w:t xml:space="preserve"> the </w:t>
      </w:r>
      <w:r w:rsidRPr="005C66AC">
        <w:rPr>
          <w:rStyle w:val="Emphasis"/>
          <w:highlight w:val="green"/>
        </w:rPr>
        <w:t>policies</w:t>
      </w:r>
      <w:r w:rsidRPr="005C66AC">
        <w:rPr>
          <w:sz w:val="16"/>
        </w:rPr>
        <w:t xml:space="preserve"> and institutions </w:t>
      </w:r>
      <w:r w:rsidRPr="005C66AC">
        <w:rPr>
          <w:rStyle w:val="Emphasis"/>
          <w:highlight w:val="green"/>
        </w:rPr>
        <w:t>created by</w:t>
      </w:r>
      <w:r w:rsidRPr="005C66AC">
        <w:rPr>
          <w:sz w:val="16"/>
        </w:rPr>
        <w:t xml:space="preserve"> national and </w:t>
      </w:r>
      <w:r w:rsidRPr="005C66AC">
        <w:rPr>
          <w:rStyle w:val="Emphasis"/>
          <w:highlight w:val="green"/>
        </w:rPr>
        <w:t>global actors</w:t>
      </w:r>
      <w:r w:rsidRPr="005C66AC">
        <w:rPr>
          <w:sz w:val="16"/>
        </w:rPr>
        <w:t xml:space="preserve"> to support research and innovation. These are </w:t>
      </w:r>
      <w:r w:rsidRPr="005C66AC">
        <w:rPr>
          <w:rStyle w:val="Emphasis"/>
        </w:rPr>
        <w:t>important</w:t>
      </w:r>
      <w:r w:rsidRPr="005C66AC">
        <w:rPr>
          <w:sz w:val="16"/>
        </w:rPr>
        <w:t xml:space="preserve"> issues for policymakers and the public to consider carefully and deliberately—</w:t>
      </w:r>
      <w:r w:rsidRPr="005C66AC">
        <w:rPr>
          <w:rStyle w:val="Emphasis"/>
        </w:rPr>
        <w:t>given</w:t>
      </w:r>
      <w:r w:rsidRPr="005C66AC">
        <w:rPr>
          <w:sz w:val="16"/>
        </w:rPr>
        <w:t xml:space="preserve"> the </w:t>
      </w:r>
      <w:r w:rsidRPr="005C66AC">
        <w:rPr>
          <w:rStyle w:val="Emphasis"/>
        </w:rPr>
        <w:t>transformative economic, social</w:t>
      </w:r>
      <w:r w:rsidRPr="005C66AC">
        <w:rPr>
          <w:sz w:val="16"/>
        </w:rPr>
        <w:t xml:space="preserve">, and </w:t>
      </w:r>
      <w:r w:rsidRPr="005C66AC">
        <w:rPr>
          <w:rStyle w:val="Emphasis"/>
        </w:rPr>
        <w:t>health impacts</w:t>
      </w:r>
      <w:r w:rsidRPr="005C66AC">
        <w:rPr>
          <w:sz w:val="16"/>
        </w:rPr>
        <w:t xml:space="preserve"> that </w:t>
      </w:r>
      <w:r w:rsidRPr="005C66AC">
        <w:rPr>
          <w:rStyle w:val="Emphasis"/>
        </w:rPr>
        <w:t>new medical technologies have had historically, and</w:t>
      </w:r>
      <w:r w:rsidRPr="005C66AC">
        <w:rPr>
          <w:sz w:val="16"/>
        </w:rPr>
        <w:t xml:space="preserve"> the </w:t>
      </w:r>
      <w:r w:rsidRPr="005C66AC">
        <w:rPr>
          <w:rStyle w:val="Emphasis"/>
        </w:rPr>
        <w:t>enormous potential value</w:t>
      </w:r>
      <w:r w:rsidRPr="005C66AC">
        <w:rPr>
          <w:sz w:val="16"/>
        </w:rPr>
        <w:t xml:space="preserve"> of further health improvements </w:t>
      </w:r>
      <w:r w:rsidRPr="005C66AC">
        <w:rPr>
          <w:rStyle w:val="Emphasis"/>
        </w:rPr>
        <w:t>for current and future generations</w:t>
      </w:r>
      <w:r w:rsidRPr="005C66AC">
        <w:rPr>
          <w:sz w:val="16"/>
        </w:rPr>
        <w:t>.</w:t>
      </w:r>
    </w:p>
    <w:p w14:paraId="50D56A7E" w14:textId="77777777" w:rsidR="00A55C05" w:rsidRDefault="00A55C05" w:rsidP="00A55C05">
      <w:pPr>
        <w:rPr>
          <w:sz w:val="16"/>
        </w:rPr>
      </w:pPr>
      <w:r w:rsidRPr="005C66AC">
        <w:rPr>
          <w:sz w:val="16"/>
        </w:rPr>
        <w:t>Over the years, Malthus’ theories have been applied to other topics with mixed responses. That said, there are good arguments to be made in relation to his thoughts on environmental damage, the elimination of indigenous peoples, extinction of other species4 and global warming.</w:t>
      </w:r>
    </w:p>
    <w:p w14:paraId="26634269" w14:textId="77777777" w:rsidR="00A55C05" w:rsidRPr="00BA206E" w:rsidRDefault="00A55C05" w:rsidP="00A55C05">
      <w:pPr>
        <w:pStyle w:val="Heading4"/>
      </w:pPr>
      <w:r w:rsidRPr="00BA206E">
        <w:t>Econ decline goes nuclear</w:t>
      </w:r>
    </w:p>
    <w:p w14:paraId="48F7796E" w14:textId="77777777" w:rsidR="00A55C05" w:rsidRPr="005C66AC" w:rsidRDefault="00A55C05" w:rsidP="00A55C05">
      <w:pPr>
        <w:rPr>
          <w:szCs w:val="26"/>
        </w:rPr>
      </w:pPr>
      <w:bookmarkStart w:id="0" w:name="_Hlk82297594"/>
      <w:proofErr w:type="spellStart"/>
      <w:r w:rsidRPr="005C66AC">
        <w:rPr>
          <w:rStyle w:val="Style13ptBold"/>
          <w:szCs w:val="26"/>
        </w:rPr>
        <w:t>Tønnesson</w:t>
      </w:r>
      <w:proofErr w:type="spellEnd"/>
      <w:r w:rsidRPr="005C66AC">
        <w:rPr>
          <w:rStyle w:val="Style13ptBold"/>
          <w:szCs w:val="26"/>
        </w:rPr>
        <w:t xml:space="preserve"> 15</w:t>
      </w:r>
      <w:r w:rsidRPr="005C66AC">
        <w:rPr>
          <w:szCs w:val="26"/>
        </w:rPr>
        <w:t xml:space="preserve"> Stein Research Professor, Peace Research Institute Oslo; Leader of East Asia Peace program, Uppsala University, 2015, “Deterrence, interdependence and Sino–US peace,” International Area Studies Review, Vol. 18, No. 3, p. 297-311</w:t>
      </w:r>
    </w:p>
    <w:p w14:paraId="58FA4F25" w14:textId="77777777" w:rsidR="00A55C05" w:rsidRPr="005C66AC" w:rsidRDefault="00A55C05" w:rsidP="00A55C05">
      <w:pPr>
        <w:rPr>
          <w:sz w:val="16"/>
          <w:szCs w:val="26"/>
        </w:rPr>
      </w:pPr>
      <w:r w:rsidRPr="005C66AC">
        <w:rPr>
          <w:sz w:val="16"/>
          <w:szCs w:val="26"/>
        </w:rPr>
        <w:t xml:space="preserve">Several </w:t>
      </w:r>
      <w:r w:rsidRPr="005C66AC">
        <w:rPr>
          <w:rStyle w:val="StyleUnderline"/>
          <w:szCs w:val="26"/>
        </w:rPr>
        <w:t>recent works</w:t>
      </w:r>
      <w:r w:rsidRPr="005C66AC">
        <w:rPr>
          <w:sz w:val="16"/>
          <w:szCs w:val="26"/>
        </w:rPr>
        <w:t xml:space="preserve"> on China and Sino–US relations </w:t>
      </w:r>
      <w:r w:rsidRPr="005C66AC">
        <w:rPr>
          <w:rStyle w:val="StyleUnderline"/>
          <w:szCs w:val="26"/>
        </w:rPr>
        <w:t>have made</w:t>
      </w:r>
      <w:r w:rsidRPr="005C66AC">
        <w:rPr>
          <w:sz w:val="16"/>
          <w:szCs w:val="26"/>
        </w:rPr>
        <w:t xml:space="preserve"> substantial </w:t>
      </w:r>
      <w:r w:rsidRPr="005C66AC">
        <w:rPr>
          <w:rStyle w:val="StyleUnderline"/>
          <w:szCs w:val="26"/>
        </w:rPr>
        <w:t>contributions to the current understanding of how and under what circumstances</w:t>
      </w:r>
      <w:r w:rsidRPr="005C66AC">
        <w:rPr>
          <w:sz w:val="16"/>
          <w:szCs w:val="26"/>
        </w:rPr>
        <w:t xml:space="preserve"> a combination of </w:t>
      </w:r>
      <w:r w:rsidRPr="005C66AC">
        <w:rPr>
          <w:rStyle w:val="StyleUnderline"/>
          <w:szCs w:val="26"/>
        </w:rPr>
        <w:t>nuclear deterrence and economic interdependence may reduce the risk of war between major powers</w:t>
      </w:r>
      <w:r w:rsidRPr="005C66AC">
        <w:rPr>
          <w:sz w:val="16"/>
          <w:szCs w:val="26"/>
        </w:rPr>
        <w:t xml:space="preserve">. At least four conclusions can be drawn from the review above: first, those who say that </w:t>
      </w:r>
      <w:r w:rsidRPr="005C66AC">
        <w:rPr>
          <w:rStyle w:val="StyleUnderline"/>
          <w:szCs w:val="26"/>
        </w:rPr>
        <w:t xml:space="preserve">interdependence may </w:t>
      </w:r>
      <w:r w:rsidRPr="005C66AC">
        <w:rPr>
          <w:rStyle w:val="Emphasis"/>
          <w:szCs w:val="26"/>
        </w:rPr>
        <w:t>both inhibit and drive conflict</w:t>
      </w:r>
      <w:r w:rsidRPr="005C66AC">
        <w:rPr>
          <w:sz w:val="16"/>
          <w:szCs w:val="26"/>
        </w:rPr>
        <w:t xml:space="preserve"> are right. </w:t>
      </w:r>
      <w:r w:rsidRPr="005C66AC">
        <w:rPr>
          <w:rStyle w:val="StyleUnderline"/>
          <w:szCs w:val="26"/>
          <w:highlight w:val="green"/>
        </w:rPr>
        <w:t>Interdependence raises the cost of conflict</w:t>
      </w:r>
      <w:r w:rsidRPr="005C66AC">
        <w:rPr>
          <w:sz w:val="16"/>
          <w:szCs w:val="26"/>
        </w:rPr>
        <w:t xml:space="preserve"> for all sides </w:t>
      </w:r>
      <w:r w:rsidRPr="005C66AC">
        <w:rPr>
          <w:rStyle w:val="StyleUnderline"/>
          <w:szCs w:val="26"/>
        </w:rPr>
        <w:t>but</w:t>
      </w:r>
      <w:r w:rsidRPr="005C66AC">
        <w:rPr>
          <w:sz w:val="16"/>
          <w:szCs w:val="26"/>
        </w:rPr>
        <w:t xml:space="preserve"> </w:t>
      </w:r>
      <w:r w:rsidRPr="005C66AC">
        <w:rPr>
          <w:rStyle w:val="StyleUnderline"/>
          <w:szCs w:val="26"/>
        </w:rPr>
        <w:t xml:space="preserve">asymmetrical or unbalanced dependencies and </w:t>
      </w:r>
      <w:r w:rsidRPr="005C66AC">
        <w:rPr>
          <w:rStyle w:val="Emphasis"/>
          <w:szCs w:val="26"/>
          <w:highlight w:val="green"/>
        </w:rPr>
        <w:t>negative trade expectations</w:t>
      </w:r>
      <w:r w:rsidRPr="005C66AC">
        <w:rPr>
          <w:sz w:val="16"/>
          <w:szCs w:val="26"/>
        </w:rPr>
        <w:t xml:space="preserve"> may </w:t>
      </w:r>
      <w:r w:rsidRPr="005C66AC">
        <w:rPr>
          <w:rStyle w:val="StyleUnderline"/>
          <w:szCs w:val="26"/>
        </w:rPr>
        <w:t>generate tensions leading to trade wars among inter-dependent states that</w:t>
      </w:r>
      <w:r w:rsidRPr="005C66AC">
        <w:rPr>
          <w:sz w:val="16"/>
          <w:szCs w:val="26"/>
        </w:rPr>
        <w:t xml:space="preserve"> in turn </w:t>
      </w:r>
      <w:r w:rsidRPr="005C66AC">
        <w:rPr>
          <w:rStyle w:val="StyleUnderline"/>
          <w:szCs w:val="26"/>
          <w:highlight w:val="green"/>
        </w:rPr>
        <w:t>increase</w:t>
      </w:r>
      <w:r w:rsidRPr="005C66AC">
        <w:rPr>
          <w:rStyle w:val="StyleUnderline"/>
          <w:szCs w:val="26"/>
        </w:rPr>
        <w:t xml:space="preserve"> the risk of </w:t>
      </w:r>
      <w:r w:rsidRPr="005C66AC">
        <w:rPr>
          <w:rStyle w:val="StyleUnderline"/>
          <w:szCs w:val="26"/>
          <w:highlight w:val="green"/>
        </w:rPr>
        <w:t>military conflict</w:t>
      </w:r>
      <w:r w:rsidRPr="005C66AC">
        <w:rPr>
          <w:sz w:val="16"/>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C66AC">
        <w:rPr>
          <w:sz w:val="16"/>
          <w:szCs w:val="26"/>
        </w:rPr>
        <w:t>analysed</w:t>
      </w:r>
      <w:proofErr w:type="spellEnd"/>
      <w:r w:rsidRPr="005C66AC">
        <w:rPr>
          <w:sz w:val="16"/>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C66AC">
        <w:rPr>
          <w:rStyle w:val="StyleUnderline"/>
          <w:szCs w:val="26"/>
        </w:rPr>
        <w:t>decisions for war</w:t>
      </w:r>
      <w:r w:rsidRPr="005C66AC">
        <w:rPr>
          <w:sz w:val="16"/>
          <w:szCs w:val="26"/>
        </w:rPr>
        <w:t xml:space="preserve"> and peace </w:t>
      </w:r>
      <w:r w:rsidRPr="005C66AC">
        <w:rPr>
          <w:rStyle w:val="StyleUnderline"/>
          <w:szCs w:val="26"/>
        </w:rPr>
        <w:t>are taken by very few people, who act on the basis of their future expectations</w:t>
      </w:r>
      <w:r w:rsidRPr="005C66AC">
        <w:rPr>
          <w:sz w:val="16"/>
          <w:szCs w:val="26"/>
        </w:rPr>
        <w:t xml:space="preserve">. International relations theory must be supplemented by foreign policy analysis in order to assess the value attributed by national decision-makers to economic development and their assessments of risks and opportunities. </w:t>
      </w:r>
      <w:r w:rsidRPr="005C66AC">
        <w:rPr>
          <w:rStyle w:val="StyleUnderline"/>
          <w:szCs w:val="26"/>
          <w:highlight w:val="green"/>
        </w:rPr>
        <w:t>If leaders</w:t>
      </w:r>
      <w:r w:rsidRPr="005C66AC">
        <w:rPr>
          <w:sz w:val="16"/>
          <w:szCs w:val="26"/>
        </w:rPr>
        <w:t xml:space="preserve"> on either side of the Atlantic </w:t>
      </w:r>
      <w:r w:rsidRPr="005C66AC">
        <w:rPr>
          <w:rStyle w:val="StyleUnderline"/>
          <w:szCs w:val="26"/>
        </w:rPr>
        <w:t xml:space="preserve">begin to seriously </w:t>
      </w:r>
      <w:r w:rsidRPr="005C66AC">
        <w:rPr>
          <w:rStyle w:val="Emphasis"/>
          <w:szCs w:val="26"/>
        </w:rPr>
        <w:t xml:space="preserve">fear or </w:t>
      </w:r>
      <w:r w:rsidRPr="005C66AC">
        <w:rPr>
          <w:rStyle w:val="Emphasis"/>
          <w:szCs w:val="26"/>
          <w:highlight w:val="green"/>
        </w:rPr>
        <w:t>anticipate</w:t>
      </w:r>
      <w:r w:rsidRPr="005C66AC">
        <w:rPr>
          <w:rStyle w:val="Emphasis"/>
          <w:szCs w:val="26"/>
        </w:rPr>
        <w:t xml:space="preserve"> their own nation’s </w:t>
      </w:r>
      <w:r w:rsidRPr="005C66AC">
        <w:rPr>
          <w:rStyle w:val="Emphasis"/>
          <w:szCs w:val="26"/>
          <w:highlight w:val="green"/>
        </w:rPr>
        <w:t>decline</w:t>
      </w:r>
      <w:r w:rsidRPr="005C66AC">
        <w:rPr>
          <w:sz w:val="16"/>
          <w:szCs w:val="26"/>
        </w:rPr>
        <w:t xml:space="preserve"> then </w:t>
      </w:r>
      <w:r w:rsidRPr="005C66AC">
        <w:rPr>
          <w:rStyle w:val="StyleUnderline"/>
          <w:szCs w:val="26"/>
          <w:highlight w:val="green"/>
        </w:rPr>
        <w:t xml:space="preserve">they </w:t>
      </w:r>
      <w:r w:rsidRPr="005C66AC">
        <w:rPr>
          <w:rStyle w:val="StyleUnderline"/>
          <w:szCs w:val="26"/>
        </w:rPr>
        <w:t xml:space="preserve">may </w:t>
      </w:r>
      <w:r w:rsidRPr="005C66AC">
        <w:rPr>
          <w:rStyle w:val="StyleUnderline"/>
          <w:szCs w:val="26"/>
          <w:highlight w:val="green"/>
        </w:rPr>
        <w:t>blame</w:t>
      </w:r>
      <w:r w:rsidRPr="005C66AC">
        <w:rPr>
          <w:sz w:val="16"/>
          <w:szCs w:val="26"/>
        </w:rPr>
        <w:t xml:space="preserve"> this on </w:t>
      </w:r>
      <w:r w:rsidRPr="005C66AC">
        <w:rPr>
          <w:rStyle w:val="StyleUnderline"/>
          <w:szCs w:val="26"/>
          <w:highlight w:val="green"/>
        </w:rPr>
        <w:t>external dependence</w:t>
      </w:r>
      <w:r w:rsidRPr="005C66AC">
        <w:rPr>
          <w:rStyle w:val="StyleUnderline"/>
          <w:szCs w:val="26"/>
        </w:rPr>
        <w:t>, appeal to anti-foreign sentiments, contemplate the use of force to gain</w:t>
      </w:r>
      <w:r w:rsidRPr="005C66AC">
        <w:rPr>
          <w:sz w:val="16"/>
          <w:szCs w:val="26"/>
        </w:rPr>
        <w:t xml:space="preserve"> respect or </w:t>
      </w:r>
      <w:r w:rsidRPr="005C66AC">
        <w:rPr>
          <w:rStyle w:val="StyleUnderline"/>
          <w:szCs w:val="26"/>
        </w:rPr>
        <w:t xml:space="preserve">credibility, adopt protectionist policies, </w:t>
      </w:r>
      <w:r w:rsidRPr="005C66AC">
        <w:rPr>
          <w:rStyle w:val="StyleUnderline"/>
          <w:szCs w:val="26"/>
          <w:highlight w:val="green"/>
        </w:rPr>
        <w:t>and</w:t>
      </w:r>
      <w:r w:rsidRPr="005C66AC">
        <w:rPr>
          <w:sz w:val="16"/>
          <w:szCs w:val="26"/>
        </w:rPr>
        <w:t xml:space="preserve"> ultimately </w:t>
      </w:r>
      <w:r w:rsidRPr="005C66AC">
        <w:rPr>
          <w:rStyle w:val="Emphasis"/>
          <w:szCs w:val="26"/>
          <w:highlight w:val="green"/>
        </w:rPr>
        <w:t>refuse to be deterred by</w:t>
      </w:r>
      <w:r w:rsidRPr="005C66AC">
        <w:rPr>
          <w:sz w:val="16"/>
          <w:szCs w:val="26"/>
        </w:rPr>
        <w:t xml:space="preserve"> either </w:t>
      </w:r>
      <w:r w:rsidRPr="005C66AC">
        <w:rPr>
          <w:rStyle w:val="Emphasis"/>
          <w:szCs w:val="26"/>
          <w:highlight w:val="green"/>
        </w:rPr>
        <w:t>nuclear arms</w:t>
      </w:r>
      <w:r w:rsidRPr="005C66AC">
        <w:rPr>
          <w:rStyle w:val="StyleUnderline"/>
          <w:szCs w:val="26"/>
        </w:rPr>
        <w:t xml:space="preserve"> or prospects of socioeconomic calamities. Such a dangerous </w:t>
      </w:r>
      <w:r w:rsidRPr="005C66AC">
        <w:rPr>
          <w:rStyle w:val="StyleUnderline"/>
          <w:szCs w:val="26"/>
          <w:highlight w:val="green"/>
        </w:rPr>
        <w:t xml:space="preserve">shift could happen </w:t>
      </w:r>
      <w:r w:rsidRPr="005C66AC">
        <w:rPr>
          <w:rStyle w:val="Emphasis"/>
          <w:szCs w:val="26"/>
          <w:highlight w:val="green"/>
        </w:rPr>
        <w:t>abruptly</w:t>
      </w:r>
      <w:r w:rsidRPr="005C66AC">
        <w:rPr>
          <w:sz w:val="16"/>
          <w:szCs w:val="26"/>
        </w:rPr>
        <w:t xml:space="preserve">, </w:t>
      </w:r>
      <w:proofErr w:type="gramStart"/>
      <w:r w:rsidRPr="005C66AC">
        <w:rPr>
          <w:sz w:val="16"/>
          <w:szCs w:val="26"/>
        </w:rPr>
        <w:t>i.e.</w:t>
      </w:r>
      <w:proofErr w:type="gramEnd"/>
      <w:r w:rsidRPr="005C66AC">
        <w:rPr>
          <w:sz w:val="16"/>
          <w:szCs w:val="26"/>
        </w:rPr>
        <w:t xml:space="preserve"> under the instigation of actions by a third party – or against a third party. Yet as long as there is both nuclear deterrence and interdependence, the tensions </w:t>
      </w:r>
      <w:r w:rsidRPr="005C66AC">
        <w:rPr>
          <w:rStyle w:val="StyleUnderline"/>
          <w:szCs w:val="26"/>
        </w:rPr>
        <w:t>in East Asia</w:t>
      </w:r>
      <w:r w:rsidRPr="005C66AC">
        <w:rPr>
          <w:sz w:val="16"/>
          <w:szCs w:val="26"/>
        </w:rPr>
        <w:t xml:space="preserve"> are unlikely to escalate to war. As Chan (2013) says, all states in the region are aware that they cannot count on support from either China or the US if they make provocative moves. </w:t>
      </w:r>
      <w:r w:rsidRPr="005C66AC">
        <w:rPr>
          <w:rStyle w:val="StyleUnderline"/>
          <w:szCs w:val="26"/>
          <w:highlight w:val="green"/>
        </w:rPr>
        <w:t>The greatest risk is</w:t>
      </w:r>
      <w:r w:rsidRPr="005C66AC">
        <w:rPr>
          <w:rStyle w:val="StyleUnderline"/>
          <w:szCs w:val="26"/>
        </w:rPr>
        <w:t xml:space="preserve"> </w:t>
      </w:r>
      <w:r w:rsidRPr="005C66AC">
        <w:rPr>
          <w:rStyle w:val="Emphasis"/>
          <w:szCs w:val="26"/>
        </w:rPr>
        <w:t>not</w:t>
      </w:r>
      <w:r w:rsidRPr="005C66AC">
        <w:rPr>
          <w:sz w:val="16"/>
          <w:szCs w:val="26"/>
        </w:rPr>
        <w:t xml:space="preserve"> that </w:t>
      </w:r>
      <w:r w:rsidRPr="005C66AC">
        <w:rPr>
          <w:rStyle w:val="Emphasis"/>
          <w:szCs w:val="26"/>
        </w:rPr>
        <w:t>a territorial dispute</w:t>
      </w:r>
      <w:r w:rsidRPr="005C66AC">
        <w:rPr>
          <w:sz w:val="16"/>
          <w:szCs w:val="26"/>
        </w:rPr>
        <w:t xml:space="preserve"> leads to war under present circumstances </w:t>
      </w:r>
      <w:r w:rsidRPr="005C66AC">
        <w:rPr>
          <w:rStyle w:val="StyleUnderline"/>
          <w:szCs w:val="26"/>
        </w:rPr>
        <w:t xml:space="preserve">but that </w:t>
      </w:r>
      <w:r w:rsidRPr="005C66AC">
        <w:rPr>
          <w:rStyle w:val="Emphasis"/>
          <w:szCs w:val="26"/>
          <w:highlight w:val="green"/>
        </w:rPr>
        <w:t>changes in the world economy</w:t>
      </w:r>
      <w:r w:rsidRPr="005C66AC">
        <w:rPr>
          <w:rStyle w:val="StyleUnderline"/>
          <w:szCs w:val="26"/>
        </w:rPr>
        <w:t xml:space="preserve"> alter those circumstances in ways that render inter-state peace more precarious</w:t>
      </w:r>
      <w:r w:rsidRPr="005C66AC">
        <w:rPr>
          <w:sz w:val="16"/>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5C66AC">
        <w:rPr>
          <w:rStyle w:val="StyleUnderline"/>
          <w:szCs w:val="26"/>
        </w:rPr>
        <w:t xml:space="preserve">This could have unforeseen consequences in the field of security, </w:t>
      </w:r>
      <w:r w:rsidRPr="005C66AC">
        <w:rPr>
          <w:rStyle w:val="StyleUnderline"/>
          <w:szCs w:val="26"/>
          <w:highlight w:val="green"/>
        </w:rPr>
        <w:t>with nuclear deterrence</w:t>
      </w:r>
      <w:r w:rsidRPr="005C66AC">
        <w:rPr>
          <w:rStyle w:val="StyleUnderline"/>
          <w:szCs w:val="26"/>
        </w:rPr>
        <w:t xml:space="preserve"> remaining </w:t>
      </w:r>
      <w:r w:rsidRPr="005C66AC">
        <w:rPr>
          <w:rStyle w:val="StyleUnderline"/>
          <w:szCs w:val="26"/>
          <w:highlight w:val="green"/>
        </w:rPr>
        <w:t xml:space="preserve">the only factor to </w:t>
      </w:r>
      <w:r w:rsidRPr="005C66AC">
        <w:rPr>
          <w:rStyle w:val="Emphasis"/>
          <w:szCs w:val="26"/>
          <w:highlight w:val="green"/>
        </w:rPr>
        <w:t>protect</w:t>
      </w:r>
      <w:r w:rsidRPr="005C66AC">
        <w:rPr>
          <w:rStyle w:val="Emphasis"/>
          <w:szCs w:val="26"/>
        </w:rPr>
        <w:t xml:space="preserve"> the world </w:t>
      </w:r>
      <w:r w:rsidRPr="005C66AC">
        <w:rPr>
          <w:rStyle w:val="Emphasis"/>
          <w:szCs w:val="26"/>
          <w:highlight w:val="green"/>
        </w:rPr>
        <w:t>from Armageddon</w:t>
      </w:r>
      <w:r w:rsidRPr="005C66AC">
        <w:rPr>
          <w:rStyle w:val="StyleUnderline"/>
          <w:szCs w:val="26"/>
        </w:rPr>
        <w:t xml:space="preserve">, and </w:t>
      </w:r>
      <w:r w:rsidRPr="005C66AC">
        <w:rPr>
          <w:rStyle w:val="Emphasis"/>
          <w:szCs w:val="26"/>
        </w:rPr>
        <w:t>unreliably so</w:t>
      </w:r>
      <w:r w:rsidRPr="005C66AC">
        <w:rPr>
          <w:sz w:val="16"/>
          <w:szCs w:val="26"/>
        </w:rPr>
        <w:t xml:space="preserve">. </w:t>
      </w:r>
      <w:r w:rsidRPr="005C66AC">
        <w:rPr>
          <w:rStyle w:val="StyleUnderline"/>
          <w:szCs w:val="26"/>
          <w:highlight w:val="green"/>
        </w:rPr>
        <w:t xml:space="preserve">Deterrence could </w:t>
      </w:r>
      <w:r w:rsidRPr="005C66AC">
        <w:rPr>
          <w:rStyle w:val="Emphasis"/>
          <w:szCs w:val="26"/>
          <w:highlight w:val="green"/>
        </w:rPr>
        <w:t>lose</w:t>
      </w:r>
      <w:r w:rsidRPr="005C66AC">
        <w:rPr>
          <w:rStyle w:val="Emphasis"/>
          <w:szCs w:val="26"/>
        </w:rPr>
        <w:t xml:space="preserve"> its </w:t>
      </w:r>
      <w:r w:rsidRPr="005C66AC">
        <w:rPr>
          <w:rStyle w:val="Emphasis"/>
          <w:szCs w:val="26"/>
          <w:highlight w:val="green"/>
        </w:rPr>
        <w:t>credibility</w:t>
      </w:r>
      <w:r w:rsidRPr="005C66AC">
        <w:rPr>
          <w:sz w:val="16"/>
          <w:szCs w:val="26"/>
        </w:rPr>
        <w:t xml:space="preserve">: one of the two </w:t>
      </w:r>
      <w:r w:rsidRPr="005C66AC">
        <w:rPr>
          <w:rStyle w:val="StyleUnderline"/>
          <w:szCs w:val="26"/>
          <w:highlight w:val="green"/>
        </w:rPr>
        <w:t>great powers might gamble</w:t>
      </w:r>
      <w:r w:rsidRPr="005C66AC">
        <w:rPr>
          <w:rStyle w:val="StyleUnderline"/>
          <w:szCs w:val="26"/>
        </w:rPr>
        <w:t xml:space="preserve"> that the other yield in a cyber-war or conventional</w:t>
      </w:r>
      <w:r w:rsidRPr="005C66AC">
        <w:rPr>
          <w:sz w:val="16"/>
          <w:szCs w:val="26"/>
        </w:rPr>
        <w:t xml:space="preserve"> limited </w:t>
      </w:r>
      <w:r w:rsidRPr="005C66AC">
        <w:rPr>
          <w:rStyle w:val="StyleUnderline"/>
          <w:szCs w:val="26"/>
        </w:rPr>
        <w:t>war</w:t>
      </w:r>
      <w:r w:rsidRPr="005C66AC">
        <w:rPr>
          <w:sz w:val="16"/>
          <w:szCs w:val="26"/>
        </w:rPr>
        <w:t xml:space="preserve">, or </w:t>
      </w:r>
      <w:proofErr w:type="gramStart"/>
      <w:r w:rsidRPr="005C66AC">
        <w:rPr>
          <w:sz w:val="16"/>
          <w:szCs w:val="26"/>
        </w:rPr>
        <w:t>third party</w:t>
      </w:r>
      <w:proofErr w:type="gramEnd"/>
      <w:r w:rsidRPr="005C66AC">
        <w:rPr>
          <w:sz w:val="16"/>
          <w:szCs w:val="26"/>
        </w:rPr>
        <w:t xml:space="preserve"> countries might engage in conflict with each other, with a view to obliging Washington or Beijing to intervene.</w:t>
      </w:r>
    </w:p>
    <w:p w14:paraId="15BB24A6" w14:textId="77777777" w:rsidR="00A55C05" w:rsidRPr="005C66AC" w:rsidRDefault="00A55C05" w:rsidP="00A55C05">
      <w:pPr>
        <w:pStyle w:val="Heading4"/>
        <w:rPr>
          <w:rFonts w:cs="Calibri"/>
        </w:rPr>
      </w:pPr>
      <w:r w:rsidRPr="005C66AC">
        <w:rPr>
          <w:rFonts w:cs="Calibri"/>
        </w:rPr>
        <w:t>Now is key—we’re failing at diseases but tech necessary</w:t>
      </w:r>
    </w:p>
    <w:p w14:paraId="47799E7D" w14:textId="77777777" w:rsidR="00A55C05" w:rsidRPr="005C66AC" w:rsidRDefault="00A55C05" w:rsidP="00A55C05">
      <w:pPr>
        <w:rPr>
          <w:sz w:val="16"/>
        </w:rPr>
      </w:pPr>
      <w:r w:rsidRPr="005C66AC">
        <w:rPr>
          <w:rStyle w:val="Style13ptBold"/>
        </w:rPr>
        <w:t>Smythe 17</w:t>
      </w:r>
      <w:r w:rsidRPr="005C66AC">
        <w:rPr>
          <w:sz w:val="16"/>
        </w:rPr>
        <w:t xml:space="preserve"> Dr. Roy Smythe 17, Chief Medical Officer for Health Informatics, 10-30-2017, "Was Malthus right about </w:t>
      </w:r>
      <w:proofErr w:type="gramStart"/>
      <w:r w:rsidRPr="005C66AC">
        <w:rPr>
          <w:sz w:val="16"/>
        </w:rPr>
        <w:t>healthcare?,</w:t>
      </w:r>
      <w:proofErr w:type="gramEnd"/>
      <w:r w:rsidRPr="005C66AC">
        <w:rPr>
          <w:sz w:val="16"/>
        </w:rPr>
        <w:t>" Philips, https://www.philips.com/a-w/about/news/archive/blogs/innovation-matters/can-the-malthusian-crisis-theory-be-applied-to-healthcare.html, EH</w:t>
      </w:r>
    </w:p>
    <w:p w14:paraId="1FC2055E" w14:textId="77777777" w:rsidR="00A55C05" w:rsidRPr="007A6393" w:rsidRDefault="00A55C05" w:rsidP="00A55C05">
      <w:pPr>
        <w:rPr>
          <w:sz w:val="16"/>
        </w:rPr>
      </w:pPr>
      <w:r w:rsidRPr="005C66AC">
        <w:rPr>
          <w:sz w:val="16"/>
        </w:rPr>
        <w:t xml:space="preserve">Consider his theory from the perspective of healthcare and disease burden. </w:t>
      </w:r>
      <w:r w:rsidRPr="005C66AC">
        <w:rPr>
          <w:rStyle w:val="Emphasis"/>
        </w:rPr>
        <w:t xml:space="preserve">The </w:t>
      </w:r>
      <w:r w:rsidRPr="005C66AC">
        <w:rPr>
          <w:rStyle w:val="Emphasis"/>
          <w:highlight w:val="green"/>
        </w:rPr>
        <w:t>population</w:t>
      </w:r>
      <w:r w:rsidRPr="005C66AC">
        <w:rPr>
          <w:rStyle w:val="Emphasis"/>
        </w:rPr>
        <w:t xml:space="preserve"> keeps </w:t>
      </w:r>
      <w:r w:rsidRPr="005C66AC">
        <w:rPr>
          <w:rStyle w:val="Emphasis"/>
          <w:highlight w:val="green"/>
        </w:rPr>
        <w:t>growing</w:t>
      </w:r>
      <w:r w:rsidRPr="005C66AC">
        <w:rPr>
          <w:sz w:val="16"/>
        </w:rPr>
        <w:t xml:space="preserve">, especially in the developing world. The </w:t>
      </w:r>
      <w:r w:rsidRPr="005C66AC">
        <w:rPr>
          <w:rStyle w:val="StyleUnderline"/>
          <w:highlight w:val="green"/>
        </w:rPr>
        <w:t>aged population</w:t>
      </w:r>
      <w:r w:rsidRPr="005C66AC">
        <w:rPr>
          <w:rStyle w:val="StyleUnderline"/>
        </w:rPr>
        <w:t xml:space="preserve"> is rapidly </w:t>
      </w:r>
      <w:r w:rsidRPr="005C66AC">
        <w:rPr>
          <w:rStyle w:val="StyleUnderline"/>
          <w:highlight w:val="green"/>
        </w:rPr>
        <w:t>increasing</w:t>
      </w:r>
      <w:r w:rsidRPr="005C66AC">
        <w:rPr>
          <w:sz w:val="16"/>
        </w:rPr>
        <w:t xml:space="preserve"> in the medically developed world6. The </w:t>
      </w:r>
      <w:r w:rsidRPr="005C66AC">
        <w:rPr>
          <w:rStyle w:val="StyleUnderline"/>
        </w:rPr>
        <w:t>burden of non-communicable disease is rising everywhere7</w:t>
      </w:r>
      <w:r w:rsidRPr="005C66AC">
        <w:rPr>
          <w:sz w:val="16"/>
        </w:rPr>
        <w:t xml:space="preserve">, and it looks like </w:t>
      </w:r>
      <w:r w:rsidRPr="005C66AC">
        <w:rPr>
          <w:rStyle w:val="StyleUnderline"/>
          <w:highlight w:val="green"/>
        </w:rPr>
        <w:t xml:space="preserve">we’re failing miserably at keeping </w:t>
      </w:r>
      <w:r w:rsidRPr="005C66AC">
        <w:rPr>
          <w:rStyle w:val="Emphasis"/>
          <w:highlight w:val="green"/>
        </w:rPr>
        <w:t>up with the disease burden</w:t>
      </w:r>
      <w:r w:rsidRPr="005C66AC">
        <w:rPr>
          <w:sz w:val="16"/>
        </w:rPr>
        <w:t xml:space="preserve">. Was Malthus wrong about the capability of the agricultural and financial support structure to keep up with hunger, but correct in his warning about the inability of the global medical industrial enterprise to provide adequate care for disease? Let’s take </w:t>
      </w:r>
      <w:r w:rsidRPr="005C66AC">
        <w:rPr>
          <w:rStyle w:val="StyleUnderline"/>
          <w:highlight w:val="green"/>
        </w:rPr>
        <w:t>heart disease</w:t>
      </w:r>
      <w:r w:rsidRPr="005C66AC">
        <w:rPr>
          <w:sz w:val="16"/>
        </w:rPr>
        <w:t xml:space="preserve"> as an example, </w:t>
      </w:r>
      <w:r w:rsidRPr="005C66AC">
        <w:rPr>
          <w:rStyle w:val="StyleUnderline"/>
        </w:rPr>
        <w:t>by 2030</w:t>
      </w:r>
      <w:r w:rsidRPr="005C66AC">
        <w:rPr>
          <w:sz w:val="16"/>
        </w:rPr>
        <w:t xml:space="preserve"> the </w:t>
      </w:r>
      <w:r w:rsidRPr="005C66AC">
        <w:rPr>
          <w:rStyle w:val="StyleUnderline"/>
        </w:rPr>
        <w:t>annual global burden</w:t>
      </w:r>
      <w:r w:rsidRPr="005C66AC">
        <w:rPr>
          <w:sz w:val="16"/>
        </w:rPr>
        <w:t xml:space="preserve"> of death from </w:t>
      </w:r>
      <w:proofErr w:type="spellStart"/>
      <w:r w:rsidRPr="005C66AC">
        <w:rPr>
          <w:sz w:val="16"/>
        </w:rPr>
        <w:t>ischaemic</w:t>
      </w:r>
      <w:proofErr w:type="spellEnd"/>
      <w:r w:rsidRPr="005C66AC">
        <w:rPr>
          <w:sz w:val="16"/>
        </w:rPr>
        <w:t xml:space="preserve"> heart disease, stroke and hypertensive disease </w:t>
      </w:r>
      <w:r w:rsidRPr="005C66AC">
        <w:rPr>
          <w:rStyle w:val="StyleUnderline"/>
        </w:rPr>
        <w:t>is predicted to increase by over 20%</w:t>
      </w:r>
      <w:r w:rsidRPr="005C66AC">
        <w:rPr>
          <w:sz w:val="16"/>
        </w:rPr>
        <w:t xml:space="preserve"> to more than 19 million8. And, </w:t>
      </w:r>
      <w:r w:rsidRPr="005C66AC">
        <w:rPr>
          <w:rStyle w:val="Emphasis"/>
          <w:highlight w:val="green"/>
        </w:rPr>
        <w:t>unless</w:t>
      </w:r>
      <w:r w:rsidRPr="005C66AC">
        <w:rPr>
          <w:rStyle w:val="Emphasis"/>
        </w:rPr>
        <w:t xml:space="preserve"> the trend is </w:t>
      </w:r>
      <w:r w:rsidRPr="005C66AC">
        <w:rPr>
          <w:rStyle w:val="Emphasis"/>
          <w:highlight w:val="green"/>
        </w:rPr>
        <w:t>reversed</w:t>
      </w:r>
      <w:r w:rsidRPr="005C66AC">
        <w:rPr>
          <w:rStyle w:val="Emphasis"/>
        </w:rPr>
        <w:t>, the cost burden</w:t>
      </w:r>
      <w:r w:rsidRPr="005C66AC">
        <w:rPr>
          <w:sz w:val="16"/>
        </w:rPr>
        <w:t xml:space="preserve"> is predicted </w:t>
      </w:r>
      <w:r w:rsidRPr="005C66AC">
        <w:rPr>
          <w:rStyle w:val="Emphasis"/>
          <w:highlight w:val="green"/>
        </w:rPr>
        <w:t>to exceed 1 trillion</w:t>
      </w:r>
      <w:r w:rsidRPr="005C66AC">
        <w:rPr>
          <w:sz w:val="16"/>
        </w:rPr>
        <w:t xml:space="preserve"> USD </w:t>
      </w:r>
      <w:r w:rsidRPr="005C66AC">
        <w:rPr>
          <w:rStyle w:val="Emphasis"/>
          <w:highlight w:val="green"/>
        </w:rPr>
        <w:t>per year</w:t>
      </w:r>
      <w:r w:rsidRPr="005C66AC">
        <w:rPr>
          <w:rStyle w:val="Emphasis"/>
        </w:rPr>
        <w:t xml:space="preserve"> </w:t>
      </w:r>
      <w:r w:rsidRPr="005C66AC">
        <w:rPr>
          <w:sz w:val="16"/>
        </w:rPr>
        <w:t xml:space="preserve">by 2035. In this case, what we need to consider is if </w:t>
      </w:r>
      <w:r w:rsidRPr="005C66AC">
        <w:rPr>
          <w:rStyle w:val="Emphasis"/>
          <w:highlight w:val="green"/>
        </w:rPr>
        <w:t>we can use tech</w:t>
      </w:r>
      <w:r w:rsidRPr="005C66AC">
        <w:rPr>
          <w:sz w:val="16"/>
        </w:rPr>
        <w:t xml:space="preserve">nology </w:t>
      </w:r>
      <w:r w:rsidRPr="005C66AC">
        <w:rPr>
          <w:rStyle w:val="Emphasis"/>
          <w:highlight w:val="green"/>
        </w:rPr>
        <w:t>to prevent</w:t>
      </w:r>
      <w:r w:rsidRPr="005C66AC">
        <w:rPr>
          <w:sz w:val="16"/>
        </w:rPr>
        <w:t xml:space="preserve"> heart disease when it is preventable, and to stave it off or reduce it when it is not. One way to think about a group of patients from the standpoint of health and disease is a pyramid, with those most severely affected at the top, the healthy at the bottom, with those at varying stages of risk and severity in the middle and moving upwards. Everyone knows we should focus on those at the top of the triangle but it’s just as important that we move deeper into the triangle. A mix of devices, data collection and smart analysis can help. Our task? To reach </w:t>
      </w:r>
      <w:proofErr w:type="gramStart"/>
      <w:r w:rsidRPr="005C66AC">
        <w:rPr>
          <w:sz w:val="16"/>
        </w:rPr>
        <w:t>those one level</w:t>
      </w:r>
      <w:proofErr w:type="gramEnd"/>
      <w:r w:rsidRPr="005C66AC">
        <w:rPr>
          <w:sz w:val="16"/>
        </w:rPr>
        <w:t xml:space="preserve"> down from the top – let’s call them the “identified, but not comprehensively managed” with cardiovascular disease – and keep them away from the top, ensuring compliance and encouraging lifestyle changes. We should also be using data to identify those with a diagnosis of cardiovascular disease that has not been documented10. If these individuals aren’t documented, it’s difficult to keep them from moving up the pyramid. We must also use data to identify those at highest risk of developing cardiovascular disease at some point. By leveraging genomics and other physiologic and clinical indicators, we can delay the onset of disease and possibly minimize its impact when it manifests. Finally, we must work to provide those fortunate individuals currently at the base of our pyramid with tools to keep them healthy for as long as possible. Most non-communicable diseases, such as cancer and cardiovascular disease, are most prevalent in the medically-developing world, where populations are growing. We’re also facing significant increases in both oncologic and neurologic diseases in the rapidly aging, medically-developed world</w:t>
      </w:r>
      <w:r w:rsidRPr="005C66AC">
        <w:rPr>
          <w:rStyle w:val="StyleUnderline"/>
        </w:rPr>
        <w:t>. We are doing okay with the most severely affected in the medical first world, but not as well prepared in countries where care is not adequate to meet the challenge presented by these patients, much less dealing with those at lower levels in the triangle in either context</w:t>
      </w:r>
      <w:r w:rsidRPr="005C66AC">
        <w:rPr>
          <w:sz w:val="16"/>
        </w:rPr>
        <w:t xml:space="preserve">. The good news? </w:t>
      </w:r>
      <w:r w:rsidRPr="005C66AC">
        <w:rPr>
          <w:rStyle w:val="Emphasis"/>
        </w:rPr>
        <w:t>We have</w:t>
      </w:r>
      <w:r w:rsidRPr="005C66AC">
        <w:rPr>
          <w:sz w:val="16"/>
        </w:rPr>
        <w:t xml:space="preserve"> many of the </w:t>
      </w:r>
      <w:r w:rsidRPr="005C66AC">
        <w:rPr>
          <w:rStyle w:val="Emphasis"/>
        </w:rPr>
        <w:t>tools</w:t>
      </w:r>
      <w:r w:rsidRPr="005C66AC">
        <w:rPr>
          <w:sz w:val="16"/>
        </w:rPr>
        <w:t xml:space="preserve"> we need in hand now. The </w:t>
      </w:r>
      <w:r w:rsidRPr="005C66AC">
        <w:rPr>
          <w:rStyle w:val="Emphasis"/>
        </w:rPr>
        <w:t>question is whether or not we will increasingly incentivize</w:t>
      </w:r>
      <w:r w:rsidRPr="005C66AC">
        <w:rPr>
          <w:sz w:val="16"/>
        </w:rPr>
        <w:t xml:space="preserve"> their </w:t>
      </w:r>
      <w:r w:rsidRPr="005C66AC">
        <w:rPr>
          <w:rStyle w:val="Emphasis"/>
        </w:rPr>
        <w:t>use</w:t>
      </w:r>
      <w:r w:rsidRPr="005C66AC">
        <w:rPr>
          <w:sz w:val="16"/>
        </w:rPr>
        <w:t xml:space="preserve"> by providers and the general public, and apply them on a time course that allows us to avoid a Malthusian healthcare crisis.</w:t>
      </w:r>
      <w:bookmarkEnd w:id="0"/>
    </w:p>
    <w:p w14:paraId="7154A676" w14:textId="77777777" w:rsidR="00A55C05" w:rsidRPr="00041CAC" w:rsidRDefault="00A55C05" w:rsidP="00A55C05">
      <w:pPr>
        <w:pStyle w:val="Heading4"/>
        <w:rPr>
          <w:rFonts w:cs="Calibri"/>
          <w:color w:val="000000" w:themeColor="text1"/>
        </w:rPr>
      </w:pPr>
      <w:r>
        <w:rPr>
          <w:rFonts w:cs="Calibri"/>
          <w:color w:val="000000" w:themeColor="text1"/>
        </w:rPr>
        <w:t>Future pandemics cause extinction</w:t>
      </w:r>
    </w:p>
    <w:p w14:paraId="5782E95D" w14:textId="77777777" w:rsidR="00A55C05" w:rsidRPr="00041CAC" w:rsidRDefault="00A55C05" w:rsidP="00A55C05">
      <w:pPr>
        <w:rPr>
          <w:color w:val="000000" w:themeColor="text1"/>
        </w:rPr>
      </w:pPr>
      <w:proofErr w:type="spellStart"/>
      <w:r w:rsidRPr="00041CAC">
        <w:rPr>
          <w:rStyle w:val="Style13ptBold"/>
          <w:color w:val="000000" w:themeColor="text1"/>
        </w:rPr>
        <w:t>Supriya</w:t>
      </w:r>
      <w:proofErr w:type="spellEnd"/>
      <w:r w:rsidRPr="00041CAC">
        <w:rPr>
          <w:rStyle w:val="Style13ptBold"/>
          <w:color w:val="000000" w:themeColor="text1"/>
        </w:rPr>
        <w:t xml:space="preserve"> 21</w:t>
      </w:r>
      <w:r w:rsidRPr="00041CAC">
        <w:rPr>
          <w:color w:val="000000" w:themeColor="text1"/>
        </w:rPr>
        <w:t xml:space="preserve"> Lakshmi </w:t>
      </w:r>
      <w:proofErr w:type="spellStart"/>
      <w:r w:rsidRPr="00041CAC">
        <w:rPr>
          <w:color w:val="000000" w:themeColor="text1"/>
        </w:rPr>
        <w:t>Supriya</w:t>
      </w:r>
      <w:proofErr w:type="spellEnd"/>
      <w:r w:rsidRPr="00041CAC">
        <w:rPr>
          <w:color w:val="000000" w:themeColor="text1"/>
        </w:rPr>
        <w:t xml:space="preserve"> [B.Sc. Industrial Chemistry, Ph.D. Polymer Science and Engineering], 21, 4-19-2021, "Humans versus viruses," News-Medical.net, </w:t>
      </w:r>
      <w:hyperlink r:id="rId14" w:history="1">
        <w:r w:rsidRPr="00DC20F0">
          <w:rPr>
            <w:rStyle w:val="Hyperlink"/>
          </w:rPr>
          <w:t>https://www.news-medical.net/news/20210419/Humans-versus-viruses-Can-we-avoid-extinction-in-near-future.aspx //</w:t>
        </w:r>
      </w:hyperlink>
      <w:r>
        <w:rPr>
          <w:color w:val="000000" w:themeColor="text1"/>
        </w:rPr>
        <w:t xml:space="preserve"> </w:t>
      </w:r>
      <w:r w:rsidRPr="00041CAC">
        <w:rPr>
          <w:color w:val="000000" w:themeColor="text1"/>
        </w:rPr>
        <w:t>EH</w:t>
      </w:r>
    </w:p>
    <w:p w14:paraId="543F6F39" w14:textId="77777777" w:rsidR="00A55C05" w:rsidRDefault="00A55C05" w:rsidP="00A55C05">
      <w:pPr>
        <w:rPr>
          <w:rStyle w:val="Emphasis"/>
          <w:color w:val="000000" w:themeColor="text1"/>
        </w:rPr>
      </w:pPr>
      <w:r w:rsidRPr="00041CAC">
        <w:rPr>
          <w:color w:val="000000" w:themeColor="text1"/>
          <w:sz w:val="16"/>
        </w:rPr>
        <w:t xml:space="preserve">Expert argues that </w:t>
      </w:r>
      <w:r w:rsidRPr="00041CAC">
        <w:rPr>
          <w:rStyle w:val="Emphasis"/>
          <w:color w:val="000000" w:themeColor="text1"/>
        </w:rPr>
        <w:t xml:space="preserve">human-caused changes to the environment can lead to the </w:t>
      </w:r>
      <w:r w:rsidRPr="00F8114F">
        <w:rPr>
          <w:rStyle w:val="Emphasis"/>
          <w:color w:val="000000" w:themeColor="text1"/>
          <w:highlight w:val="green"/>
        </w:rPr>
        <w:t>emergence of pathogens</w:t>
      </w:r>
      <w:r w:rsidRPr="00041CAC">
        <w:rPr>
          <w:color w:val="000000" w:themeColor="text1"/>
          <w:sz w:val="16"/>
        </w:rPr>
        <w:t xml:space="preserve">, not only from outside but also from our own microbiome, which can </w:t>
      </w:r>
      <w:r w:rsidRPr="00F8114F">
        <w:rPr>
          <w:rStyle w:val="Emphasis"/>
          <w:color w:val="000000" w:themeColor="text1"/>
          <w:highlight w:val="green"/>
        </w:rPr>
        <w:t>pave the way</w:t>
      </w:r>
      <w:r w:rsidRPr="00041CAC">
        <w:rPr>
          <w:rStyle w:val="Emphasis"/>
          <w:color w:val="000000" w:themeColor="text1"/>
        </w:rPr>
        <w:t xml:space="preserve"> for large-scale destruction of humans and </w:t>
      </w:r>
      <w:r w:rsidRPr="00041CAC">
        <w:rPr>
          <w:color w:val="000000" w:themeColor="text1"/>
          <w:sz w:val="16"/>
        </w:rPr>
        <w:t xml:space="preserve">even our </w:t>
      </w:r>
      <w:r w:rsidRPr="00F8114F">
        <w:rPr>
          <w:rStyle w:val="Emphasis"/>
          <w:color w:val="000000" w:themeColor="text1"/>
          <w:highlight w:val="green"/>
        </w:rPr>
        <w:t>extinction</w:t>
      </w:r>
      <w:r w:rsidRPr="00041CAC">
        <w:rPr>
          <w:color w:val="000000" w:themeColor="text1"/>
          <w:sz w:val="16"/>
        </w:rPr>
        <w:t xml:space="preserve">. </w:t>
      </w:r>
      <w:r w:rsidRPr="00041CAC">
        <w:rPr>
          <w:rStyle w:val="Emphasis"/>
          <w:color w:val="000000" w:themeColor="text1"/>
        </w:rPr>
        <w:t>Whenever there is a change in any system, it will cause other changes to reach a balance or equilibrium</w:t>
      </w:r>
      <w:r w:rsidRPr="00041CAC">
        <w:rPr>
          <w:color w:val="000000" w:themeColor="text1"/>
          <w:sz w:val="16"/>
        </w:rPr>
        <w:t xml:space="preserve">, generally at a point different from the original balance. Although this principle was originally posited by the French chemist Henry Le </w:t>
      </w:r>
      <w:proofErr w:type="spellStart"/>
      <w:r w:rsidRPr="00041CAC">
        <w:rPr>
          <w:color w:val="000000" w:themeColor="text1"/>
          <w:sz w:val="16"/>
        </w:rPr>
        <w:t>Chatelier</w:t>
      </w:r>
      <w:proofErr w:type="spellEnd"/>
      <w:r w:rsidRPr="00041CAC">
        <w:rPr>
          <w:color w:val="000000" w:themeColor="text1"/>
          <w:sz w:val="16"/>
        </w:rPr>
        <w:t xml:space="preserve"> for chemical reactions, this theory can be applied to almost anything else. In an essay published on the online server Preprints*, </w:t>
      </w:r>
      <w:proofErr w:type="spellStart"/>
      <w:r w:rsidRPr="00041CAC">
        <w:rPr>
          <w:color w:val="000000" w:themeColor="text1"/>
          <w:sz w:val="16"/>
        </w:rPr>
        <w:t>Eleftherios</w:t>
      </w:r>
      <w:proofErr w:type="spellEnd"/>
      <w:r w:rsidRPr="00041CAC">
        <w:rPr>
          <w:color w:val="000000" w:themeColor="text1"/>
          <w:sz w:val="16"/>
        </w:rPr>
        <w:t xml:space="preserve"> P. Diamandis of the University of Toronto and the Mount Sinai Hospital, Toronto, argues that changes caused by humans, to the climate, and everything around us will lead to changes that may have a dramatic impact on human life. </w:t>
      </w:r>
      <w:r w:rsidRPr="00041CAC">
        <w:rPr>
          <w:rStyle w:val="Emphasis"/>
          <w:color w:val="000000" w:themeColor="text1"/>
        </w:rPr>
        <w:t>Because our ecosystems are so complex, we don’t know how our actions will affect us in the long run, so humans generally disregard them</w:t>
      </w:r>
      <w:r w:rsidRPr="00041CAC">
        <w:rPr>
          <w:color w:val="000000" w:themeColor="text1"/>
          <w:sz w:val="16"/>
        </w:rPr>
        <w:t xml:space="preserve">. Changing our environment </w:t>
      </w:r>
      <w:r w:rsidRPr="00041CAC">
        <w:rPr>
          <w:rStyle w:val="Emphasis"/>
          <w:color w:val="000000" w:themeColor="text1"/>
        </w:rPr>
        <w:t>Everything around us is changing,</w:t>
      </w:r>
      <w:r w:rsidRPr="00041CAC">
        <w:rPr>
          <w:color w:val="000000" w:themeColor="text1"/>
          <w:sz w:val="16"/>
        </w:rPr>
        <w:t xml:space="preserve"> from living organisms to the climate, water, and soil. Some estimates say about half the organisms that existed 50 years ago have already become extinct, and about 80% of the species may become extinct in the future. As the debate on global warming continues, according to data, the last six years have been the warmest on record.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w:t>
      </w:r>
      <w:r w:rsidRPr="00041CAC">
        <w:rPr>
          <w:rStyle w:val="Emphasis"/>
          <w:color w:val="000000" w:themeColor="text1"/>
        </w:rPr>
        <w:t>microbes not only affect locally but also affect the entire body. There is a balance between the good and bad bacteria, and any change in the environment may cause this balance to shift, especially on the skin, the consequences of which are unknown</w:t>
      </w:r>
      <w:r w:rsidRPr="00041CAC">
        <w:rPr>
          <w:color w:val="000000" w:themeColor="text1"/>
          <w:sz w:val="16"/>
        </w:rPr>
        <w:t xml:space="preserve">. Although most bacteria on and inside of us are harmless, gut bacteria can also have viruses. </w:t>
      </w:r>
      <w:r w:rsidRPr="00041CAC">
        <w:rPr>
          <w:rStyle w:val="Emphasis"/>
          <w:color w:val="000000" w:themeColor="text1"/>
        </w:rPr>
        <w:t xml:space="preserve">If viruses don’t kill the </w:t>
      </w:r>
      <w:r w:rsidRPr="00F8114F">
        <w:rPr>
          <w:rStyle w:val="Emphasis"/>
          <w:color w:val="000000" w:themeColor="text1"/>
          <w:highlight w:val="green"/>
        </w:rPr>
        <w:t xml:space="preserve">bacteria </w:t>
      </w:r>
      <w:r w:rsidRPr="00041CAC">
        <w:rPr>
          <w:rStyle w:val="Emphasis"/>
          <w:color w:val="000000" w:themeColor="text1"/>
        </w:rPr>
        <w:t xml:space="preserve">immediately, they </w:t>
      </w:r>
      <w:r w:rsidRPr="00041CAC">
        <w:rPr>
          <w:color w:val="000000" w:themeColor="text1"/>
        </w:rPr>
        <w:t>can</w:t>
      </w:r>
      <w:r w:rsidRPr="00F8114F">
        <w:rPr>
          <w:rStyle w:val="Emphasis"/>
          <w:color w:val="000000" w:themeColor="text1"/>
          <w:highlight w:val="green"/>
        </w:rPr>
        <w:t xml:space="preserve"> incorporate into </w:t>
      </w:r>
      <w:r w:rsidRPr="00041CAC">
        <w:rPr>
          <w:color w:val="000000" w:themeColor="text1"/>
        </w:rPr>
        <w:t>the</w:t>
      </w:r>
      <w:r w:rsidRPr="00F8114F">
        <w:rPr>
          <w:rStyle w:val="Emphasis"/>
          <w:color w:val="000000" w:themeColor="text1"/>
          <w:highlight w:val="green"/>
        </w:rPr>
        <w:t xml:space="preserve"> bacterial genome and stay</w:t>
      </w:r>
      <w:r w:rsidRPr="00041CAC">
        <w:rPr>
          <w:rStyle w:val="Emphasis"/>
          <w:color w:val="000000" w:themeColor="text1"/>
        </w:rPr>
        <w:t xml:space="preserve"> latent for a long time until reactivation by environmental factors, when they can </w:t>
      </w:r>
      <w:r w:rsidRPr="00F8114F">
        <w:rPr>
          <w:rStyle w:val="Emphasis"/>
          <w:color w:val="000000" w:themeColor="text1"/>
          <w:highlight w:val="green"/>
        </w:rPr>
        <w:t>become pathogenic</w:t>
      </w:r>
      <w:r w:rsidRPr="00041CAC">
        <w:rPr>
          <w:color w:val="000000" w:themeColor="text1"/>
          <w:sz w:val="16"/>
        </w:rPr>
        <w:t xml:space="preserve">. </w:t>
      </w:r>
      <w:r w:rsidRPr="00041CAC">
        <w:rPr>
          <w:rStyle w:val="Emphasis"/>
          <w:color w:val="000000" w:themeColor="text1"/>
        </w:rPr>
        <w:t>They</w:t>
      </w:r>
      <w:r w:rsidRPr="00041CAC">
        <w:rPr>
          <w:color w:val="000000" w:themeColor="text1"/>
          <w:sz w:val="16"/>
        </w:rPr>
        <w:t xml:space="preserve"> can also </w:t>
      </w:r>
      <w:r w:rsidRPr="00041CAC">
        <w:rPr>
          <w:rStyle w:val="Emphasis"/>
          <w:color w:val="000000" w:themeColor="text1"/>
        </w:rPr>
        <w:t>escape</w:t>
      </w:r>
      <w:r w:rsidRPr="00041CAC">
        <w:rPr>
          <w:color w:val="000000" w:themeColor="text1"/>
          <w:sz w:val="16"/>
        </w:rPr>
        <w:t xml:space="preserve"> from </w:t>
      </w:r>
      <w:r w:rsidRPr="00041CAC">
        <w:rPr>
          <w:rStyle w:val="Emphasis"/>
          <w:color w:val="000000" w:themeColor="text1"/>
        </w:rPr>
        <w:t xml:space="preserve">the gut and </w:t>
      </w:r>
      <w:r w:rsidRPr="00F8114F">
        <w:rPr>
          <w:rStyle w:val="Emphasis"/>
          <w:color w:val="000000" w:themeColor="text1"/>
          <w:highlight w:val="green"/>
        </w:rPr>
        <w:t>enter</w:t>
      </w:r>
      <w:r w:rsidRPr="00041CAC">
        <w:rPr>
          <w:rStyle w:val="Emphasis"/>
          <w:color w:val="000000" w:themeColor="text1"/>
        </w:rPr>
        <w:t xml:space="preserve"> other organs or </w:t>
      </w:r>
      <w:r w:rsidRPr="00F8114F">
        <w:rPr>
          <w:rStyle w:val="Emphasis"/>
          <w:color w:val="000000" w:themeColor="text1"/>
          <w:highlight w:val="green"/>
        </w:rPr>
        <w:t>the bloodstream</w:t>
      </w:r>
      <w:r w:rsidRPr="00041CAC">
        <w:rPr>
          <w:color w:val="000000" w:themeColor="text1"/>
          <w:sz w:val="16"/>
        </w:rPr>
        <w:t xml:space="preserve">. </w:t>
      </w:r>
      <w:r w:rsidRPr="00041CAC">
        <w:rPr>
          <w:rStyle w:val="Emphasis"/>
          <w:color w:val="000000" w:themeColor="text1"/>
        </w:rPr>
        <w:t>Bacteria</w:t>
      </w:r>
      <w:r w:rsidRPr="00041CAC">
        <w:rPr>
          <w:color w:val="000000" w:themeColor="text1"/>
          <w:sz w:val="16"/>
        </w:rPr>
        <w:t xml:space="preserve"> can </w:t>
      </w:r>
      <w:r w:rsidRPr="00041CAC">
        <w:rPr>
          <w:rStyle w:val="Emphasis"/>
          <w:color w:val="000000" w:themeColor="text1"/>
        </w:rPr>
        <w:t xml:space="preserve">then use these viruses to kill other bacteria or help them </w:t>
      </w:r>
      <w:r w:rsidRPr="00F8114F">
        <w:rPr>
          <w:rStyle w:val="Emphasis"/>
          <w:color w:val="000000" w:themeColor="text1"/>
          <w:highlight w:val="green"/>
        </w:rPr>
        <w:t xml:space="preserve">evolve to </w:t>
      </w:r>
      <w:r w:rsidRPr="00041CAC">
        <w:rPr>
          <w:rStyle w:val="Emphasis"/>
          <w:color w:val="000000" w:themeColor="text1"/>
        </w:rPr>
        <w:t xml:space="preserve">more </w:t>
      </w:r>
      <w:r w:rsidRPr="00F8114F">
        <w:rPr>
          <w:rStyle w:val="Emphasis"/>
          <w:color w:val="000000" w:themeColor="text1"/>
          <w:highlight w:val="green"/>
        </w:rPr>
        <w:t>virulent strains</w:t>
      </w:r>
      <w:r w:rsidRPr="00041CAC">
        <w:rPr>
          <w:color w:val="000000" w:themeColor="text1"/>
          <w:sz w:val="16"/>
        </w:rPr>
        <w:t xml:space="preserve">. </w:t>
      </w:r>
      <w:r w:rsidRPr="00041CAC">
        <w:rPr>
          <w:rStyle w:val="Emphasis"/>
          <w:color w:val="000000" w:themeColor="text1"/>
        </w:rPr>
        <w:t xml:space="preserve">An </w:t>
      </w:r>
      <w:r w:rsidRPr="00F8114F">
        <w:rPr>
          <w:rStyle w:val="Emphasis"/>
          <w:color w:val="000000" w:themeColor="text1"/>
          <w:highlight w:val="green"/>
        </w:rPr>
        <w:t>example</w:t>
      </w:r>
      <w:r w:rsidRPr="00041CAC">
        <w:rPr>
          <w:color w:val="000000" w:themeColor="text1"/>
          <w:sz w:val="16"/>
        </w:rPr>
        <w:t xml:space="preserve"> of the evolution of pathogens </w:t>
      </w:r>
      <w:r w:rsidRPr="00041CAC">
        <w:rPr>
          <w:rStyle w:val="Emphasis"/>
          <w:color w:val="000000" w:themeColor="text1"/>
        </w:rPr>
        <w:t>is the cause of the current pandemic</w:t>
      </w:r>
      <w:r w:rsidRPr="00041CAC">
        <w:rPr>
          <w:color w:val="000000" w:themeColor="text1"/>
          <w:sz w:val="16"/>
        </w:rPr>
        <w:t xml:space="preserve">, the severe acute respiratory syndrome </w:t>
      </w:r>
      <w:r w:rsidRPr="00F8114F">
        <w:rPr>
          <w:rStyle w:val="Emphasis"/>
          <w:color w:val="000000" w:themeColor="text1"/>
          <w:highlight w:val="green"/>
        </w:rPr>
        <w:t>corona</w:t>
      </w:r>
      <w:r w:rsidRPr="00041CAC">
        <w:rPr>
          <w:rStyle w:val="Emphasis"/>
          <w:color w:val="000000" w:themeColor="text1"/>
        </w:rPr>
        <w:t>virus</w:t>
      </w:r>
      <w:r w:rsidRPr="00041CAC">
        <w:rPr>
          <w:color w:val="000000" w:themeColor="text1"/>
          <w:sz w:val="16"/>
        </w:rPr>
        <w:t xml:space="preserve"> 2 (SARS-CoV-2). Several </w:t>
      </w:r>
      <w:r w:rsidRPr="00F8114F">
        <w:rPr>
          <w:rStyle w:val="Emphasis"/>
          <w:color w:val="000000" w:themeColor="text1"/>
          <w:highlight w:val="green"/>
        </w:rPr>
        <w:t>mutations</w:t>
      </w:r>
      <w:r w:rsidRPr="00041CAC">
        <w:rPr>
          <w:color w:val="000000" w:themeColor="text1"/>
          <w:sz w:val="16"/>
        </w:rPr>
        <w:t xml:space="preserve"> are now known that </w:t>
      </w:r>
      <w:r w:rsidRPr="00041CAC">
        <w:rPr>
          <w:rStyle w:val="Emphasis"/>
          <w:color w:val="000000" w:themeColor="text1"/>
        </w:rPr>
        <w:t xml:space="preserve">make the virus </w:t>
      </w:r>
      <w:r w:rsidRPr="00F8114F">
        <w:rPr>
          <w:rStyle w:val="Emphasis"/>
          <w:color w:val="000000" w:themeColor="text1"/>
          <w:highlight w:val="green"/>
        </w:rPr>
        <w:t>more infectious and resistant to immune responses, and</w:t>
      </w:r>
      <w:r w:rsidRPr="00041CAC">
        <w:rPr>
          <w:color w:val="000000" w:themeColor="text1"/>
          <w:sz w:val="16"/>
        </w:rPr>
        <w:t xml:space="preserve"> </w:t>
      </w:r>
      <w:r w:rsidRPr="00041CAC">
        <w:rPr>
          <w:rStyle w:val="Emphasis"/>
          <w:color w:val="000000" w:themeColor="text1"/>
        </w:rPr>
        <w:t>strengthening its to enter cells via surface receptors</w:t>
      </w:r>
      <w:r w:rsidRPr="00041CAC">
        <w:rPr>
          <w:color w:val="000000" w:themeColor="text1"/>
          <w:sz w:val="16"/>
        </w:rPr>
        <w:t xml:space="preserve">. The brain There is evidence that the SARS-CoV-2 can </w:t>
      </w:r>
      <w:r w:rsidRPr="00041CAC">
        <w:rPr>
          <w:rStyle w:val="Emphasis"/>
          <w:color w:val="000000" w:themeColor="text1"/>
        </w:rPr>
        <w:t xml:space="preserve">also </w:t>
      </w:r>
      <w:r w:rsidRPr="00F8114F">
        <w:rPr>
          <w:rStyle w:val="Emphasis"/>
          <w:color w:val="000000" w:themeColor="text1"/>
          <w:highlight w:val="green"/>
        </w:rPr>
        <w:t>affect the brain</w:t>
      </w:r>
      <w:r w:rsidRPr="00041CAC">
        <w:rPr>
          <w:color w:val="000000" w:themeColor="text1"/>
          <w:sz w:val="16"/>
        </w:rPr>
        <w:t xml:space="preserve">. </w:t>
      </w:r>
      <w:r w:rsidRPr="00041CAC">
        <w:rPr>
          <w:rStyle w:val="Emphasis"/>
          <w:color w:val="000000" w:themeColor="text1"/>
        </w:rPr>
        <w:t>The virus may enter the brain via the olfactory tract or through the angiotensin-converting enzyme</w:t>
      </w:r>
      <w:r w:rsidRPr="00041CAC">
        <w:rPr>
          <w:color w:val="000000" w:themeColor="text1"/>
          <w:sz w:val="16"/>
        </w:rPr>
        <w:t xml:space="preserve"> 2 (ACE2) </w:t>
      </w:r>
      <w:r w:rsidRPr="00041CAC">
        <w:rPr>
          <w:rStyle w:val="Emphasis"/>
          <w:color w:val="000000" w:themeColor="text1"/>
        </w:rPr>
        <w:t>pathway</w:t>
      </w:r>
      <w:r w:rsidRPr="00041CAC">
        <w:rPr>
          <w:color w:val="000000" w:themeColor="text1"/>
          <w:sz w:val="16"/>
        </w:rPr>
        <w:t xml:space="preserve">. Viruses can also affect our senses, such as a loss of smell and taste, and there could be other so far </w:t>
      </w:r>
      <w:proofErr w:type="spellStart"/>
      <w:r w:rsidRPr="00041CAC">
        <w:rPr>
          <w:color w:val="000000" w:themeColor="text1"/>
          <w:sz w:val="16"/>
        </w:rPr>
        <w:t>unkown</w:t>
      </w:r>
      <w:proofErr w:type="spellEnd"/>
      <w:r w:rsidRPr="00041CAC">
        <w:rPr>
          <w:color w:val="000000" w:themeColor="text1"/>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041CAC">
        <w:rPr>
          <w:color w:val="000000" w:themeColor="text1"/>
          <w:sz w:val="16"/>
        </w:rPr>
        <w:t>gut bacteria</w:t>
      </w:r>
      <w:proofErr w:type="gramEnd"/>
      <w:r w:rsidRPr="00041CAC">
        <w:rPr>
          <w:color w:val="000000" w:themeColor="text1"/>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8114F">
        <w:rPr>
          <w:rStyle w:val="Emphasis"/>
          <w:color w:val="000000" w:themeColor="text1"/>
          <w:highlight w:val="green"/>
        </w:rPr>
        <w:t>Pandemics</w:t>
      </w:r>
      <w:r w:rsidRPr="00041CAC">
        <w:rPr>
          <w:rStyle w:val="Emphasis"/>
          <w:color w:val="000000" w:themeColor="text1"/>
        </w:rPr>
        <w:t xml:space="preserve"> can </w:t>
      </w:r>
      <w:r w:rsidRPr="00F8114F">
        <w:rPr>
          <w:rStyle w:val="Emphasis"/>
          <w:color w:val="000000" w:themeColor="text1"/>
          <w:highlight w:val="green"/>
        </w:rPr>
        <w:t>cause other diseases that</w:t>
      </w:r>
      <w:r w:rsidRPr="00041CAC">
        <w:rPr>
          <w:rStyle w:val="Emphasis"/>
          <w:color w:val="000000" w:themeColor="text1"/>
        </w:rPr>
        <w:t xml:space="preserve"> can </w:t>
      </w:r>
      <w:r w:rsidRPr="00F8114F">
        <w:rPr>
          <w:rStyle w:val="Emphasis"/>
          <w:color w:val="000000" w:themeColor="text1"/>
          <w:highlight w:val="green"/>
        </w:rPr>
        <w:t>threaten humanity’s entire existence</w:t>
      </w:r>
      <w:r w:rsidRPr="00041CAC">
        <w:rPr>
          <w:color w:val="000000" w:themeColor="text1"/>
          <w:sz w:val="16"/>
        </w:rPr>
        <w:t xml:space="preserve">. The </w:t>
      </w:r>
      <w:r w:rsidRPr="00041CAC">
        <w:rPr>
          <w:rStyle w:val="Emphasis"/>
          <w:color w:val="000000" w:themeColor="text1"/>
        </w:rPr>
        <w:t>COVID</w:t>
      </w:r>
      <w:r w:rsidRPr="00041CAC">
        <w:rPr>
          <w:color w:val="000000" w:themeColor="text1"/>
          <w:sz w:val="16"/>
        </w:rPr>
        <w:t xml:space="preserve">-19 pandemic </w:t>
      </w:r>
      <w:r w:rsidRPr="00041CAC">
        <w:rPr>
          <w:rStyle w:val="Emphasis"/>
          <w:color w:val="000000" w:themeColor="text1"/>
        </w:rPr>
        <w:t>brought this possibility to the forefront</w:t>
      </w:r>
      <w:r w:rsidRPr="00041CAC">
        <w:rPr>
          <w:color w:val="000000" w:themeColor="text1"/>
          <w:sz w:val="16"/>
        </w:rPr>
        <w:t xml:space="preserve">. </w:t>
      </w:r>
      <w:r w:rsidRPr="00041CAC">
        <w:rPr>
          <w:rStyle w:val="Emphasis"/>
          <w:color w:val="000000" w:themeColor="text1"/>
        </w:rPr>
        <w:t xml:space="preserve">If we continue disturbing the equilibrium between us and the environment, we don’t know what the consequences may be and </w:t>
      </w:r>
      <w:r w:rsidRPr="00F8114F">
        <w:rPr>
          <w:rStyle w:val="Emphasis"/>
          <w:color w:val="000000" w:themeColor="text1"/>
          <w:highlight w:val="green"/>
        </w:rPr>
        <w:t>the next pandemic</w:t>
      </w:r>
      <w:r w:rsidRPr="00041CAC">
        <w:rPr>
          <w:rStyle w:val="Emphasis"/>
          <w:color w:val="000000" w:themeColor="text1"/>
        </w:rPr>
        <w:t xml:space="preserve"> could </w:t>
      </w:r>
      <w:r w:rsidRPr="00F8114F">
        <w:rPr>
          <w:rStyle w:val="Emphasis"/>
          <w:color w:val="000000" w:themeColor="text1"/>
          <w:highlight w:val="green"/>
        </w:rPr>
        <w:t>lead us to extinction</w:t>
      </w:r>
      <w:r w:rsidRPr="00041CAC">
        <w:rPr>
          <w:rStyle w:val="Emphasis"/>
          <w:color w:val="000000" w:themeColor="text1"/>
        </w:rPr>
        <w:t>.</w:t>
      </w:r>
    </w:p>
    <w:p w14:paraId="76D2A080" w14:textId="209AC0C4" w:rsidR="002547D5" w:rsidRDefault="002547D5" w:rsidP="002547D5"/>
    <w:p w14:paraId="6BE1D79F" w14:textId="5219E659" w:rsidR="00A55C05" w:rsidRDefault="00A55C05" w:rsidP="002547D5"/>
    <w:p w14:paraId="46A6BA46" w14:textId="7284BC9A" w:rsidR="00A55C05" w:rsidRDefault="00A55C05" w:rsidP="00A55C05">
      <w:pPr>
        <w:pStyle w:val="Heading2"/>
      </w:pPr>
      <w:r>
        <w:t>Case</w:t>
      </w:r>
    </w:p>
    <w:p w14:paraId="601B9A19" w14:textId="77777777" w:rsidR="00A55C05" w:rsidRPr="0063675B" w:rsidRDefault="00A55C05" w:rsidP="00A55C05">
      <w:pPr>
        <w:pStyle w:val="Heading4"/>
        <w:rPr>
          <w:rStyle w:val="Style13ptBold"/>
          <w:b/>
          <w:bCs w:val="0"/>
        </w:rPr>
      </w:pPr>
      <w:r>
        <w:rPr>
          <w:rStyle w:val="Style13ptBold"/>
          <w:b/>
          <w:bCs w:val="0"/>
        </w:rPr>
        <w:t xml:space="preserve">Unions are essentially labor cartels, which have a worse effect on the economy AND the worker. </w:t>
      </w:r>
    </w:p>
    <w:p w14:paraId="1DF3A73F" w14:textId="77777777" w:rsidR="00A55C05" w:rsidRDefault="00A55C05" w:rsidP="00A55C05">
      <w:proofErr w:type="spellStart"/>
      <w:r w:rsidRPr="0063675B">
        <w:rPr>
          <w:rStyle w:val="Style13ptBold"/>
        </w:rPr>
        <w:t>Sherk</w:t>
      </w:r>
      <w:proofErr w:type="spellEnd"/>
      <w:r w:rsidRPr="0063675B">
        <w:rPr>
          <w:rStyle w:val="Style13ptBold"/>
        </w:rPr>
        <w:t xml:space="preserve"> 2009</w:t>
      </w:r>
      <w:r>
        <w:t xml:space="preserve"> [James (Research Fellow, Labor Economics at the Heritage Foundation), 21 May 2009, “What Unions Do: How Labor Unions Affect Jobs and the Economy”, The Heritage Foundation, </w:t>
      </w:r>
      <w:hyperlink r:id="rId15" w:history="1">
        <w:r w:rsidRPr="00C16228">
          <w:rPr>
            <w:rStyle w:val="Hyperlink"/>
          </w:rPr>
          <w:t>https://www.heritage.org/jobs-and-labor/report/what-unions-do-how-labor-unions-affect-jobs-and-the-economy</w:t>
        </w:r>
      </w:hyperlink>
      <w:r>
        <w:t>] //</w:t>
      </w:r>
      <w:proofErr w:type="spellStart"/>
      <w:r>
        <w:t>DebateDrills</w:t>
      </w:r>
      <w:proofErr w:type="spellEnd"/>
      <w:r>
        <w:t xml:space="preserve"> LC</w:t>
      </w:r>
    </w:p>
    <w:p w14:paraId="2763E086" w14:textId="77777777" w:rsidR="00A55C05" w:rsidRPr="009B3740" w:rsidRDefault="00A55C05" w:rsidP="00A55C05">
      <w:pPr>
        <w:rPr>
          <w:rStyle w:val="Emphasis"/>
        </w:rPr>
      </w:pPr>
      <w:r w:rsidRPr="009B3740">
        <w:rPr>
          <w:rStyle w:val="Emphasis"/>
        </w:rPr>
        <w:t xml:space="preserve">Unions function as labor cartels. </w:t>
      </w:r>
      <w:r w:rsidRPr="002156F9">
        <w:rPr>
          <w:rStyle w:val="Emphasis"/>
          <w:highlight w:val="yellow"/>
        </w:rPr>
        <w:t>A labor cartel restricts the number of workers in a</w:t>
      </w:r>
      <w:r w:rsidRPr="009B3740">
        <w:rPr>
          <w:rStyle w:val="Emphasis"/>
        </w:rPr>
        <w:t xml:space="preserve"> company or </w:t>
      </w:r>
      <w:r w:rsidRPr="002156F9">
        <w:rPr>
          <w:rStyle w:val="Emphasis"/>
          <w:highlight w:val="yellow"/>
        </w:rPr>
        <w:t xml:space="preserve">industry to drive up the remaining </w:t>
      </w:r>
      <w:r w:rsidRPr="002156F9">
        <w:rPr>
          <w:rStyle w:val="Emphasis"/>
        </w:rPr>
        <w:t xml:space="preserve">workers' </w:t>
      </w:r>
      <w:r w:rsidRPr="002156F9">
        <w:rPr>
          <w:rStyle w:val="Emphasis"/>
          <w:highlight w:val="yellow"/>
        </w:rPr>
        <w:t>wages</w:t>
      </w:r>
      <w:r w:rsidRPr="009B3740">
        <w:rPr>
          <w:sz w:val="16"/>
        </w:rPr>
        <w:t xml:space="preserve">, just as the Organization of Petroleum Exporting Countries (OPEC) attempts to cut the supply of oil to raise its price. </w:t>
      </w:r>
      <w:r w:rsidRPr="009B3740">
        <w:rPr>
          <w:rStyle w:val="Emphasis"/>
        </w:rPr>
        <w:t xml:space="preserve">Companies </w:t>
      </w:r>
      <w:r w:rsidRPr="002156F9">
        <w:rPr>
          <w:rStyle w:val="Emphasis"/>
          <w:highlight w:val="yellow"/>
        </w:rPr>
        <w:t>pass on those higher wages to consumers through higher prices</w:t>
      </w:r>
      <w:r w:rsidRPr="009B3740">
        <w:rPr>
          <w:rStyle w:val="Emphasis"/>
        </w:rPr>
        <w:t xml:space="preserve">, and often they also earn lower profits. Economic research finds that </w:t>
      </w:r>
      <w:r w:rsidRPr="002156F9">
        <w:rPr>
          <w:rStyle w:val="Emphasis"/>
          <w:highlight w:val="yellow"/>
        </w:rPr>
        <w:t>unions</w:t>
      </w:r>
      <w:r w:rsidRPr="002156F9">
        <w:rPr>
          <w:rStyle w:val="Emphasis"/>
        </w:rPr>
        <w:t xml:space="preserve"> benefit their members but </w:t>
      </w:r>
      <w:r w:rsidRPr="002156F9">
        <w:rPr>
          <w:rStyle w:val="Emphasis"/>
          <w:highlight w:val="yellow"/>
        </w:rPr>
        <w:t xml:space="preserve">hurt consumers </w:t>
      </w:r>
      <w:r w:rsidRPr="002156F9">
        <w:rPr>
          <w:rStyle w:val="Emphasis"/>
        </w:rPr>
        <w:t>generally</w:t>
      </w:r>
      <w:r w:rsidRPr="002156F9">
        <w:rPr>
          <w:rStyle w:val="Emphasis"/>
          <w:highlight w:val="yellow"/>
        </w:rPr>
        <w:t xml:space="preserve">, and </w:t>
      </w:r>
      <w:r w:rsidRPr="002156F9">
        <w:rPr>
          <w:rStyle w:val="Emphasis"/>
        </w:rPr>
        <w:t xml:space="preserve">especially </w:t>
      </w:r>
      <w:r w:rsidRPr="002156F9">
        <w:rPr>
          <w:rStyle w:val="Emphasis"/>
          <w:highlight w:val="yellow"/>
        </w:rPr>
        <w:t>workers who are denied job</w:t>
      </w:r>
      <w:r w:rsidRPr="009B3740">
        <w:rPr>
          <w:rStyle w:val="Emphasis"/>
        </w:rPr>
        <w:t xml:space="preserve"> opportunitie</w:t>
      </w:r>
      <w:r w:rsidRPr="002156F9">
        <w:rPr>
          <w:rStyle w:val="Emphasis"/>
          <w:highlight w:val="yellow"/>
        </w:rPr>
        <w:t>s</w:t>
      </w:r>
      <w:r w:rsidRPr="009B3740">
        <w:rPr>
          <w:rStyle w:val="Emphasis"/>
        </w:rPr>
        <w:t>.</w:t>
      </w:r>
    </w:p>
    <w:p w14:paraId="3DA936D8" w14:textId="77777777" w:rsidR="00A55C05" w:rsidRPr="009B3740" w:rsidRDefault="00A55C05" w:rsidP="00A55C05">
      <w:pPr>
        <w:rPr>
          <w:rStyle w:val="Emphasis"/>
        </w:rPr>
      </w:pPr>
      <w:r w:rsidRPr="009B3740">
        <w:rPr>
          <w:rStyle w:val="Emphasis"/>
        </w:rPr>
        <w:t xml:space="preserve">The average union member earns more than the average non-union worker. However, that does not mean that expanding union membership will raise wages: </w:t>
      </w:r>
      <w:r w:rsidRPr="002156F9">
        <w:rPr>
          <w:rStyle w:val="Emphasis"/>
          <w:highlight w:val="yellow"/>
        </w:rPr>
        <w:t>Few workers who join a union today get a pay raise</w:t>
      </w:r>
      <w:r w:rsidRPr="009B3740">
        <w:rPr>
          <w:rStyle w:val="Emphasis"/>
        </w:rPr>
        <w:t>.</w:t>
      </w:r>
      <w:r w:rsidRPr="009B3740">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2156F9">
        <w:rPr>
          <w:rStyle w:val="Emphasis"/>
          <w:highlight w:val="yellow"/>
        </w:rPr>
        <w:t>unions do not negotiate higher wages for</w:t>
      </w:r>
      <w:r w:rsidRPr="009B3740">
        <w:rPr>
          <w:rStyle w:val="Emphasis"/>
        </w:rPr>
        <w:t xml:space="preserve"> many </w:t>
      </w:r>
      <w:r w:rsidRPr="002156F9">
        <w:rPr>
          <w:rStyle w:val="Emphasis"/>
          <w:highlight w:val="yellow"/>
        </w:rPr>
        <w:t>new</w:t>
      </w:r>
      <w:r w:rsidRPr="009B3740">
        <w:rPr>
          <w:rStyle w:val="Emphasis"/>
        </w:rPr>
        <w:t xml:space="preserve">ly organized </w:t>
      </w:r>
      <w:r w:rsidRPr="002156F9">
        <w:rPr>
          <w:rStyle w:val="Emphasis"/>
          <w:highlight w:val="yellow"/>
        </w:rPr>
        <w:t>workers</w:t>
      </w:r>
      <w:r w:rsidRPr="009B3740">
        <w:rPr>
          <w:rStyle w:val="Emphasis"/>
        </w:rPr>
        <w:t>. These days, unions win higher wages for employees only at companies with competitive advantages that allow them to pay higher wages, such as successful research and development (R&amp;D) projects or capital investments.</w:t>
      </w:r>
    </w:p>
    <w:p w14:paraId="1FA9BEDC" w14:textId="77777777" w:rsidR="00A55C05" w:rsidRPr="009B3740" w:rsidRDefault="00A55C05" w:rsidP="00A55C05">
      <w:pPr>
        <w:rPr>
          <w:sz w:val="16"/>
        </w:rPr>
      </w:pPr>
      <w:r w:rsidRPr="009B3740">
        <w:rPr>
          <w:rStyle w:val="Emphasis"/>
        </w:rPr>
        <w:t>Unions effectively tax these investments by negotiating higher wages for their members, thus lowering profits</w:t>
      </w:r>
      <w:r w:rsidRPr="009B3740">
        <w:rPr>
          <w:sz w:val="16"/>
        </w:rPr>
        <w:t>. Unionized companies respond to this union tax by reducing investment. Less investment makes unionized companies less competitive.</w:t>
      </w:r>
    </w:p>
    <w:p w14:paraId="4E0BAED9" w14:textId="77777777" w:rsidR="00A55C05" w:rsidRPr="009B3740" w:rsidRDefault="00A55C05" w:rsidP="00A55C05">
      <w:pPr>
        <w:rPr>
          <w:rStyle w:val="Emphasis"/>
        </w:rPr>
      </w:pPr>
      <w:r w:rsidRPr="002156F9">
        <w:rPr>
          <w:rStyle w:val="Emphasis"/>
          <w:highlight w:val="yellow"/>
        </w:rPr>
        <w:t>This</w:t>
      </w:r>
      <w:r w:rsidRPr="009B3740">
        <w:rPr>
          <w:rStyle w:val="Emphasis"/>
        </w:rPr>
        <w:t xml:space="preserve">, along with the fact that unions function as labor cartels that seek to reduce job opportunities, </w:t>
      </w:r>
      <w:r w:rsidRPr="002156F9">
        <w:rPr>
          <w:rStyle w:val="Emphasis"/>
          <w:highlight w:val="yellow"/>
        </w:rPr>
        <w:t>causes unionized companies to lose jobs</w:t>
      </w:r>
      <w:r w:rsidRPr="009B3740">
        <w:rPr>
          <w:rStyle w:val="Emphasis"/>
        </w:rPr>
        <w:t>.</w:t>
      </w:r>
      <w:r w:rsidRPr="009B3740">
        <w:rPr>
          <w:sz w:val="16"/>
        </w:rPr>
        <w:t xml:space="preserve"> Economists consistently find that unions decrease the number of jobs available in the economy. </w:t>
      </w:r>
      <w:r w:rsidRPr="009B3740">
        <w:rPr>
          <w:rStyle w:val="Emphasis"/>
        </w:rPr>
        <w:t>The vast majority of manufacturing jobs lost over the past three decades have been among union members</w:t>
      </w:r>
      <w:r w:rsidRPr="009B3740">
        <w:rPr>
          <w:sz w:val="16"/>
        </w:rPr>
        <w:t xml:space="preserve">--non-union manufacturing employment has risen. Research also shows that </w:t>
      </w:r>
      <w:r w:rsidRPr="009B3740">
        <w:rPr>
          <w:rStyle w:val="Emphasis"/>
        </w:rPr>
        <w:t>widespread unionization delays recovery from economic downturns.</w:t>
      </w:r>
    </w:p>
    <w:p w14:paraId="313FAC20" w14:textId="77777777" w:rsidR="00A55C05" w:rsidRPr="009B3740" w:rsidRDefault="00A55C05" w:rsidP="00A55C05">
      <w:pPr>
        <w:rPr>
          <w:sz w:val="16"/>
        </w:rPr>
      </w:pPr>
      <w:r w:rsidRPr="009B3740">
        <w:rPr>
          <w:sz w:val="16"/>
        </w:rPr>
        <w:t xml:space="preserve">Some unions win higher wages for their members, though many do not. But with these higher wages, </w:t>
      </w:r>
      <w:r w:rsidRPr="002156F9">
        <w:rPr>
          <w:rStyle w:val="Emphasis"/>
          <w:highlight w:val="yellow"/>
        </w:rPr>
        <w:t xml:space="preserve">unions bring less investment, fewer jobs, higher prices, </w:t>
      </w:r>
      <w:r w:rsidRPr="002156F9">
        <w:rPr>
          <w:rStyle w:val="Emphasis"/>
        </w:rPr>
        <w:t>and smaller 401(k) plans</w:t>
      </w:r>
      <w:r w:rsidRPr="002156F9">
        <w:rPr>
          <w:rStyle w:val="Emphasis"/>
          <w:highlight w:val="yellow"/>
        </w:rPr>
        <w:t xml:space="preserve"> for everyone else</w:t>
      </w:r>
      <w:r w:rsidRPr="009B3740">
        <w:rPr>
          <w:sz w:val="16"/>
        </w:rPr>
        <w:t>. On balance, labor cartels harm the economy, and enacting policies designed to force workers into unions will only prolong the recession.</w:t>
      </w:r>
    </w:p>
    <w:p w14:paraId="72BB13AD" w14:textId="77777777" w:rsidR="00A55C05" w:rsidRDefault="00A55C05" w:rsidP="00A55C05">
      <w:pPr>
        <w:pStyle w:val="Heading4"/>
      </w:pPr>
      <w:r>
        <w:t>Striking leads to worse conditions.</w:t>
      </w:r>
    </w:p>
    <w:p w14:paraId="0DEEBBB4" w14:textId="77777777" w:rsidR="00A55C05" w:rsidRDefault="00A55C05" w:rsidP="00A55C05">
      <w:r w:rsidRPr="0063675B">
        <w:rPr>
          <w:rStyle w:val="Style13ptBold"/>
        </w:rPr>
        <w:t>Condon 18</w:t>
      </w:r>
      <w:r>
        <w:t xml:space="preserve"> [Jacki, 1 October 2018, “Strikes and their Economic Consequences”, Engineering News, </w:t>
      </w:r>
      <w:hyperlink r:id="rId16" w:history="1">
        <w:r w:rsidRPr="00C16228">
          <w:rPr>
            <w:rStyle w:val="Hyperlink"/>
          </w:rPr>
          <w:t>https://www.engineeringnews.co.za/article/strikes-and-their-economic-consequences-2018-10-01</w:t>
        </w:r>
      </w:hyperlink>
      <w:r>
        <w:t>] //</w:t>
      </w:r>
      <w:proofErr w:type="spellStart"/>
      <w:r>
        <w:t>DebateDrills</w:t>
      </w:r>
      <w:proofErr w:type="spellEnd"/>
      <w:r>
        <w:t xml:space="preserve"> LC</w:t>
      </w:r>
    </w:p>
    <w:p w14:paraId="1AA39294" w14:textId="77777777" w:rsidR="00A55C05" w:rsidRPr="009B3740" w:rsidRDefault="00A55C05" w:rsidP="00A55C05">
      <w:pPr>
        <w:rPr>
          <w:rStyle w:val="Emphasis"/>
        </w:rPr>
      </w:pPr>
      <w:r w:rsidRPr="009B3740">
        <w:rPr>
          <w:sz w:val="16"/>
        </w:rPr>
        <w:t xml:space="preserve">While several activities can be taken in an effort to prevent strikes from occurring or escalating, in the South African context, </w:t>
      </w:r>
      <w:r w:rsidRPr="009B3740">
        <w:rPr>
          <w:rStyle w:val="Emphasis"/>
        </w:rPr>
        <w:t>the tendency towards violent outbursts seems to outweigh reasonable action.     </w:t>
      </w:r>
    </w:p>
    <w:p w14:paraId="103AF55C" w14:textId="77777777" w:rsidR="00A55C05" w:rsidRPr="007D3995" w:rsidRDefault="00A55C05" w:rsidP="00A55C05">
      <w:pPr>
        <w:rPr>
          <w:sz w:val="16"/>
        </w:rPr>
      </w:pPr>
      <w:r w:rsidRPr="007D3995">
        <w:rPr>
          <w:sz w:val="16"/>
        </w:rPr>
        <w:t>“</w:t>
      </w:r>
      <w:r w:rsidRPr="00E8079C">
        <w:rPr>
          <w:rStyle w:val="Emphasis"/>
          <w:highlight w:val="yellow"/>
        </w:rPr>
        <w:t>Strikes</w:t>
      </w:r>
      <w:r w:rsidRPr="007D3995">
        <w:rPr>
          <w:rStyle w:val="Emphasis"/>
        </w:rPr>
        <w:t xml:space="preserve"> and </w:t>
      </w:r>
      <w:proofErr w:type="spellStart"/>
      <w:r w:rsidRPr="007D3995">
        <w:rPr>
          <w:rStyle w:val="Emphasis"/>
        </w:rPr>
        <w:t>labour</w:t>
      </w:r>
      <w:proofErr w:type="spellEnd"/>
      <w:r w:rsidRPr="007D3995">
        <w:rPr>
          <w:rStyle w:val="Emphasis"/>
        </w:rPr>
        <w:t xml:space="preserve"> unrest </w:t>
      </w:r>
      <w:r w:rsidRPr="00E8079C">
        <w:rPr>
          <w:rStyle w:val="Emphasis"/>
          <w:highlight w:val="yellow"/>
        </w:rPr>
        <w:t>have marked negative impacts on the employee</w:t>
      </w:r>
      <w:r w:rsidRPr="007D3995">
        <w:rPr>
          <w:rStyle w:val="Emphasis"/>
        </w:rPr>
        <w:t xml:space="preserve">s themselves, the employers and their stakeholders, the government, </w:t>
      </w:r>
      <w:r w:rsidRPr="00E8079C">
        <w:rPr>
          <w:rStyle w:val="Emphasis"/>
          <w:highlight w:val="yellow"/>
        </w:rPr>
        <w:t>consumers, and the economy</w:t>
      </w:r>
      <w:r w:rsidRPr="007D3995">
        <w:rPr>
          <w:sz w:val="16"/>
        </w:rPr>
        <w:t>,” advises Jacki Condon, Managing Director of Apache </w:t>
      </w:r>
      <w:hyperlink r:id="rId17" w:history="1">
        <w:r w:rsidRPr="007D3995">
          <w:rPr>
            <w:rStyle w:val="Hyperlink"/>
            <w:sz w:val="16"/>
          </w:rPr>
          <w:t>Security</w:t>
        </w:r>
      </w:hyperlink>
      <w:r w:rsidRPr="007D3995">
        <w:rPr>
          <w:sz w:val="16"/>
        </w:rPr>
        <w:t> </w:t>
      </w:r>
      <w:hyperlink r:id="rId18" w:history="1">
        <w:r w:rsidRPr="007D3995">
          <w:rPr>
            <w:rStyle w:val="Hyperlink"/>
            <w:sz w:val="16"/>
          </w:rPr>
          <w:t>Services</w:t>
        </w:r>
      </w:hyperlink>
      <w:r w:rsidRPr="007D3995">
        <w:rPr>
          <w:sz w:val="16"/>
        </w:rPr>
        <w:t>. “</w:t>
      </w:r>
      <w:r w:rsidRPr="007D3995">
        <w:rPr>
          <w:rStyle w:val="Emphasis"/>
        </w:rPr>
        <w:t xml:space="preserve">The </w:t>
      </w:r>
      <w:r w:rsidRPr="00E8079C">
        <w:rPr>
          <w:rStyle w:val="Emphasis"/>
          <w:highlight w:val="yellow"/>
        </w:rPr>
        <w:t>negative effects</w:t>
      </w:r>
      <w:r w:rsidRPr="007D3995">
        <w:rPr>
          <w:rStyle w:val="Emphasis"/>
        </w:rPr>
        <w:t xml:space="preserve"> on international trade </w:t>
      </w:r>
      <w:r w:rsidRPr="00E8079C">
        <w:rPr>
          <w:rStyle w:val="Emphasis"/>
          <w:highlight w:val="yellow"/>
        </w:rPr>
        <w:t>include the hinderance of econ</w:t>
      </w:r>
      <w:r w:rsidRPr="007D3995">
        <w:rPr>
          <w:rStyle w:val="Emphasis"/>
        </w:rPr>
        <w:t xml:space="preserve">omic </w:t>
      </w:r>
      <w:r w:rsidRPr="00E8079C">
        <w:rPr>
          <w:rStyle w:val="Emphasis"/>
          <w:highlight w:val="yellow"/>
        </w:rPr>
        <w:t>development, creating great economic uncertainty</w:t>
      </w:r>
      <w:r w:rsidRPr="007D3995">
        <w:rPr>
          <w:rStyle w:val="Emphasis"/>
        </w:rPr>
        <w:t xml:space="preserve"> </w:t>
      </w:r>
      <w:r w:rsidRPr="007D3995">
        <w:rPr>
          <w:sz w:val="16"/>
        </w:rPr>
        <w:t>– especially as the global media continues to share details, images and videos of violence, damage to property and ferocious clashes between strikers and </w:t>
      </w:r>
      <w:hyperlink r:id="rId19" w:history="1">
        <w:r w:rsidRPr="007D3995">
          <w:rPr>
            <w:rStyle w:val="Hyperlink"/>
            <w:sz w:val="16"/>
          </w:rPr>
          <w:t>security</w:t>
        </w:r>
      </w:hyperlink>
      <w:r w:rsidRPr="007D3995">
        <w:rPr>
          <w:sz w:val="16"/>
        </w:rPr>
        <w:t>.”</w:t>
      </w:r>
    </w:p>
    <w:p w14:paraId="40E389BD" w14:textId="77777777" w:rsidR="00A55C05" w:rsidRPr="007D3995" w:rsidRDefault="00A55C05" w:rsidP="00A55C05">
      <w:pPr>
        <w:rPr>
          <w:sz w:val="16"/>
        </w:rPr>
      </w:pPr>
      <w:r w:rsidRPr="00E8079C">
        <w:rPr>
          <w:rStyle w:val="Emphasis"/>
          <w:highlight w:val="yellow"/>
        </w:rPr>
        <w:t>Strike</w:t>
      </w:r>
      <w:r w:rsidRPr="007D3995">
        <w:rPr>
          <w:rStyle w:val="Emphasis"/>
        </w:rPr>
        <w:t xml:space="preserve"> action </w:t>
      </w:r>
      <w:r w:rsidRPr="00E8079C">
        <w:rPr>
          <w:rStyle w:val="Emphasis"/>
          <w:highlight w:val="yellow"/>
        </w:rPr>
        <w:t>results in less productivity, which</w:t>
      </w:r>
      <w:r w:rsidRPr="007D3995">
        <w:rPr>
          <w:rStyle w:val="Emphasis"/>
        </w:rPr>
        <w:t xml:space="preserve"> in turn </w:t>
      </w:r>
      <w:r w:rsidRPr="00E8079C">
        <w:rPr>
          <w:rStyle w:val="Emphasis"/>
          <w:highlight w:val="yellow"/>
        </w:rPr>
        <w:t>means less profits</w:t>
      </w:r>
      <w:r w:rsidRPr="007D3995">
        <w:rPr>
          <w:sz w:val="16"/>
        </w:rPr>
        <w:t xml:space="preserve">. </w:t>
      </w:r>
      <w:proofErr w:type="spellStart"/>
      <w:r w:rsidRPr="007D3995">
        <w:rPr>
          <w:sz w:val="16"/>
        </w:rPr>
        <w:t>Labour</w:t>
      </w:r>
      <w:proofErr w:type="spellEnd"/>
      <w:r w:rsidRPr="007D3995">
        <w:rPr>
          <w:sz w:val="16"/>
        </w:rPr>
        <w:t xml:space="preserve"> Law expert, Ivan </w:t>
      </w:r>
      <w:proofErr w:type="spellStart"/>
      <w:r w:rsidRPr="007D3995">
        <w:rPr>
          <w:sz w:val="16"/>
        </w:rPr>
        <w:t>Israelstam</w:t>
      </w:r>
      <w:proofErr w:type="spellEnd"/>
      <w:r w:rsidRPr="007D3995">
        <w:rPr>
          <w:sz w:val="16"/>
        </w:rPr>
        <w:t xml:space="preserve"> confirms that; “The employer is likely to lose money due to delayed </w:t>
      </w:r>
      <w:hyperlink r:id="rId20" w:history="1">
        <w:r w:rsidRPr="007D3995">
          <w:rPr>
            <w:rStyle w:val="Hyperlink"/>
            <w:sz w:val="16"/>
          </w:rPr>
          <w:t>service</w:t>
        </w:r>
      </w:hyperlink>
      <w:r w:rsidRPr="007D3995">
        <w:rPr>
          <w:sz w:val="16"/>
        </w:rPr>
        <w:t xml:space="preserve"> to clients or to lost production time. </w:t>
      </w:r>
      <w:r w:rsidRPr="007D3995">
        <w:rPr>
          <w:rStyle w:val="Emphasis"/>
        </w:rPr>
        <w:t xml:space="preserve">The </w:t>
      </w:r>
      <w:r w:rsidRPr="00E8079C">
        <w:rPr>
          <w:rStyle w:val="Emphasis"/>
          <w:highlight w:val="yellow"/>
        </w:rPr>
        <w:t>employees will lose their pay</w:t>
      </w:r>
      <w:r w:rsidRPr="007D3995">
        <w:rPr>
          <w:rStyle w:val="Emphasis"/>
        </w:rPr>
        <w:t xml:space="preserve"> due to the no work, no pay principle. If the strikers are </w:t>
      </w:r>
      <w:proofErr w:type="gramStart"/>
      <w:r w:rsidRPr="007D3995">
        <w:rPr>
          <w:rStyle w:val="Emphasis"/>
        </w:rPr>
        <w:t>dismissed</w:t>
      </w:r>
      <w:proofErr w:type="gramEnd"/>
      <w:r w:rsidRPr="007D3995">
        <w:rPr>
          <w:rStyle w:val="Emphasis"/>
        </w:rPr>
        <w:t xml:space="preserve"> </w:t>
      </w:r>
      <w:r w:rsidRPr="00E8079C">
        <w:rPr>
          <w:rStyle w:val="Emphasis"/>
          <w:highlight w:val="yellow"/>
        </w:rPr>
        <w:t>they will lose their livelihoods altogether</w:t>
      </w:r>
      <w:r w:rsidRPr="007D3995">
        <w:rPr>
          <w:sz w:val="16"/>
        </w:rPr>
        <w:t>.”</w:t>
      </w:r>
    </w:p>
    <w:p w14:paraId="7427DDCA" w14:textId="77777777" w:rsidR="00A55C05" w:rsidRPr="007D3995" w:rsidRDefault="00A55C05" w:rsidP="00A55C05">
      <w:pPr>
        <w:rPr>
          <w:rStyle w:val="Emphasis"/>
        </w:rPr>
      </w:pPr>
      <w:r w:rsidRPr="007D3995">
        <w:rPr>
          <w:sz w:val="16"/>
        </w:rPr>
        <w:t xml:space="preserve">This year alone, Eskom, </w:t>
      </w:r>
      <w:proofErr w:type="spellStart"/>
      <w:r w:rsidRPr="007D3995">
        <w:rPr>
          <w:sz w:val="16"/>
        </w:rPr>
        <w:t>Prasa</w:t>
      </w:r>
      <w:proofErr w:type="spellEnd"/>
      <w:r w:rsidRPr="007D3995">
        <w:rPr>
          <w:sz w:val="16"/>
        </w:rPr>
        <w:t>, various </w:t>
      </w:r>
      <w:hyperlink r:id="rId21" w:history="1">
        <w:r w:rsidRPr="007D3995">
          <w:rPr>
            <w:rStyle w:val="Hyperlink"/>
            <w:sz w:val="16"/>
          </w:rPr>
          <w:t>manufacturing</w:t>
        </w:r>
      </w:hyperlink>
      <w:r w:rsidRPr="007D3995">
        <w:rPr>
          <w:sz w:val="16"/>
        </w:rPr>
        <w:t xml:space="preserve"> plants, Sasol and the Post Office have faced crippling strikes – to name but a few. </w:t>
      </w:r>
      <w:r w:rsidRPr="007D3995">
        <w:rPr>
          <w:rStyle w:val="Emphasis"/>
        </w:rPr>
        <w:t>Condon argues that there are more immediate consequences to consider than loss of income.</w:t>
      </w:r>
    </w:p>
    <w:p w14:paraId="38748F2F" w14:textId="77777777" w:rsidR="00A55C05" w:rsidRDefault="00A55C05" w:rsidP="00A55C05">
      <w:r w:rsidRPr="007D3995">
        <w:rPr>
          <w:sz w:val="16"/>
        </w:rPr>
        <w:t>“</w:t>
      </w:r>
      <w:r w:rsidRPr="007D3995">
        <w:rPr>
          <w:rStyle w:val="Emphasis"/>
        </w:rPr>
        <w:t>As the socio-economic issues continue to affect South Africans across the board, tensions are constantly rising</w:t>
      </w:r>
      <w:r w:rsidRPr="007D3995">
        <w:rPr>
          <w:sz w:val="16"/>
        </w:rPr>
        <w:t>,” states Condon. “</w:t>
      </w:r>
      <w:r w:rsidRPr="007D3995">
        <w:rPr>
          <w:rStyle w:val="Emphasis"/>
        </w:rPr>
        <w:t>Businesses must protect themselves, their assets, </w:t>
      </w:r>
      <w:hyperlink r:id="rId22" w:history="1">
        <w:r w:rsidRPr="007D3995">
          <w:rPr>
            <w:rStyle w:val="Emphasis"/>
          </w:rPr>
          <w:t>business</w:t>
        </w:r>
      </w:hyperlink>
      <w:r w:rsidRPr="007D3995">
        <w:rPr>
          <w:rStyle w:val="Emphasis"/>
        </w:rPr>
        <w:t> property, and their non-striking employees from violence and intimidation</w:t>
      </w:r>
      <w:r w:rsidRPr="007D3995">
        <w:rPr>
          <w:sz w:val="16"/>
        </w:rPr>
        <w:t>.”</w:t>
      </w:r>
    </w:p>
    <w:p w14:paraId="6AA5E134" w14:textId="77777777" w:rsidR="00A55C05" w:rsidRPr="00F60ED2" w:rsidRDefault="00A55C05" w:rsidP="00A55C05">
      <w:pPr>
        <w:pStyle w:val="Heading4"/>
        <w:rPr>
          <w:rStyle w:val="Style13ptBold"/>
          <w:rFonts w:asciiTheme="majorHAnsi" w:hAnsiTheme="majorHAnsi" w:cstheme="majorHAnsi"/>
          <w:b/>
          <w:bCs w:val="0"/>
        </w:rPr>
      </w:pPr>
      <w:r>
        <w:rPr>
          <w:rStyle w:val="Style13ptBold"/>
          <w:rFonts w:asciiTheme="majorHAnsi" w:hAnsiTheme="majorHAnsi" w:cstheme="majorHAnsi"/>
          <w:b/>
          <w:bCs w:val="0"/>
        </w:rPr>
        <w:t>Strikes can turn violent, causing economic downturn.</w:t>
      </w:r>
    </w:p>
    <w:p w14:paraId="78BD6DA4" w14:textId="77777777" w:rsidR="00A55C05" w:rsidRPr="00D631B4" w:rsidRDefault="00A55C05" w:rsidP="00A55C05">
      <w:pPr>
        <w:rPr>
          <w:rFonts w:asciiTheme="majorHAnsi" w:hAnsiTheme="majorHAnsi" w:cstheme="majorHAnsi"/>
        </w:rPr>
      </w:pPr>
      <w:proofErr w:type="spellStart"/>
      <w:r w:rsidRPr="00D631B4">
        <w:rPr>
          <w:rStyle w:val="Style13ptBold"/>
          <w:rFonts w:asciiTheme="majorHAnsi" w:hAnsiTheme="majorHAnsi" w:cstheme="majorHAnsi"/>
        </w:rPr>
        <w:t>Tenza</w:t>
      </w:r>
      <w:proofErr w:type="spellEnd"/>
      <w:r w:rsidRPr="00D631B4">
        <w:rPr>
          <w:rStyle w:val="Style13ptBold"/>
          <w:rFonts w:asciiTheme="majorHAnsi" w:hAnsiTheme="majorHAnsi" w:cstheme="majorHAnsi"/>
        </w:rPr>
        <w:t xml:space="preserve"> 20</w:t>
      </w:r>
      <w:r w:rsidRPr="00D631B4">
        <w:rPr>
          <w:rFonts w:asciiTheme="majorHAnsi" w:hAnsiTheme="majorHAnsi" w:cstheme="majorHAnsi"/>
        </w:rPr>
        <w:t xml:space="preserve"> [</w:t>
      </w:r>
      <w:proofErr w:type="spellStart"/>
      <w:r w:rsidRPr="00D631B4">
        <w:rPr>
          <w:rFonts w:asciiTheme="majorHAnsi" w:hAnsiTheme="majorHAnsi" w:cstheme="majorHAnsi"/>
        </w:rPr>
        <w:t>Mlungisi</w:t>
      </w:r>
      <w:proofErr w:type="spellEnd"/>
      <w:r w:rsidRPr="00D631B4">
        <w:rPr>
          <w:rFonts w:asciiTheme="majorHAnsi" w:hAnsiTheme="majorHAnsi" w:cstheme="majorHAnsi"/>
        </w:rPr>
        <w:t xml:space="preserve"> (LLB LLM LLD Senior Lecturer, University of KwaZulu-Natal), “The effects of violent strikes on the economy of a developing country: a case of South Africa”, Obiter, 2020. </w:t>
      </w:r>
      <w:hyperlink r:id="rId23" w:history="1">
        <w:r w:rsidRPr="00D631B4">
          <w:rPr>
            <w:rStyle w:val="Hyperlink"/>
            <w:rFonts w:asciiTheme="majorHAnsi" w:hAnsiTheme="majorHAnsi" w:cstheme="majorHAnsi"/>
          </w:rPr>
          <w:t>http://www.scielo.org.za/scielo.php?script=sci_arttext&amp;pid=S1682-58532020000300004</w:t>
        </w:r>
      </w:hyperlink>
      <w:r w:rsidRPr="00D631B4">
        <w:rPr>
          <w:rFonts w:asciiTheme="majorHAnsi" w:hAnsiTheme="majorHAnsi" w:cstheme="majorHAnsi"/>
        </w:rPr>
        <w:t>] //</w:t>
      </w:r>
      <w:proofErr w:type="spellStart"/>
      <w:r w:rsidRPr="00D631B4">
        <w:rPr>
          <w:rFonts w:asciiTheme="majorHAnsi" w:hAnsiTheme="majorHAnsi" w:cstheme="majorHAnsi"/>
        </w:rPr>
        <w:t>DebateDrills</w:t>
      </w:r>
      <w:proofErr w:type="spellEnd"/>
      <w:r w:rsidRPr="00D631B4">
        <w:rPr>
          <w:rFonts w:asciiTheme="majorHAnsi" w:hAnsiTheme="majorHAnsi" w:cstheme="majorHAnsi"/>
        </w:rPr>
        <w:t xml:space="preserve"> LC</w:t>
      </w:r>
    </w:p>
    <w:p w14:paraId="1624200C" w14:textId="77777777" w:rsidR="00A55C05" w:rsidRPr="00C55FBB" w:rsidRDefault="00A55C05" w:rsidP="00A55C05">
      <w:pPr>
        <w:rPr>
          <w:rStyle w:val="Emphasis"/>
        </w:rPr>
      </w:pPr>
      <w:r w:rsidRPr="00003657">
        <w:rPr>
          <w:rStyle w:val="Emphasis"/>
        </w:rPr>
        <w:t>When South Africa obtained democracy in 1994, there was a dream of a better country with a new vision for industrial relations.</w:t>
      </w:r>
      <w:bookmarkStart w:id="1" w:name="top_fn5"/>
      <w:bookmarkEnd w:id="1"/>
      <w:r w:rsidRPr="00003657">
        <w:rPr>
          <w:rStyle w:val="Emphasis"/>
        </w:rPr>
        <w:fldChar w:fldCharType="begin"/>
      </w:r>
      <w:r w:rsidRPr="00003657">
        <w:rPr>
          <w:rStyle w:val="Emphasis"/>
        </w:rPr>
        <w:instrText xml:space="preserve"> HYPERLINK "http://www.scielo.org.za/scielo.php?script=sci_arttext&amp;pid=S1682-58532020000300004" \l "back_fn5" </w:instrText>
      </w:r>
      <w:r w:rsidRPr="00003657">
        <w:rPr>
          <w:rStyle w:val="Emphasis"/>
        </w:rPr>
        <w:fldChar w:fldCharType="separate"/>
      </w:r>
      <w:r w:rsidRPr="00003657">
        <w:rPr>
          <w:rStyle w:val="Emphasis"/>
        </w:rPr>
        <w:t>5</w:t>
      </w:r>
      <w:r w:rsidRPr="00003657">
        <w:rPr>
          <w:rStyle w:val="Emphasis"/>
        </w:rPr>
        <w:fldChar w:fldCharType="end"/>
      </w:r>
      <w:r w:rsidRPr="00003657">
        <w:rPr>
          <w:rStyle w:val="Emphasis"/>
        </w:rPr>
        <w:t xml:space="preserve"> However, </w:t>
      </w:r>
      <w:r w:rsidRPr="00E8079C">
        <w:rPr>
          <w:rStyle w:val="Emphasis"/>
          <w:highlight w:val="yellow"/>
        </w:rPr>
        <w:t>the number of violent strikes</w:t>
      </w:r>
      <w:r w:rsidRPr="00003657">
        <w:rPr>
          <w:rStyle w:val="Emphasis"/>
        </w:rPr>
        <w:t xml:space="preserve"> that have </w:t>
      </w:r>
      <w:proofErr w:type="spellStart"/>
      <w:r w:rsidRPr="00003657">
        <w:rPr>
          <w:rStyle w:val="Emphasis"/>
        </w:rPr>
        <w:t>bedevilled</w:t>
      </w:r>
      <w:proofErr w:type="spellEnd"/>
      <w:r w:rsidRPr="00003657">
        <w:rPr>
          <w:rStyle w:val="Emphasis"/>
        </w:rPr>
        <w:t xml:space="preserve"> this country in recent years seems to </w:t>
      </w:r>
      <w:r w:rsidRPr="00E8079C">
        <w:rPr>
          <w:rStyle w:val="Emphasis"/>
          <w:highlight w:val="yellow"/>
        </w:rPr>
        <w:t>have shattered-down the aspirations of a better South Africa</w:t>
      </w:r>
      <w:r w:rsidRPr="00106778">
        <w:rPr>
          <w:rFonts w:asciiTheme="majorHAnsi" w:hAnsiTheme="majorHAnsi" w:cstheme="majorHAnsi"/>
          <w:sz w:val="16"/>
        </w:rPr>
        <w:t>. South Africa recorded 114 strikes in 2013 and 88 strikes in 2014, which cost the country about R6.1 billion according to the Department of Labour.</w:t>
      </w:r>
      <w:bookmarkStart w:id="2" w:name="top_fn6"/>
      <w:bookmarkEnd w:id="2"/>
      <w:r w:rsidRPr="00106778">
        <w:rPr>
          <w:rFonts w:asciiTheme="majorHAnsi" w:hAnsiTheme="majorHAnsi" w:cstheme="majorHAnsi"/>
          <w:sz w:val="16"/>
        </w:rPr>
        <w:fldChar w:fldCharType="begin"/>
      </w:r>
      <w:r w:rsidRPr="00106778">
        <w:rPr>
          <w:rFonts w:asciiTheme="majorHAnsi" w:hAnsiTheme="majorHAnsi" w:cstheme="majorHAnsi"/>
          <w:sz w:val="16"/>
        </w:rPr>
        <w:instrText xml:space="preserve"> HYPERLINK "http://www.scielo.org.za/scielo.php?script=sci_arttext&amp;pid=S1682-58532020000300004" \l "back_fn6" </w:instrText>
      </w:r>
      <w:r w:rsidRPr="00106778">
        <w:rPr>
          <w:rFonts w:asciiTheme="majorHAnsi" w:hAnsiTheme="majorHAnsi" w:cstheme="majorHAnsi"/>
          <w:sz w:val="16"/>
        </w:rPr>
        <w:fldChar w:fldCharType="separate"/>
      </w:r>
      <w:r w:rsidRPr="00106778">
        <w:rPr>
          <w:rStyle w:val="Hyperlink"/>
          <w:rFonts w:asciiTheme="majorHAnsi" w:eastAsiaTheme="majorEastAsia" w:hAnsiTheme="majorHAnsi" w:cstheme="majorHAnsi"/>
          <w:sz w:val="16"/>
        </w:rPr>
        <w:t>6</w:t>
      </w:r>
      <w:r w:rsidRPr="00106778">
        <w:rPr>
          <w:rFonts w:asciiTheme="majorHAnsi" w:hAnsiTheme="majorHAnsi" w:cstheme="majorHAnsi"/>
          <w:sz w:val="16"/>
        </w:rPr>
        <w:fldChar w:fldCharType="end"/>
      </w:r>
      <w:r w:rsidRPr="00106778">
        <w:rPr>
          <w:rFonts w:asciiTheme="majorHAnsi" w:hAnsiTheme="majorHAnsi" w:cstheme="majorHAnsi"/>
          <w:sz w:val="16"/>
        </w:rPr>
        <w:t xml:space="preserve"> The impact of these strikes has been hugely felt by the mining sector, particularly the platinum industry. </w:t>
      </w:r>
      <w:r w:rsidRPr="00C55FBB">
        <w:rPr>
          <w:rStyle w:val="Emphasis"/>
        </w:rPr>
        <w:t>The biggest strike took place in the platinum sector where about 70 000 mineworkers' downed tools for better wages.</w:t>
      </w:r>
      <w:r w:rsidRPr="00106778">
        <w:rPr>
          <w:rFonts w:asciiTheme="majorHAnsi" w:hAnsiTheme="majorHAnsi" w:cstheme="majorHAnsi"/>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w:t>
      </w:r>
      <w:bookmarkStart w:id="3" w:name="top_fn7"/>
      <w:bookmarkEnd w:id="3"/>
      <w:r w:rsidRPr="00106778">
        <w:rPr>
          <w:rFonts w:asciiTheme="majorHAnsi" w:hAnsiTheme="majorHAnsi" w:cstheme="majorHAnsi"/>
          <w:sz w:val="16"/>
        </w:rPr>
        <w:fldChar w:fldCharType="begin"/>
      </w:r>
      <w:r w:rsidRPr="00106778">
        <w:rPr>
          <w:rFonts w:asciiTheme="majorHAnsi" w:hAnsiTheme="majorHAnsi" w:cstheme="majorHAnsi"/>
          <w:sz w:val="16"/>
        </w:rPr>
        <w:instrText xml:space="preserve"> HYPERLINK "http://www.scielo.org.za/scielo.php?script=sci_arttext&amp;pid=S1682-58532020000300004" \l "back_fn7" </w:instrText>
      </w:r>
      <w:r w:rsidRPr="00106778">
        <w:rPr>
          <w:rFonts w:asciiTheme="majorHAnsi" w:hAnsiTheme="majorHAnsi" w:cstheme="majorHAnsi"/>
          <w:sz w:val="16"/>
        </w:rPr>
        <w:fldChar w:fldCharType="separate"/>
      </w:r>
      <w:r w:rsidRPr="00106778">
        <w:rPr>
          <w:rStyle w:val="Hyperlink"/>
          <w:rFonts w:asciiTheme="majorHAnsi" w:eastAsiaTheme="majorEastAsia" w:hAnsiTheme="majorHAnsi" w:cstheme="majorHAnsi"/>
          <w:sz w:val="16"/>
        </w:rPr>
        <w:t>7</w:t>
      </w:r>
      <w:r w:rsidRPr="00106778">
        <w:rPr>
          <w:rFonts w:asciiTheme="majorHAnsi" w:hAnsiTheme="majorHAnsi" w:cstheme="majorHAnsi"/>
          <w:sz w:val="16"/>
        </w:rPr>
        <w:fldChar w:fldCharType="end"/>
      </w:r>
      <w:r w:rsidRPr="00106778">
        <w:rPr>
          <w:rFonts w:asciiTheme="majorHAnsi" w:hAnsiTheme="majorHAnsi" w:cstheme="majorHAnsi"/>
          <w:sz w:val="16"/>
        </w:rPr>
        <w:t xml:space="preserve"> This strike was closely followed by a four-week strike in the metal and engineering sector. </w:t>
      </w:r>
      <w:r w:rsidRPr="00C55FBB">
        <w:rPr>
          <w:rStyle w:val="Emphasis"/>
        </w:rPr>
        <w:t xml:space="preserve">All </w:t>
      </w:r>
      <w:r w:rsidRPr="00E8079C">
        <w:rPr>
          <w:rStyle w:val="Emphasis"/>
          <w:highlight w:val="yellow"/>
        </w:rPr>
        <w:t>these strikes</w:t>
      </w:r>
      <w:r w:rsidRPr="00C55FBB">
        <w:rPr>
          <w:rStyle w:val="Emphasis"/>
        </w:rPr>
        <w:t xml:space="preserve"> (and those not mentioned here) we</w:t>
      </w:r>
      <w:r w:rsidRPr="00E8079C">
        <w:rPr>
          <w:rStyle w:val="Emphasis"/>
          <w:highlight w:val="yellow"/>
        </w:rPr>
        <w:t xml:space="preserve">re </w:t>
      </w:r>
      <w:proofErr w:type="spellStart"/>
      <w:r w:rsidRPr="00E8079C">
        <w:rPr>
          <w:rStyle w:val="Emphasis"/>
          <w:highlight w:val="yellow"/>
        </w:rPr>
        <w:t>characterised</w:t>
      </w:r>
      <w:proofErr w:type="spellEnd"/>
      <w:r w:rsidRPr="00E8079C">
        <w:rPr>
          <w:rStyle w:val="Emphasis"/>
          <w:highlight w:val="yellow"/>
        </w:rPr>
        <w:t xml:space="preserve"> with violence accompanied by damage to property, intimidation, assault and</w:t>
      </w:r>
      <w:r w:rsidRPr="00C55FBB">
        <w:rPr>
          <w:rStyle w:val="Emphasis"/>
        </w:rPr>
        <w:t xml:space="preserve"> sometimes the </w:t>
      </w:r>
      <w:r w:rsidRPr="00E8079C">
        <w:rPr>
          <w:rStyle w:val="Emphasis"/>
          <w:highlight w:val="yellow"/>
        </w:rPr>
        <w:t>killing</w:t>
      </w:r>
      <w:r w:rsidRPr="00C55FBB">
        <w:rPr>
          <w:rStyle w:val="Emphasis"/>
        </w:rPr>
        <w:t xml:space="preserve"> of people</w:t>
      </w:r>
      <w:r w:rsidRPr="00106778">
        <w:rPr>
          <w:rFonts w:asciiTheme="majorHAnsi" w:hAnsiTheme="majorHAnsi" w:cstheme="majorHAnsi"/>
          <w:sz w:val="16"/>
        </w:rPr>
        <w:t>. Statistics from the metal and engineering sector showed that about 246 cases of intimidation were reported, 50 violent incidents occurred, and 85 cases of vandalism were recorded.</w:t>
      </w:r>
      <w:bookmarkStart w:id="4" w:name="top_fn8"/>
      <w:bookmarkEnd w:id="4"/>
      <w:r w:rsidRPr="00106778">
        <w:rPr>
          <w:rFonts w:asciiTheme="majorHAnsi" w:hAnsiTheme="majorHAnsi" w:cstheme="majorHAnsi"/>
          <w:sz w:val="16"/>
        </w:rPr>
        <w:fldChar w:fldCharType="begin"/>
      </w:r>
      <w:r w:rsidRPr="00106778">
        <w:rPr>
          <w:rFonts w:asciiTheme="majorHAnsi" w:hAnsiTheme="majorHAnsi" w:cstheme="majorHAnsi"/>
          <w:sz w:val="16"/>
        </w:rPr>
        <w:instrText xml:space="preserve"> HYPERLINK "http://www.scielo.org.za/scielo.php?script=sci_arttext&amp;pid=S1682-58532020000300004" \l "back_fn8" </w:instrText>
      </w:r>
      <w:r w:rsidRPr="00106778">
        <w:rPr>
          <w:rFonts w:asciiTheme="majorHAnsi" w:hAnsiTheme="majorHAnsi" w:cstheme="majorHAnsi"/>
          <w:sz w:val="16"/>
        </w:rPr>
        <w:fldChar w:fldCharType="separate"/>
      </w:r>
      <w:r w:rsidRPr="00106778">
        <w:rPr>
          <w:rStyle w:val="Hyperlink"/>
          <w:rFonts w:asciiTheme="majorHAnsi" w:eastAsiaTheme="majorEastAsia" w:hAnsiTheme="majorHAnsi" w:cstheme="majorHAnsi"/>
          <w:sz w:val="16"/>
        </w:rPr>
        <w:t>8</w:t>
      </w:r>
      <w:r w:rsidRPr="00106778">
        <w:rPr>
          <w:rFonts w:asciiTheme="majorHAnsi" w:hAnsiTheme="majorHAnsi" w:cstheme="majorHAnsi"/>
          <w:sz w:val="16"/>
        </w:rPr>
        <w:fldChar w:fldCharType="end"/>
      </w:r>
      <w:r w:rsidRPr="00106778">
        <w:rPr>
          <w:rFonts w:asciiTheme="majorHAnsi" w:hAnsiTheme="majorHAnsi" w:cstheme="majorHAnsi"/>
          <w:sz w:val="16"/>
        </w:rPr>
        <w:t xml:space="preserve"> Large-scale unemployment, soaring poverty levels and the dramatic income inequality that </w:t>
      </w:r>
      <w:proofErr w:type="spellStart"/>
      <w:r w:rsidRPr="00106778">
        <w:rPr>
          <w:rFonts w:asciiTheme="majorHAnsi" w:hAnsiTheme="majorHAnsi" w:cstheme="majorHAnsi"/>
          <w:sz w:val="16"/>
        </w:rPr>
        <w:t>characterise</w:t>
      </w:r>
      <w:proofErr w:type="spellEnd"/>
      <w:r w:rsidRPr="00106778">
        <w:rPr>
          <w:rFonts w:asciiTheme="majorHAnsi" w:hAnsiTheme="majorHAnsi" w:cstheme="majorHAnsi"/>
          <w:sz w:val="16"/>
        </w:rPr>
        <w:t xml:space="preserve"> the South African </w:t>
      </w:r>
      <w:proofErr w:type="spellStart"/>
      <w:r w:rsidRPr="00106778">
        <w:rPr>
          <w:rFonts w:asciiTheme="majorHAnsi" w:hAnsiTheme="majorHAnsi" w:cstheme="majorHAnsi"/>
          <w:sz w:val="16"/>
        </w:rPr>
        <w:t>labour</w:t>
      </w:r>
      <w:proofErr w:type="spellEnd"/>
      <w:r w:rsidRPr="00106778">
        <w:rPr>
          <w:rFonts w:asciiTheme="majorHAnsi" w:hAnsiTheme="majorHAnsi" w:cstheme="majorHAnsi"/>
          <w:sz w:val="16"/>
        </w:rPr>
        <w:t xml:space="preserve"> market provide a broad explanation for strike violence.</w:t>
      </w:r>
      <w:bookmarkStart w:id="5" w:name="top_fn9"/>
      <w:bookmarkEnd w:id="5"/>
      <w:r w:rsidRPr="00106778">
        <w:rPr>
          <w:rFonts w:asciiTheme="majorHAnsi" w:hAnsiTheme="majorHAnsi" w:cstheme="majorHAnsi"/>
          <w:sz w:val="16"/>
        </w:rPr>
        <w:fldChar w:fldCharType="begin"/>
      </w:r>
      <w:r w:rsidRPr="00106778">
        <w:rPr>
          <w:rFonts w:asciiTheme="majorHAnsi" w:hAnsiTheme="majorHAnsi" w:cstheme="majorHAnsi"/>
          <w:sz w:val="16"/>
        </w:rPr>
        <w:instrText xml:space="preserve"> HYPERLINK "http://www.scielo.org.za/scielo.php?script=sci_arttext&amp;pid=S1682-58532020000300004" \l "back_fn9" </w:instrText>
      </w:r>
      <w:r w:rsidRPr="00106778">
        <w:rPr>
          <w:rFonts w:asciiTheme="majorHAnsi" w:hAnsiTheme="majorHAnsi" w:cstheme="majorHAnsi"/>
          <w:sz w:val="16"/>
        </w:rPr>
        <w:fldChar w:fldCharType="separate"/>
      </w:r>
      <w:r w:rsidRPr="00106778">
        <w:rPr>
          <w:rStyle w:val="Hyperlink"/>
          <w:rFonts w:asciiTheme="majorHAnsi" w:eastAsiaTheme="majorEastAsia" w:hAnsiTheme="majorHAnsi" w:cstheme="majorHAnsi"/>
          <w:sz w:val="16"/>
        </w:rPr>
        <w:t>9</w:t>
      </w:r>
      <w:r w:rsidRPr="00106778">
        <w:rPr>
          <w:rFonts w:asciiTheme="majorHAnsi" w:hAnsiTheme="majorHAnsi" w:cstheme="majorHAnsi"/>
          <w:sz w:val="16"/>
        </w:rPr>
        <w:fldChar w:fldCharType="end"/>
      </w:r>
      <w:r w:rsidRPr="00106778">
        <w:rPr>
          <w:rFonts w:asciiTheme="majorHAnsi" w:hAnsiTheme="majorHAnsi" w:cstheme="majorHAnsi"/>
          <w:sz w:val="16"/>
        </w:rPr>
        <w:t> </w:t>
      </w:r>
      <w:r w:rsidRPr="00C55FBB">
        <w:rPr>
          <w:rStyle w:val="Emphasis"/>
        </w:rPr>
        <w:t>While participating in a strike, workers' stress levels leave them feeling frustrated at their seeming powerlessness, which in turn provokes further violent behaviour.</w:t>
      </w:r>
      <w:bookmarkStart w:id="6" w:name="top_fn10"/>
      <w:bookmarkEnd w:id="6"/>
      <w:r w:rsidRPr="00C55FBB">
        <w:rPr>
          <w:rStyle w:val="Emphasis"/>
        </w:rPr>
        <w:fldChar w:fldCharType="begin"/>
      </w:r>
      <w:r w:rsidRPr="00C55FBB">
        <w:rPr>
          <w:rStyle w:val="Emphasis"/>
        </w:rPr>
        <w:instrText xml:space="preserve"> HYPERLINK "http://www.scielo.org.za/scielo.php?script=sci_arttext&amp;pid=S1682-58532020000300004" \l "back_fn10" </w:instrText>
      </w:r>
      <w:r w:rsidRPr="00C55FBB">
        <w:rPr>
          <w:rStyle w:val="Emphasis"/>
        </w:rPr>
        <w:fldChar w:fldCharType="separate"/>
      </w:r>
      <w:r w:rsidRPr="00C55FBB">
        <w:rPr>
          <w:rStyle w:val="Emphasis"/>
        </w:rPr>
        <w:t>10</w:t>
      </w:r>
      <w:r w:rsidRPr="00C55FBB">
        <w:rPr>
          <w:rStyle w:val="Emphasis"/>
        </w:rPr>
        <w:fldChar w:fldCharType="end"/>
      </w:r>
    </w:p>
    <w:p w14:paraId="02EE1C64" w14:textId="77777777" w:rsidR="00A55C05" w:rsidRPr="00C55FBB" w:rsidRDefault="00A55C05" w:rsidP="00A55C05">
      <w:pPr>
        <w:rPr>
          <w:rFonts w:asciiTheme="majorHAnsi" w:hAnsiTheme="majorHAnsi" w:cstheme="majorHAnsi"/>
          <w:sz w:val="16"/>
        </w:rPr>
      </w:pPr>
      <w:r w:rsidRPr="00E8079C">
        <w:rPr>
          <w:rStyle w:val="Emphasis"/>
          <w:highlight w:val="yellow"/>
        </w:rPr>
        <w:t>These strikes</w:t>
      </w:r>
      <w:r w:rsidRPr="00C55FBB">
        <w:rPr>
          <w:rStyle w:val="Emphasis"/>
        </w:rPr>
        <w:t xml:space="preserve"> are not only violent but </w:t>
      </w:r>
      <w:r w:rsidRPr="00E8079C">
        <w:rPr>
          <w:rStyle w:val="Emphasis"/>
          <w:highlight w:val="yellow"/>
        </w:rPr>
        <w:t>take long to resolve</w:t>
      </w:r>
      <w:r w:rsidRPr="00C55FBB">
        <w:rPr>
          <w:rStyle w:val="Emphasis"/>
        </w:rPr>
        <w:t>.</w:t>
      </w:r>
      <w:r w:rsidRPr="00C55FBB">
        <w:rPr>
          <w:rFonts w:asciiTheme="majorHAnsi" w:hAnsiTheme="majorHAnsi" w:cstheme="majorHAnsi"/>
          <w:sz w:val="16"/>
        </w:rPr>
        <w:t xml:space="preserve"> Generally, </w:t>
      </w:r>
      <w:r w:rsidRPr="00E8079C">
        <w:rPr>
          <w:rStyle w:val="Emphasis"/>
          <w:highlight w:val="yellow"/>
        </w:rPr>
        <w:t>a lengthy strike has a negative effect on employment</w:t>
      </w:r>
      <w:r w:rsidRPr="00C55FBB">
        <w:rPr>
          <w:rStyle w:val="Emphasis"/>
        </w:rPr>
        <w:t xml:space="preserve">, reduces business confidence </w:t>
      </w:r>
      <w:r w:rsidRPr="00E8079C">
        <w:rPr>
          <w:rStyle w:val="Emphasis"/>
          <w:highlight w:val="yellow"/>
        </w:rPr>
        <w:t>and increases the risk of economic stagflation</w:t>
      </w:r>
      <w:r w:rsidRPr="00C55FBB">
        <w:rPr>
          <w:rStyle w:val="Emphasis"/>
        </w:rPr>
        <w:t>.</w:t>
      </w:r>
      <w:r w:rsidRPr="00C55FBB">
        <w:rPr>
          <w:rFonts w:asciiTheme="majorHAnsi" w:hAnsiTheme="majorHAnsi" w:cstheme="majorHAnsi"/>
          <w:sz w:val="16"/>
        </w:rPr>
        <w:t xml:space="preserve"> In addition, such </w:t>
      </w:r>
      <w:r w:rsidRPr="00E8079C">
        <w:rPr>
          <w:rStyle w:val="Emphasis"/>
          <w:highlight w:val="yellow"/>
        </w:rPr>
        <w:t>strikes have a major setback on the growth of the econ</w:t>
      </w:r>
      <w:r w:rsidRPr="00C55FBB">
        <w:rPr>
          <w:rStyle w:val="Emphasis"/>
        </w:rPr>
        <w:t xml:space="preserve">omy </w:t>
      </w:r>
      <w:r w:rsidRPr="00E8079C">
        <w:rPr>
          <w:rStyle w:val="Emphasis"/>
          <w:highlight w:val="yellow"/>
        </w:rPr>
        <w:t>and investment</w:t>
      </w:r>
      <w:r w:rsidRPr="00C55FBB">
        <w:rPr>
          <w:rStyle w:val="Emphasis"/>
        </w:rPr>
        <w:t xml:space="preserve"> opportunities.</w:t>
      </w:r>
      <w:r w:rsidRPr="00C55FBB">
        <w:rPr>
          <w:rFonts w:asciiTheme="majorHAnsi" w:hAnsiTheme="majorHAnsi" w:cstheme="majorHAnsi"/>
          <w:sz w:val="16"/>
        </w:rPr>
        <w:t xml:space="preserve"> It is common knowledge that consumer spending is directly linked to economic growth. At the same time, if t</w:t>
      </w:r>
      <w:r w:rsidRPr="00C55FBB">
        <w:rPr>
          <w:rStyle w:val="Emphasis"/>
        </w:rPr>
        <w:t xml:space="preserve">he economy is not showing signs of growth, </w:t>
      </w:r>
      <w:r w:rsidRPr="00E8079C">
        <w:rPr>
          <w:rStyle w:val="Emphasis"/>
          <w:highlight w:val="yellow"/>
        </w:rPr>
        <w:t>employment opportunities are shed, and poverty becomes the</w:t>
      </w:r>
      <w:r w:rsidRPr="00C55FBB">
        <w:rPr>
          <w:rStyle w:val="Emphasis"/>
        </w:rPr>
        <w:t xml:space="preserve"> end </w:t>
      </w:r>
      <w:r w:rsidRPr="00E8079C">
        <w:rPr>
          <w:rStyle w:val="Emphasis"/>
          <w:highlight w:val="yellow"/>
        </w:rPr>
        <w:t>result</w:t>
      </w:r>
      <w:r w:rsidRPr="00C55FBB">
        <w:rPr>
          <w:rFonts w:asciiTheme="majorHAnsi" w:hAnsiTheme="majorHAnsi" w:cstheme="majorHAnsi"/>
          <w:sz w:val="16"/>
        </w:rPr>
        <w:t xml:space="preserve">. </w:t>
      </w:r>
      <w:r w:rsidRPr="00C27CD7">
        <w:rPr>
          <w:rStyle w:val="Emphasis"/>
        </w:rPr>
        <w:t>The economy of South Africa is in need of rapid growth to enable it to deal with the high levels of unemployment and resultant poverty.</w:t>
      </w:r>
    </w:p>
    <w:p w14:paraId="03C3EC5E" w14:textId="77777777" w:rsidR="00A55C05" w:rsidRPr="00950544" w:rsidRDefault="00A55C05" w:rsidP="00A55C05">
      <w:pPr>
        <w:rPr>
          <w:rFonts w:asciiTheme="majorHAnsi" w:hAnsiTheme="majorHAnsi" w:cstheme="majorHAnsi"/>
          <w:sz w:val="16"/>
        </w:rPr>
      </w:pPr>
      <w:r w:rsidRPr="00D55DAA">
        <w:rPr>
          <w:rStyle w:val="Emphasis"/>
        </w:rPr>
        <w:t>One of the measures that may boost the country's economic growth is by attracting potential investors to invest in the country</w:t>
      </w:r>
      <w:r w:rsidRPr="00C27CD7">
        <w:rPr>
          <w:rFonts w:asciiTheme="majorHAnsi" w:hAnsiTheme="majorHAnsi" w:cstheme="majorHAnsi"/>
          <w:sz w:val="16"/>
        </w:rPr>
        <w:t xml:space="preserve">. However, </w:t>
      </w:r>
      <w:r w:rsidRPr="00D55DAA">
        <w:rPr>
          <w:rStyle w:val="Emphasis"/>
        </w:rPr>
        <w:t>this might be difficult as investors would want to invest in a country where there is a likelihood of getting returns for their investments</w:t>
      </w:r>
      <w:r w:rsidRPr="00C27CD7">
        <w:rPr>
          <w:rFonts w:asciiTheme="majorHAnsi" w:hAnsiTheme="majorHAnsi" w:cstheme="majorHAnsi"/>
          <w:sz w:val="16"/>
        </w:rPr>
        <w:t xml:space="preserve">. The wish of getting returns for investment may not </w:t>
      </w:r>
      <w:proofErr w:type="spellStart"/>
      <w:r w:rsidRPr="00C27CD7">
        <w:rPr>
          <w:rFonts w:asciiTheme="majorHAnsi" w:hAnsiTheme="majorHAnsi" w:cstheme="majorHAnsi"/>
          <w:sz w:val="16"/>
        </w:rPr>
        <w:t>materialise</w:t>
      </w:r>
      <w:proofErr w:type="spellEnd"/>
      <w:r w:rsidRPr="00C27CD7">
        <w:rPr>
          <w:rFonts w:asciiTheme="majorHAnsi" w:hAnsiTheme="majorHAnsi" w:cstheme="majorHAnsi"/>
          <w:sz w:val="16"/>
        </w:rPr>
        <w:t xml:space="preserve"> if the </w:t>
      </w:r>
      <w:proofErr w:type="spellStart"/>
      <w:r w:rsidRPr="00C27CD7">
        <w:rPr>
          <w:rFonts w:asciiTheme="majorHAnsi" w:hAnsiTheme="majorHAnsi" w:cstheme="majorHAnsi"/>
          <w:sz w:val="16"/>
        </w:rPr>
        <w:t>labour</w:t>
      </w:r>
      <w:proofErr w:type="spellEnd"/>
      <w:r w:rsidRPr="00C27CD7">
        <w:rPr>
          <w:rFonts w:asciiTheme="majorHAnsi" w:hAnsiTheme="majorHAnsi" w:cstheme="majorHAnsi"/>
          <w:sz w:val="16"/>
        </w:rPr>
        <w:t xml:space="preserve"> environment is not fertile for such investments as a result of, for example, unstable </w:t>
      </w:r>
      <w:proofErr w:type="spellStart"/>
      <w:r w:rsidRPr="00C27CD7">
        <w:rPr>
          <w:rFonts w:asciiTheme="majorHAnsi" w:hAnsiTheme="majorHAnsi" w:cstheme="majorHAnsi"/>
          <w:sz w:val="16"/>
        </w:rPr>
        <w:t>labour</w:t>
      </w:r>
      <w:proofErr w:type="spellEnd"/>
      <w:r w:rsidRPr="00C27CD7">
        <w:rPr>
          <w:rFonts w:asciiTheme="majorHAnsi" w:hAnsiTheme="majorHAnsi" w:cstheme="majorHAnsi"/>
          <w:sz w:val="16"/>
        </w:rPr>
        <w:t xml:space="preserve"> relations. Therefore, </w:t>
      </w:r>
      <w:r w:rsidRPr="00C27CD7">
        <w:rPr>
          <w:rStyle w:val="Emphasis"/>
        </w:rPr>
        <w:t xml:space="preserve">investors may be reluctant to invest where there is an unstable or fragile </w:t>
      </w:r>
      <w:proofErr w:type="spellStart"/>
      <w:r w:rsidRPr="00C27CD7">
        <w:rPr>
          <w:rStyle w:val="Emphasis"/>
        </w:rPr>
        <w:t>labour</w:t>
      </w:r>
      <w:proofErr w:type="spellEnd"/>
      <w:r w:rsidRPr="00C27CD7">
        <w:rPr>
          <w:rStyle w:val="Emphasis"/>
        </w:rPr>
        <w:t xml:space="preserve"> relations environment</w:t>
      </w:r>
      <w:r w:rsidRPr="00C27CD7">
        <w:rPr>
          <w:rFonts w:asciiTheme="majorHAnsi" w:hAnsiTheme="majorHAnsi" w:cstheme="majorHAnsi"/>
          <w:sz w:val="16"/>
        </w:rPr>
        <w:t>.</w:t>
      </w:r>
    </w:p>
    <w:p w14:paraId="0E4F82EF" w14:textId="77777777" w:rsidR="00A55C05" w:rsidRDefault="00A55C05" w:rsidP="00A55C05"/>
    <w:p w14:paraId="1B5EB873" w14:textId="77777777" w:rsidR="00A55C05" w:rsidRDefault="00A55C05" w:rsidP="00A55C05">
      <w:pPr>
        <w:pStyle w:val="Heading4"/>
      </w:pPr>
      <w:r>
        <w:t>Strikes do more harm than good- they harm ununionized people</w:t>
      </w:r>
    </w:p>
    <w:p w14:paraId="1BD6CFC3" w14:textId="77777777" w:rsidR="00A55C05" w:rsidRPr="00820D09" w:rsidRDefault="00A55C05" w:rsidP="00A55C05">
      <w:r>
        <w:t xml:space="preserve">Richard </w:t>
      </w:r>
      <w:r w:rsidRPr="00894B3D">
        <w:rPr>
          <w:rStyle w:val="Style13ptBold"/>
        </w:rPr>
        <w:t>Epstein 20</w:t>
      </w:r>
      <w:r>
        <w:t xml:space="preserve">, [legal scholar known for writings on law, economics, and classical liberalism, Laurence A. Tisch Professor of Law at New York University, James Parker Hall Distinguished Service Professor of Law at the University of Chicago 1/27/20, “The Decline </w:t>
      </w:r>
      <w:proofErr w:type="gramStart"/>
      <w:r>
        <w:t>Of</w:t>
      </w:r>
      <w:proofErr w:type="gramEnd"/>
      <w:r>
        <w:t xml:space="preserve"> </w:t>
      </w:r>
      <w:r w:rsidRPr="00820D09">
        <w:t>Unions Is Good News”, https://www.hoover.org/research/decline-unions-good-news</w:t>
      </w:r>
      <w:r>
        <w:t>]</w:t>
      </w:r>
    </w:p>
    <w:p w14:paraId="1AED1B9C" w14:textId="77777777" w:rsidR="00A55C05" w:rsidRDefault="00A55C05" w:rsidP="00A55C05">
      <w:pPr>
        <w:rPr>
          <w:rStyle w:val="StyleUnderline"/>
        </w:rPr>
      </w:pPr>
      <w:r w:rsidRPr="00820D09">
        <w:rPr>
          <w:sz w:val="16"/>
        </w:rPr>
        <w:t xml:space="preserve">All of these </w:t>
      </w:r>
      <w:r w:rsidRPr="00820D09">
        <w:rPr>
          <w:rStyle w:val="StyleUnderline"/>
        </w:rPr>
        <w:t>pro-union critiques miss the basic point that the decline of union power is good news, not bad. That conclusion is driven</w:t>
      </w:r>
      <w:r w:rsidRPr="00820D09">
        <w:rPr>
          <w:sz w:val="16"/>
        </w:rPr>
        <w:t xml:space="preserve"> not by some insidious effort to stifle the welfare of workers, but </w:t>
      </w:r>
      <w:r w:rsidRPr="00820D09">
        <w:rPr>
          <w:rStyle w:val="StyleUnderline"/>
        </w:rPr>
        <w:t xml:space="preserve">by the simple and profound point that the </w:t>
      </w:r>
      <w:r w:rsidRPr="003617F0">
        <w:rPr>
          <w:rStyle w:val="Emphasis"/>
          <w:highlight w:val="green"/>
        </w:rPr>
        <w:t>greatest protection for workers lies in a competitive economy that opens up more doors than it closes</w:t>
      </w:r>
      <w:r w:rsidRPr="00820D09">
        <w:rPr>
          <w:sz w:val="16"/>
        </w:rPr>
        <w:t xml:space="preserve">. The only way to achieve that result is by slashing the various restrictions that prevent job formation,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820D09">
        <w:rPr>
          <w:sz w:val="16"/>
        </w:rPr>
        <w:t>en</w:t>
      </w:r>
      <w:proofErr w:type="spellEnd"/>
      <w:r w:rsidRPr="00820D09">
        <w:rPr>
          <w:sz w:val="16"/>
        </w:rPr>
        <w:t xml:space="preserve"> masse. But progressive prescriptions to strengthen unions cut in exactly the wrong direction. </w:t>
      </w:r>
      <w:r w:rsidRPr="00820D09">
        <w:rPr>
          <w:rStyle w:val="StyleUnderline"/>
        </w:rPr>
        <w:t xml:space="preserve">Unions are </w:t>
      </w:r>
      <w:r w:rsidRPr="003617F0">
        <w:rPr>
          <w:rStyle w:val="Emphasis"/>
          <w:highlight w:val="green"/>
        </w:rPr>
        <w:t>monopoly institutions that raise wages through collective bargaining, not productivity improvements</w:t>
      </w:r>
      <w:r w:rsidRPr="00820D09">
        <w:rPr>
          <w:rStyle w:val="StyleUnderline"/>
        </w:rPr>
        <w:t>.</w:t>
      </w:r>
      <w:r w:rsidRPr="00820D09">
        <w:rPr>
          <w:sz w:val="16"/>
        </w:rPr>
        <w:t xml:space="preserve"> The ensuing </w:t>
      </w:r>
      <w:r w:rsidRPr="00820D09">
        <w:rPr>
          <w:rStyle w:val="StyleUnderline"/>
        </w:rPr>
        <w:t xml:space="preserve">higher labor costs, </w:t>
      </w:r>
      <w:r w:rsidRPr="003617F0">
        <w:rPr>
          <w:rStyle w:val="Emphasis"/>
          <w:highlight w:val="green"/>
        </w:rPr>
        <w:t>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RPr="00820D09">
        <w:rPr>
          <w:rStyle w:val="StyleUnderline"/>
        </w:rPr>
        <w:t xml:space="preserve">. They also </w:t>
      </w:r>
      <w:r w:rsidRPr="003617F0">
        <w:rPr>
          <w:rStyle w:val="Emphasis"/>
          <w:highlight w:val="green"/>
        </w:rPr>
        <w:t>increase the risk of market disruption from strikes, lockouts, or firm bankruptcies whenever</w:t>
      </w:r>
      <w:r w:rsidRPr="00820D09">
        <w:rPr>
          <w:rStyle w:val="StyleUnderline"/>
        </w:rPr>
        <w:t xml:space="preserve"> unions or </w:t>
      </w:r>
      <w:r w:rsidRPr="003617F0">
        <w:rPr>
          <w:rStyle w:val="Emphasis"/>
          <w:highlight w:val="green"/>
        </w:rPr>
        <w:t>employers overplay their hands in negotiation</w:t>
      </w:r>
      <w:r w:rsidRPr="00820D09">
        <w:rPr>
          <w:sz w:val="16"/>
        </w:rPr>
        <w:t xml:space="preserve">. These net </w:t>
      </w:r>
      <w:r w:rsidRPr="003617F0">
        <w:rPr>
          <w:rStyle w:val="Emphasis"/>
          <w:highlight w:val="green"/>
        </w:rPr>
        <w:t>losses in capital values reduce the pension fund values</w:t>
      </w:r>
      <w:r w:rsidRPr="00820D09">
        <w:rPr>
          <w:rStyle w:val="StyleUnderline"/>
        </w:rPr>
        <w:t xml:space="preserve"> of unionized and nonunionized workers alike.</w:t>
      </w:r>
      <w:r>
        <w:rPr>
          <w:rStyle w:val="StyleUnderline"/>
        </w:rPr>
        <w:t xml:space="preserve"> </w:t>
      </w:r>
      <w:r w:rsidRPr="00820D09">
        <w:rPr>
          <w:rStyle w:val="StyleUnderline"/>
        </w:rPr>
        <w:t>Employers are right to oppose unionization</w:t>
      </w:r>
      <w:r w:rsidRPr="00820D09">
        <w:rPr>
          <w:sz w:val="16"/>
        </w:rPr>
        <w:t xml:space="preserve"> by any means within the law, </w:t>
      </w:r>
      <w:r w:rsidRPr="00820D09">
        <w:rPr>
          <w:rStyle w:val="StyleUnderline"/>
        </w:rPr>
        <w:t xml:space="preserve">because any gains for union workers come at the expense of everyone else. </w:t>
      </w:r>
      <w:r w:rsidRPr="00820D09">
        <w:rPr>
          <w:sz w:val="16"/>
        </w:rPr>
        <w:t xml:space="preserve">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 </w:t>
      </w:r>
      <w:proofErr w:type="gramStart"/>
      <w:r w:rsidRPr="00820D09">
        <w:rPr>
          <w:sz w:val="16"/>
        </w:rPr>
        <w:t>So</w:t>
      </w:r>
      <w:proofErr w:type="gramEnd"/>
      <w:r w:rsidRPr="00820D09">
        <w:rPr>
          <w:sz w:val="16"/>
        </w:rPr>
        <w:t xml:space="preserve"> what then could justify this inefficient provision? </w:t>
      </w:r>
      <w:r w:rsidRPr="00820D09">
        <w:rPr>
          <w:rStyle w:val="StyleUnderline"/>
        </w:rPr>
        <w:t>One common argument is that unions help reduce the level of income inequality</w:t>
      </w:r>
      <w:r w:rsidRPr="00820D09">
        <w:rPr>
          <w:sz w:val="16"/>
        </w:rPr>
        <w:t xml:space="preserve"> by offering union members a high living wage, as seen in the golden age of the 1950s. </w:t>
      </w:r>
      <w:r w:rsidRPr="00820D09">
        <w:rPr>
          <w:rStyle w:val="StyleUnderline"/>
        </w:rPr>
        <w:t>But</w:t>
      </w:r>
      <w:r w:rsidRPr="00820D09">
        <w:rPr>
          <w:sz w:val="16"/>
        </w:rPr>
        <w:t xml:space="preserve"> that argument misfires on several fronts. </w:t>
      </w:r>
      <w:r w:rsidRPr="00820D09">
        <w:rPr>
          <w:rStyle w:val="StyleUnderline"/>
        </w:rPr>
        <w:t>Those high union wages could not survive in the face of foreign competition or new nonunionized firms</w:t>
      </w:r>
      <w:r w:rsidRPr="00820D09">
        <w:rPr>
          <w:sz w:val="16"/>
        </w:rPr>
        <w:t xml:space="preserve">. The only way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w:t>
      </w:r>
      <w:proofErr w:type="gramStart"/>
      <w:r w:rsidRPr="00820D09">
        <w:rPr>
          <w:sz w:val="16"/>
        </w:rPr>
        <w:t>Thus</w:t>
      </w:r>
      <w:proofErr w:type="gramEnd"/>
      <w:r w:rsidRPr="00820D09">
        <w:rPr>
          <w:sz w:val="16"/>
        </w:rPr>
        <w:t xml:space="preserve"> the sharp decline in union membership from 35 percent in both 1945 and 1954 to about 15 percent in 1985 led to no substantial increase in the fraction of wealth earned by the top 10 percent of the economy during that period. However, the income </w:t>
      </w:r>
      <w:proofErr w:type="gramStart"/>
      <w:r w:rsidRPr="00820D09">
        <w:rPr>
          <w:sz w:val="16"/>
        </w:rPr>
        <w:t>share</w:t>
      </w:r>
      <w:proofErr w:type="gramEnd"/>
      <w:r w:rsidRPr="00820D09">
        <w:rPr>
          <w:sz w:val="16"/>
        </w:rPr>
        <w:t xml:space="preserve"> of the top ten percent rose to about 40 percent over the next 15 years as union membership fell to below 10 percent by 2000. But don’t be fooled—that 5 percent </w:t>
      </w:r>
      <w:r w:rsidRPr="00820D09">
        <w:rPr>
          <w:rStyle w:val="StyleUnderline"/>
        </w:rPr>
        <w:t>change in union membership cannot drive widespread inequality for the entire population</w:t>
      </w:r>
      <w:r w:rsidRPr="00820D09">
        <w:rPr>
          <w:sz w:val="16"/>
        </w:rPr>
        <w:t xml:space="preserve">,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 It is even less clear that the proposals of progressives like Sanders, Warren, and Buttigieg to revamp the labor rules would reverse the decline of unions. Not only is the American labor market more competitive, but the work place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 Employers, too, have become much more adept at resisting unionization in ways that no set of labor laws can capture.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RPr="00820D09">
        <w:rPr>
          <w:rStyle w:val="StyleUnderline"/>
        </w:rPr>
        <w:t xml:space="preserve">increase union power is not the answer. </w:t>
      </w:r>
      <w:r w:rsidRPr="003617F0">
        <w:rPr>
          <w:rStyle w:val="Emphasis"/>
          <w:highlight w:val="green"/>
        </w:rPr>
        <w:t>It will only cripple the very workers whom those actions are intended to help</w:t>
      </w:r>
      <w:r w:rsidRPr="003617F0">
        <w:rPr>
          <w:rStyle w:val="StyleUnderline"/>
          <w:highlight w:val="green"/>
        </w:rPr>
        <w:t>.</w:t>
      </w:r>
    </w:p>
    <w:p w14:paraId="1548EE81" w14:textId="6630E7AF" w:rsidR="00A55C05" w:rsidRDefault="00A55C05" w:rsidP="00A55C05"/>
    <w:p w14:paraId="76C8C664" w14:textId="77777777" w:rsidR="00C076F9" w:rsidRDefault="00C076F9" w:rsidP="00C076F9">
      <w:pPr>
        <w:pStyle w:val="Heading4"/>
      </w:pPr>
      <w:r>
        <w:t xml:space="preserve">Unions increase unemployment—turns the </w:t>
      </w:r>
      <w:proofErr w:type="spellStart"/>
      <w:r>
        <w:t>aff</w:t>
      </w:r>
      <w:proofErr w:type="spellEnd"/>
    </w:p>
    <w:p w14:paraId="0F6FD973" w14:textId="77777777" w:rsidR="00C076F9" w:rsidRDefault="00C076F9" w:rsidP="00C076F9">
      <w:r w:rsidRPr="00BA4A0D">
        <w:rPr>
          <w:rStyle w:val="Style13ptBold"/>
        </w:rPr>
        <w:t>Burks 02</w:t>
      </w:r>
      <w:r>
        <w:t xml:space="preserve"> Marie Bussing-Burks, D.A., Assistant Professor, Economics and Marketing at the University of Southern India, College of Business, 12-1-2002, "Whose Employment is Affected by </w:t>
      </w:r>
      <w:proofErr w:type="gramStart"/>
      <w:r>
        <w:t>Unions?,</w:t>
      </w:r>
      <w:proofErr w:type="gramEnd"/>
      <w:r>
        <w:t xml:space="preserve">" NBER, </w:t>
      </w:r>
      <w:hyperlink r:id="rId24" w:history="1">
        <w:r w:rsidRPr="00DC20F0">
          <w:rPr>
            <w:rStyle w:val="Hyperlink"/>
          </w:rPr>
          <w:t>https://www.nber.org/digest/dec02/whose-employment-affected-unions //</w:t>
        </w:r>
      </w:hyperlink>
      <w:r>
        <w:t xml:space="preserve"> EH</w:t>
      </w:r>
    </w:p>
    <w:p w14:paraId="50F5D2A3" w14:textId="77777777" w:rsidR="00C076F9" w:rsidRDefault="00C076F9" w:rsidP="00C076F9">
      <w:pPr>
        <w:rPr>
          <w:sz w:val="16"/>
        </w:rPr>
      </w:pPr>
      <w:r w:rsidRPr="00C05CCC">
        <w:rPr>
          <w:sz w:val="16"/>
        </w:rPr>
        <w:t xml:space="preserve">In Labor Market Institutions and Demographic Employment Patterns (NBER Working Paper No. 9043), the </w:t>
      </w:r>
      <w:r w:rsidRPr="00B62706">
        <w:rPr>
          <w:rStyle w:val="Emphasis"/>
        </w:rPr>
        <w:t>researchers</w:t>
      </w:r>
      <w:r w:rsidRPr="00C05CCC">
        <w:rPr>
          <w:sz w:val="16"/>
        </w:rPr>
        <w:t xml:space="preserve"> </w:t>
      </w:r>
      <w:r w:rsidRPr="00B62706">
        <w:rPr>
          <w:rStyle w:val="Emphasis"/>
        </w:rPr>
        <w:t>investigate the cross-country impact of labor market institutions on the relative employment rates</w:t>
      </w:r>
      <w:r w:rsidRPr="00C05CCC">
        <w:rPr>
          <w:sz w:val="16"/>
        </w:rPr>
        <w:t xml:space="preserve"> of youth, women, and older individuals, relative to prime age males. This study overcomes the drawbacks of earlier research by examining data from a wider base of countries, 17 in all, and over a longer time frame, 1960-96. The authors focus on the wage-employment tradeoffs faced by different groups of workers. The countries </w:t>
      </w:r>
      <w:r w:rsidRPr="00B62706">
        <w:rPr>
          <w:rStyle w:val="StyleUnderline"/>
        </w:rPr>
        <w:t>included</w:t>
      </w:r>
      <w:r w:rsidRPr="00C05CCC">
        <w:rPr>
          <w:sz w:val="16"/>
        </w:rPr>
        <w:t xml:space="preserve"> in the study were part of the Organization for Economic Cooperation (</w:t>
      </w:r>
      <w:r w:rsidRPr="00B62706">
        <w:rPr>
          <w:rStyle w:val="StyleUnderline"/>
        </w:rPr>
        <w:t>OECD): Australia, Belgium, Canada, Denmark, Finland, France, Germany, Japan, the Netherlands, Italy, Norway, Portugal, New Zealand, Spain, Sweden, the United Kingdom, and the United States</w:t>
      </w:r>
      <w:r w:rsidRPr="00C05CCC">
        <w:rPr>
          <w:sz w:val="16"/>
        </w:rPr>
        <w:t xml:space="preserve">. The researchers control for overall demographic factors, country effects, and institutional factors, such as collective bargaining coverage, labor tax rates, employment protection, unemployment insurance, and rates for retirement benefits, as well as the overall unemployment rate (although results were similar when the unemployment was not included as an explanatory variable). The researchers find that, </w:t>
      </w:r>
      <w:r w:rsidRPr="00B62706">
        <w:rPr>
          <w:rStyle w:val="StyleUnderline"/>
        </w:rPr>
        <w:t>for both men and women</w:t>
      </w:r>
      <w:r w:rsidRPr="00C05CCC">
        <w:rPr>
          <w:sz w:val="16"/>
        </w:rPr>
        <w:t xml:space="preserve">, </w:t>
      </w:r>
      <w:r w:rsidRPr="00C05CCC">
        <w:rPr>
          <w:rStyle w:val="Emphasis"/>
          <w:highlight w:val="green"/>
        </w:rPr>
        <w:t>more union involvement</w:t>
      </w:r>
      <w:r w:rsidRPr="00B62706">
        <w:rPr>
          <w:rStyle w:val="Emphasis"/>
        </w:rPr>
        <w:t xml:space="preserve"> </w:t>
      </w:r>
      <w:r w:rsidRPr="00C05CCC">
        <w:rPr>
          <w:sz w:val="16"/>
        </w:rPr>
        <w:t>in wage setting</w:t>
      </w:r>
      <w:r w:rsidRPr="00B62706">
        <w:rPr>
          <w:rStyle w:val="Emphasis"/>
        </w:rPr>
        <w:t xml:space="preserve"> </w:t>
      </w:r>
      <w:r w:rsidRPr="00C05CCC">
        <w:rPr>
          <w:rStyle w:val="Emphasis"/>
          <w:highlight w:val="green"/>
        </w:rPr>
        <w:t>significantly decreases the employment rate of young and older individuals</w:t>
      </w:r>
      <w:r w:rsidRPr="00B62706">
        <w:rPr>
          <w:rStyle w:val="Emphasis"/>
        </w:rPr>
        <w:t xml:space="preserve"> </w:t>
      </w:r>
      <w:r w:rsidRPr="00C05CCC">
        <w:rPr>
          <w:sz w:val="16"/>
        </w:rPr>
        <w:t>relative to the prime-aged group</w:t>
      </w:r>
      <w:r w:rsidRPr="00B62706">
        <w:rPr>
          <w:rStyle w:val="Emphasis"/>
        </w:rPr>
        <w:t xml:space="preserve"> </w:t>
      </w:r>
      <w:r w:rsidRPr="00C05CCC">
        <w:rPr>
          <w:sz w:val="16"/>
        </w:rPr>
        <w:t>(with no significant effects on the relative unemployment of these groups). In contrast</w:t>
      </w:r>
      <w:r w:rsidRPr="00B62706">
        <w:rPr>
          <w:rStyle w:val="Emphasis"/>
        </w:rPr>
        <w:t xml:space="preserve">, a larger role for </w:t>
      </w:r>
      <w:r w:rsidRPr="00C05CCC">
        <w:rPr>
          <w:rStyle w:val="Emphasis"/>
          <w:highlight w:val="green"/>
        </w:rPr>
        <w:t>unions</w:t>
      </w:r>
      <w:r w:rsidRPr="00C05CCC">
        <w:rPr>
          <w:sz w:val="16"/>
        </w:rPr>
        <w:t xml:space="preserve"> has little impact on male-female employment rate differentials but </w:t>
      </w:r>
      <w:r w:rsidRPr="00C05CCC">
        <w:rPr>
          <w:rStyle w:val="Emphasis"/>
          <w:highlight w:val="green"/>
        </w:rPr>
        <w:t>raises female unemployment relative to male unemployment</w:t>
      </w:r>
      <w:r w:rsidRPr="00B62706">
        <w:rPr>
          <w:rStyle w:val="Emphasis"/>
        </w:rPr>
        <w:t>.</w:t>
      </w:r>
      <w:r>
        <w:rPr>
          <w:rStyle w:val="Emphasis"/>
        </w:rPr>
        <w:t xml:space="preserve"> </w:t>
      </w:r>
      <w:r w:rsidRPr="00C05CCC">
        <w:rPr>
          <w:sz w:val="16"/>
        </w:rPr>
        <w:t xml:space="preserve">The authors conjecture that </w:t>
      </w:r>
      <w:r w:rsidRPr="00B62706">
        <w:rPr>
          <w:rStyle w:val="Emphasis"/>
        </w:rPr>
        <w:t>unions</w:t>
      </w:r>
      <w:r w:rsidRPr="00C05CCC">
        <w:rPr>
          <w:sz w:val="16"/>
        </w:rPr>
        <w:t xml:space="preserve">, in determining their wage-setting policies, </w:t>
      </w:r>
      <w:r w:rsidRPr="00C05CCC">
        <w:rPr>
          <w:rStyle w:val="Emphasis"/>
          <w:highlight w:val="green"/>
        </w:rPr>
        <w:t>balance out</w:t>
      </w:r>
      <w:r w:rsidRPr="00B62706">
        <w:rPr>
          <w:rStyle w:val="Emphasis"/>
        </w:rPr>
        <w:t xml:space="preserve"> the </w:t>
      </w:r>
      <w:r w:rsidRPr="00C05CCC">
        <w:rPr>
          <w:rStyle w:val="Emphasis"/>
          <w:highlight w:val="green"/>
        </w:rPr>
        <w:t>gains from higher wages against the losses from resulting reductions in employment</w:t>
      </w:r>
      <w:r w:rsidRPr="00C05CCC">
        <w:rPr>
          <w:sz w:val="16"/>
        </w:rPr>
        <w:t xml:space="preserve">. Groups with the most extensive non-market opportunities to use time productively suffer the least when they lose employment. These groups are likely to be youth, older individuals, and women, all of whom have more extensive non-market uses of time than prime age males do: household production for women (under a traditional division of labor in the family), schooling for youth, and retirement for older individuals. As a result, unions negotiate the highest wage increases for these groups, leading to larger employment reductions for them. Alternatively, it may be more socially acceptable in highly industrialized societies to concentrate employment losses associated with unions on women, youth, and the elderly. The authors' findings suggest that </w:t>
      </w:r>
      <w:r w:rsidRPr="00B62706">
        <w:rPr>
          <w:rStyle w:val="StyleUnderline"/>
        </w:rPr>
        <w:t>union wage-setting policies price the young and elderly out of employment and drive affected individuals in these groups to non-labor-force activities, leaving unemployment rates unchanged</w:t>
      </w:r>
      <w:r w:rsidRPr="00C05CCC">
        <w:rPr>
          <w:sz w:val="16"/>
        </w:rPr>
        <w:t xml:space="preserve">. A </w:t>
      </w:r>
      <w:r w:rsidRPr="00B62706">
        <w:rPr>
          <w:rStyle w:val="StyleUnderline"/>
        </w:rPr>
        <w:t xml:space="preserve">probable scenario for women, according to the authors, is that high union wages encourage them to enter the work force, pushing up their unemployment rates. </w:t>
      </w:r>
      <w:r w:rsidRPr="00C05CCC">
        <w:rPr>
          <w:sz w:val="16"/>
        </w:rPr>
        <w:t>However, the expected employment declines for women do not materialize, because women who otherwise would not be employed because of the high union wage floors find work in an unregulated work field or in the public sector</w:t>
      </w:r>
    </w:p>
    <w:p w14:paraId="69445282" w14:textId="77777777" w:rsidR="00A55C05" w:rsidRPr="00A55C05" w:rsidRDefault="00A55C05" w:rsidP="00A55C05"/>
    <w:p w14:paraId="0ADFCAFB" w14:textId="77777777" w:rsidR="002547D5" w:rsidRPr="002547D5" w:rsidRDefault="002547D5" w:rsidP="002547D5"/>
    <w:sectPr w:rsidR="002547D5" w:rsidRPr="002547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47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7D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C0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6F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5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7DC26"/>
  <w14:defaultImageDpi w14:val="300"/>
  <w15:docId w15:val="{8C540190-9138-904C-897C-A802DD6E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47D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547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7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7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
    <w:basedOn w:val="Normal"/>
    <w:next w:val="Normal"/>
    <w:link w:val="Heading4Char"/>
    <w:uiPriority w:val="9"/>
    <w:unhideWhenUsed/>
    <w:qFormat/>
    <w:rsid w:val="002547D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547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7D5"/>
  </w:style>
  <w:style w:type="character" w:customStyle="1" w:styleId="Heading1Char">
    <w:name w:val="Heading 1 Char"/>
    <w:aliases w:val="Pocket Char"/>
    <w:basedOn w:val="DefaultParagraphFont"/>
    <w:link w:val="Heading1"/>
    <w:uiPriority w:val="9"/>
    <w:rsid w:val="002547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47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47D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2547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47D5"/>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2547D5"/>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2547D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547D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2547D5"/>
    <w:rPr>
      <w:color w:val="auto"/>
      <w:u w:val="none"/>
    </w:rPr>
  </w:style>
  <w:style w:type="paragraph" w:styleId="DocumentMap">
    <w:name w:val="Document Map"/>
    <w:basedOn w:val="Normal"/>
    <w:link w:val="DocumentMapChar"/>
    <w:uiPriority w:val="99"/>
    <w:semiHidden/>
    <w:unhideWhenUsed/>
    <w:rsid w:val="002547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7D5"/>
    <w:rPr>
      <w:rFonts w:ascii="Lucida Grande" w:hAnsi="Lucida Grande" w:cs="Lucida Grande"/>
    </w:rPr>
  </w:style>
  <w:style w:type="paragraph" w:customStyle="1" w:styleId="textbold">
    <w:name w:val="text bold"/>
    <w:basedOn w:val="Normal"/>
    <w:link w:val="Emphasis"/>
    <w:uiPriority w:val="20"/>
    <w:qFormat/>
    <w:rsid w:val="002547D5"/>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2547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innovationindex.org/gii-blog/2019/Is-medical-innovation-the-key-to-global-economic-growth--b189%20//" TargetMode="External"/><Relationship Id="rId18" Type="http://schemas.openxmlformats.org/officeDocument/2006/relationships/hyperlink" Target="https://www.engineeringnews.co.za/topic/servic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ngineeringnews.co.za/topic/manufacturing" TargetMode="External"/><Relationship Id="rId7" Type="http://schemas.openxmlformats.org/officeDocument/2006/relationships/settings" Target="settings.xml"/><Relationship Id="rId12" Type="http://schemas.openxmlformats.org/officeDocument/2006/relationships/hyperlink" Target="https://sci-hub.se/https://papers.ssrn.com/sol3/papers.cfm?abstract_id=2232351" TargetMode="External"/><Relationship Id="rId17" Type="http://schemas.openxmlformats.org/officeDocument/2006/relationships/hyperlink" Target="https://www.engineeringnews.co.za/topic/securit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ngineeringnews.co.za/article/strikes-and-their-economic-consequences-2018-10-01" TargetMode="External"/><Relationship Id="rId20" Type="http://schemas.openxmlformats.org/officeDocument/2006/relationships/hyperlink" Target="https://www.engineeringnews.co.za/topic/serv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ercepharma.com/special-reports/innovation-hold-during-pandemic-fda-says-no-27-approvals-first-half-2021%20//" TargetMode="External"/><Relationship Id="rId24" Type="http://schemas.openxmlformats.org/officeDocument/2006/relationships/hyperlink" Target="https://www.nber.org/digest/dec02/whose-employment-affected-unions%20//" TargetMode="External"/><Relationship Id="rId5" Type="http://schemas.openxmlformats.org/officeDocument/2006/relationships/numbering" Target="numbering.xml"/><Relationship Id="rId15" Type="http://schemas.openxmlformats.org/officeDocument/2006/relationships/hyperlink" Target="https://www.heritage.org/jobs-and-labor/report/what-unions-do-how-labor-unions-affect-jobs-and-the-economy" TargetMode="External"/><Relationship Id="rId23" Type="http://schemas.openxmlformats.org/officeDocument/2006/relationships/hyperlink" Target="http://www.scielo.org.za/scielo.php?script=sci_arttext&amp;pid=S1682-58532020000300004" TargetMode="External"/><Relationship Id="rId10" Type="http://schemas.openxmlformats.org/officeDocument/2006/relationships/image" Target="media/image2.png"/><Relationship Id="rId19" Type="http://schemas.openxmlformats.org/officeDocument/2006/relationships/hyperlink" Target="https://www.engineeringnews.co.za/topic/security"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ews-medical.net/news/20210419/Humans-versus-viruses-Can-we-avoid-extinction-in-near-future.aspx%20//" TargetMode="External"/><Relationship Id="rId22" Type="http://schemas.openxmlformats.org/officeDocument/2006/relationships/hyperlink" Target="https://www.engineeringnews.co.za/topic/busin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7446</Words>
  <Characters>42444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2021-11-21T20:35:00Z</dcterms:created>
  <dcterms:modified xsi:type="dcterms:W3CDTF">2021-11-21T21:12:00Z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