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35370" w14:textId="77777777" w:rsidR="0002177A" w:rsidRDefault="0002177A" w:rsidP="0002177A">
      <w:pPr>
        <w:rPr>
          <w:b/>
          <w:szCs w:val="26"/>
        </w:rPr>
      </w:pPr>
      <w:r>
        <w:rPr>
          <w:b/>
          <w:szCs w:val="26"/>
        </w:rPr>
        <w:t>I negate the resolution.</w:t>
      </w:r>
    </w:p>
    <w:p w14:paraId="1F94D298" w14:textId="77777777" w:rsidR="0002177A" w:rsidRDefault="0002177A" w:rsidP="0002177A">
      <w:pPr>
        <w:rPr>
          <w:b/>
          <w:szCs w:val="26"/>
        </w:rPr>
      </w:pPr>
      <w:r>
        <w:rPr>
          <w:b/>
          <w:szCs w:val="26"/>
        </w:rPr>
        <w:t>The standard is maximizing societal welfare.</w:t>
      </w:r>
    </w:p>
    <w:p w14:paraId="2B5FE211" w14:textId="77777777" w:rsidR="0002177A" w:rsidRPr="006727CE" w:rsidRDefault="0002177A" w:rsidP="0002177A">
      <w:pPr>
        <w:spacing w:after="200" w:line="240" w:lineRule="auto"/>
        <w:rPr>
          <w:rFonts w:asciiTheme="minorHAnsi" w:eastAsia="Times New Roman" w:hAnsiTheme="minorHAnsi" w:cstheme="minorHAnsi"/>
          <w:szCs w:val="26"/>
        </w:rPr>
      </w:pPr>
      <w:r w:rsidRPr="006727CE">
        <w:rPr>
          <w:rFonts w:asciiTheme="minorHAnsi" w:eastAsia="Times New Roman" w:hAnsiTheme="minorHAnsi" w:cstheme="minorHAnsi"/>
          <w:b/>
          <w:bCs/>
          <w:color w:val="000000"/>
          <w:szCs w:val="26"/>
        </w:rPr>
        <w:t>Utilitarianism respects the moral equality of individuals.</w:t>
      </w:r>
    </w:p>
    <w:p w14:paraId="18707FA5" w14:textId="77777777" w:rsidR="0002177A" w:rsidRPr="00731E9E" w:rsidRDefault="0002177A" w:rsidP="0002177A">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2EDD8BC6" w14:textId="77777777" w:rsidR="0002177A" w:rsidRPr="00731E9E" w:rsidRDefault="0002177A" w:rsidP="0002177A">
      <w:pPr>
        <w:spacing w:after="200" w:line="240" w:lineRule="auto"/>
        <w:rPr>
          <w:rFonts w:ascii="Times New Roman" w:eastAsia="Times New Roman" w:hAnsi="Times New Roman" w:cs="Times New Roman"/>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proofErr w:type="gramStart"/>
      <w:r w:rsidRPr="006727CE">
        <w:rPr>
          <w:rFonts w:ascii="Times New Roman" w:eastAsia="Times New Roman" w:hAnsi="Times New Roman" w:cs="Times New Roman"/>
          <w:b/>
          <w:bCs/>
          <w:color w:val="000000"/>
          <w:sz w:val="24"/>
          <w:highlight w:val="green"/>
          <w:u w:val="single"/>
        </w:rPr>
        <w:t>requires</w:t>
      </w:r>
      <w:proofErr w:type="gramEnd"/>
      <w:r w:rsidRPr="006727CE">
        <w:rPr>
          <w:rFonts w:ascii="Times New Roman" w:eastAsia="Times New Roman" w:hAnsi="Times New Roman" w:cs="Times New Roman"/>
          <w:b/>
          <w:bCs/>
          <w:color w:val="000000"/>
          <w:sz w:val="24"/>
          <w:highlight w:val="green"/>
          <w:u w:val="single"/>
        </w:rPr>
        <w:t xml:space="preserve">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0447F291" w14:textId="77777777" w:rsidR="0002177A" w:rsidRDefault="0002177A" w:rsidP="0002177A">
      <w:pPr>
        <w:rPr>
          <w:b/>
          <w:szCs w:val="26"/>
        </w:rPr>
      </w:pPr>
      <w:r>
        <w:rPr>
          <w:b/>
          <w:szCs w:val="26"/>
        </w:rPr>
        <w:t>This means that whoever maximizes societal well-being wins the round.</w:t>
      </w:r>
    </w:p>
    <w:p w14:paraId="190A391F" w14:textId="77777777" w:rsidR="0002177A" w:rsidRDefault="0002177A" w:rsidP="0002177A">
      <w:pPr>
        <w:pStyle w:val="Heading1"/>
      </w:pPr>
      <w:r>
        <w:t>Contention 1: Asteroid Mining</w:t>
      </w:r>
    </w:p>
    <w:p w14:paraId="383E1A2D" w14:textId="77777777" w:rsidR="0002177A" w:rsidRDefault="0002177A" w:rsidP="0002177A">
      <w:pPr>
        <w:pStyle w:val="Heading4"/>
      </w:pPr>
      <w:r>
        <w:t xml:space="preserve">Mining Industry destroying itself. </w:t>
      </w:r>
    </w:p>
    <w:p w14:paraId="417F07DD" w14:textId="77777777" w:rsidR="0002177A" w:rsidRPr="00F851DA" w:rsidRDefault="0002177A" w:rsidP="0002177A">
      <w:pPr>
        <w:rPr>
          <w:rStyle w:val="Style13ptBold"/>
        </w:rPr>
      </w:pPr>
      <w:r>
        <w:rPr>
          <w:rStyle w:val="Style13ptBold"/>
        </w:rPr>
        <w:t>David Oni, Space analyst at Space in Africa, writes in 2019:</w:t>
      </w:r>
    </w:p>
    <w:p w14:paraId="415D891E" w14:textId="77777777" w:rsidR="0002177A" w:rsidRDefault="0002177A" w:rsidP="0002177A">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3C6229F4" w14:textId="77777777" w:rsidR="0002177A" w:rsidRPr="00C24168" w:rsidRDefault="0002177A" w:rsidP="0002177A">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1CF03841" w14:textId="77777777" w:rsidR="0002177A" w:rsidRPr="00C24168" w:rsidRDefault="0002177A" w:rsidP="0002177A">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46AADB72" w14:textId="77777777" w:rsidR="0002177A" w:rsidRPr="00C24168" w:rsidRDefault="0002177A" w:rsidP="0002177A">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countries are already looking into improving regulatory frameworks that will enhance activities and also attract more investors.</w:t>
      </w:r>
    </w:p>
    <w:p w14:paraId="23B18958" w14:textId="77777777" w:rsidR="0002177A" w:rsidRPr="00C24168" w:rsidRDefault="0002177A" w:rsidP="0002177A">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6CEEC224" w14:textId="77777777" w:rsidR="0002177A" w:rsidRPr="00C24168" w:rsidRDefault="0002177A" w:rsidP="0002177A">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other factors such as access to energy, health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1E9AE2BB" w14:textId="77777777" w:rsidR="0002177A" w:rsidRPr="00C24168" w:rsidRDefault="0002177A" w:rsidP="0002177A">
      <w:pPr>
        <w:rPr>
          <w:rStyle w:val="StyleUnderline"/>
        </w:rPr>
      </w:pPr>
      <w:r w:rsidRPr="00C24168">
        <w:rPr>
          <w:sz w:val="16"/>
        </w:rPr>
        <w:t xml:space="preserve">At the moment,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36F8D8F4" w14:textId="77777777" w:rsidR="0002177A" w:rsidRPr="004B6A4A" w:rsidRDefault="0002177A" w:rsidP="0002177A">
      <w:pPr>
        <w:rPr>
          <w:sz w:val="16"/>
        </w:rPr>
      </w:pPr>
      <w:r w:rsidRPr="00C24168">
        <w:rPr>
          <w:sz w:val="16"/>
        </w:rPr>
        <w:t xml:space="preserve">While foreign investors run the majority of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as a result of much focus on oil resources and a couple of other challenges. </w:t>
      </w:r>
      <w:r w:rsidRPr="00C24168">
        <w:rPr>
          <w:sz w:val="16"/>
        </w:rPr>
        <w:t>The million-dollar question is, what will become of the mining activities in Africa?</w:t>
      </w:r>
    </w:p>
    <w:p w14:paraId="03A7EB40" w14:textId="77777777" w:rsidR="0002177A" w:rsidRDefault="0002177A" w:rsidP="0002177A">
      <w:pPr>
        <w:pStyle w:val="Heading4"/>
      </w:pPr>
      <w:r>
        <w:t>Dwindling precious metals are key to innovation.</w:t>
      </w:r>
    </w:p>
    <w:p w14:paraId="5BF8AB39" w14:textId="77777777" w:rsidR="0002177A" w:rsidRPr="000A21FD" w:rsidRDefault="0002177A" w:rsidP="0002177A">
      <w:pPr>
        <w:rPr>
          <w:rStyle w:val="Style13ptBold"/>
        </w:rPr>
      </w:pPr>
      <w:r>
        <w:rPr>
          <w:rStyle w:val="Style13ptBold"/>
        </w:rPr>
        <w:t>Jeremy Hsu, Author in Popular Science and Scientific American mind, writes in 2012:</w:t>
      </w:r>
    </w:p>
    <w:p w14:paraId="6DCD93A7" w14:textId="77777777" w:rsidR="0002177A" w:rsidRPr="006F25C9" w:rsidRDefault="0002177A" w:rsidP="0002177A">
      <w:r w:rsidRPr="006F25C9">
        <w:t xml:space="preserve">Jeremy </w:t>
      </w:r>
      <w:r w:rsidRPr="006F25C9">
        <w:rPr>
          <w:rStyle w:val="Style13ptBold"/>
        </w:rPr>
        <w:t>Hsu 12</w:t>
      </w:r>
      <w:r w:rsidRPr="006F25C9">
        <w:t xml:space="preserve"> (Jeremy Hsu, </w:t>
      </w:r>
      <w:r>
        <w:t xml:space="preserve">Masters in Science Journalism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02A667BB" w14:textId="77777777" w:rsidR="0002177A" w:rsidRPr="006F25C9" w:rsidRDefault="0002177A" w:rsidP="0002177A">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44E6205D" w14:textId="77777777" w:rsidR="0002177A" w:rsidRPr="006F25C9" w:rsidRDefault="0002177A" w:rsidP="0002177A">
      <w:pPr>
        <w:rPr>
          <w:rStyle w:val="StyleUnderline"/>
        </w:rPr>
      </w:pPr>
      <w:r w:rsidRPr="006F25C9">
        <w:rPr>
          <w:rStyle w:val="StyleUnderline"/>
          <w:highlight w:val="green"/>
        </w:rPr>
        <w:t>Scarce metals</w:t>
      </w:r>
      <w:r w:rsidRPr="006F25C9">
        <w:rPr>
          <w:rStyle w:val="StyleUnderline"/>
        </w:rPr>
        <w:t xml:space="preserve"> such as gallium, indium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4B7468CD" w14:textId="77777777" w:rsidR="0002177A" w:rsidRPr="006F25C9" w:rsidRDefault="0002177A" w:rsidP="0002177A">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xml:space="preserve">," said Robert Ayres, a physicist and economist based at the international business school INSEAD in France. "And </w:t>
      </w:r>
      <w:proofErr w:type="gramStart"/>
      <w:r w:rsidRPr="006F25C9">
        <w:rPr>
          <w:sz w:val="16"/>
        </w:rPr>
        <w:t>therefore</w:t>
      </w:r>
      <w:proofErr w:type="gramEnd"/>
      <w:r w:rsidRPr="006F25C9">
        <w:rPr>
          <w:sz w:val="16"/>
        </w:rPr>
        <w:t xml:space="preserve"> it's much more important to think in terms of conservation, recycling and substitution."</w:t>
      </w:r>
    </w:p>
    <w:p w14:paraId="4BE56939" w14:textId="77777777" w:rsidR="0002177A" w:rsidRPr="006F25C9" w:rsidRDefault="0002177A" w:rsidP="0002177A">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3B028700" w14:textId="77777777" w:rsidR="0002177A" w:rsidRPr="006F25C9" w:rsidRDefault="0002177A" w:rsidP="0002177A">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6B01D5ED" w14:textId="77777777" w:rsidR="0002177A" w:rsidRPr="006F25C9" w:rsidRDefault="0002177A" w:rsidP="0002177A">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4078D783" w14:textId="77777777" w:rsidR="0002177A" w:rsidRPr="006F25C9" w:rsidRDefault="0002177A" w:rsidP="0002177A">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76F0A483" w14:textId="77777777" w:rsidR="0002177A" w:rsidRPr="006F25C9" w:rsidRDefault="0002177A" w:rsidP="0002177A">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08E43353" w14:textId="77777777" w:rsidR="0002177A" w:rsidRPr="006F25C9" w:rsidRDefault="0002177A" w:rsidP="0002177A">
      <w:pPr>
        <w:rPr>
          <w:sz w:val="16"/>
          <w:szCs w:val="16"/>
        </w:rPr>
      </w:pPr>
      <w:r w:rsidRPr="006F25C9">
        <w:rPr>
          <w:sz w:val="16"/>
          <w:szCs w:val="16"/>
        </w:rPr>
        <w:t>Ayres worries in particular about rare metal shortages crippling innovation in clean energy technologies such as solar power.</w:t>
      </w:r>
    </w:p>
    <w:p w14:paraId="3591A2D6" w14:textId="77777777" w:rsidR="0002177A" w:rsidRPr="004B6A4A" w:rsidRDefault="0002177A" w:rsidP="0002177A">
      <w:pPr>
        <w:rPr>
          <w:sz w:val="16"/>
          <w:szCs w:val="16"/>
        </w:rPr>
      </w:pPr>
      <w:r w:rsidRPr="006F25C9">
        <w:rPr>
          <w:sz w:val="16"/>
          <w:szCs w:val="16"/>
        </w:rPr>
        <w:t xml:space="preserve">"Tellurium, part of the lowest-cost photovoltaic material, is only available from copper refineries," Ayres pointed out. "And </w:t>
      </w:r>
      <w:proofErr w:type="gramStart"/>
      <w:r w:rsidRPr="006F25C9">
        <w:rPr>
          <w:sz w:val="16"/>
          <w:szCs w:val="16"/>
        </w:rPr>
        <w:t>so</w:t>
      </w:r>
      <w:proofErr w:type="gramEnd"/>
      <w:r w:rsidRPr="006F25C9">
        <w:rPr>
          <w:sz w:val="16"/>
          <w:szCs w:val="16"/>
        </w:rPr>
        <w:t xml:space="preserve"> the quantity available in the world isn't anywhere near enough to satisfy the potential demand for thin-film photovoltaic surfaces (solar panels)."</w:t>
      </w:r>
    </w:p>
    <w:p w14:paraId="2F20C19D" w14:textId="77777777" w:rsidR="0002177A" w:rsidRDefault="0002177A" w:rsidP="0002177A">
      <w:pPr>
        <w:pStyle w:val="Heading4"/>
      </w:pPr>
      <w:r>
        <w:t>Asteroid mining provides the necessary precious metals for innovation.</w:t>
      </w:r>
    </w:p>
    <w:p w14:paraId="16B05DA8" w14:textId="77777777" w:rsidR="0002177A" w:rsidRPr="00F851DA" w:rsidRDefault="0002177A" w:rsidP="0002177A">
      <w:pPr>
        <w:rPr>
          <w:rStyle w:val="Style13ptBold"/>
        </w:rPr>
      </w:pPr>
      <w:r>
        <w:rPr>
          <w:rStyle w:val="Style13ptBold"/>
        </w:rPr>
        <w:t>Matthew Williams, Journalist with articles in Universe Today and Business Insider, writes in 2020:</w:t>
      </w:r>
    </w:p>
    <w:p w14:paraId="0705C3A9" w14:textId="77777777" w:rsidR="0002177A" w:rsidRDefault="0002177A" w:rsidP="0002177A">
      <w:r w:rsidRPr="00B20F1C">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 xml:space="preserve">rticles have been featured in Phys.org, </w:t>
      </w:r>
      <w:proofErr w:type="spellStart"/>
      <w:r w:rsidRPr="00B20F1C">
        <w:t>HeroX</w:t>
      </w:r>
      <w:proofErr w:type="spellEnd"/>
      <w:r w:rsidRPr="00B20F1C">
        <w:t xml:space="preserve">, Popular Mechanics, Business Insider, Gizmodo, and IO9, </w:t>
      </w:r>
      <w:proofErr w:type="spellStart"/>
      <w:r w:rsidRPr="00B20F1C">
        <w:t>ScienceAlert</w:t>
      </w:r>
      <w:proofErr w:type="spellEnd"/>
      <w:r w:rsidRPr="00B20F1C">
        <w:t xml:space="preserve">, </w:t>
      </w:r>
      <w:proofErr w:type="spellStart"/>
      <w:r w:rsidRPr="00B20F1C">
        <w:t>Knowridge</w:t>
      </w:r>
      <w:proofErr w:type="spellEnd"/>
      <w:r w:rsidRPr="00B20F1C">
        <w:t xml:space="preserve"> Science Report, and Real Clear Science,) Asteroid Mining to Shape the Future of Our Wealth 11-6-2020 No Publication https://interestingengineering.com/asteroid-mining-to-shape-the-future-of-our-wealth //</w:t>
      </w:r>
      <w:proofErr w:type="spellStart"/>
      <w:r w:rsidRPr="00B20F1C">
        <w:t>DebateDrills</w:t>
      </w:r>
      <w:proofErr w:type="spellEnd"/>
      <w:r w:rsidRPr="00B20F1C">
        <w:t xml:space="preserve"> TJ</w:t>
      </w:r>
    </w:p>
    <w:p w14:paraId="032FE4C5" w14:textId="77777777" w:rsidR="0002177A" w:rsidRPr="00E0449F" w:rsidRDefault="0002177A" w:rsidP="0002177A">
      <w:pPr>
        <w:rPr>
          <w:rStyle w:val="StyleUnderline"/>
        </w:rPr>
      </w:pPr>
      <w:r w:rsidRPr="00E0449F">
        <w:rPr>
          <w:sz w:val="16"/>
        </w:rPr>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5F67F9C9" w14:textId="77777777" w:rsidR="0002177A" w:rsidRPr="00E0449F" w:rsidRDefault="0002177A" w:rsidP="0002177A">
      <w:pPr>
        <w:rPr>
          <w:sz w:val="16"/>
          <w:szCs w:val="16"/>
        </w:rPr>
      </w:pPr>
      <w:r w:rsidRPr="00E0449F">
        <w:rPr>
          <w:sz w:val="16"/>
          <w:szCs w:val="16"/>
        </w:rPr>
        <w:t>Asteroids, as we saw above, are believed to be the material left over from the formation of the Solar System. As such, many asteroids are thought to have compositions that are similar to that of Earth and the other rocky planets (Mercury, Venus, and Mars).</w:t>
      </w:r>
    </w:p>
    <w:p w14:paraId="32E671E8" w14:textId="77777777" w:rsidR="0002177A" w:rsidRPr="00E0449F" w:rsidRDefault="0002177A" w:rsidP="0002177A">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4DACB29D" w14:textId="77777777" w:rsidR="0002177A" w:rsidRPr="00E0449F" w:rsidRDefault="0002177A" w:rsidP="0002177A">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754D08FF" w14:textId="77777777" w:rsidR="0002177A" w:rsidRPr="00E0449F" w:rsidRDefault="0002177A" w:rsidP="0002177A">
      <w:pPr>
        <w:rPr>
          <w:rStyle w:val="StyleUnderline"/>
        </w:rPr>
      </w:pPr>
      <w:r w:rsidRPr="00E0449F">
        <w:rPr>
          <w:rStyle w:val="StyleUnderline"/>
          <w:highlight w:val="green"/>
        </w:rPr>
        <w:t>These</w:t>
      </w:r>
      <w:r w:rsidRPr="00E0449F">
        <w:rPr>
          <w:rStyle w:val="StyleUnderline"/>
        </w:rPr>
        <w:t xml:space="preserve"> latter two groups </w:t>
      </w:r>
      <w:r w:rsidRPr="00E0449F">
        <w:rPr>
          <w:rStyle w:val="StyleUnderline"/>
          <w:highlight w:val="green"/>
        </w:rPr>
        <w:t>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275F2848" w14:textId="77777777" w:rsidR="0002177A" w:rsidRPr="00E0449F" w:rsidRDefault="0002177A" w:rsidP="0002177A">
      <w:pPr>
        <w:rPr>
          <w:rStyle w:val="StyleUnderline"/>
        </w:rPr>
      </w:pPr>
      <w:r w:rsidRPr="00E0449F">
        <w:rPr>
          <w:rStyle w:val="StyleUnderline"/>
        </w:rPr>
        <w:t xml:space="preserve">In addition, there are thought to be </w:t>
      </w:r>
      <w:r w:rsidRPr="00E0449F">
        <w:rPr>
          <w:rStyle w:val="StyleUnderline"/>
          <w:highlight w:val="green"/>
        </w:rPr>
        <w:t>many asteroids and comets that contain water ice</w:t>
      </w:r>
      <w:r w:rsidRPr="00E0449F">
        <w:rPr>
          <w:rStyle w:val="StyleUnderline"/>
        </w:rPr>
        <w:t xml:space="preserve"> and </w:t>
      </w:r>
      <w:r w:rsidRPr="00E0449F">
        <w:rPr>
          <w:rStyle w:val="Emphasis"/>
        </w:rPr>
        <w:t>other volatiles (ammonia, methane, etc.)</w:t>
      </w:r>
      <w:r w:rsidRPr="00E0449F">
        <w:rPr>
          <w:rStyle w:val="StyleUnderline"/>
        </w:rPr>
        <w:t xml:space="preserve">. </w:t>
      </w:r>
      <w:r w:rsidRPr="00E0449F">
        <w:rPr>
          <w:rStyle w:val="StyleUnderline"/>
          <w:highlight w:val="green"/>
        </w:rPr>
        <w:t>Water ice could be harvested to satisfy a growing demand</w:t>
      </w:r>
      <w:r w:rsidRPr="00E0449F">
        <w:rPr>
          <w:rStyle w:val="StyleUnderline"/>
        </w:rPr>
        <w:t xml:space="preserve"> for </w:t>
      </w:r>
      <w:r w:rsidRPr="00E0449F">
        <w:rPr>
          <w:rStyle w:val="Emphasis"/>
        </w:rPr>
        <w:t>freshwater on Earth,</w:t>
      </w:r>
      <w:r w:rsidRPr="00E0449F">
        <w:rPr>
          <w:rStyle w:val="StyleUnderline"/>
        </w:rPr>
        <w:t xml:space="preserve"> </w:t>
      </w:r>
      <w:r w:rsidRPr="00E0449F">
        <w:rPr>
          <w:rStyle w:val="StyleUnderline"/>
          <w:highlight w:val="green"/>
        </w:rPr>
        <w:t>for everything from drinking to irrigation and sanitation</w:t>
      </w:r>
      <w:r w:rsidRPr="00E0449F">
        <w:rPr>
          <w:rStyle w:val="StyleUnderline"/>
        </w:rPr>
        <w:t>.</w:t>
      </w:r>
    </w:p>
    <w:p w14:paraId="08991F90" w14:textId="77777777" w:rsidR="0002177A" w:rsidRPr="00E0449F" w:rsidRDefault="0002177A" w:rsidP="0002177A">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755C7CC6" w14:textId="77777777" w:rsidR="0002177A" w:rsidRPr="00E0449F" w:rsidRDefault="0002177A" w:rsidP="0002177A">
      <w:pPr>
        <w:rPr>
          <w:sz w:val="16"/>
          <w:szCs w:val="16"/>
        </w:rPr>
      </w:pPr>
      <w:r w:rsidRPr="00E0449F">
        <w:rPr>
          <w:sz w:val="16"/>
          <w:szCs w:val="16"/>
        </w:rPr>
        <w:t>Of course, this raises the obvious question: wouldn't it be really expensive to do all this mining? Why not simply continue to rely on Earth for sources of precious metals and resources and simply learn to use them better?</w:t>
      </w:r>
    </w:p>
    <w:p w14:paraId="782BB13C" w14:textId="77777777" w:rsidR="0002177A" w:rsidRPr="00540F12" w:rsidRDefault="0002177A" w:rsidP="0002177A">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3F3B4DFF" w14:textId="77777777" w:rsidR="0002177A" w:rsidRDefault="0002177A" w:rsidP="0002177A">
      <w:pPr>
        <w:pStyle w:val="Heading4"/>
      </w:pPr>
      <w:r>
        <w:t>Space Research is key to solving climate change.</w:t>
      </w:r>
    </w:p>
    <w:p w14:paraId="612C0B92" w14:textId="77777777" w:rsidR="0002177A" w:rsidRPr="000A21FD" w:rsidRDefault="0002177A" w:rsidP="0002177A">
      <w:pPr>
        <w:rPr>
          <w:rStyle w:val="Style13ptBold"/>
        </w:rPr>
      </w:pPr>
      <w:r>
        <w:rPr>
          <w:rStyle w:val="Style13ptBold"/>
        </w:rPr>
        <w:t>Greg Autry, Professor of Space Leadership at Thunderbird School of Global Management, writes in 2019:</w:t>
      </w:r>
    </w:p>
    <w:p w14:paraId="71C4DB5E" w14:textId="77777777" w:rsidR="0002177A" w:rsidRPr="008E5757" w:rsidRDefault="0002177A" w:rsidP="0002177A">
      <w:r w:rsidRPr="001A48DF">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Tech startup founder, Researcher on entrepreneurship, commercial space and economics. Former NASA Presidential Appointee. 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w:t>
      </w:r>
      <w:proofErr w:type="spellStart"/>
      <w:r w:rsidRPr="001A48DF">
        <w:t>DebateDrills</w:t>
      </w:r>
      <w:proofErr w:type="spellEnd"/>
      <w:r w:rsidRPr="001A48DF">
        <w:t xml:space="preserve"> TJ</w:t>
      </w:r>
    </w:p>
    <w:p w14:paraId="2820A49A" w14:textId="77777777" w:rsidR="0002177A" w:rsidRPr="001A48DF" w:rsidRDefault="0002177A" w:rsidP="0002177A">
      <w:pPr>
        <w:rPr>
          <w:sz w:val="16"/>
          <w:szCs w:val="16"/>
        </w:rPr>
      </w:pPr>
      <w:r w:rsidRPr="001A48DF">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075780BD" w14:textId="77777777" w:rsidR="0002177A" w:rsidRPr="001A48DF" w:rsidRDefault="0002177A" w:rsidP="0002177A">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42F28F81" w14:textId="77777777" w:rsidR="0002177A" w:rsidRPr="001A48DF" w:rsidRDefault="0002177A" w:rsidP="0002177A">
      <w:pPr>
        <w:rPr>
          <w:rStyle w:val="StyleUnderline"/>
        </w:rPr>
      </w:pPr>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even for 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Earth day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6E780E38" w14:textId="77777777" w:rsidR="0002177A" w:rsidRPr="001A48DF" w:rsidRDefault="0002177A" w:rsidP="0002177A">
      <w:pPr>
        <w:rPr>
          <w:rStyle w:val="StyleUnderline"/>
        </w:rPr>
      </w:pPr>
      <w:r w:rsidRPr="001A48DF">
        <w:rPr>
          <w:sz w:val="16"/>
        </w:rPr>
        <w:t xml:space="preserve">Sustainable energy advocates in the U.S. military and the Chinese government are actively pursuing space-based solar power, but </w:t>
      </w:r>
      <w:r w:rsidRPr="001A48DF">
        <w:rPr>
          <w:rStyle w:val="StyleUnderline"/>
        </w:rPr>
        <w:t xml:space="preserve">just </w:t>
      </w:r>
      <w:r w:rsidRPr="001A48DF">
        <w:rPr>
          <w:rStyle w:val="StyleUnderline"/>
          <w:highlight w:val="green"/>
        </w:rPr>
        <w:t>making solar cells damages the environment</w:t>
      </w:r>
      <w:r w:rsidRPr="001A48DF">
        <w:rPr>
          <w:rStyle w:val="StyleUnderline"/>
        </w:rPr>
        <w:t xml:space="preserve"> due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0EC669B1" w14:textId="77777777" w:rsidR="0002177A" w:rsidRDefault="0002177A" w:rsidP="0002177A">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6CD15BC7" w14:textId="77777777" w:rsidR="0002177A" w:rsidRPr="006F25C9" w:rsidRDefault="0002177A" w:rsidP="0002177A">
      <w:pPr>
        <w:rPr>
          <w:sz w:val="16"/>
          <w:szCs w:val="16"/>
        </w:rPr>
      </w:pPr>
    </w:p>
    <w:p w14:paraId="36BACF24" w14:textId="77777777" w:rsidR="0002177A" w:rsidRDefault="0002177A" w:rsidP="0002177A">
      <w:pPr>
        <w:pStyle w:val="Heading1"/>
      </w:pPr>
      <w:r>
        <w:t>Contention 2: Safety Zones</w:t>
      </w:r>
    </w:p>
    <w:p w14:paraId="37A956A5" w14:textId="77777777" w:rsidR="0002177A" w:rsidRDefault="0002177A" w:rsidP="0002177A">
      <w:r>
        <w:t>What is a keep out zone?</w:t>
      </w:r>
    </w:p>
    <w:p w14:paraId="766DC51D" w14:textId="77777777" w:rsidR="0002177A" w:rsidRPr="00095642" w:rsidRDefault="0002177A" w:rsidP="0002177A">
      <w:r>
        <w:t xml:space="preserve">What is a space war? Why is it likely? Who would fight a space war? Why are satellites valuable? </w:t>
      </w:r>
    </w:p>
    <w:p w14:paraId="6C2FED2F" w14:textId="77777777" w:rsidR="0002177A" w:rsidRDefault="0002177A" w:rsidP="0002177A">
      <w:pPr>
        <w:pStyle w:val="Heading4"/>
      </w:pPr>
      <w:r>
        <w:t>Keep-out zones are crucial to preventing space wars</w:t>
      </w:r>
    </w:p>
    <w:p w14:paraId="05AB0376" w14:textId="77777777" w:rsidR="0002177A" w:rsidRPr="000A21FD" w:rsidRDefault="0002177A" w:rsidP="0002177A">
      <w:pPr>
        <w:rPr>
          <w:rStyle w:val="Style13ptBold"/>
        </w:rPr>
      </w:pPr>
      <w:r>
        <w:rPr>
          <w:rStyle w:val="Style13ptBold"/>
        </w:rPr>
        <w:t>James Acton, Co-director of the Nuclear Policy Program at the Carnegie Endowment for International Peace, writes in 2021:</w:t>
      </w:r>
    </w:p>
    <w:p w14:paraId="0CB08230" w14:textId="77777777" w:rsidR="0002177A" w:rsidRPr="004D5F9E" w:rsidRDefault="0002177A" w:rsidP="0002177A">
      <w:r w:rsidRPr="004D5F9E">
        <w:t xml:space="preserve">James M. </w:t>
      </w:r>
      <w:r w:rsidRPr="004D5F9E">
        <w:rPr>
          <w:rStyle w:val="Style13ptBold"/>
        </w:rPr>
        <w:t>Acton et al. 21</w:t>
      </w:r>
      <w:r w:rsidRPr="004D5F9E">
        <w:t xml:space="preserve"> (James M. Acton, Thomas Macdonald, Pranay </w:t>
      </w:r>
      <w:proofErr w:type="spellStart"/>
      <w:r w:rsidRPr="004D5F9E">
        <w:t>Vaddi</w:t>
      </w:r>
      <w:proofErr w:type="spellEnd"/>
      <w:r w:rsidRPr="004D5F9E">
        <w:t xml:space="preserve">, </w:t>
      </w:r>
      <w:r>
        <w:t xml:space="preserve">Acton holds the </w:t>
      </w:r>
      <w:r w:rsidRPr="004D5F9E">
        <w:t>Jessica T. Mathews Chair and is co-director of the Nuclear Policy Program at the Carnegie Endowment for International Peace.) Reimagining Nuclear Arms Control: A Comprehensive Approach 12-16-2021 Carnegie Endowment for International Peace https://carnegieendowment.org/2021/12/16/reimagining-nuclear-arms-control-comprehensive-approach-pub-85938 //</w:t>
      </w:r>
      <w:proofErr w:type="spellStart"/>
      <w:r w:rsidRPr="004D5F9E">
        <w:t>DebateDrills</w:t>
      </w:r>
      <w:proofErr w:type="spellEnd"/>
      <w:r w:rsidRPr="004D5F9E">
        <w:t xml:space="preserve"> TJ</w:t>
      </w:r>
    </w:p>
    <w:p w14:paraId="6A7F2761" w14:textId="77777777" w:rsidR="0002177A" w:rsidRPr="00FD1907" w:rsidRDefault="0002177A" w:rsidP="0002177A">
      <w:pPr>
        <w:rPr>
          <w:sz w:val="16"/>
        </w:rPr>
      </w:pPr>
      <w:r w:rsidRPr="00B805DB">
        <w:rPr>
          <w:rStyle w:val="StyleUnderline"/>
        </w:rPr>
        <w:t xml:space="preserve">Establishing </w:t>
      </w:r>
      <w:r w:rsidRPr="00FD1907">
        <w:rPr>
          <w:rStyle w:val="StyleUnderline"/>
          <w:highlight w:val="green"/>
        </w:rPr>
        <w:t>keep-out zones around</w:t>
      </w:r>
      <w:r w:rsidRPr="00B805DB">
        <w:rPr>
          <w:rStyle w:val="StyleUnderline"/>
        </w:rPr>
        <w:t xml:space="preserve"> high-altitude </w:t>
      </w:r>
      <w:r w:rsidRPr="00FD1907">
        <w:rPr>
          <w:rStyle w:val="StyleUnderline"/>
          <w:highlight w:val="green"/>
        </w:rPr>
        <w:t>satellites</w:t>
      </w:r>
      <w:r w:rsidRPr="00B805DB">
        <w:rPr>
          <w:rStyle w:val="StyleUnderline"/>
        </w:rPr>
        <w:t xml:space="preserve"> could help </w:t>
      </w:r>
      <w:r w:rsidRPr="00FD1907">
        <w:rPr>
          <w:rStyle w:val="StyleUnderline"/>
          <w:highlight w:val="green"/>
        </w:rPr>
        <w:t>reduce the vulnerability of key nuclear C3I capabilities.</w:t>
      </w:r>
      <w:r w:rsidRPr="00FD1907">
        <w:rPr>
          <w:sz w:val="16"/>
        </w:rPr>
        <w:t xml:space="preserve"> Specifically, China, Russia, and the United States should commit not to maneuver their satellites within an agreed minimum distance—700 kilometers (430 miles) in any direction—of another participant’s high-altitude satellites (with the exception of repositioning maneuvers conducted one at a time and declared in advance). This agreement would apply only to satellites nationally owned by China, Russia, and the United States and not to privately owned satellites or to satellites owned by other states (so would not contravene the 1967 Outer Space Treaty’s prohibition on “national appropriation”).</w:t>
      </w:r>
    </w:p>
    <w:p w14:paraId="2B169A11" w14:textId="77777777" w:rsidR="0002177A" w:rsidRPr="00FD1907" w:rsidRDefault="0002177A" w:rsidP="0002177A">
      <w:pPr>
        <w:rPr>
          <w:sz w:val="16"/>
        </w:rPr>
      </w:pPr>
      <w:r w:rsidRPr="00B805DB">
        <w:rPr>
          <w:rStyle w:val="StyleUnderline"/>
        </w:rPr>
        <w:t xml:space="preserve">Currently, the </w:t>
      </w:r>
      <w:r w:rsidRPr="00FD1907">
        <w:rPr>
          <w:rStyle w:val="StyleUnderline"/>
          <w:highlight w:val="green"/>
        </w:rPr>
        <w:t>regulation of high-altitude satellite orbits is minimal</w:t>
      </w:r>
      <w:r w:rsidRPr="00B805DB">
        <w:rPr>
          <w:rStyle w:val="StyleUnderline"/>
        </w:rPr>
        <w:t xml:space="preserve">. </w:t>
      </w:r>
      <w:r w:rsidRPr="00FD1907">
        <w:rPr>
          <w:rStyle w:val="Emphasis"/>
        </w:rPr>
        <w:t>The International Telecommunication Union (ITU), a United Nations agency, allocates slots to geostationary broadcast and communication satellites in order to prevent interference</w:t>
      </w:r>
      <w:r w:rsidRPr="00B805DB">
        <w:rPr>
          <w:rStyle w:val="StyleUnderline"/>
        </w:rPr>
        <w:t xml:space="preserve">—though these slots can overlap if satellites operate on different frequencies or broadcast to non-contiguous regions on the ground. </w:t>
      </w:r>
      <w:r w:rsidRPr="00FD1907">
        <w:rPr>
          <w:sz w:val="16"/>
        </w:rPr>
        <w:t>Participation in the ITU is voluntary and is designed only to minimize broadcast interference.</w:t>
      </w:r>
    </w:p>
    <w:p w14:paraId="1D21523F" w14:textId="77777777" w:rsidR="0002177A" w:rsidRPr="00B805DB" w:rsidRDefault="0002177A" w:rsidP="0002177A">
      <w:pPr>
        <w:rPr>
          <w:rStyle w:val="StyleUnderline"/>
        </w:rPr>
      </w:pPr>
      <w:r w:rsidRPr="00FD1907">
        <w:rPr>
          <w:sz w:val="16"/>
        </w:rPr>
        <w:t xml:space="preserve">Establishing keep-out zones would go further than the ITU rules by applying to all Chinese, Russian, and U.S. satellites in both geostationary and </w:t>
      </w:r>
      <w:proofErr w:type="spellStart"/>
      <w:r w:rsidRPr="00FD1907">
        <w:rPr>
          <w:sz w:val="16"/>
        </w:rPr>
        <w:t>Molniya</w:t>
      </w:r>
      <w:proofErr w:type="spellEnd"/>
      <w:r w:rsidRPr="00FD1907">
        <w:rPr>
          <w:sz w:val="16"/>
        </w:rPr>
        <w:t xml:space="preserve"> orbits—not just geostationary satellites broadcasting at a particular frequency band—without permitting any overlap. </w:t>
      </w:r>
      <w:r w:rsidRPr="00FF7A06">
        <w:rPr>
          <w:rStyle w:val="StyleUnderline"/>
          <w:highlight w:val="green"/>
        </w:rPr>
        <w:t>It would</w:t>
      </w:r>
      <w:r w:rsidRPr="00B805DB">
        <w:rPr>
          <w:rStyle w:val="StyleUnderline"/>
        </w:rPr>
        <w:t xml:space="preserve"> begin to </w:t>
      </w:r>
      <w:r w:rsidRPr="00FF7A06">
        <w:rPr>
          <w:rStyle w:val="StyleUnderline"/>
          <w:highlight w:val="green"/>
        </w:rPr>
        <w:t>establish rules</w:t>
      </w:r>
      <w:r w:rsidRPr="00B805DB">
        <w:rPr>
          <w:rStyle w:val="StyleUnderline"/>
        </w:rPr>
        <w:t xml:space="preserve"> of the road </w:t>
      </w:r>
      <w:r w:rsidRPr="00FF7A06">
        <w:rPr>
          <w:rStyle w:val="StyleUnderline"/>
          <w:highlight w:val="green"/>
        </w:rPr>
        <w:t>for good behavior in space</w:t>
      </w:r>
      <w:r w:rsidRPr="00B805DB">
        <w:rPr>
          <w:rStyle w:val="StyleUnderline"/>
        </w:rPr>
        <w:t xml:space="preserve"> and help </w:t>
      </w:r>
      <w:r w:rsidRPr="00FF7A06">
        <w:rPr>
          <w:rStyle w:val="Emphasis"/>
        </w:rPr>
        <w:t>break the deadlock in improving space governance</w:t>
      </w:r>
      <w:r w:rsidRPr="00B805DB">
        <w:rPr>
          <w:rStyle w:val="StyleUnderline"/>
        </w:rPr>
        <w:t xml:space="preserve">. Even recognizing that </w:t>
      </w:r>
      <w:r w:rsidRPr="00FF7A06">
        <w:rPr>
          <w:rStyle w:val="StyleUnderline"/>
          <w:highlight w:val="green"/>
        </w:rPr>
        <w:t>keep-out zones</w:t>
      </w:r>
      <w:r w:rsidRPr="00B805DB">
        <w:rPr>
          <w:rStyle w:val="StyleUnderline"/>
        </w:rPr>
        <w:t xml:space="preserve"> could not </w:t>
      </w:r>
      <w:r w:rsidRPr="00FF7A06">
        <w:rPr>
          <w:rStyle w:val="Emphasis"/>
        </w:rPr>
        <w:t>physically prevent one participant state from attacking another’s satellites in conflict</w:t>
      </w:r>
      <w:r w:rsidRPr="00B805DB">
        <w:rPr>
          <w:rStyle w:val="StyleUnderline"/>
        </w:rPr>
        <w:t xml:space="preserve">—although the proposed agreement would still apply then—they </w:t>
      </w:r>
      <w:r w:rsidRPr="00FF7A06">
        <w:rPr>
          <w:rStyle w:val="StyleUnderline"/>
          <w:highlight w:val="green"/>
        </w:rPr>
        <w:t>would</w:t>
      </w:r>
      <w:r w:rsidRPr="00B805DB">
        <w:rPr>
          <w:rStyle w:val="StyleUnderline"/>
        </w:rPr>
        <w:t xml:space="preserve"> still help to </w:t>
      </w:r>
      <w:r w:rsidRPr="00FF7A06">
        <w:rPr>
          <w:rStyle w:val="StyleUnderline"/>
          <w:highlight w:val="green"/>
        </w:rPr>
        <w:t>reduce escalation risks in three ways</w:t>
      </w:r>
      <w:r w:rsidRPr="00B805DB">
        <w:rPr>
          <w:rStyle w:val="StyleUnderline"/>
        </w:rPr>
        <w:t>.</w:t>
      </w:r>
    </w:p>
    <w:p w14:paraId="225D0D16" w14:textId="77777777" w:rsidR="0002177A" w:rsidRPr="00B805DB" w:rsidRDefault="0002177A" w:rsidP="0002177A">
      <w:pPr>
        <w:rPr>
          <w:rStyle w:val="StyleUnderline"/>
        </w:rPr>
      </w:pPr>
      <w:r w:rsidRPr="00FF7A06">
        <w:rPr>
          <w:rStyle w:val="StyleUnderline"/>
          <w:highlight w:val="green"/>
        </w:rPr>
        <w:t>First, keep-out zones</w:t>
      </w:r>
      <w:r w:rsidRPr="00B805DB">
        <w:rPr>
          <w:rStyle w:val="StyleUnderline"/>
        </w:rPr>
        <w:t xml:space="preserve"> would </w:t>
      </w:r>
      <w:r w:rsidRPr="00FF7A06">
        <w:rPr>
          <w:rStyle w:val="StyleUnderline"/>
          <w:highlight w:val="green"/>
        </w:rPr>
        <w:t>mitigate the danger that repositioning</w:t>
      </w:r>
      <w:r w:rsidRPr="00B805DB">
        <w:rPr>
          <w:rStyle w:val="StyleUnderline"/>
        </w:rPr>
        <w:t xml:space="preserve"> operations </w:t>
      </w:r>
      <w:r w:rsidRPr="00FF7A06">
        <w:rPr>
          <w:rStyle w:val="StyleUnderline"/>
          <w:highlight w:val="green"/>
        </w:rPr>
        <w:t>could lead</w:t>
      </w:r>
      <w:r w:rsidRPr="00B805DB">
        <w:rPr>
          <w:rStyle w:val="StyleUnderline"/>
        </w:rPr>
        <w:t xml:space="preserve"> one state </w:t>
      </w:r>
      <w:r w:rsidRPr="00FF7A06">
        <w:rPr>
          <w:rStyle w:val="StyleUnderline"/>
          <w:highlight w:val="green"/>
        </w:rPr>
        <w:t>to wrongly conclude that</w:t>
      </w:r>
      <w:r w:rsidRPr="00B805DB">
        <w:rPr>
          <w:rStyle w:val="StyleUnderline"/>
        </w:rPr>
        <w:t xml:space="preserve"> one or more of </w:t>
      </w:r>
      <w:r w:rsidRPr="00FF7A06">
        <w:rPr>
          <w:rStyle w:val="StyleUnderline"/>
          <w:highlight w:val="green"/>
        </w:rPr>
        <w:t>its satellites were under attack</w:t>
      </w:r>
      <w:r w:rsidRPr="00B805DB">
        <w:rPr>
          <w:rStyle w:val="StyleUnderline"/>
        </w:rPr>
        <w:t xml:space="preserve">—that is, </w:t>
      </w:r>
      <w:r w:rsidRPr="00FF7A06">
        <w:rPr>
          <w:rStyle w:val="StyleUnderline"/>
          <w:highlight w:val="green"/>
        </w:rPr>
        <w:t>the zones would</w:t>
      </w:r>
      <w:r w:rsidRPr="00B805DB">
        <w:rPr>
          <w:rStyle w:val="StyleUnderline"/>
        </w:rPr>
        <w:t xml:space="preserve"> help to </w:t>
      </w:r>
      <w:r w:rsidRPr="00FF7A06">
        <w:rPr>
          <w:rStyle w:val="StyleUnderline"/>
          <w:highlight w:val="green"/>
        </w:rPr>
        <w:t>define the difference between innocuous and aggressive actions in space</w:t>
      </w:r>
      <w:r w:rsidRPr="00B805DB">
        <w:rPr>
          <w:rStyle w:val="StyleUnderline"/>
        </w:rPr>
        <w:t xml:space="preserve">. Even (or perhaps especially) in a conflict, a state that </w:t>
      </w:r>
      <w:r w:rsidRPr="00FF7A06">
        <w:rPr>
          <w:rStyle w:val="Emphasis"/>
        </w:rPr>
        <w:t>did not intend to attack a nuclear C3I satellite</w:t>
      </w:r>
      <w:r w:rsidRPr="00B805DB">
        <w:rPr>
          <w:rStyle w:val="StyleUnderline"/>
        </w:rPr>
        <w:t xml:space="preserve"> belonging to its adversary would have a </w:t>
      </w:r>
      <w:r w:rsidRPr="00FF7A06">
        <w:rPr>
          <w:rStyle w:val="Emphasis"/>
        </w:rPr>
        <w:t>clear incentive to abide by rules designed to prevent such threats</w:t>
      </w:r>
      <w:r w:rsidRPr="00B805DB">
        <w:rPr>
          <w:rStyle w:val="StyleUnderline"/>
        </w:rPr>
        <w:t xml:space="preserve"> from arising inadvertently.</w:t>
      </w:r>
    </w:p>
    <w:p w14:paraId="66CBC26E" w14:textId="77777777" w:rsidR="0002177A" w:rsidRPr="00FD1907" w:rsidRDefault="0002177A" w:rsidP="0002177A">
      <w:pPr>
        <w:rPr>
          <w:sz w:val="16"/>
        </w:rPr>
      </w:pPr>
      <w:r w:rsidRPr="00FF7A06">
        <w:rPr>
          <w:rStyle w:val="StyleUnderline"/>
          <w:highlight w:val="green"/>
        </w:rPr>
        <w:t>Second</w:t>
      </w:r>
      <w:r w:rsidRPr="00B805DB">
        <w:rPr>
          <w:rStyle w:val="StyleUnderline"/>
        </w:rPr>
        <w:t xml:space="preserve">, even </w:t>
      </w:r>
      <w:r w:rsidRPr="00FF7A06">
        <w:rPr>
          <w:rStyle w:val="StyleUnderline"/>
          <w:highlight w:val="green"/>
        </w:rPr>
        <w:t>if one participant decided to attack another’s satellites</w:t>
      </w:r>
      <w:r w:rsidRPr="00B805DB">
        <w:rPr>
          <w:rStyle w:val="StyleUnderline"/>
        </w:rPr>
        <w:t>—for whatever reason—</w:t>
      </w:r>
      <w:r w:rsidRPr="00FF7A06">
        <w:rPr>
          <w:rStyle w:val="StyleUnderline"/>
          <w:highlight w:val="green"/>
        </w:rPr>
        <w:t>keep-out zones could buy time</w:t>
      </w:r>
      <w:r w:rsidRPr="00B805DB">
        <w:rPr>
          <w:rStyle w:val="StyleUnderline"/>
        </w:rPr>
        <w:t xml:space="preserve">. </w:t>
      </w:r>
      <w:r w:rsidRPr="00FF7A06">
        <w:rPr>
          <w:rStyle w:val="StyleUnderline"/>
          <w:highlight w:val="green"/>
        </w:rPr>
        <w:t>An attacking satellite would</w:t>
      </w:r>
      <w:r w:rsidRPr="00B805DB">
        <w:rPr>
          <w:rStyle w:val="StyleUnderline"/>
        </w:rPr>
        <w:t xml:space="preserve"> typically have to </w:t>
      </w:r>
      <w:r w:rsidRPr="00FF7A06">
        <w:rPr>
          <w:rStyle w:val="StyleUnderline"/>
          <w:highlight w:val="green"/>
        </w:rPr>
        <w:t>close in on a target before launching an attack</w:t>
      </w:r>
      <w:r w:rsidRPr="00B805DB">
        <w:rPr>
          <w:rStyle w:val="StyleUnderline"/>
        </w:rPr>
        <w:t xml:space="preserve"> (how close it would need to come would depend on its capabilities).</w:t>
      </w:r>
      <w:r w:rsidRPr="00FD1907">
        <w:rPr>
          <w:sz w:val="16"/>
        </w:rPr>
        <w:t xml:space="preserve">14 This process would not be instantaneous. </w:t>
      </w:r>
      <w:r w:rsidRPr="00FF7A06">
        <w:rPr>
          <w:rStyle w:val="StyleUnderline"/>
          <w:highlight w:val="green"/>
        </w:rPr>
        <w:t>If the target</w:t>
      </w:r>
      <w:r w:rsidRPr="00B805DB">
        <w:rPr>
          <w:rStyle w:val="StyleUnderline"/>
        </w:rPr>
        <w:t xml:space="preserve"> state </w:t>
      </w:r>
      <w:r w:rsidRPr="00FF7A06">
        <w:rPr>
          <w:rStyle w:val="StyleUnderline"/>
          <w:highlight w:val="green"/>
        </w:rPr>
        <w:t>detected a violation</w:t>
      </w:r>
      <w:r w:rsidRPr="00B805DB">
        <w:rPr>
          <w:rStyle w:val="StyleUnderline"/>
        </w:rPr>
        <w:t xml:space="preserve"> of its keep-out zones </w:t>
      </w:r>
      <w:r w:rsidRPr="00FF7A06">
        <w:rPr>
          <w:rStyle w:val="StyleUnderline"/>
          <w:highlight w:val="green"/>
        </w:rPr>
        <w:t>before the attacking satellites</w:t>
      </w:r>
      <w:r w:rsidRPr="00B805DB">
        <w:rPr>
          <w:rStyle w:val="StyleUnderline"/>
        </w:rPr>
        <w:t xml:space="preserve"> were able to </w:t>
      </w:r>
      <w:r w:rsidRPr="00FF7A06">
        <w:rPr>
          <w:rStyle w:val="StyleUnderline"/>
          <w:highlight w:val="green"/>
        </w:rPr>
        <w:t>execute the attack</w:t>
      </w:r>
      <w:r w:rsidRPr="00B805DB">
        <w:rPr>
          <w:rStyle w:val="StyleUnderline"/>
        </w:rPr>
        <w:t xml:space="preserve">, </w:t>
      </w:r>
      <w:r w:rsidRPr="00FF7A06">
        <w:rPr>
          <w:rStyle w:val="StyleUnderline"/>
          <w:highlight w:val="green"/>
        </w:rPr>
        <w:t>it could take preventative action</w:t>
      </w:r>
      <w:r w:rsidRPr="00B805DB">
        <w:rPr>
          <w:rStyle w:val="StyleUnderline"/>
        </w:rPr>
        <w:t xml:space="preserve"> (by, </w:t>
      </w:r>
      <w:r w:rsidRPr="00FF7A06">
        <w:rPr>
          <w:rStyle w:val="Emphasis"/>
        </w:rPr>
        <w:t>for example, maneuvering its satellites away from the attacking ones</w:t>
      </w:r>
      <w:r w:rsidRPr="00B805DB">
        <w:rPr>
          <w:rStyle w:val="StyleUnderline"/>
        </w:rPr>
        <w:t xml:space="preserve">). </w:t>
      </w:r>
      <w:r w:rsidRPr="00FF7A06">
        <w:rPr>
          <w:rStyle w:val="StyleUnderline"/>
          <w:highlight w:val="green"/>
        </w:rPr>
        <w:t>Increasing the warning time of an intentional attack would</w:t>
      </w:r>
      <w:r w:rsidRPr="00B805DB">
        <w:rPr>
          <w:rStyle w:val="StyleUnderline"/>
        </w:rPr>
        <w:t xml:space="preserve"> also </w:t>
      </w:r>
      <w:r w:rsidRPr="00FF7A06">
        <w:rPr>
          <w:rStyle w:val="StyleUnderline"/>
          <w:highlight w:val="green"/>
        </w:rPr>
        <w:t>reduce</w:t>
      </w:r>
      <w:r w:rsidRPr="00B805DB">
        <w:rPr>
          <w:rStyle w:val="StyleUnderline"/>
        </w:rPr>
        <w:t xml:space="preserve"> the likelihood of </w:t>
      </w:r>
      <w:r w:rsidRPr="00FF7A06">
        <w:rPr>
          <w:rStyle w:val="StyleUnderline"/>
          <w:highlight w:val="green"/>
        </w:rPr>
        <w:t>escalation resulting from time pressure</w:t>
      </w:r>
      <w:r w:rsidRPr="00B805DB">
        <w:rPr>
          <w:rStyle w:val="StyleUnderline"/>
        </w:rPr>
        <w:t>.</w:t>
      </w:r>
    </w:p>
    <w:p w14:paraId="31EEF411" w14:textId="77777777" w:rsidR="0002177A" w:rsidRPr="00FD1907" w:rsidRDefault="0002177A" w:rsidP="0002177A">
      <w:pPr>
        <w:rPr>
          <w:sz w:val="16"/>
        </w:rPr>
      </w:pPr>
      <w:r w:rsidRPr="00D574DC">
        <w:rPr>
          <w:rStyle w:val="Emphasis"/>
        </w:rPr>
        <w:t>The margin of warning afforded by keep-out zones would depend, in part, on their size. Fuel-efficient maneuvers in geostationary orbit to cross from the edge to the center of a 700-kilometer keep-out zone would require about one day</w:t>
      </w:r>
      <w:r w:rsidRPr="00B805DB">
        <w:rPr>
          <w:rStyle w:val="StyleUnderline"/>
        </w:rPr>
        <w:t xml:space="preserve"> (see appendix B for more details).</w:t>
      </w:r>
      <w:r w:rsidRPr="00FD1907">
        <w:rPr>
          <w:sz w:val="16"/>
        </w:rPr>
        <w:t xml:space="preserve"> Faster crossing would be possible by using larger amounts of fuel. </w:t>
      </w:r>
      <w:r w:rsidRPr="00B805DB">
        <w:rPr>
          <w:rStyle w:val="StyleUnderline"/>
        </w:rPr>
        <w:t>For example, the same keep-out zone could be crossed in six hours by expending the same amount of fuel that a communication satellite typically uses each year for station keeping</w:t>
      </w:r>
      <w:r w:rsidRPr="00FD1907">
        <w:rPr>
          <w:sz w:val="16"/>
        </w:rPr>
        <w:t xml:space="preserve"> (that is, making minor adjustments so the satellite remains in its correct orbit during day-to-day operations). Larger keep-out zones would buy more warning time and further complicate attacks—but they would be more disruptive to satellite operations. The keep-out distance of 700 kilometers proposed here aims to strike a balance between increasing warning and reducing disruption.</w:t>
      </w:r>
    </w:p>
    <w:p w14:paraId="3715FE8D" w14:textId="77777777" w:rsidR="0002177A" w:rsidRPr="00FD1907" w:rsidRDefault="0002177A" w:rsidP="0002177A">
      <w:pPr>
        <w:rPr>
          <w:rStyle w:val="StyleUnderline"/>
        </w:rPr>
      </w:pPr>
      <w:r w:rsidRPr="00FF7A06">
        <w:rPr>
          <w:rStyle w:val="StyleUnderline"/>
          <w:highlight w:val="green"/>
        </w:rPr>
        <w:t>Third, each</w:t>
      </w:r>
      <w:r w:rsidRPr="00FD1907">
        <w:rPr>
          <w:rStyle w:val="StyleUnderline"/>
        </w:rPr>
        <w:t xml:space="preserve"> state </w:t>
      </w:r>
      <w:r w:rsidRPr="00FF7A06">
        <w:rPr>
          <w:rStyle w:val="StyleUnderline"/>
          <w:highlight w:val="green"/>
        </w:rPr>
        <w:t>could use negotiations</w:t>
      </w:r>
      <w:r w:rsidRPr="00FD1907">
        <w:rPr>
          <w:rStyle w:val="StyleUnderline"/>
        </w:rPr>
        <w:t xml:space="preserve"> to </w:t>
      </w:r>
      <w:r w:rsidRPr="00FF7A06">
        <w:rPr>
          <w:rStyle w:val="Emphasis"/>
        </w:rPr>
        <w:t>underscore to the others the dangers of attacking its high-altitude satellites</w:t>
      </w:r>
      <w:r w:rsidRPr="00FD1907">
        <w:rPr>
          <w:rStyle w:val="StyleUnderline"/>
        </w:rPr>
        <w:t>.</w:t>
      </w:r>
      <w:r>
        <w:t xml:space="preserve"> </w:t>
      </w:r>
      <w:r w:rsidRPr="00FD1907">
        <w:rPr>
          <w:rStyle w:val="StyleUnderline"/>
        </w:rPr>
        <w:t xml:space="preserve">Such </w:t>
      </w:r>
      <w:r w:rsidRPr="00FF7A06">
        <w:rPr>
          <w:rStyle w:val="StyleUnderline"/>
          <w:highlight w:val="green"/>
        </w:rPr>
        <w:t>messaging could reduce the likelihood of one participant’s deliberately attacking</w:t>
      </w:r>
      <w:r w:rsidRPr="00FD1907">
        <w:rPr>
          <w:rStyle w:val="StyleUnderline"/>
        </w:rPr>
        <w:t xml:space="preserve"> another’s dual-use satellites in an effort </w:t>
      </w:r>
      <w:r w:rsidRPr="00FF7A06">
        <w:rPr>
          <w:rStyle w:val="StyleUnderline"/>
          <w:highlight w:val="green"/>
        </w:rPr>
        <w:t>to win</w:t>
      </w:r>
      <w:r w:rsidRPr="00FD1907">
        <w:rPr>
          <w:rStyle w:val="StyleUnderline"/>
        </w:rPr>
        <w:t xml:space="preserve"> (or at least not lose) </w:t>
      </w:r>
      <w:r w:rsidRPr="00FF7A06">
        <w:rPr>
          <w:rStyle w:val="StyleUnderline"/>
          <w:highlight w:val="green"/>
        </w:rPr>
        <w:t>a conventional war</w:t>
      </w:r>
      <w:r w:rsidRPr="00FD1907">
        <w:rPr>
          <w:rStyle w:val="StyleUnderline"/>
        </w:rPr>
        <w:t xml:space="preserve"> because it had underestimated the consequent risk of nuclear escalation.</w:t>
      </w:r>
    </w:p>
    <w:p w14:paraId="61D340E9" w14:textId="77777777" w:rsidR="0002177A" w:rsidRDefault="0002177A" w:rsidP="0002177A">
      <w:pPr>
        <w:pStyle w:val="Heading4"/>
      </w:pPr>
      <w:r>
        <w:t>Space wars destroys satellites which hinders innovation and deters private companies.</w:t>
      </w:r>
    </w:p>
    <w:p w14:paraId="006E14BF" w14:textId="77777777" w:rsidR="0002177A" w:rsidRPr="000A21FD" w:rsidRDefault="0002177A" w:rsidP="0002177A">
      <w:pPr>
        <w:rPr>
          <w:rStyle w:val="Style13ptBold"/>
        </w:rPr>
      </w:pPr>
      <w:r>
        <w:rPr>
          <w:rStyle w:val="Style13ptBold"/>
        </w:rPr>
        <w:t>Thomas Roberts, space security researcher at the Center for Strategic and International Studies, writes in 2017:</w:t>
      </w:r>
    </w:p>
    <w:p w14:paraId="1A1E9EA8" w14:textId="77777777" w:rsidR="0002177A" w:rsidRPr="00FD1907" w:rsidRDefault="0002177A" w:rsidP="0002177A">
      <w:r w:rsidRPr="00FD1907">
        <w:t xml:space="preserve">Thomas </w:t>
      </w:r>
      <w:proofErr w:type="spellStart"/>
      <w:r w:rsidRPr="00FD1907">
        <w:t>GonzáLez</w:t>
      </w:r>
      <w:proofErr w:type="spellEnd"/>
      <w:r w:rsidRPr="00FD1907">
        <w:t xml:space="preserve"> </w:t>
      </w:r>
      <w:r w:rsidRPr="00FD1907">
        <w:rPr>
          <w:rStyle w:val="Style13ptBold"/>
        </w:rPr>
        <w:t>Roberts 17</w:t>
      </w:r>
      <w:r w:rsidRPr="00FD1907">
        <w:t xml:space="preserve"> (Thomas </w:t>
      </w:r>
      <w:proofErr w:type="spellStart"/>
      <w:r w:rsidRPr="00FD1907">
        <w:t>GonzáLez</w:t>
      </w:r>
      <w:proofErr w:type="spellEnd"/>
      <w:r w:rsidRPr="00FD1907">
        <w:t xml:space="preserve"> Roberts, </w:t>
      </w:r>
      <w:r>
        <w:t>S</w:t>
      </w:r>
      <w:r w:rsidRPr="00FD1907">
        <w:t xml:space="preserve">pace security researcher at the Center for Strategic and International Studies) Why We Should Be Worried about a War in </w:t>
      </w:r>
      <w:proofErr w:type="gramStart"/>
      <w:r w:rsidRPr="00FD1907">
        <w:t>Space  12</w:t>
      </w:r>
      <w:proofErr w:type="gramEnd"/>
      <w:r w:rsidRPr="00FD1907">
        <w:t>-15-2017 Atlantic https://www.theatlantic.com/science/archive/2017/12/why-we-should-be-worried-about-a-war-in-space/548507/ //</w:t>
      </w:r>
      <w:proofErr w:type="spellStart"/>
      <w:r w:rsidRPr="00FD1907">
        <w:t>DebateDrills</w:t>
      </w:r>
      <w:proofErr w:type="spellEnd"/>
      <w:r w:rsidRPr="00FD1907">
        <w:t xml:space="preserve"> TJ</w:t>
      </w:r>
    </w:p>
    <w:p w14:paraId="23B96083" w14:textId="77777777" w:rsidR="0002177A" w:rsidRPr="00E62D6E" w:rsidRDefault="0002177A" w:rsidP="0002177A">
      <w:pPr>
        <w:rPr>
          <w:sz w:val="16"/>
          <w:szCs w:val="16"/>
        </w:rPr>
      </w:pPr>
      <w:r w:rsidRPr="00E62D6E">
        <w:rPr>
          <w:sz w:val="16"/>
          <w:szCs w:val="16"/>
        </w:rPr>
        <w:t>One hundred miles above the Earth’s surface, orbiting the planet at thousands of miles per hour, the six people aboard the International Space Station enjoy a perfect isolation from the chaos of earthly conflict. Outer space has never been a military battleground. But that may not last forever. The debate in Congress over whether to create a Space Corps comes at a time when governments around the world are engaged in a bigger international struggle over how militaries should operate in space. Fundamental changes are already underway. No longer confined to the fiction shelf, space warfare is likely on the horizon.</w:t>
      </w:r>
    </w:p>
    <w:p w14:paraId="19B83987" w14:textId="77777777" w:rsidR="0002177A" w:rsidRPr="00E62D6E" w:rsidRDefault="0002177A" w:rsidP="0002177A">
      <w:pPr>
        <w:rPr>
          <w:sz w:val="16"/>
        </w:rPr>
      </w:pPr>
      <w:r w:rsidRPr="00E62D6E">
        <w:rPr>
          <w:sz w:val="16"/>
        </w:rPr>
        <w:t xml:space="preserve">While agreements for how to operate in other international domains, like the open sea, airspace, and even cyberspace, have already been established, </w:t>
      </w:r>
      <w:r w:rsidRPr="00E62D6E">
        <w:rPr>
          <w:rStyle w:val="StyleUnderline"/>
        </w:rPr>
        <w:t>the major space powers—the United States, Russia, and China—have not agreed upon a rulebook outlining what constitutes bad behavior in space.</w:t>
      </w:r>
      <w:r w:rsidRPr="00E62D6E">
        <w:rPr>
          <w:sz w:val="16"/>
        </w:rPr>
        <w:t xml:space="preserve"> It’s presumed that International Humanitarian Law would apply in outer space—protecting the civilian astronauts aboard the International Space Station—but it’s unclear whether damaging civilian satellites or the space environment itself is covered under the agreement. With only a limited history of dangerous behavior to study, and few, outdated guidelines in place, a war in space would be a war with potentially more consequences, but far fewer rules, than one on Earth.</w:t>
      </w:r>
    </w:p>
    <w:p w14:paraId="4B83A727" w14:textId="77777777" w:rsidR="0002177A" w:rsidRPr="00E62D6E" w:rsidRDefault="0002177A" w:rsidP="0002177A">
      <w:pPr>
        <w:rPr>
          <w:sz w:val="16"/>
        </w:rPr>
      </w:pPr>
      <w:r w:rsidRPr="00E62D6E">
        <w:rPr>
          <w:sz w:val="16"/>
        </w:rPr>
        <w:t xml:space="preserve">Although there has never been a military conflict in space, the history of human activity above our atmosphere is not entirely benign. </w:t>
      </w:r>
      <w:r w:rsidRPr="00E62D6E">
        <w:rPr>
          <w:rStyle w:val="StyleUnderline"/>
          <w:highlight w:val="green"/>
        </w:rPr>
        <w:t>In 1962, the U</w:t>
      </w:r>
      <w:r w:rsidRPr="00E62D6E">
        <w:rPr>
          <w:rStyle w:val="StyleUnderline"/>
        </w:rPr>
        <w:t xml:space="preserve">nited </w:t>
      </w:r>
      <w:r w:rsidRPr="00E62D6E">
        <w:rPr>
          <w:rStyle w:val="StyleUnderline"/>
          <w:highlight w:val="green"/>
        </w:rPr>
        <w:t>S</w:t>
      </w:r>
      <w:r w:rsidRPr="00E62D6E">
        <w:rPr>
          <w:rStyle w:val="StyleUnderline"/>
        </w:rPr>
        <w:t xml:space="preserve">tates </w:t>
      </w:r>
      <w:r w:rsidRPr="00E62D6E">
        <w:rPr>
          <w:rStyle w:val="StyleUnderline"/>
          <w:highlight w:val="green"/>
        </w:rPr>
        <w:t xml:space="preserve">detonated </w:t>
      </w:r>
      <w:proofErr w:type="gramStart"/>
      <w:r w:rsidRPr="00E62D6E">
        <w:rPr>
          <w:rStyle w:val="StyleUnderline"/>
          <w:highlight w:val="green"/>
        </w:rPr>
        <w:t>a 1.4 megaton nuclear weapon 250 miles</w:t>
      </w:r>
      <w:proofErr w:type="gramEnd"/>
      <w:r w:rsidRPr="00E62D6E">
        <w:rPr>
          <w:rStyle w:val="StyleUnderline"/>
          <w:highlight w:val="green"/>
        </w:rPr>
        <w:t xml:space="preserve"> above the Earth’s surface.</w:t>
      </w:r>
      <w:r w:rsidRPr="00E62D6E">
        <w:rPr>
          <w:rStyle w:val="StyleUnderline"/>
        </w:rPr>
        <w:t xml:space="preserve"> </w:t>
      </w:r>
      <w:r w:rsidRPr="00E62D6E">
        <w:rPr>
          <w:rStyle w:val="StyleUnderline"/>
          <w:highlight w:val="green"/>
        </w:rPr>
        <w:t>The blast destroyed</w:t>
      </w:r>
      <w:r w:rsidRPr="00E62D6E">
        <w:rPr>
          <w:rStyle w:val="StyleUnderline"/>
        </w:rPr>
        <w:t xml:space="preserve"> approximately </w:t>
      </w:r>
      <w:r w:rsidRPr="00E62D6E">
        <w:rPr>
          <w:rStyle w:val="StyleUnderline"/>
          <w:highlight w:val="green"/>
        </w:rPr>
        <w:t>one third of satellites in orbit and poisoned the most used region of space with radiation</w:t>
      </w:r>
      <w:r w:rsidRPr="00E62D6E">
        <w:rPr>
          <w:rStyle w:val="StyleUnderline"/>
        </w:rPr>
        <w:t xml:space="preserve"> that lasted for years.</w:t>
      </w:r>
      <w:r w:rsidRPr="00E62D6E">
        <w:rPr>
          <w:sz w:val="16"/>
        </w:rPr>
        <w:t xml:space="preserve"> Although the United States, Russia, and others soon agreed to a treaty to prevent another nuclear test in space, China and North Korea never signed it. </w:t>
      </w:r>
      <w:r w:rsidRPr="00E62D6E">
        <w:rPr>
          <w:rStyle w:val="StyleUnderline"/>
          <w:highlight w:val="green"/>
        </w:rPr>
        <w:t>In 2007, China tested an anti-satellite weapon</w:t>
      </w:r>
      <w:r w:rsidRPr="00E62D6E">
        <w:rPr>
          <w:rStyle w:val="StyleUnderline"/>
        </w:rPr>
        <w:t xml:space="preserve">, a conventionally-armed missile </w:t>
      </w:r>
      <w:r w:rsidRPr="00E62D6E">
        <w:rPr>
          <w:rStyle w:val="StyleUnderline"/>
          <w:highlight w:val="green"/>
        </w:rPr>
        <w:t>designed to target and destroy a satellite</w:t>
      </w:r>
      <w:r w:rsidRPr="00E62D6E">
        <w:rPr>
          <w:rStyle w:val="StyleUnderline"/>
        </w:rPr>
        <w:t xml:space="preserve"> in orbit.</w:t>
      </w:r>
      <w:r w:rsidRPr="00E62D6E">
        <w:rPr>
          <w:sz w:val="16"/>
        </w:rPr>
        <w:t xml:space="preserve"> In the process, </w:t>
      </w:r>
      <w:r w:rsidRPr="00E62D6E">
        <w:rPr>
          <w:rStyle w:val="StyleUnderline"/>
          <w:highlight w:val="green"/>
        </w:rPr>
        <w:t>it</w:t>
      </w:r>
      <w:r w:rsidRPr="00E62D6E">
        <w:rPr>
          <w:rStyle w:val="StyleUnderline"/>
        </w:rPr>
        <w:t xml:space="preserve"> </w:t>
      </w:r>
      <w:r w:rsidRPr="00E62D6E">
        <w:rPr>
          <w:rStyle w:val="Emphasis"/>
        </w:rPr>
        <w:t>annihilated an old Chinese weather satellite</w:t>
      </w:r>
      <w:r w:rsidRPr="00E62D6E">
        <w:rPr>
          <w:rStyle w:val="StyleUnderline"/>
        </w:rPr>
        <w:t xml:space="preserve"> and </w:t>
      </w:r>
      <w:r w:rsidRPr="00E62D6E">
        <w:rPr>
          <w:rStyle w:val="StyleUnderline"/>
          <w:highlight w:val="green"/>
        </w:rPr>
        <w:t>created high-velocity shrapnel that</w:t>
      </w:r>
      <w:r w:rsidRPr="00E62D6E">
        <w:rPr>
          <w:rStyle w:val="StyleUnderline"/>
        </w:rPr>
        <w:t xml:space="preserve"> still </w:t>
      </w:r>
      <w:r w:rsidRPr="00E62D6E">
        <w:rPr>
          <w:rStyle w:val="StyleUnderline"/>
          <w:highlight w:val="green"/>
        </w:rPr>
        <w:t>threatens other satellites</w:t>
      </w:r>
      <w:r w:rsidRPr="00E62D6E">
        <w:rPr>
          <w:rStyle w:val="StyleUnderline"/>
        </w:rPr>
        <w:t>.</w:t>
      </w:r>
      <w:r w:rsidRPr="00E62D6E">
        <w:rPr>
          <w:sz w:val="16"/>
        </w:rPr>
        <w:t xml:space="preserve"> </w:t>
      </w:r>
      <w:r w:rsidRPr="00E62D6E">
        <w:rPr>
          <w:rStyle w:val="StyleUnderline"/>
        </w:rPr>
        <w:t xml:space="preserve">Even though demonstrations like this have consequences for everyone, </w:t>
      </w:r>
      <w:r w:rsidRPr="00E62D6E">
        <w:rPr>
          <w:rStyle w:val="StyleUnderline"/>
          <w:highlight w:val="green"/>
        </w:rPr>
        <w:t>countries</w:t>
      </w:r>
      <w:r w:rsidRPr="00E62D6E">
        <w:rPr>
          <w:rStyle w:val="StyleUnderline"/>
        </w:rPr>
        <w:t xml:space="preserve"> are free to </w:t>
      </w:r>
      <w:r w:rsidRPr="00E62D6E">
        <w:rPr>
          <w:rStyle w:val="StyleUnderline"/>
          <w:highlight w:val="green"/>
        </w:rPr>
        <w:t>carry them out as they see fit</w:t>
      </w:r>
      <w:r w:rsidRPr="00E62D6E">
        <w:rPr>
          <w:rStyle w:val="StyleUnderline"/>
        </w:rPr>
        <w:t>.</w:t>
      </w:r>
      <w:r w:rsidRPr="00E62D6E">
        <w:rPr>
          <w:sz w:val="16"/>
        </w:rPr>
        <w:t xml:space="preserve"> No treaties address this kind of test, the creation of space debris, or the endangerment of other satellites.</w:t>
      </w:r>
    </w:p>
    <w:p w14:paraId="14B060B8" w14:textId="77777777" w:rsidR="0002177A" w:rsidRPr="00E62D6E" w:rsidRDefault="0002177A" w:rsidP="0002177A">
      <w:pPr>
        <w:rPr>
          <w:rStyle w:val="Emphasis"/>
        </w:rPr>
      </w:pPr>
      <w:r w:rsidRPr="00041B54">
        <w:rPr>
          <w:rStyle w:val="Emphasis"/>
          <w:highlight w:val="green"/>
        </w:rPr>
        <w:t>The U.S. has the most to lose</w:t>
      </w:r>
      <w:r w:rsidRPr="00E62D6E">
        <w:rPr>
          <w:rStyle w:val="Emphasis"/>
        </w:rPr>
        <w:t xml:space="preserve"> in a space-based conflict</w:t>
      </w:r>
    </w:p>
    <w:p w14:paraId="4D7B3109" w14:textId="77777777" w:rsidR="0002177A" w:rsidRPr="00E62D6E" w:rsidRDefault="0002177A" w:rsidP="0002177A">
      <w:pPr>
        <w:rPr>
          <w:sz w:val="16"/>
        </w:rPr>
      </w:pPr>
      <w:r w:rsidRPr="00E62D6E">
        <w:rPr>
          <w:sz w:val="16"/>
        </w:rPr>
        <w:t xml:space="preserve">With by far the most satellites in orbit, </w:t>
      </w:r>
      <w:r w:rsidRPr="00E62D6E">
        <w:rPr>
          <w:rStyle w:val="StyleUnderline"/>
        </w:rPr>
        <w:t xml:space="preserve">the U.S. has the </w:t>
      </w:r>
      <w:r w:rsidRPr="00041B54">
        <w:rPr>
          <w:rStyle w:val="Emphasis"/>
        </w:rPr>
        <w:t>most to gain by establishing norms</w:t>
      </w:r>
      <w:r w:rsidRPr="00E62D6E">
        <w:rPr>
          <w:sz w:val="16"/>
        </w:rPr>
        <w:t xml:space="preserve">, but also the most to lose. </w:t>
      </w:r>
      <w:r w:rsidRPr="00E62D6E">
        <w:rPr>
          <w:rStyle w:val="StyleUnderline"/>
        </w:rPr>
        <w:t xml:space="preserve">Almost </w:t>
      </w:r>
      <w:r w:rsidRPr="00041B54">
        <w:rPr>
          <w:rStyle w:val="StyleUnderline"/>
          <w:highlight w:val="green"/>
        </w:rPr>
        <w:t>half of all operational satellites are owned</w:t>
      </w:r>
      <w:r w:rsidRPr="00E62D6E">
        <w:rPr>
          <w:rStyle w:val="StyleUnderline"/>
        </w:rPr>
        <w:t xml:space="preserve"> and operated </w:t>
      </w:r>
      <w:r w:rsidRPr="00041B54">
        <w:rPr>
          <w:rStyle w:val="StyleUnderline"/>
          <w:highlight w:val="green"/>
        </w:rPr>
        <w:t>by the U</w:t>
      </w:r>
      <w:r w:rsidRPr="00E62D6E">
        <w:rPr>
          <w:rStyle w:val="StyleUnderline"/>
        </w:rPr>
        <w:t xml:space="preserve">nited </w:t>
      </w:r>
      <w:r w:rsidRPr="00041B54">
        <w:rPr>
          <w:rStyle w:val="StyleUnderline"/>
          <w:highlight w:val="green"/>
        </w:rPr>
        <w:t>S</w:t>
      </w:r>
      <w:r w:rsidRPr="00E62D6E">
        <w:rPr>
          <w:rStyle w:val="StyleUnderline"/>
        </w:rPr>
        <w:t xml:space="preserve">tates </w:t>
      </w:r>
      <w:r w:rsidRPr="00041B54">
        <w:rPr>
          <w:rStyle w:val="StyleUnderline"/>
          <w:highlight w:val="green"/>
        </w:rPr>
        <w:t>government or American</w:t>
      </w:r>
      <w:r w:rsidRPr="00E62D6E">
        <w:rPr>
          <w:rStyle w:val="StyleUnderline"/>
        </w:rPr>
        <w:t xml:space="preserve"> commercial </w:t>
      </w:r>
      <w:r w:rsidRPr="00041B54">
        <w:rPr>
          <w:rStyle w:val="StyleUnderline"/>
          <w:highlight w:val="green"/>
        </w:rPr>
        <w:t>companies</w:t>
      </w:r>
      <w:r w:rsidRPr="00E62D6E">
        <w:rPr>
          <w:rStyle w:val="StyleUnderline"/>
        </w:rPr>
        <w:t>. That’s twice as many as Russia and China, combined.</w:t>
      </w:r>
      <w:r w:rsidRPr="00E62D6E">
        <w:rPr>
          <w:sz w:val="16"/>
        </w:rPr>
        <w:t xml:space="preserve"> Space may seem distant, but what happens there affects our everyday lives on the ground. When we use our phones to plan a trip, we depend on American GPS satellites to guide us. </w:t>
      </w:r>
      <w:r w:rsidRPr="00041B54">
        <w:rPr>
          <w:rStyle w:val="Emphasis"/>
        </w:rPr>
        <w:t>When the U.S. military deploys troops overseas, satellite communications connect forces on the ground to control centers. When North Korea launches an intercontinental ballistic missile, the U.S. and its allies depend on early-warning satellites to detect it.</w:t>
      </w:r>
    </w:p>
    <w:p w14:paraId="0A14F6F9" w14:textId="77777777" w:rsidR="0002177A" w:rsidRDefault="0002177A" w:rsidP="0002177A"/>
    <w:p w14:paraId="6153539F" w14:textId="77777777" w:rsidR="0002177A" w:rsidRPr="0002177A" w:rsidRDefault="0002177A" w:rsidP="0002177A">
      <w:pPr>
        <w:pStyle w:val="Heading4"/>
        <w:rPr>
          <w:rStyle w:val="Style13ptBold"/>
          <w:b/>
          <w:bCs w:val="0"/>
          <w:u w:val="none"/>
        </w:rPr>
      </w:pPr>
      <w:r w:rsidRPr="0002177A">
        <w:rPr>
          <w:rStyle w:val="Style13ptBold"/>
          <w:b/>
          <w:bCs w:val="0"/>
          <w:u w:val="none"/>
        </w:rPr>
        <w:t>Recall the Greg Autry Evidence. It explains that space research solves climate change because it allows for efficient solar panels in space and spinoff technologies that reduce fuel emissions.</w:t>
      </w:r>
    </w:p>
    <w:p w14:paraId="54BBD832" w14:textId="77777777" w:rsidR="0002177A" w:rsidRDefault="0002177A" w:rsidP="0002177A"/>
    <w:p w14:paraId="4561E369" w14:textId="77777777" w:rsidR="0002177A" w:rsidRDefault="0002177A" w:rsidP="0002177A"/>
    <w:p w14:paraId="575E068A" w14:textId="2BBEAEF0" w:rsidR="0002177A" w:rsidRDefault="0002177A" w:rsidP="00D34DB8">
      <w:pPr>
        <w:pStyle w:val="Heading1"/>
        <w:jc w:val="left"/>
      </w:pPr>
    </w:p>
    <w:p w14:paraId="59EA911C" w14:textId="0FB0CBE1" w:rsidR="00E42E4C" w:rsidRDefault="00E42E4C" w:rsidP="00D34DB8">
      <w:pPr>
        <w:pStyle w:val="Heading2"/>
        <w:jc w:val="left"/>
      </w:pPr>
    </w:p>
    <w:p w14:paraId="083E8848" w14:textId="77777777" w:rsidR="00D34DB8" w:rsidRPr="00D34DB8" w:rsidRDefault="00D34DB8" w:rsidP="00D34DB8"/>
    <w:sectPr w:rsidR="00D34DB8" w:rsidRPr="00D34DB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177A"/>
    <w:rsid w:val="000029E3"/>
    <w:rsid w:val="000029E8"/>
    <w:rsid w:val="00004225"/>
    <w:rsid w:val="000066CA"/>
    <w:rsid w:val="00007264"/>
    <w:rsid w:val="000076A9"/>
    <w:rsid w:val="00014FAD"/>
    <w:rsid w:val="00015D2A"/>
    <w:rsid w:val="0002177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90A"/>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DB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EEA65C"/>
  <w14:defaultImageDpi w14:val="300"/>
  <w15:docId w15:val="{A5B70D63-0874-8042-94EF-04254993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177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217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17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17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02177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217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177A"/>
  </w:style>
  <w:style w:type="character" w:customStyle="1" w:styleId="Heading1Char">
    <w:name w:val="Heading 1 Char"/>
    <w:aliases w:val="Pocket Char"/>
    <w:basedOn w:val="DefaultParagraphFont"/>
    <w:link w:val="Heading1"/>
    <w:uiPriority w:val="9"/>
    <w:rsid w:val="000217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17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177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217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177A"/>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02177A"/>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02177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2177A"/>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02177A"/>
    <w:rPr>
      <w:color w:val="auto"/>
      <w:u w:val="none"/>
    </w:rPr>
  </w:style>
  <w:style w:type="paragraph" w:styleId="DocumentMap">
    <w:name w:val="Document Map"/>
    <w:basedOn w:val="Normal"/>
    <w:link w:val="DocumentMapChar"/>
    <w:uiPriority w:val="99"/>
    <w:semiHidden/>
    <w:unhideWhenUsed/>
    <w:rsid w:val="000217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177A"/>
    <w:rPr>
      <w:rFonts w:ascii="Lucida Grande" w:hAnsi="Lucida Grande" w:cs="Lucida Grande"/>
    </w:rPr>
  </w:style>
  <w:style w:type="paragraph" w:customStyle="1" w:styleId="textbold">
    <w:name w:val="text bold"/>
    <w:basedOn w:val="Normal"/>
    <w:link w:val="Emphasis"/>
    <w:uiPriority w:val="20"/>
    <w:qFormat/>
    <w:rsid w:val="0002177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Debate Normal Char"/>
    <w:basedOn w:val="DefaultParagraphFont"/>
    <w:link w:val="Title"/>
    <w:qFormat/>
    <w:rsid w:val="0002177A"/>
    <w:rPr>
      <w:u w:val="single"/>
    </w:rPr>
  </w:style>
  <w:style w:type="paragraph" w:styleId="Title">
    <w:name w:val="Title"/>
    <w:aliases w:val="title,UNDERLINE,Cites and Cards,Bold Underlined,Debate Normal"/>
    <w:basedOn w:val="Normal"/>
    <w:next w:val="Normal"/>
    <w:link w:val="TitleChar"/>
    <w:qFormat/>
    <w:rsid w:val="0002177A"/>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02177A"/>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02177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2177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3667</Words>
  <Characters>20904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1</cp:revision>
  <dcterms:created xsi:type="dcterms:W3CDTF">2022-01-29T17:56:00Z</dcterms:created>
  <dcterms:modified xsi:type="dcterms:W3CDTF">2022-01-29T18:39:00Z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