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5D56C2" w14:textId="7D180571" w:rsidR="005133F0" w:rsidRPr="00C83227" w:rsidRDefault="005133F0" w:rsidP="005133F0">
      <w:pPr>
        <w:pStyle w:val="Heading1"/>
        <w:rPr>
          <w:rFonts w:asciiTheme="majorHAnsi" w:hAnsiTheme="majorHAnsi" w:cstheme="majorHAnsi"/>
          <w:color w:val="000000" w:themeColor="text1"/>
        </w:rPr>
      </w:pPr>
      <w:r w:rsidRPr="00C83227">
        <w:rPr>
          <w:rFonts w:asciiTheme="majorHAnsi" w:hAnsiTheme="majorHAnsi" w:cstheme="majorHAnsi"/>
          <w:color w:val="000000" w:themeColor="text1"/>
        </w:rPr>
        <w:t>1AC</w:t>
      </w:r>
    </w:p>
    <w:p w14:paraId="5FD650AD" w14:textId="77777777" w:rsidR="005133F0" w:rsidRPr="00C83227" w:rsidRDefault="005133F0" w:rsidP="005133F0">
      <w:pPr>
        <w:pStyle w:val="Heading2"/>
        <w:rPr>
          <w:rFonts w:asciiTheme="majorHAnsi" w:hAnsiTheme="majorHAnsi" w:cstheme="majorHAnsi"/>
          <w:color w:val="000000" w:themeColor="text1"/>
        </w:rPr>
      </w:pPr>
      <w:r w:rsidRPr="00C83227">
        <w:rPr>
          <w:rFonts w:asciiTheme="majorHAnsi" w:hAnsiTheme="majorHAnsi" w:cstheme="majorHAnsi"/>
          <w:color w:val="000000" w:themeColor="text1"/>
        </w:rPr>
        <w:t>Disclosure</w:t>
      </w:r>
    </w:p>
    <w:p w14:paraId="3BE1F4E2" w14:textId="77777777" w:rsidR="005133F0" w:rsidRDefault="005133F0" w:rsidP="005133F0">
      <w:pPr>
        <w:pStyle w:val="Heading4"/>
      </w:pPr>
      <w:proofErr w:type="spellStart"/>
      <w:r w:rsidRPr="00C83227">
        <w:t>Interp</w:t>
      </w:r>
      <w:proofErr w:type="spellEnd"/>
      <w:r w:rsidRPr="00C83227">
        <w:t xml:space="preserve"> –</w:t>
      </w:r>
      <w:r>
        <w:t xml:space="preserve"> Debaters </w:t>
      </w:r>
      <w:r w:rsidRPr="00C83227">
        <w:t>must disclose round reports</w:t>
      </w:r>
      <w:r>
        <w:t xml:space="preserve"> and open source</w:t>
      </w:r>
      <w:r w:rsidRPr="00C83227">
        <w:t xml:space="preserve"> on the NDCA LD wiki for every round they have debated this season 30 minutes after the round</w:t>
      </w:r>
    </w:p>
    <w:p w14:paraId="667C5B7D" w14:textId="77777777" w:rsidR="005133F0" w:rsidRPr="00C83227" w:rsidRDefault="005133F0" w:rsidP="005133F0">
      <w:pPr>
        <w:pStyle w:val="Heading4"/>
      </w:pPr>
      <w:r w:rsidRPr="00C83227">
        <w:t>Violation – screenshot in the doc.</w:t>
      </w:r>
    </w:p>
    <w:p w14:paraId="4BCEBF00" w14:textId="77777777" w:rsidR="005133F0" w:rsidRPr="00C83227" w:rsidRDefault="005133F0" w:rsidP="005133F0">
      <w:r w:rsidRPr="00C83227">
        <w:rPr>
          <w:noProof/>
        </w:rPr>
        <w:drawing>
          <wp:inline distT="0" distB="0" distL="0" distR="0" wp14:anchorId="4E0DED17" wp14:editId="074D6233">
            <wp:extent cx="8470900" cy="46234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a:stretch>
                      <a:fillRect/>
                    </a:stretch>
                  </pic:blipFill>
                  <pic:spPr>
                    <a:xfrm>
                      <a:off x="0" y="0"/>
                      <a:ext cx="8474655" cy="4625479"/>
                    </a:xfrm>
                    <a:prstGeom prst="rect">
                      <a:avLst/>
                    </a:prstGeom>
                  </pic:spPr>
                </pic:pic>
              </a:graphicData>
            </a:graphic>
          </wp:inline>
        </w:drawing>
      </w:r>
      <w:r w:rsidRPr="00C83227">
        <w:rPr>
          <w:noProof/>
        </w:rPr>
        <w:drawing>
          <wp:inline distT="0" distB="0" distL="0" distR="0" wp14:anchorId="3EBD0602" wp14:editId="749C5F81">
            <wp:extent cx="8509000" cy="4124757"/>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0"/>
                    <a:stretch>
                      <a:fillRect/>
                    </a:stretch>
                  </pic:blipFill>
                  <pic:spPr>
                    <a:xfrm>
                      <a:off x="0" y="0"/>
                      <a:ext cx="8518321" cy="4129275"/>
                    </a:xfrm>
                    <a:prstGeom prst="rect">
                      <a:avLst/>
                    </a:prstGeom>
                  </pic:spPr>
                </pic:pic>
              </a:graphicData>
            </a:graphic>
          </wp:inline>
        </w:drawing>
      </w:r>
    </w:p>
    <w:p w14:paraId="55822EC0" w14:textId="77777777" w:rsidR="005133F0" w:rsidRPr="00C83227" w:rsidRDefault="005133F0" w:rsidP="005133F0">
      <w:pPr>
        <w:pStyle w:val="Heading4"/>
      </w:pPr>
      <w:r w:rsidRPr="00C83227">
        <w:t>Standards:</w:t>
      </w:r>
    </w:p>
    <w:p w14:paraId="7E486E16" w14:textId="77777777" w:rsidR="005133F0" w:rsidRPr="00C83227" w:rsidRDefault="005133F0" w:rsidP="005133F0">
      <w:pPr>
        <w:pStyle w:val="Heading4"/>
      </w:pPr>
      <w:r w:rsidRPr="00C83227">
        <w:t xml:space="preserve">1] Predictability – Absent disclosure I have no way to tell what they’re running; </w:t>
      </w:r>
      <w:proofErr w:type="spellStart"/>
      <w:r w:rsidRPr="00C83227">
        <w:t>untopical</w:t>
      </w:r>
      <w:proofErr w:type="spellEnd"/>
      <w:r w:rsidRPr="00C83227">
        <w:t xml:space="preserve"> positions just make it worse because reading the literature doesn’t indicate what they might be running. They can discuss any type of oppression and there aren’t any limits to this, which kills substantive engagement because I can’t know what they’re running </w:t>
      </w:r>
    </w:p>
    <w:p w14:paraId="3BB4493D" w14:textId="77777777" w:rsidR="005133F0" w:rsidRPr="00C83227" w:rsidRDefault="005133F0" w:rsidP="005133F0">
      <w:pPr>
        <w:pStyle w:val="Heading4"/>
      </w:pPr>
      <w:r w:rsidRPr="00C83227">
        <w:t xml:space="preserve">2] Clash: My </w:t>
      </w:r>
      <w:proofErr w:type="spellStart"/>
      <w:r w:rsidRPr="00C83227">
        <w:t>interp</w:t>
      </w:r>
      <w:proofErr w:type="spellEnd"/>
      <w:r w:rsidRPr="00C83227">
        <w:t xml:space="preserve"> ensures both sides can discuss the method in depth. Absent disclosure, I might not know the method and be able to make strong answers in round. I might just resort to theory which is worse, killing substantive clash because we aren’t truly debating. </w:t>
      </w:r>
    </w:p>
    <w:p w14:paraId="266731BA" w14:textId="77777777" w:rsidR="005133F0" w:rsidRDefault="005133F0" w:rsidP="005133F0">
      <w:pPr>
        <w:pStyle w:val="Heading4"/>
      </w:pPr>
      <w:r w:rsidRPr="00C83227">
        <w:t>Drop the debater – Deters future abuse</w:t>
      </w:r>
    </w:p>
    <w:p w14:paraId="5FEB7387" w14:textId="4B6E7BD5" w:rsidR="005133F0" w:rsidRPr="00C83227" w:rsidRDefault="005133F0" w:rsidP="005133F0">
      <w:pPr>
        <w:pStyle w:val="Heading4"/>
      </w:pPr>
      <w:r w:rsidRPr="00C83227">
        <w:t xml:space="preserve">Competing </w:t>
      </w:r>
      <w:proofErr w:type="spellStart"/>
      <w:r w:rsidRPr="00C83227">
        <w:t>interps</w:t>
      </w:r>
      <w:proofErr w:type="spellEnd"/>
      <w:r w:rsidRPr="00C83227">
        <w:t xml:space="preserve"> – a) It fosters the best norms through encouraging the fairest rule b) Reasonability collapses by debating the </w:t>
      </w:r>
      <w:proofErr w:type="spellStart"/>
      <w:r w:rsidRPr="00C83227">
        <w:t>brightline</w:t>
      </w:r>
      <w:proofErr w:type="spellEnd"/>
      <w:r w:rsidRPr="00C83227">
        <w:t> </w:t>
      </w:r>
      <w:r w:rsidRPr="00C83227">
        <w:br/>
        <w:t>No RVIs – a) Illogical – you shouldn’t win for proving that you’re fair or </w:t>
      </w:r>
      <w:proofErr w:type="gramStart"/>
      <w:r w:rsidRPr="00C83227">
        <w:t>education</w:t>
      </w:r>
      <w:r>
        <w:t>al</w:t>
      </w:r>
      <w:r w:rsidRPr="00C83227">
        <w:t>  b</w:t>
      </w:r>
      <w:proofErr w:type="gramEnd"/>
      <w:r w:rsidRPr="00C83227">
        <w:t>) people will be scared to read theory against good theory debaters and will never be able to check abuse</w:t>
      </w:r>
    </w:p>
    <w:p w14:paraId="66BBDC68" w14:textId="77777777" w:rsidR="005133F0" w:rsidRDefault="005133F0" w:rsidP="005133F0"/>
    <w:p w14:paraId="50035DDE" w14:textId="77777777" w:rsidR="005133F0" w:rsidRPr="00C83227" w:rsidRDefault="005133F0" w:rsidP="005133F0"/>
    <w:p w14:paraId="2C34F08E" w14:textId="77777777" w:rsidR="005133F0" w:rsidRPr="00C83227" w:rsidRDefault="005133F0" w:rsidP="005133F0">
      <w:pPr>
        <w:pStyle w:val="Heading2"/>
        <w:rPr>
          <w:rFonts w:asciiTheme="majorHAnsi" w:hAnsiTheme="majorHAnsi" w:cstheme="majorHAnsi"/>
          <w:color w:val="000000" w:themeColor="text1"/>
          <w:sz w:val="32"/>
          <w:szCs w:val="32"/>
          <w:u w:val="single"/>
        </w:rPr>
      </w:pPr>
      <w:r w:rsidRPr="00C83227">
        <w:rPr>
          <w:rFonts w:asciiTheme="majorHAnsi" w:hAnsiTheme="majorHAnsi" w:cstheme="majorHAnsi"/>
          <w:color w:val="000000" w:themeColor="text1"/>
        </w:rPr>
        <w:t>1AC—Plan</w:t>
      </w:r>
    </w:p>
    <w:p w14:paraId="05FD4870" w14:textId="77777777" w:rsidR="005133F0" w:rsidRPr="00C83227" w:rsidRDefault="005133F0" w:rsidP="005133F0">
      <w:pPr>
        <w:pStyle w:val="Heading4"/>
        <w:rPr>
          <w:rFonts w:asciiTheme="majorHAnsi" w:hAnsiTheme="majorHAnsi" w:cstheme="majorHAnsi"/>
        </w:rPr>
      </w:pPr>
      <w:r w:rsidRPr="00C83227">
        <w:rPr>
          <w:rFonts w:asciiTheme="majorHAnsi" w:hAnsiTheme="majorHAnsi" w:cstheme="majorHAnsi"/>
        </w:rPr>
        <w:t>Plan: The appropriation of outer space through asteroid mining by private entities should be banned.</w:t>
      </w:r>
    </w:p>
    <w:p w14:paraId="60D0A3C9" w14:textId="77777777" w:rsidR="005133F0" w:rsidRPr="00C83227" w:rsidRDefault="005133F0" w:rsidP="005133F0">
      <w:pPr>
        <w:pStyle w:val="Heading4"/>
        <w:rPr>
          <w:rFonts w:cs="Calibri"/>
        </w:rPr>
      </w:pPr>
      <w:r w:rsidRPr="00C83227">
        <w:rPr>
          <w:rFonts w:cs="Calibri"/>
        </w:rPr>
        <w:t>We’ll defend normal means as the signatories of the OST adding an optional protocol under Article II.</w:t>
      </w:r>
    </w:p>
    <w:p w14:paraId="3F285194" w14:textId="77777777" w:rsidR="005133F0" w:rsidRPr="00C83227" w:rsidRDefault="005133F0" w:rsidP="005133F0">
      <w:pPr>
        <w:rPr>
          <w:color w:val="000000" w:themeColor="text1"/>
        </w:rPr>
      </w:pPr>
      <w:proofErr w:type="spellStart"/>
      <w:r w:rsidRPr="00C83227">
        <w:rPr>
          <w:rStyle w:val="Style13ptBold"/>
          <w:color w:val="000000" w:themeColor="text1"/>
        </w:rPr>
        <w:t>Tronchetti</w:t>
      </w:r>
      <w:proofErr w:type="spellEnd"/>
      <w:r w:rsidRPr="00C83227">
        <w:rPr>
          <w:rStyle w:val="Style13ptBold"/>
          <w:color w:val="000000" w:themeColor="text1"/>
        </w:rPr>
        <w:t xml:space="preserve"> 7</w:t>
      </w:r>
      <w:r w:rsidRPr="00C83227">
        <w:rPr>
          <w:color w:val="000000" w:themeColor="text1"/>
        </w:rPr>
        <w:t xml:space="preserve">[Fabio </w:t>
      </w:r>
      <w:proofErr w:type="spellStart"/>
      <w:r w:rsidRPr="00C83227">
        <w:rPr>
          <w:color w:val="000000" w:themeColor="text1"/>
        </w:rPr>
        <w:t>Tronchetti</w:t>
      </w:r>
      <w:proofErr w:type="spellEnd"/>
      <w:r w:rsidRPr="00C83227">
        <w:rPr>
          <w:color w:val="000000" w:themeColor="text1"/>
        </w:rPr>
        <w:t xml:space="preserve"> is a professor at the International Institute of Air and Space Law, Leiden University, The Netherlands, 2007, </w:t>
      </w:r>
      <w:hyperlink r:id="rId11" w:history="1">
        <w:r w:rsidRPr="00C83227">
          <w:rPr>
            <w:rStyle w:val="Hyperlink"/>
            <w:color w:val="000000" w:themeColor="text1"/>
          </w:rPr>
          <w:t>https://iislweb.org/docs/Diederiks2007.pdf</w:t>
        </w:r>
      </w:hyperlink>
      <w:r w:rsidRPr="00C83227">
        <w:rPr>
          <w:color w:val="000000" w:themeColor="text1"/>
        </w:rPr>
        <w:t>, 12-15-2021 amrita]</w:t>
      </w:r>
    </w:p>
    <w:p w14:paraId="08CE6267" w14:textId="77777777" w:rsidR="005133F0" w:rsidRPr="00C83227" w:rsidRDefault="005133F0" w:rsidP="005133F0">
      <w:pPr>
        <w:rPr>
          <w:color w:val="000000" w:themeColor="text1"/>
          <w:u w:val="single"/>
        </w:rPr>
      </w:pPr>
      <w:r w:rsidRPr="00C83227">
        <w:rPr>
          <w:color w:val="000000" w:themeColor="text1"/>
          <w:sz w:val="14"/>
        </w:rPr>
        <w:t xml:space="preserve">ARTICLE II OF THE OUTER SPACE TREATY: A MATTER OF DEBATE </w:t>
      </w:r>
      <w:r w:rsidRPr="00C83227">
        <w:rPr>
          <w:color w:val="000000" w:themeColor="text1"/>
          <w:u w:val="single"/>
        </w:rPr>
        <w:t xml:space="preserve">The legal content of Article II of the Outer Space Treaty is one of the most debated and </w:t>
      </w:r>
      <w:proofErr w:type="spellStart"/>
      <w:r w:rsidRPr="00C83227">
        <w:rPr>
          <w:color w:val="000000" w:themeColor="text1"/>
          <w:u w:val="single"/>
        </w:rPr>
        <w:t>analysed</w:t>
      </w:r>
      <w:proofErr w:type="spellEnd"/>
      <w:r w:rsidRPr="00C83227">
        <w:rPr>
          <w:color w:val="000000" w:themeColor="text1"/>
          <w:u w:val="single"/>
        </w:rPr>
        <w:t xml:space="preserve"> topic in the field of space law</w:t>
      </w:r>
      <w:r w:rsidRPr="00C83227">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C83227">
        <w:rPr>
          <w:color w:val="000000" w:themeColor="text1"/>
          <w:u w:val="single"/>
        </w:rPr>
        <w:t xml:space="preserve">”. </w:t>
      </w:r>
      <w:r w:rsidRPr="00C83227">
        <w:rPr>
          <w:b/>
          <w:bCs/>
          <w:color w:val="000000" w:themeColor="text1"/>
          <w:highlight w:val="green"/>
          <w:u w:val="single"/>
        </w:rPr>
        <w:t>The text of Article II represents</w:t>
      </w:r>
      <w:r w:rsidRPr="00C83227">
        <w:rPr>
          <w:color w:val="000000" w:themeColor="text1"/>
          <w:highlight w:val="green"/>
          <w:u w:val="single"/>
        </w:rPr>
        <w:t xml:space="preserve"> </w:t>
      </w:r>
      <w:r w:rsidRPr="00C83227">
        <w:rPr>
          <w:color w:val="000000" w:themeColor="text1"/>
          <w:u w:val="single"/>
        </w:rPr>
        <w:t xml:space="preserve">the final point of a process, formally initiated with Resolution 1721, aimed at conferring to outer space the status of res communis omnium, namely a thing </w:t>
      </w:r>
      <w:proofErr w:type="gramStart"/>
      <w:r w:rsidRPr="00C83227">
        <w:rPr>
          <w:color w:val="000000" w:themeColor="text1"/>
          <w:u w:val="single"/>
        </w:rPr>
        <w:t>open</w:t>
      </w:r>
      <w:proofErr w:type="gramEnd"/>
      <w:r w:rsidRPr="00C83227">
        <w:rPr>
          <w:color w:val="000000" w:themeColor="text1"/>
          <w:u w:val="single"/>
        </w:rPr>
        <w:t xml:space="preserve"> for the </w:t>
      </w:r>
      <w:r w:rsidRPr="00C83227">
        <w:rPr>
          <w:b/>
          <w:bCs/>
          <w:color w:val="000000" w:themeColor="text1"/>
          <w:highlight w:val="green"/>
          <w:u w:val="single"/>
        </w:rPr>
        <w:t>free exploration</w:t>
      </w:r>
      <w:r w:rsidRPr="00C83227">
        <w:rPr>
          <w:color w:val="000000" w:themeColor="text1"/>
          <w:highlight w:val="green"/>
          <w:u w:val="single"/>
        </w:rPr>
        <w:t xml:space="preserve"> </w:t>
      </w:r>
      <w:r w:rsidRPr="00C83227">
        <w:rPr>
          <w:color w:val="000000" w:themeColor="text1"/>
          <w:u w:val="single"/>
        </w:rPr>
        <w:t xml:space="preserve">and use by all States </w:t>
      </w:r>
      <w:r w:rsidRPr="00C83227">
        <w:rPr>
          <w:b/>
          <w:bCs/>
          <w:color w:val="000000" w:themeColor="text1"/>
          <w:highlight w:val="green"/>
          <w:u w:val="single"/>
        </w:rPr>
        <w:t>without the possibility of being appropriated</w:t>
      </w:r>
      <w:r w:rsidRPr="00C83227">
        <w:rPr>
          <w:color w:val="000000" w:themeColor="text1"/>
          <w:sz w:val="14"/>
        </w:rPr>
        <w:t>. By prohibiting the possibility of making territorial claims over outer space or any part thereof based on use or occupation</w:t>
      </w:r>
      <w:r w:rsidRPr="00C83227">
        <w:rPr>
          <w:color w:val="000000" w:themeColor="text1"/>
          <w:u w:val="single"/>
        </w:rPr>
        <w:t xml:space="preserve">, Article II </w:t>
      </w:r>
      <w:r w:rsidRPr="00C83227">
        <w:rPr>
          <w:b/>
          <w:bCs/>
          <w:color w:val="000000" w:themeColor="text1"/>
          <w:highlight w:val="green"/>
          <w:u w:val="single"/>
        </w:rPr>
        <w:t>makes clear that</w:t>
      </w:r>
      <w:r w:rsidRPr="00C83227">
        <w:rPr>
          <w:color w:val="000000" w:themeColor="text1"/>
          <w:highlight w:val="green"/>
          <w:u w:val="single"/>
        </w:rPr>
        <w:t xml:space="preserve"> </w:t>
      </w:r>
      <w:r w:rsidRPr="00C83227">
        <w:rPr>
          <w:color w:val="000000" w:themeColor="text1"/>
          <w:u w:val="single"/>
        </w:rPr>
        <w:t xml:space="preserve">the customary procedures of </w:t>
      </w:r>
      <w:r w:rsidRPr="00C83227">
        <w:rPr>
          <w:b/>
          <w:bCs/>
          <w:color w:val="000000" w:themeColor="text1"/>
          <w:highlight w:val="green"/>
          <w:u w:val="single"/>
        </w:rPr>
        <w:t>i</w:t>
      </w:r>
      <w:r w:rsidRPr="00C83227">
        <w:rPr>
          <w:color w:val="000000" w:themeColor="text1"/>
          <w:u w:val="single"/>
        </w:rPr>
        <w:t xml:space="preserve">nternational </w:t>
      </w:r>
      <w:r w:rsidRPr="00C83227">
        <w:rPr>
          <w:b/>
          <w:bCs/>
          <w:color w:val="000000" w:themeColor="text1"/>
          <w:highlight w:val="green"/>
          <w:u w:val="single"/>
        </w:rPr>
        <w:t>law allowing</w:t>
      </w:r>
      <w:r w:rsidRPr="00C83227">
        <w:rPr>
          <w:color w:val="000000" w:themeColor="text1"/>
          <w:highlight w:val="green"/>
          <w:u w:val="single"/>
        </w:rPr>
        <w:t xml:space="preserve"> </w:t>
      </w:r>
      <w:r w:rsidRPr="00C83227">
        <w:rPr>
          <w:color w:val="000000" w:themeColor="text1"/>
          <w:u w:val="single"/>
        </w:rPr>
        <w:t xml:space="preserve">subjects to obtain </w:t>
      </w:r>
      <w:r w:rsidRPr="00C83227">
        <w:rPr>
          <w:b/>
          <w:bCs/>
          <w:color w:val="000000" w:themeColor="text1"/>
          <w:highlight w:val="green"/>
          <w:u w:val="single"/>
        </w:rPr>
        <w:t>sovereignty rights over un-owed lands</w:t>
      </w:r>
      <w:r w:rsidRPr="00C83227">
        <w:rPr>
          <w:color w:val="000000" w:themeColor="text1"/>
          <w:u w:val="single"/>
        </w:rPr>
        <w:t xml:space="preserve">, namely discovery, </w:t>
      </w:r>
      <w:proofErr w:type="spellStart"/>
      <w:r w:rsidRPr="00C83227">
        <w:rPr>
          <w:color w:val="000000" w:themeColor="text1"/>
          <w:u w:val="single"/>
        </w:rPr>
        <w:t>occupatio</w:t>
      </w:r>
      <w:proofErr w:type="spellEnd"/>
      <w:r w:rsidRPr="00C83227">
        <w:rPr>
          <w:color w:val="000000" w:themeColor="text1"/>
          <w:u w:val="single"/>
        </w:rPr>
        <w:t xml:space="preserve"> and effective possession, </w:t>
      </w:r>
      <w:r w:rsidRPr="00C83227">
        <w:rPr>
          <w:b/>
          <w:bCs/>
          <w:color w:val="000000" w:themeColor="text1"/>
          <w:highlight w:val="green"/>
          <w:u w:val="single"/>
        </w:rPr>
        <w:t>do not apply to</w:t>
      </w:r>
      <w:r w:rsidRPr="00C83227">
        <w:rPr>
          <w:color w:val="000000" w:themeColor="text1"/>
          <w:highlight w:val="green"/>
          <w:u w:val="single"/>
        </w:rPr>
        <w:t xml:space="preserve"> </w:t>
      </w:r>
      <w:r w:rsidRPr="00C83227">
        <w:rPr>
          <w:color w:val="000000" w:themeColor="text1"/>
          <w:u w:val="single"/>
        </w:rPr>
        <w:t xml:space="preserve">outer </w:t>
      </w:r>
      <w:r w:rsidRPr="00C83227">
        <w:rPr>
          <w:b/>
          <w:bCs/>
          <w:color w:val="000000" w:themeColor="text1"/>
          <w:highlight w:val="green"/>
          <w:u w:val="single"/>
        </w:rPr>
        <w:t>space</w:t>
      </w:r>
      <w:r w:rsidRPr="00C83227">
        <w:rPr>
          <w:b/>
          <w:bCs/>
          <w:color w:val="000000" w:themeColor="text1"/>
          <w:sz w:val="14"/>
          <w:highlight w:val="green"/>
        </w:rPr>
        <w:t>.</w:t>
      </w:r>
      <w:r w:rsidRPr="00C83227">
        <w:rPr>
          <w:color w:val="000000" w:themeColor="text1"/>
          <w:sz w:val="14"/>
          <w:highlight w:val="green"/>
        </w:rPr>
        <w:t xml:space="preserve"> </w:t>
      </w:r>
      <w:r w:rsidRPr="00C83227">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C83227">
        <w:rPr>
          <w:color w:val="000000" w:themeColor="text1"/>
          <w:u w:val="single"/>
        </w:rPr>
        <w:t xml:space="preserve">the question of whether both States and private individuals are subjected to the provisions of Article II. Indeed, </w:t>
      </w:r>
      <w:r w:rsidRPr="00C83227">
        <w:rPr>
          <w:b/>
          <w:bCs/>
          <w:color w:val="000000" w:themeColor="text1"/>
          <w:highlight w:val="green"/>
          <w:u w:val="single"/>
        </w:rPr>
        <w:t>while Article II forbids</w:t>
      </w:r>
      <w:r w:rsidRPr="00C83227">
        <w:rPr>
          <w:color w:val="000000" w:themeColor="text1"/>
          <w:highlight w:val="green"/>
          <w:u w:val="single"/>
        </w:rPr>
        <w:t xml:space="preserve"> </w:t>
      </w:r>
      <w:proofErr w:type="spellStart"/>
      <w:r w:rsidRPr="00C83227">
        <w:rPr>
          <w:color w:val="000000" w:themeColor="text1"/>
          <w:u w:val="single"/>
        </w:rPr>
        <w:t>expressis</w:t>
      </w:r>
      <w:proofErr w:type="spellEnd"/>
      <w:r w:rsidRPr="00C83227">
        <w:rPr>
          <w:color w:val="000000" w:themeColor="text1"/>
          <w:u w:val="single"/>
        </w:rPr>
        <w:t xml:space="preserve"> </w:t>
      </w:r>
      <w:proofErr w:type="spellStart"/>
      <w:r w:rsidRPr="00C83227">
        <w:rPr>
          <w:color w:val="000000" w:themeColor="text1"/>
          <w:u w:val="single"/>
        </w:rPr>
        <w:t>verbis</w:t>
      </w:r>
      <w:proofErr w:type="spellEnd"/>
      <w:r w:rsidRPr="00C83227">
        <w:rPr>
          <w:color w:val="000000" w:themeColor="text1"/>
          <w:u w:val="single"/>
        </w:rPr>
        <w:t xml:space="preserve"> the national </w:t>
      </w:r>
      <w:r w:rsidRPr="00C83227">
        <w:rPr>
          <w:b/>
          <w:bCs/>
          <w:color w:val="000000" w:themeColor="text1"/>
          <w:highlight w:val="green"/>
          <w:u w:val="single"/>
        </w:rPr>
        <w:t>appropriation by</w:t>
      </w:r>
      <w:r w:rsidRPr="00C83227">
        <w:rPr>
          <w:color w:val="000000" w:themeColor="text1"/>
          <w:u w:val="single"/>
        </w:rPr>
        <w:t xml:space="preserve"> claims of </w:t>
      </w:r>
      <w:r w:rsidRPr="00C83227">
        <w:rPr>
          <w:b/>
          <w:bCs/>
          <w:color w:val="000000" w:themeColor="text1"/>
          <w:highlight w:val="green"/>
          <w:u w:val="single"/>
        </w:rPr>
        <w:t>sovereignty</w:t>
      </w:r>
      <w:r w:rsidRPr="00C83227">
        <w:rPr>
          <w:color w:val="000000" w:themeColor="text1"/>
          <w:u w:val="single"/>
        </w:rPr>
        <w:t xml:space="preserve">, by means of use and occupation or other means of outer space, </w:t>
      </w:r>
      <w:r w:rsidRPr="00C83227">
        <w:rPr>
          <w:b/>
          <w:bCs/>
          <w:color w:val="000000" w:themeColor="text1"/>
          <w:highlight w:val="green"/>
          <w:u w:val="single"/>
        </w:rPr>
        <w:t>it does not</w:t>
      </w:r>
      <w:r w:rsidRPr="00C83227">
        <w:rPr>
          <w:color w:val="000000" w:themeColor="text1"/>
          <w:highlight w:val="green"/>
          <w:u w:val="single"/>
        </w:rPr>
        <w:t xml:space="preserve"> </w:t>
      </w:r>
      <w:r w:rsidRPr="00C83227">
        <w:rPr>
          <w:color w:val="000000" w:themeColor="text1"/>
          <w:u w:val="single"/>
        </w:rPr>
        <w:t xml:space="preserve">make </w:t>
      </w:r>
      <w:r w:rsidRPr="00C83227">
        <w:rPr>
          <w:b/>
          <w:bCs/>
          <w:color w:val="000000" w:themeColor="text1"/>
          <w:highlight w:val="green"/>
          <w:u w:val="single"/>
        </w:rPr>
        <w:t>a</w:t>
      </w:r>
      <w:r w:rsidRPr="00C83227">
        <w:rPr>
          <w:color w:val="000000" w:themeColor="text1"/>
          <w:u w:val="single"/>
        </w:rPr>
        <w:t xml:space="preserve">ny explicit </w:t>
      </w:r>
      <w:r w:rsidRPr="00C83227">
        <w:rPr>
          <w:b/>
          <w:bCs/>
          <w:color w:val="000000" w:themeColor="text1"/>
          <w:highlight w:val="green"/>
          <w:u w:val="single"/>
        </w:rPr>
        <w:t>mention</w:t>
      </w:r>
      <w:r w:rsidRPr="00C83227">
        <w:rPr>
          <w:color w:val="000000" w:themeColor="text1"/>
          <w:highlight w:val="green"/>
          <w:u w:val="single"/>
        </w:rPr>
        <w:t xml:space="preserve"> </w:t>
      </w:r>
      <w:r w:rsidRPr="00C83227">
        <w:rPr>
          <w:b/>
          <w:bCs/>
          <w:color w:val="000000" w:themeColor="text1"/>
          <w:highlight w:val="green"/>
          <w:u w:val="single"/>
        </w:rPr>
        <w:t>to</w:t>
      </w:r>
      <w:r w:rsidRPr="00C83227">
        <w:rPr>
          <w:color w:val="000000" w:themeColor="text1"/>
          <w:u w:val="single"/>
        </w:rPr>
        <w:t xml:space="preserve"> its </w:t>
      </w:r>
      <w:r w:rsidRPr="00C83227">
        <w:rPr>
          <w:b/>
          <w:bCs/>
          <w:color w:val="000000" w:themeColor="text1"/>
          <w:highlight w:val="green"/>
          <w:u w:val="single"/>
        </w:rPr>
        <w:t>private</w:t>
      </w:r>
      <w:r w:rsidRPr="00C83227">
        <w:rPr>
          <w:color w:val="000000" w:themeColor="text1"/>
          <w:u w:val="single"/>
        </w:rPr>
        <w:t xml:space="preserve"> appropriation</w:t>
      </w:r>
      <w:r w:rsidRPr="00C83227">
        <w:rPr>
          <w:color w:val="000000" w:themeColor="text1"/>
          <w:sz w:val="14"/>
        </w:rPr>
        <w:t xml:space="preserve">. Relying on this consideration, </w:t>
      </w:r>
      <w:r w:rsidRPr="00C83227">
        <w:rPr>
          <w:color w:val="000000" w:themeColor="text1"/>
          <w:u w:val="single"/>
        </w:rPr>
        <w:t>some authors have argued that the private appropriation of outer space and celestial bodies is allowed.</w:t>
      </w:r>
      <w:r w:rsidRPr="00C83227">
        <w:rPr>
          <w:color w:val="000000" w:themeColor="text1"/>
          <w:sz w:val="14"/>
        </w:rPr>
        <w:t xml:space="preserve"> For instance, in 1968 </w:t>
      </w:r>
      <w:proofErr w:type="spellStart"/>
      <w:r w:rsidRPr="00C83227">
        <w:rPr>
          <w:color w:val="000000" w:themeColor="text1"/>
          <w:sz w:val="14"/>
        </w:rPr>
        <w:t>Gorove</w:t>
      </w:r>
      <w:proofErr w:type="spellEnd"/>
      <w:r w:rsidRPr="00C83227">
        <w:rPr>
          <w:color w:val="000000" w:themeColor="text1"/>
          <w:sz w:val="14"/>
        </w:rPr>
        <w:t xml:space="preserve"> wrote: “Thus, at present an individual acting on his own behalf or on behalf of another individual or private association or an international </w:t>
      </w:r>
      <w:proofErr w:type="spellStart"/>
      <w:r w:rsidRPr="00C83227">
        <w:rPr>
          <w:color w:val="000000" w:themeColor="text1"/>
          <w:sz w:val="14"/>
        </w:rPr>
        <w:t>organisation</w:t>
      </w:r>
      <w:proofErr w:type="spellEnd"/>
      <w:r w:rsidRPr="00C83227">
        <w:rPr>
          <w:color w:val="000000" w:themeColor="text1"/>
          <w:sz w:val="14"/>
        </w:rPr>
        <w:t xml:space="preserve"> could lawfully appropriate any parts of outer space…”</w:t>
      </w:r>
      <w:proofErr w:type="gramStart"/>
      <w:r w:rsidRPr="00C83227">
        <w:rPr>
          <w:color w:val="000000" w:themeColor="text1"/>
          <w:sz w:val="14"/>
        </w:rPr>
        <w:t>6 .</w:t>
      </w:r>
      <w:proofErr w:type="gramEnd"/>
      <w:r w:rsidRPr="00C83227">
        <w:rPr>
          <w:color w:val="000000" w:themeColor="text1"/>
          <w:sz w:val="14"/>
        </w:rPr>
        <w:t xml:space="preserve"> </w:t>
      </w:r>
      <w:r w:rsidRPr="00C83227">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C83227">
        <w:rPr>
          <w:color w:val="000000" w:themeColor="text1"/>
          <w:sz w:val="14"/>
        </w:rPr>
        <w:t>7 .</w:t>
      </w:r>
      <w:proofErr w:type="gramEnd"/>
      <w:r w:rsidRPr="00C83227">
        <w:rPr>
          <w:color w:val="000000" w:themeColor="text1"/>
          <w:sz w:val="14"/>
        </w:rPr>
        <w:t xml:space="preserve"> However, it must be said, that nowadays </w:t>
      </w:r>
      <w:r w:rsidRPr="00C83227">
        <w:rPr>
          <w:color w:val="000000" w:themeColor="text1"/>
          <w:u w:val="single"/>
        </w:rPr>
        <w:t xml:space="preserve">there is a general consensus on the fact that </w:t>
      </w:r>
      <w:r w:rsidRPr="00C83227">
        <w:rPr>
          <w:b/>
          <w:bCs/>
          <w:color w:val="000000" w:themeColor="text1"/>
          <w:highlight w:val="green"/>
          <w:u w:val="single"/>
        </w:rPr>
        <w:t>both national appropriation and private</w:t>
      </w:r>
      <w:r w:rsidRPr="00C83227">
        <w:rPr>
          <w:color w:val="000000" w:themeColor="text1"/>
          <w:highlight w:val="green"/>
          <w:u w:val="single"/>
        </w:rPr>
        <w:t xml:space="preserve"> </w:t>
      </w:r>
      <w:r w:rsidRPr="00C83227">
        <w:rPr>
          <w:color w:val="000000" w:themeColor="text1"/>
          <w:u w:val="single"/>
        </w:rPr>
        <w:t xml:space="preserve">property rights </w:t>
      </w:r>
      <w:r w:rsidRPr="00C83227">
        <w:rPr>
          <w:b/>
          <w:bCs/>
          <w:color w:val="000000" w:themeColor="text1"/>
          <w:highlight w:val="green"/>
          <w:u w:val="single"/>
        </w:rPr>
        <w:t>are denied</w:t>
      </w:r>
      <w:r w:rsidRPr="00C83227">
        <w:rPr>
          <w:color w:val="000000" w:themeColor="text1"/>
          <w:u w:val="single"/>
        </w:rPr>
        <w:t xml:space="preserve"> under the Outer Space Treaty</w:t>
      </w:r>
      <w:r w:rsidRPr="00C83227">
        <w:rPr>
          <w:color w:val="000000" w:themeColor="text1"/>
          <w:sz w:val="14"/>
        </w:rPr>
        <w:t xml:space="preserve">. Several </w:t>
      </w:r>
      <w:proofErr w:type="gramStart"/>
      <w:r w:rsidRPr="00C83227">
        <w:rPr>
          <w:color w:val="000000" w:themeColor="text1"/>
          <w:sz w:val="14"/>
        </w:rPr>
        <w:t>way</w:t>
      </w:r>
      <w:proofErr w:type="gramEnd"/>
      <w:r w:rsidRPr="00C83227">
        <w:rPr>
          <w:color w:val="000000" w:themeColor="text1"/>
          <w:sz w:val="14"/>
        </w:rPr>
        <w:t xml:space="preserve"> of reasoning have been advanced to support this view. </w:t>
      </w:r>
      <w:proofErr w:type="spellStart"/>
      <w:r w:rsidRPr="00C83227">
        <w:rPr>
          <w:color w:val="000000" w:themeColor="text1"/>
          <w:sz w:val="14"/>
        </w:rPr>
        <w:t>Sters</w:t>
      </w:r>
      <w:proofErr w:type="spellEnd"/>
      <w:r w:rsidRPr="00C83227">
        <w:rPr>
          <w:color w:val="000000" w:themeColor="text1"/>
          <w:sz w:val="14"/>
        </w:rPr>
        <w:t xml:space="preserve"> and </w:t>
      </w:r>
      <w:proofErr w:type="spellStart"/>
      <w:r w:rsidRPr="00C83227">
        <w:rPr>
          <w:color w:val="000000" w:themeColor="text1"/>
          <w:sz w:val="14"/>
        </w:rPr>
        <w:t>Tennen</w:t>
      </w:r>
      <w:proofErr w:type="spellEnd"/>
      <w:r w:rsidRPr="00C83227">
        <w:rPr>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C83227">
        <w:rPr>
          <w:color w:val="000000" w:themeColor="text1"/>
          <w:sz w:val="14"/>
        </w:rPr>
        <w:t>8 .</w:t>
      </w:r>
      <w:proofErr w:type="gramEnd"/>
      <w:r w:rsidRPr="00C83227">
        <w:rPr>
          <w:color w:val="000000" w:themeColor="text1"/>
          <w:sz w:val="14"/>
        </w:rPr>
        <w:t xml:space="preserve"> </w:t>
      </w:r>
      <w:r w:rsidRPr="00C83227">
        <w:rPr>
          <w:b/>
          <w:bCs/>
          <w:color w:val="000000" w:themeColor="text1"/>
          <w:highlight w:val="green"/>
          <w:u w:val="single"/>
        </w:rPr>
        <w:t>Private entities are allowed to carry out</w:t>
      </w:r>
      <w:r w:rsidRPr="00C83227">
        <w:rPr>
          <w:color w:val="000000" w:themeColor="text1"/>
          <w:highlight w:val="green"/>
          <w:u w:val="single"/>
        </w:rPr>
        <w:t xml:space="preserve"> </w:t>
      </w:r>
      <w:r w:rsidRPr="00C83227">
        <w:rPr>
          <w:color w:val="000000" w:themeColor="text1"/>
          <w:u w:val="single"/>
        </w:rPr>
        <w:t xml:space="preserve">space </w:t>
      </w:r>
      <w:r w:rsidRPr="00C83227">
        <w:rPr>
          <w:b/>
          <w:bCs/>
          <w:color w:val="000000" w:themeColor="text1"/>
          <w:highlight w:val="green"/>
          <w:u w:val="single"/>
        </w:rPr>
        <w:t>activities but</w:t>
      </w:r>
      <w:r w:rsidRPr="00C83227">
        <w:rPr>
          <w:color w:val="000000" w:themeColor="text1"/>
          <w:u w:val="single"/>
        </w:rPr>
        <w:t xml:space="preserve">, according to Article VI of the Outer Space Treaty, they </w:t>
      </w:r>
      <w:r w:rsidRPr="00C83227">
        <w:rPr>
          <w:b/>
          <w:bCs/>
          <w:color w:val="000000" w:themeColor="text1"/>
          <w:highlight w:val="green"/>
          <w:u w:val="single"/>
        </w:rPr>
        <w:t>must be authorized</w:t>
      </w:r>
      <w:r w:rsidRPr="00C83227">
        <w:rPr>
          <w:color w:val="000000" w:themeColor="text1"/>
          <w:highlight w:val="green"/>
          <w:u w:val="single"/>
        </w:rPr>
        <w:t xml:space="preserve"> </w:t>
      </w:r>
      <w:r w:rsidRPr="00C83227">
        <w:rPr>
          <w:color w:val="000000" w:themeColor="text1"/>
          <w:u w:val="single"/>
        </w:rPr>
        <w:t xml:space="preserve">to conduct such activities </w:t>
      </w:r>
      <w:r w:rsidRPr="00C83227">
        <w:rPr>
          <w:b/>
          <w:bCs/>
          <w:color w:val="000000" w:themeColor="text1"/>
          <w:highlight w:val="green"/>
          <w:u w:val="single"/>
        </w:rPr>
        <w:t>by the</w:t>
      </w:r>
      <w:r w:rsidRPr="00C83227">
        <w:rPr>
          <w:color w:val="000000" w:themeColor="text1"/>
          <w:highlight w:val="green"/>
          <w:u w:val="single"/>
        </w:rPr>
        <w:t xml:space="preserve"> </w:t>
      </w:r>
      <w:r w:rsidRPr="00C83227">
        <w:rPr>
          <w:color w:val="000000" w:themeColor="text1"/>
          <w:u w:val="single"/>
        </w:rPr>
        <w:t xml:space="preserve">appropriate </w:t>
      </w:r>
      <w:r w:rsidRPr="00C83227">
        <w:rPr>
          <w:b/>
          <w:bCs/>
          <w:color w:val="000000" w:themeColor="text1"/>
          <w:highlight w:val="green"/>
          <w:u w:val="single"/>
        </w:rPr>
        <w:t>State</w:t>
      </w:r>
      <w:r w:rsidRPr="00C83227">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C83227">
        <w:rPr>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C83227">
        <w:rPr>
          <w:color w:val="000000" w:themeColor="text1"/>
          <w:sz w:val="14"/>
        </w:rPr>
        <w:t>9 .</w:t>
      </w:r>
      <w:proofErr w:type="gramEnd"/>
      <w:r w:rsidRPr="00C83227">
        <w:rPr>
          <w:color w:val="000000" w:themeColor="text1"/>
          <w:sz w:val="14"/>
        </w:rPr>
        <w:t xml:space="preserve"> It has been also suggested that </w:t>
      </w:r>
      <w:r w:rsidRPr="00C83227">
        <w:rPr>
          <w:b/>
          <w:bCs/>
          <w:color w:val="000000" w:themeColor="text1"/>
          <w:highlight w:val="green"/>
          <w:u w:val="single"/>
        </w:rPr>
        <w:t>the prohibition of national</w:t>
      </w:r>
      <w:r w:rsidRPr="00C83227">
        <w:rPr>
          <w:color w:val="000000" w:themeColor="text1"/>
          <w:highlight w:val="green"/>
          <w:u w:val="single"/>
        </w:rPr>
        <w:t xml:space="preserve"> </w:t>
      </w:r>
      <w:r w:rsidRPr="00C83227">
        <w:rPr>
          <w:color w:val="000000" w:themeColor="text1"/>
          <w:u w:val="single"/>
        </w:rPr>
        <w:t xml:space="preserve">appropriation </w:t>
      </w:r>
      <w:r w:rsidRPr="00C83227">
        <w:rPr>
          <w:b/>
          <w:bCs/>
          <w:color w:val="000000" w:themeColor="text1"/>
          <w:highlight w:val="green"/>
          <w:u w:val="single"/>
        </w:rPr>
        <w:t>implies prohibition of private</w:t>
      </w:r>
      <w:r w:rsidRPr="00C83227">
        <w:rPr>
          <w:color w:val="000000" w:themeColor="text1"/>
          <w:highlight w:val="green"/>
          <w:u w:val="single"/>
        </w:rPr>
        <w:t xml:space="preserve"> </w:t>
      </w:r>
      <w:r w:rsidRPr="00C83227">
        <w:rPr>
          <w:color w:val="000000" w:themeColor="text1"/>
          <w:u w:val="single"/>
        </w:rPr>
        <w:t xml:space="preserve">appropriation because the latter cannot exist independently from the former10. In order to exist, indeed, private property requires a superior authority to enforce it, be in the form of a State or some other </w:t>
      </w:r>
      <w:proofErr w:type="spellStart"/>
      <w:r w:rsidRPr="00C83227">
        <w:rPr>
          <w:color w:val="000000" w:themeColor="text1"/>
          <w:u w:val="single"/>
        </w:rPr>
        <w:t>recognised</w:t>
      </w:r>
      <w:proofErr w:type="spellEnd"/>
      <w:r w:rsidRPr="00C83227">
        <w:rPr>
          <w:color w:val="000000" w:themeColor="text1"/>
          <w:u w:val="single"/>
        </w:rPr>
        <w:t xml:space="preserve"> entity</w:t>
      </w:r>
      <w:r w:rsidRPr="00C83227">
        <w:rPr>
          <w:color w:val="000000" w:themeColor="text1"/>
          <w:sz w:val="14"/>
        </w:rPr>
        <w:t xml:space="preserve">. In outer space, however, this practice of State endorsement is forbidden. Should a State </w:t>
      </w:r>
      <w:proofErr w:type="spellStart"/>
      <w:r w:rsidRPr="00C83227">
        <w:rPr>
          <w:color w:val="000000" w:themeColor="text1"/>
          <w:sz w:val="14"/>
        </w:rPr>
        <w:t>recognise</w:t>
      </w:r>
      <w:proofErr w:type="spellEnd"/>
      <w:r w:rsidRPr="00C83227">
        <w:rPr>
          <w:color w:val="000000" w:themeColor="text1"/>
          <w:sz w:val="14"/>
        </w:rPr>
        <w:t xml:space="preserve"> or protect the territorial acquisitions of any of its subjects, this would constitute a form of national appropriation in violation of Article II. </w:t>
      </w:r>
      <w:r w:rsidRPr="00C83227">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C83227">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C83227">
        <w:rPr>
          <w:color w:val="000000" w:themeColor="text1"/>
          <w:u w:val="single"/>
        </w:rPr>
        <w:t xml:space="preserve">. Thus, summing up, we may say that </w:t>
      </w:r>
      <w:r w:rsidRPr="00C83227">
        <w:rPr>
          <w:b/>
          <w:bCs/>
          <w:color w:val="000000" w:themeColor="text1"/>
          <w:highlight w:val="green"/>
          <w:u w:val="single"/>
        </w:rPr>
        <w:t>prohibition of appropriation of outer space</w:t>
      </w:r>
      <w:r w:rsidRPr="00C83227">
        <w:rPr>
          <w:color w:val="000000" w:themeColor="text1"/>
          <w:highlight w:val="green"/>
          <w:u w:val="single"/>
        </w:rPr>
        <w:t xml:space="preserve"> </w:t>
      </w:r>
      <w:r w:rsidRPr="00C83227">
        <w:rPr>
          <w:color w:val="000000" w:themeColor="text1"/>
          <w:u w:val="single"/>
        </w:rPr>
        <w:t xml:space="preserve">and its parts is a rule which </w:t>
      </w:r>
      <w:r w:rsidRPr="00C83227">
        <w:rPr>
          <w:b/>
          <w:bCs/>
          <w:color w:val="000000" w:themeColor="text1"/>
          <w:highlight w:val="green"/>
          <w:u w:val="single"/>
        </w:rPr>
        <w:t>is valid for both private and public entity</w:t>
      </w:r>
      <w:r w:rsidRPr="00C83227">
        <w:rPr>
          <w:color w:val="000000" w:themeColor="text1"/>
          <w:u w:val="single"/>
        </w:rPr>
        <w:t>. The theory that private operators are not subject to this rule represents a myth that is not supported by any valid legal argument.</w:t>
      </w:r>
      <w:r w:rsidRPr="00C83227">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C83227">
        <w:rPr>
          <w:color w:val="000000" w:themeColor="text1"/>
          <w:u w:val="single"/>
        </w:rPr>
        <w:t xml:space="preserve">Therefore, </w:t>
      </w:r>
      <w:r w:rsidRPr="00C83227">
        <w:rPr>
          <w:b/>
          <w:bCs/>
          <w:color w:val="000000" w:themeColor="text1"/>
          <w:highlight w:val="green"/>
          <w:u w:val="single"/>
        </w:rPr>
        <w:t>the need to protect the non-appropriative nature o</w:t>
      </w:r>
      <w:r w:rsidRPr="00C83227">
        <w:rPr>
          <w:color w:val="000000" w:themeColor="text1"/>
          <w:u w:val="single"/>
        </w:rPr>
        <w:t xml:space="preserve">f outer </w:t>
      </w:r>
      <w:r w:rsidRPr="00C83227">
        <w:rPr>
          <w:b/>
          <w:bCs/>
          <w:color w:val="000000" w:themeColor="text1"/>
          <w:highlight w:val="green"/>
          <w:u w:val="single"/>
        </w:rPr>
        <w:t>space emerges</w:t>
      </w:r>
      <w:r w:rsidRPr="00C83227">
        <w:rPr>
          <w:color w:val="000000" w:themeColor="text1"/>
          <w:highlight w:val="green"/>
          <w:u w:val="single"/>
        </w:rPr>
        <w:t xml:space="preserve"> </w:t>
      </w:r>
      <w:r w:rsidRPr="00C83227">
        <w:rPr>
          <w:color w:val="000000" w:themeColor="text1"/>
          <w:u w:val="single"/>
        </w:rPr>
        <w:t>in all its relevance.</w:t>
      </w:r>
    </w:p>
    <w:p w14:paraId="70A1AF67" w14:textId="77777777" w:rsidR="005133F0" w:rsidRPr="00C83227" w:rsidRDefault="005133F0" w:rsidP="005133F0"/>
    <w:p w14:paraId="05D30625" w14:textId="77777777" w:rsidR="005133F0" w:rsidRPr="00C83227" w:rsidRDefault="005133F0" w:rsidP="005133F0">
      <w:pPr>
        <w:rPr>
          <w:rFonts w:asciiTheme="majorHAnsi" w:hAnsiTheme="majorHAnsi" w:cstheme="majorHAnsi"/>
          <w:color w:val="000000" w:themeColor="text1"/>
          <w:sz w:val="14"/>
        </w:rPr>
      </w:pPr>
    </w:p>
    <w:p w14:paraId="0B9F7982" w14:textId="77777777" w:rsidR="005133F0" w:rsidRPr="00C83227" w:rsidRDefault="005133F0" w:rsidP="005133F0">
      <w:pPr>
        <w:pStyle w:val="Heading2"/>
        <w:rPr>
          <w:rFonts w:asciiTheme="majorHAnsi" w:hAnsiTheme="majorHAnsi" w:cstheme="majorHAnsi"/>
        </w:rPr>
      </w:pPr>
      <w:r w:rsidRPr="00C83227">
        <w:rPr>
          <w:rFonts w:asciiTheme="majorHAnsi" w:hAnsiTheme="majorHAnsi" w:cstheme="majorHAnsi"/>
        </w:rPr>
        <w:t>1AC—Advantages</w:t>
      </w:r>
    </w:p>
    <w:p w14:paraId="00052F52" w14:textId="77777777" w:rsidR="005133F0" w:rsidRPr="00C83227" w:rsidRDefault="005133F0" w:rsidP="005133F0">
      <w:pPr>
        <w:pStyle w:val="Heading3"/>
      </w:pPr>
      <w:r w:rsidRPr="00C83227">
        <w:t>Advantage – Collisions</w:t>
      </w:r>
    </w:p>
    <w:p w14:paraId="61F50E04" w14:textId="77777777" w:rsidR="005133F0" w:rsidRPr="00C83227" w:rsidRDefault="005133F0" w:rsidP="005133F0">
      <w:pPr>
        <w:pStyle w:val="Heading4"/>
        <w:rPr>
          <w:rFonts w:asciiTheme="majorHAnsi" w:hAnsiTheme="majorHAnsi" w:cstheme="majorHAnsi"/>
          <w:color w:val="000000" w:themeColor="text1"/>
        </w:rPr>
      </w:pPr>
      <w:r w:rsidRPr="00C83227">
        <w:rPr>
          <w:rFonts w:asciiTheme="majorHAnsi" w:hAnsiTheme="majorHAnsi" w:cstheme="majorHAnsi"/>
          <w:color w:val="000000" w:themeColor="text1"/>
        </w:rPr>
        <w:t>Unregulated mining is existential and causes collisions – multiple scenarios</w:t>
      </w:r>
    </w:p>
    <w:p w14:paraId="11279642" w14:textId="77777777" w:rsidR="005133F0" w:rsidRPr="00C83227" w:rsidRDefault="005133F0" w:rsidP="005133F0">
      <w:pPr>
        <w:pStyle w:val="Heading4"/>
      </w:pPr>
      <w:r w:rsidRPr="00C83227">
        <w:t>Scenario 1 is deflection</w:t>
      </w:r>
    </w:p>
    <w:p w14:paraId="36BC2B68" w14:textId="77777777" w:rsidR="005133F0" w:rsidRPr="00C83227" w:rsidRDefault="005133F0" w:rsidP="005133F0">
      <w:pPr>
        <w:pStyle w:val="Heading4"/>
        <w:rPr>
          <w:rFonts w:asciiTheme="majorHAnsi" w:hAnsiTheme="majorHAnsi" w:cstheme="majorHAnsi"/>
          <w:color w:val="000000" w:themeColor="text1"/>
        </w:rPr>
      </w:pPr>
      <w:r w:rsidRPr="00C83227">
        <w:rPr>
          <w:rFonts w:asciiTheme="majorHAnsi" w:hAnsiTheme="majorHAnsi" w:cstheme="majorHAnsi"/>
          <w:color w:val="000000" w:themeColor="text1"/>
        </w:rPr>
        <w:t xml:space="preserve">Unregulated mining causes asteroid deflection and </w:t>
      </w:r>
      <w:proofErr w:type="spellStart"/>
      <w:r w:rsidRPr="00C83227">
        <w:rPr>
          <w:rFonts w:asciiTheme="majorHAnsi" w:hAnsiTheme="majorHAnsi" w:cstheme="majorHAnsi"/>
          <w:color w:val="000000" w:themeColor="text1"/>
        </w:rPr>
        <w:t>astroterror</w:t>
      </w:r>
      <w:proofErr w:type="spellEnd"/>
    </w:p>
    <w:p w14:paraId="6BDA0EEB" w14:textId="77777777" w:rsidR="005133F0" w:rsidRPr="00C83227" w:rsidRDefault="005133F0" w:rsidP="005133F0">
      <w:pPr>
        <w:rPr>
          <w:rFonts w:asciiTheme="majorHAnsi" w:hAnsiTheme="majorHAnsi" w:cstheme="majorHAnsi"/>
          <w:color w:val="000000" w:themeColor="text1"/>
        </w:rPr>
      </w:pPr>
      <w:proofErr w:type="spellStart"/>
      <w:r w:rsidRPr="00C83227">
        <w:rPr>
          <w:rStyle w:val="Heading4Char"/>
          <w:rFonts w:asciiTheme="majorHAnsi" w:hAnsiTheme="majorHAnsi" w:cstheme="majorHAnsi"/>
        </w:rPr>
        <w:t>Drmola</w:t>
      </w:r>
      <w:proofErr w:type="spellEnd"/>
      <w:r w:rsidRPr="00C83227">
        <w:rPr>
          <w:rStyle w:val="Heading4Char"/>
          <w:rFonts w:asciiTheme="majorHAnsi" w:hAnsiTheme="majorHAnsi" w:cstheme="majorHAnsi"/>
        </w:rPr>
        <w:t xml:space="preserve"> and </w:t>
      </w:r>
      <w:proofErr w:type="spellStart"/>
      <w:r w:rsidRPr="00C83227">
        <w:rPr>
          <w:rStyle w:val="Heading4Char"/>
          <w:rFonts w:asciiTheme="majorHAnsi" w:hAnsiTheme="majorHAnsi" w:cstheme="majorHAnsi"/>
        </w:rPr>
        <w:t>Mareš</w:t>
      </w:r>
      <w:proofErr w:type="spellEnd"/>
      <w:r w:rsidRPr="00C83227">
        <w:rPr>
          <w:rStyle w:val="Heading4Char"/>
          <w:rFonts w:asciiTheme="majorHAnsi" w:hAnsiTheme="majorHAnsi" w:cstheme="majorHAnsi"/>
        </w:rPr>
        <w:t xml:space="preserve"> 15</w:t>
      </w:r>
      <w:r w:rsidRPr="00C83227">
        <w:rPr>
          <w:rFonts w:asciiTheme="majorHAnsi" w:hAnsiTheme="majorHAnsi" w:cstheme="majorHAnsi"/>
          <w:color w:val="000000" w:themeColor="text1"/>
        </w:rPr>
        <w:t xml:space="preserve"> - Jakub </w:t>
      </w:r>
      <w:proofErr w:type="spellStart"/>
      <w:r w:rsidRPr="00C83227">
        <w:rPr>
          <w:rFonts w:asciiTheme="majorHAnsi" w:hAnsiTheme="majorHAnsi" w:cstheme="majorHAnsi"/>
          <w:color w:val="000000" w:themeColor="text1"/>
        </w:rPr>
        <w:t>Drmola</w:t>
      </w:r>
      <w:proofErr w:type="spellEnd"/>
      <w:r w:rsidRPr="00C83227">
        <w:rPr>
          <w:rFonts w:asciiTheme="majorHAnsi" w:hAnsiTheme="majorHAnsi" w:cstheme="majorHAnsi"/>
          <w:color w:val="000000" w:themeColor="text1"/>
        </w:rPr>
        <w:t xml:space="preserve"> is a PhD student and Miroslav </w:t>
      </w:r>
      <w:proofErr w:type="spellStart"/>
      <w:r w:rsidRPr="00C83227">
        <w:rPr>
          <w:rFonts w:asciiTheme="majorHAnsi" w:hAnsiTheme="majorHAnsi" w:cstheme="majorHAnsi"/>
          <w:color w:val="000000" w:themeColor="text1"/>
        </w:rPr>
        <w:t>Mareš</w:t>
      </w:r>
      <w:proofErr w:type="spellEnd"/>
      <w:r w:rsidRPr="00C83227">
        <w:rPr>
          <w:rFonts w:asciiTheme="majorHAnsi" w:hAnsiTheme="majorHAnsi" w:cstheme="majorHAnsi"/>
          <w:color w:val="000000" w:themeColor="text1"/>
        </w:rPr>
        <w:t xml:space="preserve"> professor, at the </w:t>
      </w:r>
      <w:proofErr w:type="spellStart"/>
      <w:r w:rsidRPr="00C83227">
        <w:rPr>
          <w:rFonts w:asciiTheme="majorHAnsi" w:hAnsiTheme="majorHAnsi" w:cstheme="majorHAnsi"/>
          <w:color w:val="000000" w:themeColor="text1"/>
        </w:rPr>
        <w:t>Divison</w:t>
      </w:r>
      <w:proofErr w:type="spellEnd"/>
      <w:r w:rsidRPr="00C83227">
        <w:rPr>
          <w:rFonts w:asciiTheme="majorHAnsi" w:hAnsiTheme="majorHAnsi" w:cstheme="majorHAnsi"/>
          <w:color w:val="000000" w:themeColor="text1"/>
        </w:rPr>
        <w:t xml:space="preserve"> of Security and Strategic Studies, Masaryk University, Czech Republic, "Revisiting the deflection dilemma", </w:t>
      </w:r>
      <w:r w:rsidRPr="00C83227">
        <w:rPr>
          <w:rFonts w:asciiTheme="majorHAnsi" w:hAnsiTheme="majorHAnsi" w:cstheme="majorHAnsi"/>
          <w:i/>
          <w:iCs/>
          <w:color w:val="000000" w:themeColor="text1"/>
        </w:rPr>
        <w:t>Astronomy &amp; Geophysics</w:t>
      </w:r>
      <w:r w:rsidRPr="00C83227">
        <w:rPr>
          <w:rFonts w:asciiTheme="majorHAnsi" w:hAnsiTheme="majorHAnsi" w:cstheme="majorHAnsi"/>
          <w:color w:val="000000" w:themeColor="text1"/>
        </w:rPr>
        <w:t xml:space="preserve">, Volume 56, Issue 5, October 2015, Pages 5.15–5.18, </w:t>
      </w:r>
      <w:hyperlink r:id="rId12" w:history="1">
        <w:r w:rsidRPr="00C83227">
          <w:rPr>
            <w:rFonts w:asciiTheme="majorHAnsi" w:hAnsiTheme="majorHAnsi" w:cstheme="majorHAnsi"/>
            <w:color w:val="000000" w:themeColor="text1"/>
          </w:rPr>
          <w:t>https://academic.oup.com/astrogeo/article/56/5/5.15/235650</w:t>
        </w:r>
      </w:hyperlink>
    </w:p>
    <w:p w14:paraId="277B3AEB" w14:textId="77777777" w:rsidR="005133F0" w:rsidRPr="00C83227" w:rsidRDefault="005133F0" w:rsidP="005133F0">
      <w:pPr>
        <w:rPr>
          <w:rFonts w:asciiTheme="majorHAnsi" w:hAnsiTheme="majorHAnsi" w:cstheme="majorHAnsi"/>
          <w:color w:val="000000" w:themeColor="text1"/>
          <w:sz w:val="16"/>
        </w:rPr>
      </w:pPr>
      <w:r w:rsidRPr="00C83227">
        <w:rPr>
          <w:rFonts w:asciiTheme="majorHAnsi" w:hAnsiTheme="majorHAnsi" w:cstheme="majorHAnsi"/>
          <w:color w:val="000000" w:themeColor="text1"/>
          <w:sz w:val="16"/>
        </w:rPr>
        <w:t xml:space="preserve">There are two basic ways to go </w:t>
      </w:r>
      <w:r w:rsidRPr="00C83227">
        <w:rPr>
          <w:rStyle w:val="StyleUnderline"/>
          <w:rFonts w:asciiTheme="majorHAnsi" w:hAnsiTheme="majorHAnsi" w:cstheme="majorHAnsi"/>
        </w:rPr>
        <w:t xml:space="preserve">about </w:t>
      </w:r>
      <w:r w:rsidRPr="00C83227">
        <w:rPr>
          <w:rStyle w:val="StyleUnderline"/>
          <w:rFonts w:asciiTheme="majorHAnsi" w:hAnsiTheme="majorHAnsi" w:cstheme="majorHAnsi"/>
          <w:highlight w:val="green"/>
        </w:rPr>
        <w:t>moving</w:t>
      </w:r>
      <w:r w:rsidRPr="00C83227">
        <w:rPr>
          <w:rStyle w:val="StyleUnderline"/>
          <w:rFonts w:asciiTheme="majorHAnsi" w:hAnsiTheme="majorHAnsi" w:cstheme="majorHAnsi"/>
        </w:rPr>
        <w:t xml:space="preserve"> the </w:t>
      </w:r>
      <w:r w:rsidRPr="00C83227">
        <w:rPr>
          <w:rStyle w:val="StyleUnderline"/>
          <w:rFonts w:asciiTheme="majorHAnsi" w:hAnsiTheme="majorHAnsi" w:cstheme="majorHAnsi"/>
          <w:highlight w:val="green"/>
        </w:rPr>
        <w:t>resources</w:t>
      </w:r>
      <w:r w:rsidRPr="00C83227">
        <w:rPr>
          <w:rStyle w:val="StyleUnderline"/>
          <w:rFonts w:asciiTheme="majorHAnsi" w:hAnsiTheme="majorHAnsi" w:cstheme="majorHAnsi"/>
        </w:rPr>
        <w:t xml:space="preserve"> contained </w:t>
      </w:r>
      <w:r w:rsidRPr="00C83227">
        <w:rPr>
          <w:rStyle w:val="StyleUnderline"/>
          <w:rFonts w:asciiTheme="majorHAnsi" w:hAnsiTheme="majorHAnsi" w:cstheme="majorHAnsi"/>
          <w:highlight w:val="green"/>
        </w:rPr>
        <w:t xml:space="preserve">within a </w:t>
      </w:r>
      <w:r w:rsidRPr="00C83227">
        <w:rPr>
          <w:rStyle w:val="StyleUnderline"/>
          <w:rFonts w:asciiTheme="majorHAnsi" w:hAnsiTheme="majorHAnsi" w:cstheme="majorHAnsi"/>
        </w:rPr>
        <w:t xml:space="preserve">given </w:t>
      </w:r>
      <w:r w:rsidRPr="00C83227">
        <w:rPr>
          <w:rStyle w:val="StyleUnderline"/>
          <w:rFonts w:asciiTheme="majorHAnsi" w:hAnsiTheme="majorHAnsi" w:cstheme="majorHAnsi"/>
          <w:highlight w:val="green"/>
        </w:rPr>
        <w:t>asteroid</w:t>
      </w:r>
      <w:r w:rsidRPr="00C83227">
        <w:rPr>
          <w:rStyle w:val="StyleUnderline"/>
          <w:rFonts w:asciiTheme="majorHAnsi" w:hAnsiTheme="majorHAnsi" w:cstheme="majorHAnsi"/>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C83227">
        <w:rPr>
          <w:rStyle w:val="StyleUnderline"/>
          <w:rFonts w:asciiTheme="majorHAnsi" w:hAnsiTheme="majorHAnsi" w:cstheme="majorHAnsi"/>
        </w:rPr>
        <w:t>Ostro</w:t>
      </w:r>
      <w:proofErr w:type="spellEnd"/>
      <w:r w:rsidRPr="00C83227">
        <w:rPr>
          <w:rStyle w:val="StyleUnderline"/>
          <w:rFonts w:asciiTheme="majorHAnsi" w:hAnsiTheme="majorHAnsi" w:cstheme="majorHAnsi"/>
        </w:rPr>
        <w:t xml:space="preserve"> 1999). There are different speculative costs and benefits associated with either option, which would vary with the size, orbit and composition of the asteroid. But, crucially, the second option would </w:t>
      </w:r>
      <w:r w:rsidRPr="00C83227">
        <w:rPr>
          <w:rStyle w:val="StyleUnderline"/>
          <w:rFonts w:asciiTheme="majorHAnsi" w:hAnsiTheme="majorHAnsi" w:cstheme="majorHAnsi"/>
          <w:highlight w:val="green"/>
        </w:rPr>
        <w:t>entail</w:t>
      </w:r>
      <w:r w:rsidRPr="00C83227">
        <w:rPr>
          <w:rStyle w:val="StyleUnderline"/>
          <w:rFonts w:asciiTheme="majorHAnsi" w:hAnsiTheme="majorHAnsi" w:cstheme="majorHAnsi"/>
        </w:rPr>
        <w:t xml:space="preserve"> </w:t>
      </w:r>
      <w:r w:rsidRPr="00C83227">
        <w:rPr>
          <w:rStyle w:val="StyleUnderline"/>
          <w:rFonts w:asciiTheme="majorHAnsi" w:hAnsiTheme="majorHAnsi" w:cstheme="majorHAnsi"/>
          <w:highlight w:val="green"/>
        </w:rPr>
        <w:t>putting asteroids into orbit</w:t>
      </w:r>
      <w:r w:rsidRPr="00C83227">
        <w:rPr>
          <w:rStyle w:val="StyleUnderline"/>
          <w:rFonts w:asciiTheme="majorHAnsi" w:hAnsiTheme="majorHAnsi" w:cstheme="majorHAnsi"/>
        </w:rPr>
        <w:t xml:space="preserve"> around the Earth, the</w:t>
      </w:r>
      <w:r w:rsidRPr="00C83227">
        <w:rPr>
          <w:rFonts w:asciiTheme="majorHAnsi" w:hAnsiTheme="majorHAnsi" w:cstheme="majorHAnsi"/>
          <w:color w:val="000000" w:themeColor="text1"/>
          <w:sz w:val="16"/>
        </w:rPr>
        <w:t xml:space="preserve"> Moon or possibly at one of the Earth’s </w:t>
      </w:r>
      <w:proofErr w:type="spellStart"/>
      <w:r w:rsidRPr="00C83227">
        <w:rPr>
          <w:rFonts w:asciiTheme="majorHAnsi" w:hAnsiTheme="majorHAnsi" w:cstheme="majorHAnsi"/>
          <w:color w:val="000000" w:themeColor="text1"/>
          <w:sz w:val="16"/>
        </w:rPr>
        <w:t>Lagrangian</w:t>
      </w:r>
      <w:proofErr w:type="spellEnd"/>
      <w:r w:rsidRPr="00C83227">
        <w:rPr>
          <w:rFonts w:asciiTheme="majorHAnsi" w:hAnsiTheme="majorHAnsi" w:cstheme="majorHAnsi"/>
          <w:color w:val="000000" w:themeColor="text1"/>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w:t>
      </w:r>
      <w:r w:rsidRPr="00C83227">
        <w:rPr>
          <w:rStyle w:val="StyleUnderline"/>
          <w:rFonts w:asciiTheme="majorHAnsi" w:hAnsiTheme="majorHAnsi" w:cstheme="majorHAnsi"/>
        </w:rPr>
        <w:t xml:space="preserve">towards a future mission to Mars (see box “NASA’s Asteroid Redirect Mission”; Brophy et al. 2012, Burchell 2014, Gates et al. 2015). </w:t>
      </w:r>
      <w:proofErr w:type="spellStart"/>
      <w:r w:rsidRPr="00C83227">
        <w:rPr>
          <w:rStyle w:val="StyleUnderline"/>
          <w:rFonts w:asciiTheme="majorHAnsi" w:hAnsiTheme="majorHAnsi" w:cstheme="majorHAnsi"/>
        </w:rPr>
        <w:t>Programmes</w:t>
      </w:r>
      <w:proofErr w:type="spellEnd"/>
      <w:r w:rsidRPr="00C83227">
        <w:rPr>
          <w:rStyle w:val="StyleUnderline"/>
          <w:rFonts w:asciiTheme="majorHAnsi" w:hAnsiTheme="majorHAnsi" w:cstheme="majorHAnsi"/>
        </w:rPr>
        <w:t xml:space="preserve"> to redirect asteroids and, especially, plans to mine asteroids on an industrial scale essentially resurrect the deflection dilemma. But it is no longer a matter of superpowers intentionally misusing technology designed to prevent dangerous impacts. It </w:t>
      </w:r>
      <w:r w:rsidRPr="00C83227">
        <w:rPr>
          <w:rStyle w:val="StyleUnderline"/>
          <w:rFonts w:asciiTheme="majorHAnsi" w:hAnsiTheme="majorHAnsi" w:cstheme="majorHAnsi"/>
          <w:highlight w:val="green"/>
        </w:rPr>
        <w:t>becomes</w:t>
      </w:r>
      <w:r w:rsidRPr="00C83227">
        <w:rPr>
          <w:rStyle w:val="StyleUnderline"/>
          <w:rFonts w:asciiTheme="majorHAnsi" w:hAnsiTheme="majorHAnsi" w:cstheme="majorHAnsi"/>
        </w:rPr>
        <w:t xml:space="preserve"> </w:t>
      </w:r>
      <w:r w:rsidRPr="00C83227">
        <w:rPr>
          <w:rStyle w:val="StyleUnderline"/>
          <w:rFonts w:asciiTheme="majorHAnsi" w:hAnsiTheme="majorHAnsi" w:cstheme="majorHAnsi"/>
          <w:highlight w:val="green"/>
        </w:rPr>
        <w:t>an issue of proliferation</w:t>
      </w:r>
      <w:r w:rsidRPr="00C83227">
        <w:rPr>
          <w:rStyle w:val="StyleUnderline"/>
          <w:rFonts w:asciiTheme="majorHAnsi" w:hAnsiTheme="majorHAnsi" w:cstheme="majorHAnsi"/>
        </w:rPr>
        <w:t xml:space="preserve"> </w:t>
      </w:r>
      <w:r w:rsidRPr="00C83227">
        <w:rPr>
          <w:rStyle w:val="StyleUnderline"/>
          <w:rFonts w:asciiTheme="majorHAnsi" w:hAnsiTheme="majorHAnsi" w:cstheme="majorHAnsi"/>
          <w:highlight w:val="green"/>
        </w:rPr>
        <w:t>among private entities</w:t>
      </w:r>
      <w:r w:rsidRPr="00C83227">
        <w:rPr>
          <w:rStyle w:val="StyleUnderline"/>
          <w:rFonts w:asciiTheme="majorHAnsi" w:hAnsiTheme="majorHAnsi" w:cstheme="majorHAnsi"/>
        </w:rPr>
        <w:t>. Once private mining companies acquire the technical ability to redirect suitable NEOs (</w:t>
      </w:r>
      <w:proofErr w:type="spellStart"/>
      <w:r w:rsidRPr="00C83227">
        <w:rPr>
          <w:rStyle w:val="StyleUnderline"/>
          <w:rFonts w:asciiTheme="majorHAnsi" w:hAnsiTheme="majorHAnsi" w:cstheme="majorHAnsi"/>
        </w:rPr>
        <w:t>Baoyin</w:t>
      </w:r>
      <w:proofErr w:type="spellEnd"/>
      <w:r w:rsidRPr="00C83227">
        <w:rPr>
          <w:rStyle w:val="StyleUnderline"/>
          <w:rFonts w:asciiTheme="majorHAnsi" w:hAnsiTheme="majorHAnsi" w:cstheme="majorHAnsi"/>
        </w:rPr>
        <w:t xml:space="preserve"> et al. 2011) in order to extract platinum or</w:t>
      </w:r>
      <w:r w:rsidRPr="00C83227">
        <w:rPr>
          <w:rFonts w:asciiTheme="majorHAnsi" w:hAnsiTheme="majorHAnsi" w:cstheme="majorHAnsi"/>
          <w:color w:val="000000" w:themeColor="text1"/>
          <w:sz w:val="16"/>
        </w:rPr>
        <w:t xml:space="preserve"> water from them, perilous inflections become more likely. The </w:t>
      </w:r>
      <w:r w:rsidRPr="00C83227">
        <w:rPr>
          <w:rStyle w:val="StyleUnderline"/>
          <w:rFonts w:asciiTheme="majorHAnsi" w:hAnsiTheme="majorHAnsi" w:cstheme="majorHAnsi"/>
          <w:color w:val="000000" w:themeColor="text1"/>
          <w:highlight w:val="green"/>
        </w:rPr>
        <w:t xml:space="preserve">probability of accidents will rise </w:t>
      </w:r>
      <w:r w:rsidRPr="00C83227">
        <w:rPr>
          <w:rStyle w:val="StyleUnderline"/>
          <w:rFonts w:asciiTheme="majorHAnsi" w:hAnsiTheme="majorHAnsi" w:cstheme="majorHAnsi"/>
          <w:color w:val="000000" w:themeColor="text1"/>
        </w:rPr>
        <w:t>with the number of asteroids whose trajectories we decide to manipulate</w:t>
      </w:r>
      <w:r w:rsidRPr="00C83227">
        <w:rPr>
          <w:rFonts w:asciiTheme="majorHAnsi" w:hAnsiTheme="majorHAnsi" w:cstheme="majorHAnsi"/>
          <w:color w:val="000000" w:themeColor="text1"/>
          <w:sz w:val="16"/>
        </w:rPr>
        <w:t xml:space="preserve">. Such accidents might be very unlikely, but </w:t>
      </w:r>
      <w:r w:rsidRPr="00C83227">
        <w:rPr>
          <w:rStyle w:val="Style13ptBold"/>
          <w:rFonts w:asciiTheme="majorHAnsi" w:hAnsiTheme="majorHAnsi" w:cstheme="majorHAnsi"/>
          <w:color w:val="000000" w:themeColor="text1"/>
          <w:sz w:val="22"/>
          <w:highlight w:val="green"/>
        </w:rPr>
        <w:t>even a tiny</w:t>
      </w:r>
      <w:r w:rsidRPr="00C83227">
        <w:rPr>
          <w:rStyle w:val="Style13ptBold"/>
          <w:rFonts w:asciiTheme="majorHAnsi" w:hAnsiTheme="majorHAnsi" w:cstheme="majorHAnsi"/>
          <w:color w:val="000000" w:themeColor="text1"/>
          <w:sz w:val="22"/>
        </w:rPr>
        <w:t xml:space="preserve"> technical or human </w:t>
      </w:r>
      <w:r w:rsidRPr="00C83227">
        <w:rPr>
          <w:rStyle w:val="Style13ptBold"/>
          <w:rFonts w:asciiTheme="majorHAnsi" w:hAnsiTheme="majorHAnsi" w:cstheme="majorHAnsi"/>
          <w:color w:val="000000" w:themeColor="text1"/>
          <w:sz w:val="22"/>
          <w:highlight w:val="green"/>
        </w:rPr>
        <w:t>error</w:t>
      </w:r>
      <w:r w:rsidRPr="00C83227">
        <w:rPr>
          <w:rFonts w:asciiTheme="majorHAnsi" w:hAnsiTheme="majorHAnsi" w:cstheme="majorHAnsi"/>
          <w:color w:val="000000" w:themeColor="text1"/>
          <w:u w:val="single"/>
        </w:rPr>
        <w:t xml:space="preserve"> in</w:t>
      </w:r>
      <w:r w:rsidRPr="00C83227">
        <w:rPr>
          <w:rFonts w:asciiTheme="majorHAnsi" w:hAnsiTheme="majorHAnsi" w:cstheme="majorHAnsi"/>
          <w:color w:val="000000" w:themeColor="text1"/>
          <w:sz w:val="16"/>
        </w:rPr>
        <w:t xml:space="preserve"> the execution of an inflection meant to place an asteroid into the lunar or geocentric orbit </w:t>
      </w:r>
      <w:r w:rsidRPr="00C83227">
        <w:rPr>
          <w:rStyle w:val="Style13ptBold"/>
          <w:rFonts w:asciiTheme="majorHAnsi" w:hAnsiTheme="majorHAnsi" w:cstheme="majorHAnsi"/>
          <w:color w:val="000000" w:themeColor="text1"/>
          <w:sz w:val="22"/>
          <w:highlight w:val="green"/>
        </w:rPr>
        <w:t>might send it crashing into the Earth</w:t>
      </w:r>
      <w:r w:rsidRPr="00C83227">
        <w:rPr>
          <w:rStyle w:val="Style13ptBold"/>
          <w:rFonts w:asciiTheme="majorHAnsi" w:hAnsiTheme="majorHAnsi" w:cstheme="majorHAnsi"/>
          <w:color w:val="000000" w:themeColor="text1"/>
          <w:sz w:val="22"/>
        </w:rPr>
        <w:t xml:space="preserve"> with potentially devastating consequences</w:t>
      </w:r>
      <w:r w:rsidRPr="00C83227">
        <w:rPr>
          <w:rStyle w:val="Style13ptBold"/>
          <w:rFonts w:asciiTheme="majorHAnsi" w:hAnsiTheme="majorHAnsi" w:cstheme="majorHAnsi"/>
          <w:color w:val="000000" w:themeColor="text1"/>
          <w:sz w:val="16"/>
        </w:rPr>
        <w:t xml:space="preserve">. </w:t>
      </w:r>
      <w:r w:rsidRPr="00C83227">
        <w:rPr>
          <w:rFonts w:asciiTheme="majorHAnsi" w:hAnsiTheme="majorHAnsi" w:cstheme="majorHAnsi"/>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C83227">
        <w:rPr>
          <w:rStyle w:val="Style13ptBold"/>
          <w:rFonts w:asciiTheme="majorHAnsi" w:hAnsiTheme="majorHAnsi" w:cstheme="majorHAnsi"/>
          <w:color w:val="000000" w:themeColor="text1"/>
          <w:sz w:val="22"/>
        </w:rPr>
        <w:t>The second source of risk is the intentional misuse</w:t>
      </w:r>
      <w:r w:rsidRPr="00C83227">
        <w:rPr>
          <w:rFonts w:asciiTheme="majorHAnsi" w:hAnsiTheme="majorHAnsi" w:cstheme="majorHAnsi"/>
          <w:color w:val="000000" w:themeColor="text1"/>
          <w:sz w:val="16"/>
        </w:rPr>
        <w:t xml:space="preserve">, similar to the original deflection dilemma. But the </w:t>
      </w:r>
      <w:r w:rsidRPr="00C83227">
        <w:rPr>
          <w:rStyle w:val="Style13ptBold"/>
          <w:rFonts w:asciiTheme="majorHAnsi" w:hAnsiTheme="majorHAnsi" w:cstheme="majorHAnsi"/>
          <w:color w:val="000000" w:themeColor="text1"/>
          <w:sz w:val="22"/>
        </w:rPr>
        <w:t>entry barrier for asteroid weaponization gets much lower if mining them and moving them around becomes a common industrial activit</w:t>
      </w:r>
      <w:r w:rsidRPr="00C83227">
        <w:rPr>
          <w:rStyle w:val="Style13ptBold"/>
          <w:rFonts w:asciiTheme="majorHAnsi" w:hAnsiTheme="majorHAnsi" w:cstheme="majorHAnsi"/>
          <w:color w:val="000000" w:themeColor="text1"/>
          <w:sz w:val="16"/>
        </w:rPr>
        <w:t>y</w:t>
      </w:r>
      <w:r w:rsidRPr="00C83227">
        <w:rPr>
          <w:rFonts w:asciiTheme="majorHAnsi" w:hAnsiTheme="majorHAnsi" w:cstheme="majorHAnsi"/>
          <w:color w:val="000000" w:themeColor="text1"/>
          <w:sz w:val="16"/>
        </w:rPr>
        <w:t xml:space="preserve">. This is in stark contrast to the original scenario which envisioned this technology to be used solely for planetary </w:t>
      </w:r>
      <w:proofErr w:type="spellStart"/>
      <w:r w:rsidRPr="00C83227">
        <w:rPr>
          <w:rFonts w:asciiTheme="majorHAnsi" w:hAnsiTheme="majorHAnsi" w:cstheme="majorHAnsi"/>
          <w:color w:val="000000" w:themeColor="text1"/>
          <w:sz w:val="16"/>
        </w:rPr>
        <w:t>defence</w:t>
      </w:r>
      <w:proofErr w:type="spellEnd"/>
      <w:r w:rsidRPr="00C83227">
        <w:rPr>
          <w:rFonts w:asciiTheme="majorHAnsi" w:hAnsiTheme="majorHAnsi" w:cstheme="majorHAnsi"/>
          <w:color w:val="000000" w:themeColor="text1"/>
          <w:sz w:val="16"/>
        </w:rPr>
        <w:t xml:space="preserve"> and under control of a very small number of the most powerful countries (Morrison 2010). </w:t>
      </w:r>
      <w:r w:rsidRPr="00C83227">
        <w:rPr>
          <w:rStyle w:val="StyleUnderline"/>
          <w:rFonts w:asciiTheme="majorHAnsi" w:hAnsiTheme="majorHAnsi" w:cstheme="majorHAnsi"/>
          <w:color w:val="000000" w:themeColor="text1"/>
        </w:rPr>
        <w:t xml:space="preserve">If such a powerful technology becomes widely and commercially available, even </w:t>
      </w:r>
      <w:r w:rsidRPr="00C83227">
        <w:rPr>
          <w:rStyle w:val="StyleUnderline"/>
          <w:rFonts w:asciiTheme="majorHAnsi" w:hAnsiTheme="majorHAnsi" w:cstheme="majorHAnsi"/>
          <w:color w:val="000000" w:themeColor="text1"/>
          <w:highlight w:val="green"/>
        </w:rPr>
        <w:t>rogue states</w:t>
      </w:r>
      <w:r w:rsidRPr="00C83227">
        <w:rPr>
          <w:rStyle w:val="StyleUnderline"/>
          <w:rFonts w:asciiTheme="majorHAnsi" w:hAnsiTheme="majorHAnsi" w:cstheme="majorHAnsi"/>
          <w:color w:val="000000" w:themeColor="text1"/>
        </w:rPr>
        <w:t xml:space="preserve"> </w:t>
      </w:r>
      <w:r w:rsidRPr="00C83227">
        <w:rPr>
          <w:rStyle w:val="StyleUnderline"/>
          <w:rFonts w:asciiTheme="majorHAnsi" w:hAnsiTheme="majorHAnsi" w:cstheme="majorHAnsi"/>
          <w:color w:val="000000" w:themeColor="text1"/>
          <w:highlight w:val="green"/>
        </w:rPr>
        <w:t xml:space="preserve">and </w:t>
      </w:r>
      <w:proofErr w:type="spellStart"/>
      <w:r w:rsidRPr="00C83227">
        <w:rPr>
          <w:rStyle w:val="StyleUnderline"/>
          <w:rFonts w:asciiTheme="majorHAnsi" w:hAnsiTheme="majorHAnsi" w:cstheme="majorHAnsi"/>
          <w:color w:val="000000" w:themeColor="text1"/>
          <w:highlight w:val="green"/>
        </w:rPr>
        <w:t>wellfunded</w:t>
      </w:r>
      <w:proofErr w:type="spellEnd"/>
      <w:r w:rsidRPr="00C83227">
        <w:rPr>
          <w:rStyle w:val="StyleUnderline"/>
          <w:rFonts w:asciiTheme="majorHAnsi" w:hAnsiTheme="majorHAnsi" w:cstheme="majorHAnsi"/>
          <w:color w:val="000000" w:themeColor="text1"/>
          <w:highlight w:val="green"/>
        </w:rPr>
        <w:t xml:space="preserve"> terrorist</w:t>
      </w:r>
      <w:r w:rsidRPr="00C83227">
        <w:rPr>
          <w:rStyle w:val="StyleUnderline"/>
          <w:rFonts w:asciiTheme="majorHAnsi" w:hAnsiTheme="majorHAnsi" w:cstheme="majorHAnsi"/>
          <w:color w:val="000000" w:themeColor="text1"/>
        </w:rPr>
        <w:t xml:space="preserve"> </w:t>
      </w:r>
      <w:r w:rsidRPr="00C83227">
        <w:rPr>
          <w:rStyle w:val="StyleUnderline"/>
          <w:rFonts w:asciiTheme="majorHAnsi" w:hAnsiTheme="majorHAnsi" w:cstheme="majorHAnsi"/>
          <w:color w:val="000000" w:themeColor="text1"/>
          <w:highlight w:val="green"/>
        </w:rPr>
        <w:t>groups might</w:t>
      </w:r>
      <w:r w:rsidRPr="00C83227">
        <w:rPr>
          <w:rStyle w:val="StyleUnderline"/>
          <w:rFonts w:asciiTheme="majorHAnsi" w:hAnsiTheme="majorHAnsi" w:cstheme="majorHAnsi"/>
          <w:color w:val="000000" w:themeColor="text1"/>
        </w:rPr>
        <w:t xml:space="preserve"> be tempted to </w:t>
      </w:r>
      <w:r w:rsidRPr="00C83227">
        <w:rPr>
          <w:rStyle w:val="StyleUnderline"/>
          <w:rFonts w:asciiTheme="majorHAnsi" w:hAnsiTheme="majorHAnsi" w:cstheme="majorHAnsi"/>
          <w:color w:val="000000" w:themeColor="text1"/>
          <w:highlight w:val="green"/>
        </w:rPr>
        <w:t>use it for a</w:t>
      </w:r>
      <w:r w:rsidRPr="00C83227">
        <w:rPr>
          <w:rStyle w:val="StyleUnderline"/>
          <w:rFonts w:asciiTheme="majorHAnsi" w:hAnsiTheme="majorHAnsi" w:cstheme="majorHAnsi"/>
          <w:color w:val="000000" w:themeColor="text1"/>
        </w:rPr>
        <w:t xml:space="preserve">n unexpected and </w:t>
      </w:r>
      <w:r w:rsidRPr="00C83227">
        <w:rPr>
          <w:rStyle w:val="StyleUnderline"/>
          <w:rFonts w:asciiTheme="majorHAnsi" w:hAnsiTheme="majorHAnsi" w:cstheme="majorHAnsi"/>
          <w:color w:val="000000" w:themeColor="text1"/>
          <w:highlight w:val="green"/>
        </w:rPr>
        <w:t>devastating attack</w:t>
      </w:r>
      <w:r w:rsidRPr="00C83227">
        <w:rPr>
          <w:rStyle w:val="StyleUnderline"/>
          <w:rFonts w:asciiTheme="majorHAnsi" w:hAnsiTheme="majorHAnsi" w:cstheme="majorHAnsi"/>
          <w:color w:val="000000" w:themeColor="text1"/>
        </w:rPr>
        <w:t xml:space="preserve">. In addition, </w:t>
      </w:r>
      <w:r w:rsidRPr="00C83227">
        <w:rPr>
          <w:rStyle w:val="StyleUnderline"/>
          <w:rFonts w:asciiTheme="majorHAnsi" w:hAnsiTheme="majorHAnsi" w:cstheme="majorHAnsi"/>
          <w:color w:val="000000" w:themeColor="text1"/>
          <w:highlight w:val="green"/>
        </w:rPr>
        <w:t xml:space="preserve">an active asteroid mining industry would make it </w:t>
      </w:r>
      <w:r w:rsidRPr="00C83227">
        <w:rPr>
          <w:rStyle w:val="StyleUnderline"/>
          <w:rFonts w:asciiTheme="majorHAnsi" w:hAnsiTheme="majorHAnsi" w:cstheme="majorHAnsi"/>
          <w:color w:val="000000" w:themeColor="text1"/>
        </w:rPr>
        <w:t xml:space="preserve">more </w:t>
      </w:r>
      <w:r w:rsidRPr="00C83227">
        <w:rPr>
          <w:rStyle w:val="StyleUnderline"/>
          <w:rFonts w:asciiTheme="majorHAnsi" w:hAnsiTheme="majorHAnsi" w:cstheme="majorHAnsi"/>
          <w:color w:val="000000" w:themeColor="text1"/>
          <w:highlight w:val="green"/>
        </w:rPr>
        <w:t>difficult to detect</w:t>
      </w:r>
      <w:r w:rsidRPr="00C83227">
        <w:rPr>
          <w:rStyle w:val="StyleUnderline"/>
          <w:rFonts w:asciiTheme="majorHAnsi" w:hAnsiTheme="majorHAnsi" w:cstheme="majorHAnsi"/>
          <w:color w:val="000000" w:themeColor="text1"/>
        </w:rPr>
        <w:t xml:space="preserve"> any hostile inflection attempts among the number of legitimate and benign one</w:t>
      </w:r>
      <w:r w:rsidRPr="00C83227">
        <w:rPr>
          <w:rStyle w:val="StyleUnderline"/>
          <w:rFonts w:asciiTheme="majorHAnsi" w:hAnsiTheme="majorHAnsi" w:cstheme="majorHAnsi"/>
          <w:color w:val="000000" w:themeColor="text1"/>
          <w:highlight w:val="green"/>
        </w:rPr>
        <w:t>s</w:t>
      </w:r>
      <w:r w:rsidRPr="00C83227">
        <w:rPr>
          <w:rFonts w:asciiTheme="majorHAnsi" w:hAnsiTheme="majorHAnsi" w:cstheme="majorHAnsi"/>
          <w:color w:val="000000" w:themeColor="text1"/>
          <w:sz w:val="16"/>
          <w:highlight w:val="green"/>
        </w:rPr>
        <w:t>.</w:t>
      </w:r>
      <w:r w:rsidRPr="00C83227">
        <w:rPr>
          <w:rFonts w:asciiTheme="majorHAnsi" w:hAnsiTheme="majorHAnsi" w:cstheme="majorHAnsi"/>
          <w:color w:val="000000" w:themeColor="text1"/>
          <w:sz w:val="16"/>
        </w:rPr>
        <w:t xml:space="preserve"> Policy implications Considering these possible future dangers, it seems prudent to consider what to do about them sooner rather than later. The most obvious “solution” would be </w:t>
      </w:r>
      <w:r w:rsidRPr="00C83227">
        <w:rPr>
          <w:rStyle w:val="Style13ptBold"/>
          <w:rFonts w:asciiTheme="majorHAnsi" w:hAnsiTheme="majorHAnsi" w:cstheme="majorHAnsi"/>
          <w:color w:val="000000" w:themeColor="text1"/>
          <w:sz w:val="22"/>
        </w:rPr>
        <w:t xml:space="preserve">a </w:t>
      </w:r>
      <w:r w:rsidRPr="00C83227">
        <w:rPr>
          <w:rStyle w:val="Style13ptBold"/>
          <w:rFonts w:asciiTheme="majorHAnsi" w:hAnsiTheme="majorHAnsi" w:cstheme="majorHAnsi"/>
          <w:color w:val="000000" w:themeColor="text1"/>
          <w:sz w:val="22"/>
          <w:highlight w:val="green"/>
        </w:rPr>
        <w:t>blanket</w:t>
      </w:r>
      <w:r w:rsidRPr="00C83227">
        <w:rPr>
          <w:rStyle w:val="Style13ptBold"/>
          <w:rFonts w:asciiTheme="majorHAnsi" w:hAnsiTheme="majorHAnsi" w:cstheme="majorHAnsi"/>
          <w:color w:val="000000" w:themeColor="text1"/>
          <w:sz w:val="22"/>
        </w:rPr>
        <w:t xml:space="preserve"> </w:t>
      </w:r>
      <w:r w:rsidRPr="00C83227">
        <w:rPr>
          <w:rStyle w:val="Style13ptBold"/>
          <w:rFonts w:asciiTheme="majorHAnsi" w:hAnsiTheme="majorHAnsi" w:cstheme="majorHAnsi"/>
          <w:color w:val="000000" w:themeColor="text1"/>
          <w:sz w:val="22"/>
          <w:highlight w:val="green"/>
        </w:rPr>
        <w:t>ban on the</w:t>
      </w:r>
      <w:r w:rsidRPr="00C83227">
        <w:rPr>
          <w:rStyle w:val="Style13ptBold"/>
          <w:rFonts w:asciiTheme="majorHAnsi" w:hAnsiTheme="majorHAnsi" w:cstheme="majorHAnsi"/>
          <w:color w:val="000000" w:themeColor="text1"/>
          <w:sz w:val="22"/>
        </w:rPr>
        <w:t xml:space="preserve"> development of any </w:t>
      </w:r>
      <w:r w:rsidRPr="00C83227">
        <w:rPr>
          <w:rStyle w:val="StyleUnderline"/>
          <w:rFonts w:asciiTheme="majorHAnsi" w:hAnsiTheme="majorHAnsi" w:cstheme="majorHAnsi"/>
          <w:highlight w:val="green"/>
        </w:rPr>
        <w:t>technology</w:t>
      </w:r>
      <w:r w:rsidRPr="00C83227">
        <w:rPr>
          <w:rStyle w:val="StyleUnderline"/>
          <w:rFonts w:asciiTheme="majorHAnsi" w:hAnsiTheme="majorHAnsi" w:cstheme="majorHAnsi"/>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w:t>
      </w:r>
      <w:proofErr w:type="spellStart"/>
      <w:r w:rsidRPr="00C83227">
        <w:rPr>
          <w:rStyle w:val="StyleUnderline"/>
          <w:rFonts w:asciiTheme="majorHAnsi" w:hAnsiTheme="majorHAnsi" w:cstheme="majorHAnsi"/>
        </w:rPr>
        <w:t>spacebased</w:t>
      </w:r>
      <w:proofErr w:type="spellEnd"/>
      <w:r w:rsidRPr="00C83227">
        <w:rPr>
          <w:rStyle w:val="StyleUnderline"/>
          <w:rFonts w:asciiTheme="majorHAnsi" w:hAnsiTheme="majorHAnsi" w:cstheme="majorHAnsi"/>
        </w:rPr>
        <w:t xml:space="preserve"> technologies. Furthermore, this approach would </w:t>
      </w:r>
      <w:r w:rsidRPr="00C83227">
        <w:rPr>
          <w:rStyle w:val="StyleUnderline"/>
          <w:rFonts w:asciiTheme="majorHAnsi" w:hAnsiTheme="majorHAnsi" w:cstheme="majorHAnsi"/>
          <w:highlight w:val="green"/>
        </w:rPr>
        <w:t>leave us more vulnerable to natural impacts</w:t>
      </w:r>
      <w:r w:rsidRPr="00C83227">
        <w:rPr>
          <w:rStyle w:val="StyleUnderline"/>
          <w:rFonts w:asciiTheme="majorHAnsi" w:hAnsiTheme="majorHAnsi" w:cstheme="majorHAnsi"/>
        </w:rPr>
        <w:t xml:space="preserve"> which</w:t>
      </w:r>
      <w:r w:rsidRPr="00C83227">
        <w:rPr>
          <w:rFonts w:asciiTheme="majorHAnsi" w:hAnsiTheme="majorHAnsi" w:cstheme="majorHAnsi"/>
          <w:color w:val="000000" w:themeColor="text1"/>
          <w:sz w:val="16"/>
        </w:rPr>
        <w:t xml:space="preserve">,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w:t>
      </w:r>
      <w:proofErr w:type="gramStart"/>
      <w:r w:rsidRPr="00C83227">
        <w:rPr>
          <w:rFonts w:asciiTheme="majorHAnsi" w:hAnsiTheme="majorHAnsi" w:cstheme="majorHAnsi"/>
          <w:color w:val="000000" w:themeColor="text1"/>
          <w:sz w:val="16"/>
        </w:rPr>
        <w:t>So</w:t>
      </w:r>
      <w:proofErr w:type="gramEnd"/>
      <w:r w:rsidRPr="00C83227">
        <w:rPr>
          <w:rFonts w:asciiTheme="majorHAnsi" w:hAnsiTheme="majorHAnsi" w:cstheme="majorHAnsi"/>
          <w:color w:val="000000" w:themeColor="text1"/>
          <w:sz w:val="16"/>
        </w:rPr>
        <w:t xml:space="preserve"> an asteroid might head towards a safe orbit fit for resource extraction for most of its altered flight time, but be further accelerated at the last possible moment onto an impact trajectory, perhaps mere days before it hits a major city. Our current </w:t>
      </w:r>
      <w:proofErr w:type="spellStart"/>
      <w:r w:rsidRPr="00C83227">
        <w:rPr>
          <w:rFonts w:asciiTheme="majorHAnsi" w:hAnsiTheme="majorHAnsi" w:cstheme="majorHAnsi"/>
          <w:color w:val="000000" w:themeColor="text1"/>
          <w:sz w:val="16"/>
        </w:rPr>
        <w:t>programmes</w:t>
      </w:r>
      <w:proofErr w:type="spellEnd"/>
      <w:r w:rsidRPr="00C83227">
        <w:rPr>
          <w:rFonts w:asciiTheme="majorHAnsi" w:hAnsiTheme="majorHAnsi" w:cstheme="majorHAnsi"/>
          <w:color w:val="000000" w:themeColor="text1"/>
          <w:sz w:val="16"/>
        </w:rPr>
        <w:t xml:space="preserve">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C83227">
        <w:rPr>
          <w:rStyle w:val="Style13ptBold"/>
          <w:rFonts w:asciiTheme="majorHAnsi" w:hAnsiTheme="majorHAnsi" w:cstheme="majorHAnsi"/>
          <w:color w:val="000000" w:themeColor="text1"/>
          <w:sz w:val="22"/>
        </w:rPr>
        <w:t>Asteroid mining might be a similar case of unfulfilled promises and misplaced visions. On the other hand, there are examples of industries that developed surprisingly fast despite being considered unrealistic, not too long ago</w:t>
      </w:r>
      <w:r w:rsidRPr="00C83227">
        <w:rPr>
          <w:rStyle w:val="Style13ptBold"/>
          <w:rFonts w:asciiTheme="majorHAnsi" w:hAnsiTheme="majorHAnsi" w:cstheme="majorHAnsi"/>
          <w:color w:val="000000" w:themeColor="text1"/>
          <w:sz w:val="16"/>
        </w:rPr>
        <w:t>:</w:t>
      </w:r>
      <w:r w:rsidRPr="00C83227">
        <w:rPr>
          <w:rFonts w:asciiTheme="majorHAnsi" w:hAnsiTheme="majorHAnsi" w:cstheme="majorHAnsi"/>
          <w:color w:val="000000" w:themeColor="text1"/>
          <w:sz w:val="16"/>
        </w:rPr>
        <w:t xml:space="preserve"> air travel, nuclear power generation, or commercial satellites. The spread of the internet and the accompanying digital information revolution is another example; </w:t>
      </w:r>
      <w:r w:rsidRPr="00C83227">
        <w:rPr>
          <w:rStyle w:val="Style13ptBold"/>
          <w:rFonts w:asciiTheme="majorHAnsi" w:hAnsiTheme="majorHAnsi" w:cstheme="majorHAnsi"/>
          <w:color w:val="000000" w:themeColor="text1"/>
          <w:sz w:val="22"/>
        </w:rPr>
        <w:t>hardly anyone anticipated</w:t>
      </w:r>
      <w:r w:rsidRPr="00C83227">
        <w:rPr>
          <w:rFonts w:asciiTheme="majorHAnsi" w:hAnsiTheme="majorHAnsi" w:cstheme="majorHAnsi"/>
          <w:color w:val="000000" w:themeColor="text1"/>
          <w:u w:val="single"/>
        </w:rPr>
        <w:t xml:space="preserve"> </w:t>
      </w:r>
      <w:r w:rsidRPr="00C83227">
        <w:rPr>
          <w:rStyle w:val="Style13ptBold"/>
          <w:rFonts w:asciiTheme="majorHAnsi" w:hAnsiTheme="majorHAnsi" w:cstheme="majorHAnsi"/>
          <w:color w:val="000000" w:themeColor="text1"/>
          <w:sz w:val="22"/>
        </w:rPr>
        <w:t>having virtually the entire repository of human knowledge at our fingertips</w:t>
      </w:r>
      <w:r w:rsidRPr="00C83227">
        <w:rPr>
          <w:rFonts w:asciiTheme="majorHAnsi" w:hAnsiTheme="majorHAnsi" w:cstheme="majorHAnsi"/>
          <w:color w:val="000000" w:themeColor="text1"/>
          <w:sz w:val="16"/>
        </w:rPr>
        <w:t xml:space="preserve"> at all times (except Douglas Adams). Whether the deflection dilemma forever remains an unmaterialized threat or it becomes a palpable problem, </w:t>
      </w:r>
      <w:r w:rsidRPr="00C83227">
        <w:rPr>
          <w:rStyle w:val="Style13ptBold"/>
          <w:rFonts w:asciiTheme="majorHAnsi" w:hAnsiTheme="majorHAnsi" w:cstheme="majorHAnsi"/>
          <w:color w:val="000000" w:themeColor="text1"/>
          <w:sz w:val="22"/>
        </w:rPr>
        <w:t>it is something to be mindful of now,</w:t>
      </w:r>
      <w:r w:rsidRPr="00C83227">
        <w:rPr>
          <w:rStyle w:val="Style13ptBold"/>
          <w:rFonts w:asciiTheme="majorHAnsi" w:hAnsiTheme="majorHAnsi" w:cstheme="majorHAnsi"/>
          <w:color w:val="000000" w:themeColor="text1"/>
          <w:sz w:val="16"/>
        </w:rPr>
        <w:t xml:space="preserve"> </w:t>
      </w:r>
      <w:r w:rsidRPr="00C83227">
        <w:rPr>
          <w:rStyle w:val="StyleUnderline"/>
          <w:rFonts w:asciiTheme="majorHAnsi" w:hAnsiTheme="majorHAnsi" w:cstheme="majorHAnsi"/>
          <w:color w:val="000000" w:themeColor="text1"/>
        </w:rPr>
        <w:t>as the foundations of the prospective asteroid mining industry are being laid</w:t>
      </w:r>
      <w:r w:rsidRPr="00C83227">
        <w:rPr>
          <w:rFonts w:asciiTheme="majorHAnsi" w:hAnsiTheme="majorHAnsi" w:cstheme="majorHAnsi"/>
          <w:color w:val="000000" w:themeColor="text1"/>
          <w:sz w:val="16"/>
        </w:rPr>
        <w:t xml:space="preserve">. In the end, the purpose of this paper is not to predict the future. </w:t>
      </w:r>
      <w:proofErr w:type="gramStart"/>
      <w:r w:rsidRPr="00C83227">
        <w:rPr>
          <w:rFonts w:asciiTheme="majorHAnsi" w:hAnsiTheme="majorHAnsi" w:cstheme="majorHAnsi"/>
          <w:color w:val="000000" w:themeColor="text1"/>
          <w:sz w:val="16"/>
        </w:rPr>
        <w:t>Instead</w:t>
      </w:r>
      <w:proofErr w:type="gramEnd"/>
      <w:r w:rsidRPr="00C83227">
        <w:rPr>
          <w:rFonts w:asciiTheme="majorHAnsi" w:hAnsiTheme="majorHAnsi" w:cstheme="majorHAnsi"/>
          <w:color w:val="000000" w:themeColor="text1"/>
          <w:sz w:val="16"/>
        </w:rPr>
        <w:t xml:space="preserve"> it aims to merely update a conscientious warning which called for our diligence more than 20 years ago. While the world has changed somewhat, the basic idea remains valid. Whether the danger comes from warring superpowers, terrorists or negligent corporations, we must be aware of the realistic risks in order to avoid being either stumped by unforeseen catastrophes or </w:t>
      </w:r>
      <w:proofErr w:type="spellStart"/>
      <w:r w:rsidRPr="00C83227">
        <w:rPr>
          <w:rFonts w:asciiTheme="majorHAnsi" w:hAnsiTheme="majorHAnsi" w:cstheme="majorHAnsi"/>
          <w:color w:val="000000" w:themeColor="text1"/>
          <w:sz w:val="16"/>
        </w:rPr>
        <w:t>paralysed</w:t>
      </w:r>
      <w:proofErr w:type="spellEnd"/>
      <w:r w:rsidRPr="00C83227">
        <w:rPr>
          <w:rFonts w:asciiTheme="majorHAnsi" w:hAnsiTheme="majorHAnsi" w:cstheme="majorHAnsi"/>
          <w:color w:val="000000" w:themeColor="text1"/>
          <w:sz w:val="16"/>
        </w:rPr>
        <w:t xml:space="preserve"> by unwarranted fear. Either extreme would be harmful for our </w:t>
      </w:r>
      <w:proofErr w:type="gramStart"/>
      <w:r w:rsidRPr="00C83227">
        <w:rPr>
          <w:rFonts w:asciiTheme="majorHAnsi" w:hAnsiTheme="majorHAnsi" w:cstheme="majorHAnsi"/>
          <w:color w:val="000000" w:themeColor="text1"/>
          <w:sz w:val="16"/>
        </w:rPr>
        <w:t>future.●</w:t>
      </w:r>
      <w:proofErr w:type="gramEnd"/>
    </w:p>
    <w:p w14:paraId="3D90126D" w14:textId="77777777" w:rsidR="005133F0" w:rsidRPr="00C83227" w:rsidRDefault="005133F0" w:rsidP="005133F0">
      <w:pPr>
        <w:pStyle w:val="Heading4"/>
      </w:pPr>
      <w:r w:rsidRPr="00C83227">
        <w:t>Scenario 2 is satellite collisions</w:t>
      </w:r>
    </w:p>
    <w:p w14:paraId="5B1FBD42" w14:textId="77777777" w:rsidR="005133F0" w:rsidRPr="00C83227" w:rsidRDefault="005133F0" w:rsidP="005133F0">
      <w:pPr>
        <w:pStyle w:val="Heading4"/>
      </w:pPr>
      <w:r w:rsidRPr="00C83227">
        <w:t xml:space="preserve">An increase in space debris and dust from mining collides with key defense satellites </w:t>
      </w:r>
    </w:p>
    <w:p w14:paraId="6BAC68C3" w14:textId="77777777" w:rsidR="005133F0" w:rsidRPr="00C83227" w:rsidRDefault="005133F0" w:rsidP="005133F0">
      <w:pPr>
        <w:rPr>
          <w:sz w:val="16"/>
        </w:rPr>
      </w:pPr>
      <w:proofErr w:type="spellStart"/>
      <w:r w:rsidRPr="00C83227">
        <w:rPr>
          <w:rStyle w:val="Style13ptBold"/>
        </w:rPr>
        <w:t>Scoles</w:t>
      </w:r>
      <w:proofErr w:type="spellEnd"/>
      <w:r w:rsidRPr="00C83227">
        <w:rPr>
          <w:rStyle w:val="Style13ptBold"/>
        </w:rPr>
        <w:t xml:space="preserve"> 15</w:t>
      </w:r>
      <w:r w:rsidRPr="00C83227">
        <w:rPr>
          <w:sz w:val="16"/>
        </w:rPr>
        <w:t xml:space="preserve"> Sarah </w:t>
      </w:r>
      <w:proofErr w:type="spellStart"/>
      <w:r w:rsidRPr="00C83227">
        <w:rPr>
          <w:sz w:val="16"/>
        </w:rPr>
        <w:t>Scoles</w:t>
      </w:r>
      <w:proofErr w:type="spellEnd"/>
      <w:r w:rsidRPr="00C83227">
        <w:rPr>
          <w:sz w:val="16"/>
        </w:rPr>
        <w:t xml:space="preserve"> [Freelance science writer, and a contributing writer at WIRED Science, with articles in places like Popular Science, the New York Times, Scientific American, Vice, Outside, and others.], 5-27-2015, "Dust from asteroid mining spells danger for satellites," New Scientist, </w:t>
      </w:r>
      <w:hyperlink r:id="rId13" w:history="1">
        <w:r w:rsidRPr="00C83227">
          <w:rPr>
            <w:rStyle w:val="Hyperlink"/>
            <w:sz w:val="16"/>
          </w:rPr>
          <w:t>https://www.newscientist.com/article/mg22630235-100-dust-from-asteroid-mining-spells-danger-for-satellites/</w:t>
        </w:r>
      </w:hyperlink>
      <w:r w:rsidRPr="00C83227">
        <w:rPr>
          <w:sz w:val="16"/>
        </w:rPr>
        <w:t xml:space="preserve"> DD AG</w:t>
      </w:r>
    </w:p>
    <w:p w14:paraId="503BEE3C" w14:textId="77777777" w:rsidR="005133F0" w:rsidRPr="00C83227" w:rsidRDefault="005133F0" w:rsidP="005133F0">
      <w:pPr>
        <w:rPr>
          <w:rStyle w:val="Style13ptBold"/>
        </w:rPr>
      </w:pPr>
      <w:r w:rsidRPr="00C83227">
        <w:t xml:space="preserve">IF THE gold mine is too far from home, why not move it nearby? It sounds like a fantasy, but would-be </w:t>
      </w:r>
      <w:r w:rsidRPr="00C83227">
        <w:rPr>
          <w:rStyle w:val="Style13ptBold"/>
          <w:highlight w:val="green"/>
        </w:rPr>
        <w:t>miners</w:t>
      </w:r>
      <w:r w:rsidRPr="00C83227">
        <w:rPr>
          <w:rStyle w:val="Style13ptBold"/>
        </w:rPr>
        <w:t xml:space="preserve"> are already dreaming up ways to drag resource-rich space rocks closer to home</w:t>
      </w:r>
      <w:r w:rsidRPr="00C83227">
        <w:t xml:space="preserve">. Trouble is, </w:t>
      </w:r>
      <w:r w:rsidRPr="00C83227">
        <w:rPr>
          <w:rStyle w:val="Style13ptBold"/>
        </w:rPr>
        <w:t xml:space="preserve">that </w:t>
      </w:r>
      <w:r w:rsidRPr="00C83227">
        <w:rPr>
          <w:rStyle w:val="Style13ptBold"/>
          <w:highlight w:val="green"/>
        </w:rPr>
        <w:t>could threaten</w:t>
      </w:r>
      <w:r w:rsidRPr="00C83227">
        <w:rPr>
          <w:rStyle w:val="Style13ptBold"/>
        </w:rPr>
        <w:t xml:space="preserve"> the web of </w:t>
      </w:r>
      <w:r w:rsidRPr="00C83227">
        <w:rPr>
          <w:rStyle w:val="Style13ptBold"/>
          <w:highlight w:val="green"/>
        </w:rPr>
        <w:t>satellites around Earth</w:t>
      </w:r>
      <w:r w:rsidRPr="00C83227">
        <w:rPr>
          <w:rStyle w:val="Style13ptBold"/>
        </w:rPr>
        <w:t>.</w:t>
      </w:r>
    </w:p>
    <w:p w14:paraId="262F5521" w14:textId="77777777" w:rsidR="005133F0" w:rsidRPr="00C83227" w:rsidRDefault="005133F0" w:rsidP="005133F0">
      <w:pPr>
        <w:rPr>
          <w:rStyle w:val="Style13ptBold"/>
        </w:rPr>
      </w:pPr>
      <w:r w:rsidRPr="00C83227">
        <w:t xml:space="preserve">Asteroids are not only stepping stones for cosmic </w:t>
      </w:r>
      <w:proofErr w:type="spellStart"/>
      <w:r w:rsidRPr="00C83227">
        <w:t>colonisation</w:t>
      </w:r>
      <w:proofErr w:type="spellEnd"/>
      <w:r w:rsidRPr="00C83227">
        <w:t>, but may contain metals like gold, platinum, iron and titanium, plus life-sustaining hydrogen and oxygen, and rocket-</w:t>
      </w:r>
      <w:proofErr w:type="spellStart"/>
      <w:r w:rsidRPr="00C83227">
        <w:t>fuelling</w:t>
      </w:r>
      <w:proofErr w:type="spellEnd"/>
      <w:r w:rsidRPr="00C83227">
        <w:t xml:space="preserve"> ammonia. </w:t>
      </w:r>
      <w:r w:rsidRPr="00C83227">
        <w:rPr>
          <w:rStyle w:val="Style13ptBold"/>
          <w:highlight w:val="green"/>
        </w:rPr>
        <w:t>Space age forty-niners can</w:t>
      </w:r>
      <w:r w:rsidRPr="00C83227">
        <w:rPr>
          <w:rStyle w:val="Style13ptBold"/>
        </w:rPr>
        <w:t xml:space="preserve"> either try to work an asteroid where it is, or </w:t>
      </w:r>
      <w:r w:rsidRPr="00C83227">
        <w:rPr>
          <w:rStyle w:val="Style13ptBold"/>
          <w:highlight w:val="green"/>
        </w:rPr>
        <w:t>tug it into a more convenient orbit</w:t>
      </w:r>
      <w:r w:rsidRPr="00C83227">
        <w:rPr>
          <w:rStyle w:val="Style13ptBold"/>
        </w:rPr>
        <w:t>.</w:t>
      </w:r>
    </w:p>
    <w:p w14:paraId="00E1AAF5" w14:textId="77777777" w:rsidR="005133F0" w:rsidRPr="00C83227" w:rsidRDefault="005133F0" w:rsidP="005133F0">
      <w:r w:rsidRPr="00C83227">
        <w:t xml:space="preserve">NASA chose the second option for its Asteroid Redirect Mission, which aims to pluck a boulder from an asteroid’s surface and relocate it to a stable orbit around the moon. </w:t>
      </w:r>
      <w:r w:rsidRPr="00C83227">
        <w:rPr>
          <w:rStyle w:val="StyleUnderline"/>
        </w:rPr>
        <w:t xml:space="preserve">But </w:t>
      </w:r>
      <w:r w:rsidRPr="00C83227">
        <w:rPr>
          <w:rStyle w:val="StyleUnderline"/>
          <w:highlight w:val="green"/>
        </w:rPr>
        <w:t>an asteroid’s gravity is so weak that</w:t>
      </w:r>
      <w:r w:rsidRPr="00C83227">
        <w:rPr>
          <w:rStyle w:val="StyleUnderline"/>
        </w:rPr>
        <w:t xml:space="preserve"> it’s not hard for surface </w:t>
      </w:r>
      <w:r w:rsidRPr="00C83227">
        <w:rPr>
          <w:rStyle w:val="StyleUnderline"/>
          <w:highlight w:val="green"/>
        </w:rPr>
        <w:t>particles</w:t>
      </w:r>
      <w:r w:rsidRPr="00C83227">
        <w:rPr>
          <w:rStyle w:val="StyleUnderline"/>
        </w:rPr>
        <w:t xml:space="preserve"> to </w:t>
      </w:r>
      <w:r w:rsidRPr="00C83227">
        <w:rPr>
          <w:rStyle w:val="StyleUnderline"/>
          <w:highlight w:val="green"/>
        </w:rPr>
        <w:t>escape into space</w:t>
      </w:r>
      <w:r w:rsidRPr="00C83227">
        <w:rPr>
          <w:rStyle w:val="StyleUnderline"/>
        </w:rPr>
        <w:t xml:space="preserve">. Now a new model warns that </w:t>
      </w:r>
      <w:r w:rsidRPr="00C83227">
        <w:rPr>
          <w:rStyle w:val="StyleUnderline"/>
          <w:highlight w:val="green"/>
        </w:rPr>
        <w:t>debris shed by</w:t>
      </w:r>
      <w:r w:rsidRPr="00C83227">
        <w:rPr>
          <w:rStyle w:val="StyleUnderline"/>
        </w:rPr>
        <w:t xml:space="preserve"> such transplanted </w:t>
      </w:r>
      <w:r w:rsidRPr="00C83227">
        <w:rPr>
          <w:rStyle w:val="StyleUnderline"/>
          <w:highlight w:val="green"/>
        </w:rPr>
        <w:t xml:space="preserve">rocks could intrude where many </w:t>
      </w:r>
      <w:proofErr w:type="spellStart"/>
      <w:r w:rsidRPr="00C83227">
        <w:rPr>
          <w:rStyle w:val="StyleUnderline"/>
          <w:highlight w:val="green"/>
        </w:rPr>
        <w:t>defence</w:t>
      </w:r>
      <w:proofErr w:type="spellEnd"/>
      <w:r w:rsidRPr="00C83227">
        <w:rPr>
          <w:rStyle w:val="StyleUnderline"/>
        </w:rPr>
        <w:t xml:space="preserve"> and communication </w:t>
      </w:r>
      <w:r w:rsidRPr="00C83227">
        <w:rPr>
          <w:rStyle w:val="StyleUnderline"/>
          <w:highlight w:val="green"/>
        </w:rPr>
        <w:t>satellites live</w:t>
      </w:r>
      <w:r w:rsidRPr="00C83227">
        <w:t xml:space="preserve"> – in geosynchronous orbit.</w:t>
      </w:r>
    </w:p>
    <w:p w14:paraId="6C6835EB" w14:textId="77777777" w:rsidR="005133F0" w:rsidRPr="00C83227" w:rsidRDefault="005133F0" w:rsidP="005133F0">
      <w:r w:rsidRPr="00C83227">
        <w:t xml:space="preserve">According to Casey </w:t>
      </w:r>
      <w:proofErr w:type="spellStart"/>
      <w:r w:rsidRPr="00C83227">
        <w:t>Handmer</w:t>
      </w:r>
      <w:proofErr w:type="spellEnd"/>
      <w:r w:rsidRPr="00C83227">
        <w:t xml:space="preserve"> of the California Institute of Technology in Pasadena and Javier </w:t>
      </w:r>
      <w:proofErr w:type="spellStart"/>
      <w:r w:rsidRPr="00C83227">
        <w:t>Roa</w:t>
      </w:r>
      <w:proofErr w:type="spellEnd"/>
      <w:r w:rsidRPr="00C83227">
        <w:t xml:space="preserve"> of the Technical University of Madrid in Spain</w:t>
      </w:r>
      <w:r w:rsidRPr="00C83227">
        <w:rPr>
          <w:rStyle w:val="Style13ptBold"/>
        </w:rPr>
        <w:t xml:space="preserve">, </w:t>
      </w:r>
      <w:r w:rsidRPr="00C83227">
        <w:rPr>
          <w:rStyle w:val="Style13ptBold"/>
          <w:highlight w:val="green"/>
        </w:rPr>
        <w:t>5 per cent of the</w:t>
      </w:r>
      <w:r w:rsidRPr="00C83227">
        <w:rPr>
          <w:rStyle w:val="Style13ptBold"/>
        </w:rPr>
        <w:t xml:space="preserve"> escaped </w:t>
      </w:r>
      <w:r w:rsidRPr="00C83227">
        <w:rPr>
          <w:rStyle w:val="Style13ptBold"/>
          <w:highlight w:val="green"/>
        </w:rPr>
        <w:t>debris will end up in regions traversed by satellites</w:t>
      </w:r>
      <w:r w:rsidRPr="00C83227">
        <w:rPr>
          <w:rStyle w:val="Style13ptBold"/>
        </w:rPr>
        <w:t xml:space="preserve">. Over 10 years, </w:t>
      </w:r>
      <w:r w:rsidRPr="00C83227">
        <w:rPr>
          <w:rStyle w:val="Style13ptBold"/>
          <w:highlight w:val="green"/>
        </w:rPr>
        <w:t>it would cross</w:t>
      </w:r>
      <w:r w:rsidRPr="00C83227">
        <w:rPr>
          <w:rStyle w:val="Style13ptBold"/>
        </w:rPr>
        <w:t xml:space="preserve"> geosynchronous </w:t>
      </w:r>
      <w:r w:rsidRPr="00C83227">
        <w:rPr>
          <w:rStyle w:val="Style13ptBold"/>
          <w:highlight w:val="green"/>
        </w:rPr>
        <w:t>orbit 63 times</w:t>
      </w:r>
      <w:r w:rsidRPr="00C83227">
        <w:rPr>
          <w:rStyle w:val="Style13ptBold"/>
        </w:rPr>
        <w:t xml:space="preserve"> on average. </w:t>
      </w:r>
      <w:r w:rsidRPr="00C83227">
        <w:rPr>
          <w:rStyle w:val="Style13ptBold"/>
          <w:highlight w:val="green"/>
        </w:rPr>
        <w:t>A satellite</w:t>
      </w:r>
      <w:r w:rsidRPr="00C83227">
        <w:rPr>
          <w:rStyle w:val="Style13ptBold"/>
        </w:rPr>
        <w:t xml:space="preserve"> in the wrong spot at the wrong time </w:t>
      </w:r>
      <w:r w:rsidRPr="00C83227">
        <w:rPr>
          <w:rStyle w:val="Style13ptBold"/>
          <w:highlight w:val="green"/>
        </w:rPr>
        <w:t>will suffer</w:t>
      </w:r>
      <w:r w:rsidRPr="00C83227">
        <w:rPr>
          <w:rStyle w:val="Style13ptBold"/>
        </w:rPr>
        <w:t xml:space="preserve"> </w:t>
      </w:r>
      <w:r w:rsidRPr="00C83227">
        <w:rPr>
          <w:rStyle w:val="Style13ptBold"/>
          <w:highlight w:val="green"/>
        </w:rPr>
        <w:t>a</w:t>
      </w:r>
      <w:r w:rsidRPr="00C83227">
        <w:rPr>
          <w:rStyle w:val="Style13ptBold"/>
        </w:rPr>
        <w:t xml:space="preserve"> damaging </w:t>
      </w:r>
      <w:r w:rsidRPr="00C83227">
        <w:rPr>
          <w:rStyle w:val="Style13ptBold"/>
          <w:highlight w:val="green"/>
        </w:rPr>
        <w:t>high-speed collision</w:t>
      </w:r>
      <w:r w:rsidRPr="00C83227">
        <w:t xml:space="preserve"> with that dust.</w:t>
      </w:r>
    </w:p>
    <w:p w14:paraId="74E96C0F" w14:textId="77777777" w:rsidR="005133F0" w:rsidRPr="00C83227" w:rsidRDefault="005133F0" w:rsidP="005133F0">
      <w:r w:rsidRPr="00C83227">
        <w:t xml:space="preserve">The study also looks at the “catastrophic disruption” of </w:t>
      </w:r>
      <w:r w:rsidRPr="00C83227">
        <w:rPr>
          <w:rStyle w:val="Style13ptBold"/>
        </w:rPr>
        <w:t xml:space="preserve">an </w:t>
      </w:r>
      <w:r w:rsidRPr="00C83227">
        <w:rPr>
          <w:rStyle w:val="Style13ptBold"/>
          <w:highlight w:val="green"/>
        </w:rPr>
        <w:t xml:space="preserve">asteroid 5 </w:t>
      </w:r>
      <w:proofErr w:type="spellStart"/>
      <w:r w:rsidRPr="00C83227">
        <w:rPr>
          <w:rStyle w:val="Style13ptBold"/>
          <w:highlight w:val="green"/>
        </w:rPr>
        <w:t>metres</w:t>
      </w:r>
      <w:proofErr w:type="spellEnd"/>
      <w:r w:rsidRPr="00C83227">
        <w:rPr>
          <w:rStyle w:val="Style13ptBold"/>
          <w:highlight w:val="green"/>
        </w:rPr>
        <w:t xml:space="preserve"> across or bigger</w:t>
      </w:r>
      <w:r w:rsidRPr="00C83227">
        <w:rPr>
          <w:rStyle w:val="Style13ptBold"/>
        </w:rPr>
        <w:t xml:space="preserve">. Its total break-up into a pile of rubble </w:t>
      </w:r>
      <w:r w:rsidRPr="00C83227">
        <w:rPr>
          <w:rStyle w:val="Style13ptBold"/>
          <w:highlight w:val="green"/>
        </w:rPr>
        <w:t>would increase</w:t>
      </w:r>
      <w:r w:rsidRPr="00C83227">
        <w:rPr>
          <w:rStyle w:val="Style13ptBold"/>
        </w:rPr>
        <w:t xml:space="preserve"> the </w:t>
      </w:r>
      <w:r w:rsidRPr="00C83227">
        <w:rPr>
          <w:rStyle w:val="Style13ptBold"/>
          <w:highlight w:val="green"/>
        </w:rPr>
        <w:t>risk</w:t>
      </w:r>
      <w:r w:rsidRPr="00C83227">
        <w:rPr>
          <w:rStyle w:val="Style13ptBold"/>
        </w:rPr>
        <w:t xml:space="preserve"> to satellites </w:t>
      </w:r>
      <w:r w:rsidRPr="00C83227">
        <w:rPr>
          <w:rStyle w:val="Style13ptBold"/>
          <w:highlight w:val="green"/>
        </w:rPr>
        <w:t>by more than 30 per cent</w:t>
      </w:r>
      <w:r w:rsidRPr="00C83227">
        <w:t xml:space="preserve"> (arxiv.org/abs/1505.03800).</w:t>
      </w:r>
    </w:p>
    <w:p w14:paraId="39E37236" w14:textId="77777777" w:rsidR="005133F0" w:rsidRPr="00C83227" w:rsidRDefault="005133F0" w:rsidP="005133F0">
      <w:r w:rsidRPr="00C83227">
        <w:t xml:space="preserve">That may not have immediate consequences. But as Earth orbits get more crowded with spent rocket stages and satellites, </w:t>
      </w:r>
      <w:r w:rsidRPr="00C83227">
        <w:rPr>
          <w:rStyle w:val="Style13ptBold"/>
          <w:highlight w:val="green"/>
        </w:rPr>
        <w:t xml:space="preserve">we will have to worry about </w:t>
      </w:r>
      <w:r w:rsidRPr="00C83227">
        <w:rPr>
          <w:rStyle w:val="Style13ptBold"/>
        </w:rPr>
        <w:t xml:space="preserve">cascades of </w:t>
      </w:r>
      <w:r w:rsidRPr="00C83227">
        <w:rPr>
          <w:rStyle w:val="Style13ptBold"/>
          <w:highlight w:val="green"/>
        </w:rPr>
        <w:t>collisions</w:t>
      </w:r>
      <w:r w:rsidRPr="00C83227">
        <w:t xml:space="preserve"> like the one depicted in the movie Gravity.</w:t>
      </w:r>
    </w:p>
    <w:p w14:paraId="65A157B5" w14:textId="77777777" w:rsidR="005133F0" w:rsidRPr="00C83227" w:rsidRDefault="005133F0" w:rsidP="005133F0">
      <w:pPr>
        <w:pStyle w:val="Heading4"/>
      </w:pPr>
      <w:r w:rsidRPr="00C83227">
        <w:t>Laundry list of impacts – compromised communication, loss of military capability and more</w:t>
      </w:r>
    </w:p>
    <w:p w14:paraId="79AEAFA4" w14:textId="77777777" w:rsidR="005133F0" w:rsidRPr="00C83227" w:rsidRDefault="005133F0" w:rsidP="005133F0">
      <w:pPr>
        <w:rPr>
          <w:sz w:val="16"/>
        </w:rPr>
      </w:pPr>
      <w:proofErr w:type="spellStart"/>
      <w:r w:rsidRPr="00C83227">
        <w:rPr>
          <w:rStyle w:val="Style13ptBold"/>
        </w:rPr>
        <w:t>Divorsky</w:t>
      </w:r>
      <w:proofErr w:type="spellEnd"/>
      <w:r w:rsidRPr="00C83227">
        <w:rPr>
          <w:rStyle w:val="Style13ptBold"/>
        </w:rPr>
        <w:t xml:space="preserve"> 15</w:t>
      </w:r>
      <w:r w:rsidRPr="00C83227">
        <w:rPr>
          <w:sz w:val="16"/>
        </w:rPr>
        <w:t xml:space="preserve"> George </w:t>
      </w:r>
      <w:proofErr w:type="spellStart"/>
      <w:r w:rsidRPr="00C83227">
        <w:rPr>
          <w:sz w:val="16"/>
        </w:rPr>
        <w:t>Divorsky</w:t>
      </w:r>
      <w:proofErr w:type="spellEnd"/>
      <w:r w:rsidRPr="00C83227">
        <w:rPr>
          <w:sz w:val="16"/>
        </w:rPr>
        <w:t xml:space="preserve"> [George P. </w:t>
      </w:r>
      <w:proofErr w:type="spellStart"/>
      <w:r w:rsidRPr="00C83227">
        <w:rPr>
          <w:sz w:val="16"/>
        </w:rPr>
        <w:t>Dvorsky</w:t>
      </w:r>
      <w:proofErr w:type="spellEnd"/>
      <w:r w:rsidRPr="00C83227">
        <w:rPr>
          <w:sz w:val="16"/>
        </w:rPr>
        <w:t xml:space="preserve"> (born May 11, 1970) is a Canadian bioethicist, transhumanist and futurist. He is a contributing editor at io9[1] and producer of the Sentient Developments blog and podcast. He was Chair of the Board for the Institute for Ethics and Emerging Technologies (IEET)[2][3] and is the founder and chair of the IEET's Rights of Non-Human Persons Program], 6-4-2015, "What Would Happen If All Our Satellites Were Suddenly Destroyed?," Gizmodo </w:t>
      </w:r>
      <w:hyperlink r:id="rId14" w:history="1">
        <w:r w:rsidRPr="00C83227">
          <w:rPr>
            <w:rStyle w:val="Hyperlink"/>
            <w:sz w:val="16"/>
          </w:rPr>
          <w:t>https://gizmodo.com/what-would-happen-if-all-our-satellites-were-suddenly-d-1709006681</w:t>
        </w:r>
      </w:hyperlink>
      <w:r w:rsidRPr="00C83227">
        <w:rPr>
          <w:sz w:val="16"/>
        </w:rPr>
        <w:t xml:space="preserve"> DD AG</w:t>
      </w:r>
    </w:p>
    <w:p w14:paraId="3D950E34" w14:textId="77777777" w:rsidR="005133F0" w:rsidRPr="00C83227" w:rsidRDefault="005133F0" w:rsidP="005133F0">
      <w:pPr>
        <w:rPr>
          <w:sz w:val="16"/>
        </w:rPr>
      </w:pPr>
      <w:r w:rsidRPr="00C83227">
        <w:rPr>
          <w:sz w:val="16"/>
        </w:rPr>
        <w:t>Given these grim prospects, it’s fair to ask what might happen to our civilization if any of these things happened. At the risk of gross understatement</w:t>
      </w:r>
      <w:r w:rsidRPr="00C83227">
        <w:rPr>
          <w:rStyle w:val="StyleUnderline"/>
        </w:rPr>
        <w:t xml:space="preserve">, the complete </w:t>
      </w:r>
      <w:r w:rsidRPr="00C83227">
        <w:rPr>
          <w:rStyle w:val="StyleUnderline"/>
          <w:highlight w:val="green"/>
        </w:rPr>
        <w:t>loss of our satellite</w:t>
      </w:r>
      <w:r w:rsidRPr="00C83227">
        <w:rPr>
          <w:rStyle w:val="StyleUnderline"/>
        </w:rPr>
        <w:t xml:space="preserve"> fleet </w:t>
      </w:r>
      <w:r w:rsidRPr="00C83227">
        <w:rPr>
          <w:rStyle w:val="StyleUnderline"/>
          <w:highlight w:val="green"/>
        </w:rPr>
        <w:t>would instigate a tremendous disruption</w:t>
      </w:r>
      <w:r w:rsidRPr="00C83227">
        <w:rPr>
          <w:rStyle w:val="StyleUnderline"/>
        </w:rPr>
        <w:t xml:space="preserve"> to our current mode of technological existence</w:t>
      </w:r>
      <w:r w:rsidRPr="00C83227">
        <w:rPr>
          <w:sz w:val="16"/>
        </w:rPr>
        <w:t>—disruptions that would be experienced in the short, medium, and long term, and across multiple domains.</w:t>
      </w:r>
    </w:p>
    <w:p w14:paraId="1A4EC2D3" w14:textId="77777777" w:rsidR="005133F0" w:rsidRPr="00C83227" w:rsidRDefault="005133F0" w:rsidP="005133F0">
      <w:pPr>
        <w:rPr>
          <w:sz w:val="16"/>
        </w:rPr>
      </w:pPr>
      <w:r w:rsidRPr="00C83227">
        <w:rPr>
          <w:sz w:val="16"/>
        </w:rPr>
        <w:t>Compromised Communications</w:t>
      </w:r>
    </w:p>
    <w:p w14:paraId="5A94DBA3" w14:textId="77777777" w:rsidR="005133F0" w:rsidRPr="00C83227" w:rsidRDefault="005133F0" w:rsidP="005133F0">
      <w:pPr>
        <w:rPr>
          <w:sz w:val="16"/>
        </w:rPr>
      </w:pPr>
      <w:r w:rsidRPr="00C83227">
        <w:rPr>
          <w:sz w:val="16"/>
        </w:rPr>
        <w:t xml:space="preserve">Almost </w:t>
      </w:r>
      <w:r w:rsidRPr="00C83227">
        <w:rPr>
          <w:rStyle w:val="StyleUnderline"/>
        </w:rPr>
        <w:t xml:space="preserve">immediately </w:t>
      </w:r>
      <w:r w:rsidRPr="00C83227">
        <w:rPr>
          <w:rStyle w:val="StyleUnderline"/>
          <w:highlight w:val="green"/>
        </w:rPr>
        <w:t>we’d notice a dramatic reduction in our ability to communicate</w:t>
      </w:r>
      <w:r w:rsidRPr="00C83227">
        <w:rPr>
          <w:sz w:val="16"/>
        </w:rPr>
        <w:t>, share information, and conduct transactions.</w:t>
      </w:r>
    </w:p>
    <w:p w14:paraId="1BBAE4E4" w14:textId="77777777" w:rsidR="005133F0" w:rsidRPr="00C83227" w:rsidRDefault="005133F0" w:rsidP="005133F0">
      <w:pPr>
        <w:rPr>
          <w:sz w:val="16"/>
        </w:rPr>
      </w:pPr>
      <w:r w:rsidRPr="00C83227">
        <w:rPr>
          <w:sz w:val="16"/>
        </w:rPr>
        <w:t>“If our communications satellites are lost, then bandwidth is also lost,” Jonathan McDowell tells io9. He’s an astrophysicists and Chandra Observatory scientist who works out of the Harvard-Smithsonian Center for Astrophysics.</w:t>
      </w:r>
    </w:p>
    <w:p w14:paraId="6BEBCF26" w14:textId="77777777" w:rsidR="005133F0" w:rsidRPr="00C83227" w:rsidRDefault="005133F0" w:rsidP="005133F0">
      <w:pPr>
        <w:rPr>
          <w:sz w:val="16"/>
        </w:rPr>
      </w:pPr>
      <w:r w:rsidRPr="00C83227">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5076DA37" w14:textId="77777777" w:rsidR="005133F0" w:rsidRPr="00C83227" w:rsidRDefault="005133F0" w:rsidP="005133F0">
      <w:pPr>
        <w:rPr>
          <w:sz w:val="16"/>
        </w:rPr>
      </w:pPr>
      <w:r w:rsidRPr="00C83227">
        <w:rPr>
          <w:sz w:val="16"/>
        </w:rPr>
        <w:t xml:space="preserve">All international </w:t>
      </w:r>
      <w:r w:rsidRPr="00C83227">
        <w:rPr>
          <w:rStyle w:val="StyleUnderline"/>
          <w:highlight w:val="green"/>
        </w:rPr>
        <w:t>calls and data</w:t>
      </w:r>
      <w:r w:rsidRPr="00C83227">
        <w:rPr>
          <w:rStyle w:val="StyleUnderline"/>
        </w:rPr>
        <w:t xml:space="preserve"> traffic </w:t>
      </w:r>
      <w:r w:rsidRPr="00C83227">
        <w:rPr>
          <w:rStyle w:val="StyleUnderline"/>
          <w:highlight w:val="green"/>
        </w:rPr>
        <w:t>would have to be re-routed, placing</w:t>
      </w:r>
      <w:r w:rsidRPr="00C83227">
        <w:rPr>
          <w:rStyle w:val="StyleUnderline"/>
        </w:rPr>
        <w:t xml:space="preserve"> tremendous </w:t>
      </w:r>
      <w:r w:rsidRPr="00C83227">
        <w:rPr>
          <w:rStyle w:val="StyleUnderline"/>
          <w:highlight w:val="green"/>
        </w:rPr>
        <w:t>pressure on</w:t>
      </w:r>
      <w:r w:rsidRPr="00C83227">
        <w:rPr>
          <w:rStyle w:val="StyleUnderline"/>
        </w:rPr>
        <w:t xml:space="preserve"> terrestrial and undersea </w:t>
      </w:r>
      <w:r w:rsidRPr="00C83227">
        <w:rPr>
          <w:rStyle w:val="StyleUnderline"/>
          <w:highlight w:val="green"/>
        </w:rPr>
        <w:t>lines</w:t>
      </w:r>
      <w:r w:rsidRPr="00C83227">
        <w:rPr>
          <w:sz w:val="16"/>
        </w:rPr>
        <w:t>. Oversaturation would stretch the capacity of these systems to the limit, preventing many calls from going through. Hundreds of millions of Internet connections would vanish, or be severely overloaded. A similar number of cell phones would be rendered useless. In remote areas, people dependent on satellite for television, Internet, and radio would practically lose all service.</w:t>
      </w:r>
    </w:p>
    <w:p w14:paraId="7A9E6218" w14:textId="77777777" w:rsidR="005133F0" w:rsidRPr="00C83227" w:rsidRDefault="005133F0" w:rsidP="005133F0">
      <w:pPr>
        <w:rPr>
          <w:sz w:val="16"/>
        </w:rPr>
      </w:pPr>
      <w:r w:rsidRPr="00C83227">
        <w:rPr>
          <w:sz w:val="16"/>
        </w:rPr>
        <w:t>“Indeed, a lot of television would suddenly disappear,” says McDowell. “A sizable portion of TV comes from cable whose companies relay programming from satellites to their hubs.”</w:t>
      </w:r>
    </w:p>
    <w:p w14:paraId="29262510" w14:textId="77777777" w:rsidR="005133F0" w:rsidRPr="00C83227" w:rsidRDefault="005133F0" w:rsidP="005133F0">
      <w:pPr>
        <w:rPr>
          <w:sz w:val="16"/>
        </w:rPr>
      </w:pPr>
      <w:r w:rsidRPr="00C83227">
        <w:rPr>
          <w:sz w:val="16"/>
        </w:rPr>
        <w:t>It’s important to note that we actually have a precedent for a dramatic—albeit brief —disruption in com-sat capability. Back in 1998, there was a day in which a single satellite failed and all the world’s pagers stopped working.</w:t>
      </w:r>
    </w:p>
    <w:p w14:paraId="3768917B" w14:textId="77777777" w:rsidR="005133F0" w:rsidRPr="00C83227" w:rsidRDefault="005133F0" w:rsidP="005133F0">
      <w:pPr>
        <w:rPr>
          <w:sz w:val="16"/>
        </w:rPr>
      </w:pPr>
      <w:r w:rsidRPr="00C83227">
        <w:rPr>
          <w:sz w:val="16"/>
        </w:rPr>
        <w:t>The sudden loss of satellite capability would have a profound effect on the military.</w:t>
      </w:r>
    </w:p>
    <w:p w14:paraId="41A1FE24" w14:textId="77777777" w:rsidR="005133F0" w:rsidRPr="00C83227" w:rsidRDefault="005133F0" w:rsidP="005133F0">
      <w:pPr>
        <w:rPr>
          <w:sz w:val="16"/>
        </w:rPr>
      </w:pPr>
      <w:r w:rsidRPr="00C83227">
        <w:rPr>
          <w:sz w:val="16"/>
        </w:rPr>
        <w:t xml:space="preserve">The Marshall Institute puts it this way: “Space is a critical enabler to all U.S. warfare domains,” including intelligence, navigation, communications, weather prediction, and warfare. McDowell describes satellite capability as </w:t>
      </w:r>
      <w:proofErr w:type="spellStart"/>
      <w:r w:rsidRPr="00C83227">
        <w:rPr>
          <w:sz w:val="16"/>
        </w:rPr>
        <w:t>as</w:t>
      </w:r>
      <w:proofErr w:type="spellEnd"/>
      <w:r w:rsidRPr="00C83227">
        <w:rPr>
          <w:sz w:val="16"/>
        </w:rPr>
        <w:t xml:space="preserve"> the “backbone” of the U.S. military.</w:t>
      </w:r>
    </w:p>
    <w:p w14:paraId="7E9F787A" w14:textId="77777777" w:rsidR="005133F0" w:rsidRPr="00C83227" w:rsidRDefault="005133F0" w:rsidP="005133F0">
      <w:pPr>
        <w:rPr>
          <w:sz w:val="16"/>
        </w:rPr>
      </w:pPr>
      <w:r w:rsidRPr="00C83227">
        <w:rPr>
          <w:sz w:val="16"/>
        </w:rPr>
        <w:t>And as 21st century warfare expert Peter W. Singer from New America Foundation tells io9, “He who controls the heavens will control what happens in the battles of Earth.” Singer summarized the military consequences of losing satellites in an email to us:</w:t>
      </w:r>
    </w:p>
    <w:p w14:paraId="46DDD283" w14:textId="77777777" w:rsidR="005133F0" w:rsidRPr="00C83227" w:rsidRDefault="005133F0" w:rsidP="005133F0">
      <w:pPr>
        <w:rPr>
          <w:rStyle w:val="StyleUnderline"/>
        </w:rPr>
      </w:pPr>
      <w:r w:rsidRPr="00C83227">
        <w:rPr>
          <w:sz w:val="16"/>
        </w:rPr>
        <w:t xml:space="preserve">Moreover, and as McDowell explains to io9, </w:t>
      </w:r>
      <w:r w:rsidRPr="00C83227">
        <w:rPr>
          <w:rStyle w:val="StyleUnderline"/>
        </w:rPr>
        <w:t xml:space="preserve">the </w:t>
      </w:r>
      <w:r w:rsidRPr="00C83227">
        <w:rPr>
          <w:rStyle w:val="StyleUnderline"/>
          <w:highlight w:val="green"/>
        </w:rPr>
        <w:t>loss of satellite</w:t>
      </w:r>
      <w:r w:rsidRPr="00C83227">
        <w:rPr>
          <w:rStyle w:val="StyleUnderline"/>
        </w:rPr>
        <w:t xml:space="preserve"> capability </w:t>
      </w:r>
      <w:r w:rsidRPr="00C83227">
        <w:rPr>
          <w:rStyle w:val="StyleUnderline"/>
          <w:highlight w:val="green"/>
        </w:rPr>
        <w:t>would have a profound effect on arms control</w:t>
      </w:r>
      <w:r w:rsidRPr="00C83227">
        <w:rPr>
          <w:rStyle w:val="StyleUnderline"/>
        </w:rPr>
        <w:t xml:space="preserve"> capabilities. Space systems can monitor compliance; </w:t>
      </w:r>
      <w:r w:rsidRPr="00C83227">
        <w:rPr>
          <w:rStyle w:val="StyleUnderline"/>
          <w:highlight w:val="green"/>
        </w:rPr>
        <w:t>without them, we’d be running blind</w:t>
      </w:r>
      <w:r w:rsidRPr="00C83227">
        <w:rPr>
          <w:rStyle w:val="StyleUnderline"/>
        </w:rPr>
        <w:t>.</w:t>
      </w:r>
    </w:p>
    <w:p w14:paraId="46E1BE89" w14:textId="77777777" w:rsidR="005133F0" w:rsidRPr="00C83227" w:rsidRDefault="005133F0" w:rsidP="005133F0">
      <w:pPr>
        <w:rPr>
          <w:sz w:val="16"/>
        </w:rPr>
      </w:pPr>
      <w:r w:rsidRPr="00C83227">
        <w:rPr>
          <w:sz w:val="16"/>
        </w:rPr>
        <w:t xml:space="preserve">“The overarching consideration is that </w:t>
      </w:r>
      <w:r w:rsidRPr="00C83227">
        <w:rPr>
          <w:rStyle w:val="Style13ptBold"/>
          <w:highlight w:val="green"/>
        </w:rPr>
        <w:t>you</w:t>
      </w:r>
      <w:r w:rsidRPr="00C83227">
        <w:rPr>
          <w:rStyle w:val="StyleUnderline"/>
          <w:highlight w:val="green"/>
        </w:rPr>
        <w:t xml:space="preserve"> wouldn’t</w:t>
      </w:r>
      <w:r w:rsidRPr="00C83227">
        <w:rPr>
          <w:rStyle w:val="StyleUnderline"/>
        </w:rPr>
        <w:t xml:space="preserve"> really </w:t>
      </w:r>
      <w:r w:rsidRPr="00C83227">
        <w:rPr>
          <w:rStyle w:val="StyleUnderline"/>
          <w:highlight w:val="green"/>
        </w:rPr>
        <w:t>know what’s going on</w:t>
      </w:r>
      <w:r w:rsidRPr="00C83227">
        <w:rPr>
          <w:rStyle w:val="StyleUnderline"/>
        </w:rPr>
        <w:t xml:space="preserve">,” </w:t>
      </w:r>
      <w:r w:rsidRPr="00C83227">
        <w:rPr>
          <w:sz w:val="16"/>
        </w:rPr>
        <w:t>says McDowell. “Satellites provide for both global and local views of what’s happening. We would be less connected, less informed—and with considerably degraded situational awareness.”</w:t>
      </w:r>
    </w:p>
    <w:p w14:paraId="5D576A87" w14:textId="77777777" w:rsidR="005133F0" w:rsidRPr="00C83227" w:rsidRDefault="005133F0" w:rsidP="005133F0">
      <w:pPr>
        <w:rPr>
          <w:rStyle w:val="StyleUnderline"/>
        </w:rPr>
      </w:pPr>
      <w:r w:rsidRPr="00C83227">
        <w:rPr>
          <w:sz w:val="16"/>
        </w:rPr>
        <w:t xml:space="preserve">One great thing </w:t>
      </w:r>
      <w:proofErr w:type="gramStart"/>
      <w:r w:rsidRPr="00C83227">
        <w:rPr>
          <w:sz w:val="16"/>
        </w:rPr>
        <w:t>satellites</w:t>
      </w:r>
      <w:proofErr w:type="gramEnd"/>
      <w:r w:rsidRPr="00C83227">
        <w:rPr>
          <w:sz w:val="16"/>
        </w:rPr>
        <w:t xml:space="preserve"> have done for us is improve our ability to forecast weather. Predicting a slight chance of cloudiness is all well and good, but some areas, like India, Pakistan, and Bangladesh, are dependent on such systems to predict potentially hazardous monsoons. And in the U.S., </w:t>
      </w:r>
      <w:r w:rsidRPr="00C83227">
        <w:rPr>
          <w:rStyle w:val="StyleUnderline"/>
        </w:rPr>
        <w:t xml:space="preserve">the NOAA has estimated that, </w:t>
      </w:r>
      <w:r w:rsidRPr="00C83227">
        <w:rPr>
          <w:rStyle w:val="StyleUnderline"/>
          <w:highlight w:val="green"/>
        </w:rPr>
        <w:t>during a typical hurricane</w:t>
      </w:r>
      <w:r w:rsidRPr="00C83227">
        <w:rPr>
          <w:rStyle w:val="StyleUnderline"/>
        </w:rPr>
        <w:t xml:space="preserve"> season, weather </w:t>
      </w:r>
      <w:r w:rsidRPr="00C83227">
        <w:rPr>
          <w:rStyle w:val="StyleUnderline"/>
          <w:highlight w:val="green"/>
        </w:rPr>
        <w:t>satellites save as much as $3 billion in lives</w:t>
      </w:r>
      <w:r w:rsidRPr="00C83227">
        <w:rPr>
          <w:rStyle w:val="StyleUnderline"/>
        </w:rPr>
        <w:t xml:space="preserve"> and property damage.</w:t>
      </w:r>
    </w:p>
    <w:p w14:paraId="7D9EB84C" w14:textId="77777777" w:rsidR="005133F0" w:rsidRPr="00C83227" w:rsidRDefault="005133F0" w:rsidP="005133F0">
      <w:pPr>
        <w:rPr>
          <w:sz w:val="16"/>
        </w:rPr>
      </w:pPr>
      <w:r w:rsidRPr="00C83227">
        <w:rPr>
          <w:sz w:val="16"/>
        </w:rPr>
        <w:t>There’s also the effect on science to consider. Much of what we know about climate change comes from satellites.</w:t>
      </w:r>
    </w:p>
    <w:p w14:paraId="4D113418" w14:textId="77777777" w:rsidR="005133F0" w:rsidRPr="00C83227" w:rsidRDefault="005133F0" w:rsidP="005133F0">
      <w:pPr>
        <w:rPr>
          <w:sz w:val="16"/>
        </w:rPr>
      </w:pPr>
      <w:r w:rsidRPr="00C83227">
        <w:rPr>
          <w:sz w:val="16"/>
        </w:rPr>
        <w:t xml:space="preserve">As McDowell explains, the first couple of weeks without satellites wouldn’t make much of a difference. But over a ten-year span, </w:t>
      </w:r>
      <w:r w:rsidRPr="00C83227">
        <w:rPr>
          <w:rStyle w:val="StyleUnderline"/>
        </w:rPr>
        <w:t xml:space="preserve">the </w:t>
      </w:r>
      <w:r w:rsidRPr="00C83227">
        <w:rPr>
          <w:rStyle w:val="StyleUnderline"/>
          <w:highlight w:val="green"/>
        </w:rPr>
        <w:t>lack of satellites would preclude</w:t>
      </w:r>
      <w:r w:rsidRPr="00C83227">
        <w:rPr>
          <w:rStyle w:val="StyleUnderline"/>
        </w:rPr>
        <w:t xml:space="preserve"> our ability to understand and monitor such things as the </w:t>
      </w:r>
      <w:r w:rsidRPr="00C83227">
        <w:rPr>
          <w:rStyle w:val="StyleUnderline"/>
          <w:highlight w:val="green"/>
        </w:rPr>
        <w:t>ozone</w:t>
      </w:r>
      <w:r w:rsidRPr="00C83227">
        <w:rPr>
          <w:rStyle w:val="StyleUnderline"/>
        </w:rPr>
        <w:t xml:space="preserve"> layer, </w:t>
      </w:r>
      <w:r w:rsidRPr="00C83227">
        <w:rPr>
          <w:rStyle w:val="StyleUnderline"/>
          <w:highlight w:val="green"/>
        </w:rPr>
        <w:t>carbon dioxide levels</w:t>
      </w:r>
      <w:r w:rsidRPr="00C83227">
        <w:rPr>
          <w:rStyle w:val="StyleUnderline"/>
        </w:rPr>
        <w:t>, and the distribution of polar ice.</w:t>
      </w:r>
      <w:r w:rsidRPr="00C83227">
        <w:rPr>
          <w:sz w:val="16"/>
        </w:rPr>
        <w:t xml:space="preserve"> Ground-based and balloon-driven systems would help, but much of the data we’re currently tracking would suddenly become much spottier.</w:t>
      </w:r>
    </w:p>
    <w:p w14:paraId="2808598F" w14:textId="77777777" w:rsidR="005133F0" w:rsidRPr="00C83227" w:rsidRDefault="005133F0" w:rsidP="005133F0">
      <w:pPr>
        <w:pStyle w:val="Heading4"/>
      </w:pPr>
      <w:r w:rsidRPr="00C83227">
        <w:t>That escalates – extinction</w:t>
      </w:r>
    </w:p>
    <w:p w14:paraId="63607872" w14:textId="77777777" w:rsidR="005133F0" w:rsidRPr="00C83227" w:rsidRDefault="005133F0" w:rsidP="005133F0">
      <w:pPr>
        <w:rPr>
          <w:sz w:val="16"/>
        </w:rPr>
      </w:pPr>
      <w:r w:rsidRPr="00C83227">
        <w:rPr>
          <w:rStyle w:val="Style13ptBold"/>
        </w:rPr>
        <w:t>Johnson 14</w:t>
      </w:r>
      <w:r w:rsidRPr="00C83227">
        <w:rPr>
          <w:sz w:val="16"/>
        </w:rPr>
        <w:t xml:space="preserve"> Les Johnson [science fiction author, popular science writer, and NASA technologist]. “Living without satellites”. 2014 https://www.baen.com/living_without_satellites.</w:t>
      </w:r>
    </w:p>
    <w:p w14:paraId="06F9A1C8" w14:textId="77777777" w:rsidR="005133F0" w:rsidRPr="00C83227" w:rsidRDefault="005133F0" w:rsidP="005133F0">
      <w:pPr>
        <w:rPr>
          <w:sz w:val="16"/>
        </w:rPr>
      </w:pPr>
      <w:r w:rsidRPr="00C83227">
        <w:rPr>
          <w:rStyle w:val="Style13ptBold"/>
          <w:highlight w:val="green"/>
        </w:rPr>
        <w:t>Satellite</w:t>
      </w:r>
      <w:r w:rsidRPr="00C83227">
        <w:rPr>
          <w:rStyle w:val="Style13ptBold"/>
        </w:rPr>
        <w:t xml:space="preserve"> imagery </w:t>
      </w:r>
      <w:r w:rsidRPr="00C83227">
        <w:rPr>
          <w:rStyle w:val="Style13ptBold"/>
          <w:highlight w:val="green"/>
        </w:rPr>
        <w:t>is</w:t>
      </w:r>
      <w:r w:rsidRPr="00C83227">
        <w:rPr>
          <w:rStyle w:val="Style13ptBold"/>
        </w:rPr>
        <w:t xml:space="preserve"> </w:t>
      </w:r>
      <w:r w:rsidRPr="00C83227">
        <w:rPr>
          <w:rStyle w:val="Style13ptBold"/>
          <w:highlight w:val="green"/>
        </w:rPr>
        <w:t>used</w:t>
      </w:r>
      <w:r w:rsidRPr="00C83227">
        <w:rPr>
          <w:rStyle w:val="Style13ptBold"/>
        </w:rPr>
        <w:t xml:space="preserve"> by the military and our political leaders </w:t>
      </w:r>
      <w:r w:rsidRPr="00C83227">
        <w:rPr>
          <w:rStyle w:val="Style13ptBold"/>
          <w:highlight w:val="green"/>
        </w:rPr>
        <w:t>to maintain</w:t>
      </w:r>
      <w:r w:rsidRPr="00C83227">
        <w:rPr>
          <w:rStyle w:val="Style13ptBold"/>
        </w:rPr>
        <w:t xml:space="preserve"> the </w:t>
      </w:r>
      <w:r w:rsidRPr="00C83227">
        <w:rPr>
          <w:rStyle w:val="Style13ptBold"/>
          <w:highlight w:val="green"/>
        </w:rPr>
        <w:t>peace</w:t>
      </w:r>
      <w:r w:rsidRPr="00C83227">
        <w:rPr>
          <w:rStyle w:val="Style13ptBold"/>
        </w:rPr>
        <w:t xml:space="preserve">. </w:t>
      </w:r>
      <w:r w:rsidRPr="00C83227">
        <w:rPr>
          <w:rStyle w:val="Style13ptBold"/>
          <w:highlight w:val="green"/>
        </w:rPr>
        <w:t>When</w:t>
      </w:r>
      <w:r w:rsidRPr="00C83227">
        <w:rPr>
          <w:rStyle w:val="Style13ptBold"/>
        </w:rPr>
        <w:t xml:space="preserve"> your potential </w:t>
      </w:r>
      <w:r w:rsidRPr="00C83227">
        <w:rPr>
          <w:rStyle w:val="Style13ptBold"/>
          <w:highlight w:val="green"/>
        </w:rPr>
        <w:t>adversaries can’t hide what they’re doing</w:t>
      </w:r>
      <w:r w:rsidRPr="00C83227">
        <w:rPr>
          <w:rStyle w:val="Style13ptBold"/>
        </w:rPr>
        <w:t xml:space="preserve">, where their armies are moving and what they are doing with their civilian and military infrastructure, then </w:t>
      </w:r>
      <w:r w:rsidRPr="00C83227">
        <w:rPr>
          <w:rStyle w:val="Style13ptBold"/>
          <w:highlight w:val="green"/>
        </w:rPr>
        <w:t>the danger of</w:t>
      </w:r>
      <w:r w:rsidRPr="00C83227">
        <w:rPr>
          <w:rStyle w:val="Style13ptBold"/>
        </w:rPr>
        <w:t xml:space="preserve"> surprise </w:t>
      </w:r>
      <w:r w:rsidRPr="00C83227">
        <w:rPr>
          <w:rStyle w:val="Style13ptBold"/>
          <w:highlight w:val="green"/>
        </w:rPr>
        <w:t>attack is diminished</w:t>
      </w:r>
      <w:r w:rsidRPr="00C83227">
        <w:rPr>
          <w:sz w:val="16"/>
        </w:rPr>
        <w:t>. In our nuclear age with instant death only minutes away by missile attack, the doctrine of Mutual Assured Destruction (</w:t>
      </w:r>
      <w:r w:rsidRPr="00C83227">
        <w:rPr>
          <w:rStyle w:val="Style13ptBold"/>
          <w:highlight w:val="green"/>
        </w:rPr>
        <w:t>MAD) only works if both sides know whether</w:t>
      </w:r>
      <w:r w:rsidRPr="00C83227">
        <w:rPr>
          <w:rStyle w:val="Style13ptBold"/>
        </w:rPr>
        <w:t xml:space="preserve"> or not </w:t>
      </w:r>
      <w:r w:rsidRPr="00C83227">
        <w:rPr>
          <w:rStyle w:val="Style13ptBold"/>
          <w:highlight w:val="green"/>
        </w:rPr>
        <w:t>they are being attacked</w:t>
      </w:r>
      <w:r w:rsidRPr="00C83227">
        <w:rPr>
          <w:rStyle w:val="Style13ptBold"/>
        </w:rPr>
        <w:t xml:space="preserve">. The launch of </w:t>
      </w:r>
      <w:r w:rsidRPr="00C83227">
        <w:rPr>
          <w:rStyle w:val="Style13ptBold"/>
          <w:highlight w:val="green"/>
        </w:rPr>
        <w:t>missiles</w:t>
      </w:r>
      <w:r w:rsidRPr="00C83227">
        <w:rPr>
          <w:rStyle w:val="Style13ptBold"/>
        </w:rPr>
        <w:t xml:space="preserve"> or a bomber fleet </w:t>
      </w:r>
      <w:r w:rsidRPr="00C83227">
        <w:rPr>
          <w:rStyle w:val="Style13ptBold"/>
          <w:highlight w:val="green"/>
        </w:rPr>
        <w:t>can easily be seen from space</w:t>
      </w:r>
      <w:r w:rsidRPr="00C83227">
        <w:rPr>
          <w:rStyle w:val="Style13ptBold"/>
        </w:rPr>
        <w:t xml:space="preserve"> far in advance of either reaching their potential targets halfway around the globe.</w:t>
      </w:r>
      <w:r w:rsidRPr="00C83227">
        <w:rPr>
          <w:sz w:val="16"/>
        </w:rPr>
        <w:t xml:space="preserve"> The danger of surprise attack is therefore small, making an accidental war far less likely.</w:t>
      </w:r>
    </w:p>
    <w:p w14:paraId="31C02C81" w14:textId="77777777" w:rsidR="005133F0" w:rsidRPr="00C83227" w:rsidRDefault="005133F0" w:rsidP="005133F0">
      <w:pPr>
        <w:rPr>
          <w:sz w:val="16"/>
        </w:rPr>
      </w:pPr>
      <w:proofErr w:type="gramStart"/>
      <w:r w:rsidRPr="00C83227">
        <w:rPr>
          <w:sz w:val="16"/>
        </w:rPr>
        <w:t>So</w:t>
      </w:r>
      <w:proofErr w:type="gramEnd"/>
      <w:r w:rsidRPr="00C83227">
        <w:rPr>
          <w:sz w:val="16"/>
        </w:rPr>
        <w:t xml:space="preserve"> what does all this mean? And what do we do about it?</w:t>
      </w:r>
    </w:p>
    <w:p w14:paraId="34782934" w14:textId="77777777" w:rsidR="005133F0" w:rsidRPr="00C83227" w:rsidRDefault="005133F0" w:rsidP="005133F0">
      <w:pPr>
        <w:rPr>
          <w:sz w:val="16"/>
        </w:rPr>
      </w:pPr>
      <w:r w:rsidRPr="00C83227">
        <w:rPr>
          <w:sz w:val="16"/>
        </w:rPr>
        <w:t xml:space="preserve">First of all, it means that the advocates of space development, exploration and commercialization have succeeded far beyond their initial expectations and dreams. The economies and security of countries in the developed world are now dependent on space satellites. We space advocates should celebrate our success and be terrified of it at the same time. Should we lose these fragile assets in space, our economy would experience a disruption like no other: ship, air and train travel would stop and only restart/operate in a much-reduced capacity for years (GPS loss). Many banking and retail transactions would cease (VSAT loss). Distribution of news and vital national information would be crippled (communications satellite loss). </w:t>
      </w:r>
      <w:r w:rsidRPr="00C83227">
        <w:rPr>
          <w:rStyle w:val="Style13ptBold"/>
          <w:highlight w:val="green"/>
        </w:rPr>
        <w:t>Lives would be put at risk</w:t>
      </w:r>
      <w:r w:rsidRPr="00C83227">
        <w:rPr>
          <w:rStyle w:val="Style13ptBold"/>
        </w:rPr>
        <w:t xml:space="preserve"> and the productivity of our </w:t>
      </w:r>
      <w:r w:rsidRPr="00C83227">
        <w:rPr>
          <w:rStyle w:val="Style13ptBold"/>
          <w:highlight w:val="green"/>
        </w:rPr>
        <w:t>farming would dramatically decrease</w:t>
      </w:r>
      <w:r w:rsidRPr="00C83227">
        <w:rPr>
          <w:sz w:val="16"/>
        </w:rPr>
        <w:t xml:space="preserve"> (weather satellite loss). </w:t>
      </w:r>
      <w:r w:rsidRPr="00C83227">
        <w:rPr>
          <w:rStyle w:val="StyleUnderline"/>
        </w:rPr>
        <w:t xml:space="preserve">The </w:t>
      </w:r>
      <w:r w:rsidRPr="00C83227">
        <w:rPr>
          <w:rStyle w:val="StyleUnderline"/>
          <w:highlight w:val="green"/>
        </w:rPr>
        <w:t>risk of</w:t>
      </w:r>
      <w:r w:rsidRPr="00C83227">
        <w:rPr>
          <w:rStyle w:val="StyleUnderline"/>
        </w:rPr>
        <w:t xml:space="preserve"> war, including </w:t>
      </w:r>
      <w:r w:rsidRPr="00C83227">
        <w:rPr>
          <w:rStyle w:val="StyleUnderline"/>
          <w:highlight w:val="green"/>
        </w:rPr>
        <w:t>nuclear war, would increase</w:t>
      </w:r>
      <w:r w:rsidRPr="00C83227">
        <w:rPr>
          <w:rStyle w:val="StyleUnderline"/>
        </w:rPr>
        <w:t xml:space="preserve"> (loss of spy satellites) and our </w:t>
      </w:r>
      <w:r w:rsidRPr="00C83227">
        <w:rPr>
          <w:rStyle w:val="StyleUnderline"/>
          <w:highlight w:val="green"/>
        </w:rPr>
        <w:t xml:space="preserve">military’s ability to react to crises would be </w:t>
      </w:r>
      <w:r w:rsidRPr="00C83227">
        <w:rPr>
          <w:rStyle w:val="StyleUnderline"/>
        </w:rPr>
        <w:t xml:space="preserve">significantly </w:t>
      </w:r>
      <w:r w:rsidRPr="00C83227">
        <w:rPr>
          <w:rStyle w:val="StyleUnderline"/>
          <w:highlight w:val="green"/>
        </w:rPr>
        <w:t>reduced</w:t>
      </w:r>
      <w:r w:rsidRPr="00C83227">
        <w:rPr>
          <w:sz w:val="16"/>
          <w:highlight w:val="green"/>
        </w:rPr>
        <w:t xml:space="preserve"> (</w:t>
      </w:r>
      <w:r w:rsidRPr="00C83227">
        <w:rPr>
          <w:sz w:val="16"/>
        </w:rPr>
        <w:t>loss of military logistics and intelligence gathering satellites).</w:t>
      </w:r>
    </w:p>
    <w:p w14:paraId="00D18FA7" w14:textId="77777777" w:rsidR="005133F0" w:rsidRPr="00C83227" w:rsidRDefault="005133F0" w:rsidP="005133F0">
      <w:pPr>
        <w:rPr>
          <w:sz w:val="16"/>
        </w:rPr>
      </w:pPr>
    </w:p>
    <w:p w14:paraId="0280B265" w14:textId="77777777" w:rsidR="005133F0" w:rsidRPr="00C83227" w:rsidRDefault="005133F0" w:rsidP="005133F0">
      <w:pPr>
        <w:rPr>
          <w:sz w:val="16"/>
        </w:rPr>
      </w:pPr>
    </w:p>
    <w:p w14:paraId="1E486D10" w14:textId="77777777" w:rsidR="005133F0" w:rsidRPr="00C83227" w:rsidRDefault="005133F0" w:rsidP="005133F0">
      <w:pPr>
        <w:pStyle w:val="Heading3"/>
        <w:rPr>
          <w:rFonts w:asciiTheme="majorHAnsi" w:hAnsiTheme="majorHAnsi" w:cstheme="majorHAnsi"/>
          <w:color w:val="000000" w:themeColor="text1"/>
        </w:rPr>
      </w:pPr>
      <w:r w:rsidRPr="00C83227">
        <w:rPr>
          <w:rFonts w:asciiTheme="majorHAnsi" w:hAnsiTheme="majorHAnsi" w:cstheme="majorHAnsi"/>
          <w:color w:val="000000" w:themeColor="text1"/>
        </w:rPr>
        <w:t>Advantage – US/Russia</w:t>
      </w:r>
    </w:p>
    <w:p w14:paraId="5B8CCFC5" w14:textId="77777777" w:rsidR="005133F0" w:rsidRPr="00C83227" w:rsidRDefault="005133F0" w:rsidP="005133F0">
      <w:pPr>
        <w:pStyle w:val="Heading4"/>
        <w:rPr>
          <w:rFonts w:asciiTheme="majorHAnsi" w:hAnsiTheme="majorHAnsi" w:cstheme="majorHAnsi"/>
          <w:color w:val="000000" w:themeColor="text1"/>
        </w:rPr>
      </w:pPr>
      <w:r w:rsidRPr="00C83227">
        <w:rPr>
          <w:rFonts w:asciiTheme="majorHAnsi" w:hAnsiTheme="majorHAnsi" w:cstheme="majorHAnsi"/>
          <w:color w:val="000000" w:themeColor="text1"/>
        </w:rPr>
        <w:t>Russo-US relations suck—we’re on the brink of Putin bombing all our space tech to oblivion.</w:t>
      </w:r>
    </w:p>
    <w:p w14:paraId="440B98A9" w14:textId="77777777" w:rsidR="005133F0" w:rsidRPr="00C83227" w:rsidRDefault="005133F0" w:rsidP="005133F0">
      <w:pPr>
        <w:rPr>
          <w:rFonts w:asciiTheme="majorHAnsi" w:hAnsiTheme="majorHAnsi" w:cstheme="majorHAnsi"/>
          <w:color w:val="000000" w:themeColor="text1"/>
        </w:rPr>
      </w:pPr>
      <w:r w:rsidRPr="00C83227">
        <w:rPr>
          <w:rStyle w:val="Style13ptBold"/>
          <w:rFonts w:asciiTheme="majorHAnsi" w:hAnsiTheme="majorHAnsi" w:cstheme="majorHAnsi"/>
          <w:color w:val="000000" w:themeColor="text1"/>
        </w:rPr>
        <w:t>Koffler 11-17</w:t>
      </w:r>
      <w:r w:rsidRPr="00C83227">
        <w:rPr>
          <w:rFonts w:asciiTheme="majorHAnsi" w:hAnsiTheme="majorHAnsi" w:cstheme="majorHAnsi"/>
          <w:color w:val="000000" w:themeColor="text1"/>
        </w:rPr>
        <w:t xml:space="preserve">[Rebekah Koffler is a former Defense Intelligence Agency officer and author of “Putin’s Playbook: Russia’s Secret Plan to Defeat America.”, Opinion, 11-17 </w:t>
      </w:r>
      <w:proofErr w:type="gramStart"/>
      <w:r w:rsidRPr="00C83227">
        <w:rPr>
          <w:rFonts w:asciiTheme="majorHAnsi" w:hAnsiTheme="majorHAnsi" w:cstheme="majorHAnsi"/>
          <w:color w:val="000000" w:themeColor="text1"/>
        </w:rPr>
        <w:t>2021,WSJ</w:t>
      </w:r>
      <w:proofErr w:type="gramEnd"/>
      <w:r w:rsidRPr="00C83227">
        <w:rPr>
          <w:rFonts w:asciiTheme="majorHAnsi" w:hAnsiTheme="majorHAnsi" w:cstheme="majorHAnsi"/>
          <w:color w:val="000000" w:themeColor="text1"/>
        </w:rPr>
        <w:t>,https://www.wsj.com/articles/space-armageddon-and-putins-threats-to-ukraine-russia-antisatellite-weapon-11637183651, 12-15-2021 amrita]</w:t>
      </w:r>
    </w:p>
    <w:p w14:paraId="0BEC76B2" w14:textId="77777777" w:rsidR="005133F0" w:rsidRPr="00C83227" w:rsidRDefault="005133F0" w:rsidP="005133F0">
      <w:pPr>
        <w:rPr>
          <w:rFonts w:asciiTheme="majorHAnsi" w:hAnsiTheme="majorHAnsi" w:cstheme="majorHAnsi"/>
          <w:color w:val="000000" w:themeColor="text1"/>
          <w:sz w:val="14"/>
        </w:rPr>
      </w:pPr>
      <w:r w:rsidRPr="00C83227">
        <w:rPr>
          <w:rFonts w:asciiTheme="majorHAnsi" w:hAnsiTheme="majorHAnsi" w:cstheme="majorHAnsi"/>
          <w:b/>
          <w:bCs/>
          <w:color w:val="000000" w:themeColor="text1"/>
          <w:highlight w:val="green"/>
          <w:u w:val="single"/>
        </w:rPr>
        <w:t>Russia successfully conducted a test</w:t>
      </w:r>
      <w:r w:rsidRPr="00C83227">
        <w:rPr>
          <w:rFonts w:asciiTheme="majorHAnsi" w:hAnsiTheme="majorHAnsi" w:cstheme="majorHAnsi"/>
          <w:b/>
          <w:bCs/>
          <w:color w:val="000000" w:themeColor="text1"/>
          <w:sz w:val="14"/>
          <w:highlight w:val="green"/>
        </w:rPr>
        <w:t xml:space="preserve"> </w:t>
      </w:r>
      <w:r w:rsidRPr="00C83227">
        <w:rPr>
          <w:rFonts w:asciiTheme="majorHAnsi" w:hAnsiTheme="majorHAnsi" w:cstheme="majorHAnsi"/>
          <w:color w:val="000000" w:themeColor="text1"/>
          <w:sz w:val="14"/>
        </w:rPr>
        <w:t xml:space="preserve">in which a direct-ascent missile destroyed a nearly 40-year-old defunct Soviet spy satellite, U.S. Space Command announced Monday. This unsettling development is noteworthy because it </w:t>
      </w:r>
      <w:r w:rsidRPr="00C83227">
        <w:rPr>
          <w:rFonts w:asciiTheme="majorHAnsi" w:hAnsiTheme="majorHAnsi" w:cstheme="majorHAnsi"/>
          <w:color w:val="000000" w:themeColor="text1"/>
          <w:u w:val="single"/>
        </w:rPr>
        <w:t>coincides with Russia’s massive military buildup along the Ukrainian border.</w:t>
      </w:r>
      <w:r w:rsidRPr="00C83227">
        <w:rPr>
          <w:rFonts w:asciiTheme="majorHAnsi" w:hAnsiTheme="majorHAnsi" w:cstheme="majorHAnsi"/>
          <w:color w:val="000000" w:themeColor="text1"/>
          <w:sz w:val="14"/>
        </w:rPr>
        <w:t xml:space="preserve"> Moscow’s pre-positioning of more than 100,000 soldiers, tanks and heavy weaponry has spurred the Pentagon’s concerns about a possible Russian invasion of Ukraine. </w:t>
      </w:r>
      <w:r w:rsidRPr="00C83227">
        <w:rPr>
          <w:rFonts w:asciiTheme="majorHAnsi" w:hAnsiTheme="majorHAnsi" w:cstheme="majorHAnsi"/>
          <w:b/>
          <w:bCs/>
          <w:color w:val="000000" w:themeColor="text1"/>
          <w:highlight w:val="green"/>
          <w:u w:val="single"/>
        </w:rPr>
        <w:t xml:space="preserve">Moscow’s posturing </w:t>
      </w:r>
      <w:r w:rsidRPr="00C83227">
        <w:rPr>
          <w:rFonts w:asciiTheme="majorHAnsi" w:hAnsiTheme="majorHAnsi" w:cstheme="majorHAnsi"/>
          <w:b/>
          <w:bCs/>
          <w:color w:val="000000" w:themeColor="text1"/>
          <w:u w:val="single"/>
        </w:rPr>
        <w:t>on what the Russians call</w:t>
      </w:r>
      <w:r w:rsidRPr="00C83227">
        <w:rPr>
          <w:rFonts w:asciiTheme="majorHAnsi" w:hAnsiTheme="majorHAnsi" w:cstheme="majorHAnsi"/>
          <w:b/>
          <w:bCs/>
          <w:color w:val="000000" w:themeColor="text1"/>
          <w:highlight w:val="green"/>
          <w:u w:val="single"/>
        </w:rPr>
        <w:t xml:space="preserve"> a “space weapon” signals a rapidly escalating crisis </w:t>
      </w:r>
      <w:r w:rsidRPr="00C83227">
        <w:rPr>
          <w:rFonts w:asciiTheme="majorHAnsi" w:hAnsiTheme="majorHAnsi" w:cstheme="majorHAnsi"/>
          <w:b/>
          <w:bCs/>
          <w:color w:val="000000" w:themeColor="text1"/>
          <w:u w:val="single"/>
        </w:rPr>
        <w:t>in U.S.-Russia relations</w:t>
      </w:r>
      <w:r w:rsidRPr="00C83227">
        <w:rPr>
          <w:rFonts w:asciiTheme="majorHAnsi" w:hAnsiTheme="majorHAnsi" w:cstheme="majorHAnsi"/>
          <w:color w:val="000000" w:themeColor="text1"/>
          <w:sz w:val="14"/>
        </w:rPr>
        <w:t xml:space="preserve">. </w:t>
      </w:r>
      <w:r w:rsidRPr="00C83227">
        <w:rPr>
          <w:rFonts w:asciiTheme="majorHAnsi" w:hAnsiTheme="majorHAnsi" w:cstheme="majorHAnsi"/>
          <w:color w:val="000000" w:themeColor="text1"/>
          <w:u w:val="single"/>
        </w:rPr>
        <w:t>Washington’s foreign policy and Moscow’s view of its national interests are on a geopolitical collision course</w:t>
      </w:r>
      <w:r w:rsidRPr="00C83227">
        <w:rPr>
          <w:rFonts w:asciiTheme="majorHAnsi" w:hAnsiTheme="majorHAnsi" w:cstheme="majorHAnsi"/>
          <w:color w:val="000000" w:themeColor="text1"/>
          <w:sz w:val="14"/>
        </w:rPr>
        <w:t xml:space="preserve">. Russia views the formerly Soviet Ukraine as part of its strategic security perimeter, on which Moscow has relied for centuries as a geographical buffer against foreign invasion. President Vladimir Putin has repeatedly said </w:t>
      </w:r>
      <w:r w:rsidRPr="00C83227">
        <w:rPr>
          <w:rFonts w:asciiTheme="majorHAnsi" w:hAnsiTheme="majorHAnsi" w:cstheme="majorHAnsi"/>
          <w:color w:val="000000" w:themeColor="text1"/>
          <w:u w:val="single"/>
        </w:rPr>
        <w:t>the U.S. is crossing a red line by attempting to pull Ukraine out of Russia’s orbit.</w:t>
      </w:r>
      <w:r w:rsidRPr="00C83227">
        <w:rPr>
          <w:rFonts w:asciiTheme="majorHAnsi" w:hAnsiTheme="majorHAnsi" w:cstheme="majorHAnsi"/>
          <w:color w:val="000000" w:themeColor="text1"/>
          <w:sz w:val="14"/>
        </w:rPr>
        <w:t xml:space="preserve"> In April, at his annual address to the Russian Parliament, Mr. Putin threatened a “swift, asymmetric and harsh response,” if the U.S. and the North Atlantic Treaty Organization intervene on Ukraine’s behalf. A trained intelligence operative, </w:t>
      </w:r>
      <w:r w:rsidRPr="00C83227">
        <w:rPr>
          <w:rFonts w:asciiTheme="majorHAnsi" w:hAnsiTheme="majorHAnsi" w:cstheme="majorHAnsi"/>
          <w:color w:val="000000" w:themeColor="text1"/>
          <w:u w:val="single"/>
        </w:rPr>
        <w:t xml:space="preserve">Mr. </w:t>
      </w:r>
      <w:r w:rsidRPr="00C83227">
        <w:rPr>
          <w:rFonts w:asciiTheme="majorHAnsi" w:hAnsiTheme="majorHAnsi" w:cstheme="majorHAnsi"/>
          <w:b/>
          <w:bCs/>
          <w:color w:val="000000" w:themeColor="text1"/>
          <w:highlight w:val="green"/>
          <w:u w:val="single"/>
        </w:rPr>
        <w:t xml:space="preserve">Putin maintains strategic ambiguity </w:t>
      </w:r>
      <w:r w:rsidRPr="00C83227">
        <w:rPr>
          <w:rFonts w:asciiTheme="majorHAnsi" w:hAnsiTheme="majorHAnsi" w:cstheme="majorHAnsi"/>
          <w:color w:val="000000" w:themeColor="text1"/>
          <w:u w:val="single"/>
        </w:rPr>
        <w:t>regarding what U.S. action precisely would constitute the crossing of Moscow’s red line with regard to former Soviet states, such as Ukraine. Ukraine’s admission into the European Union and NATO would almost certainly be unacceptable to the Kremlin</w:t>
      </w:r>
      <w:r w:rsidRPr="00C83227">
        <w:rPr>
          <w:rFonts w:asciiTheme="majorHAnsi" w:hAnsiTheme="majorHAnsi" w:cstheme="majorHAnsi"/>
          <w:color w:val="000000" w:themeColor="text1"/>
          <w:sz w:val="14"/>
        </w:rPr>
        <w:t xml:space="preserve">. Mr. Putin is prepared to fight a war against the West to prevent this from happening. But how could Russia win a war against a much stronger adversary? That’s where Monday’s antisatellite test comes in. It’s a preview of Mr. Putin’s Space Armageddon strategy. </w:t>
      </w:r>
      <w:r w:rsidRPr="00C83227">
        <w:rPr>
          <w:rFonts w:asciiTheme="majorHAnsi" w:hAnsiTheme="majorHAnsi" w:cstheme="majorHAnsi"/>
          <w:b/>
          <w:bCs/>
          <w:color w:val="000000" w:themeColor="text1"/>
          <w:highlight w:val="green"/>
          <w:u w:val="single"/>
        </w:rPr>
        <w:t xml:space="preserve">Russian strategists have observed </w:t>
      </w:r>
      <w:r w:rsidRPr="00C83227">
        <w:rPr>
          <w:rFonts w:asciiTheme="majorHAnsi" w:hAnsiTheme="majorHAnsi" w:cstheme="majorHAnsi"/>
          <w:color w:val="000000" w:themeColor="text1"/>
          <w:u w:val="single"/>
        </w:rPr>
        <w:t xml:space="preserve">American </w:t>
      </w:r>
      <w:r w:rsidRPr="00C83227">
        <w:rPr>
          <w:rFonts w:asciiTheme="majorHAnsi" w:hAnsiTheme="majorHAnsi" w:cstheme="majorHAnsi"/>
          <w:b/>
          <w:bCs/>
          <w:color w:val="000000" w:themeColor="text1"/>
          <w:highlight w:val="green"/>
          <w:u w:val="single"/>
        </w:rPr>
        <w:t>war fighters’ tactics in conflict zones</w:t>
      </w:r>
      <w:r w:rsidRPr="00C83227">
        <w:rPr>
          <w:rFonts w:asciiTheme="majorHAnsi" w:hAnsiTheme="majorHAnsi" w:cstheme="majorHAnsi"/>
          <w:color w:val="000000" w:themeColor="text1"/>
          <w:u w:val="single"/>
        </w:rPr>
        <w:t xml:space="preserve"> for nearly a quarter-century—in Kosovo, Iraq, Afghanistan, Libya and Syria. They </w:t>
      </w:r>
      <w:r w:rsidRPr="00C83227">
        <w:rPr>
          <w:rFonts w:asciiTheme="majorHAnsi" w:hAnsiTheme="majorHAnsi" w:cstheme="majorHAnsi"/>
          <w:b/>
          <w:bCs/>
          <w:color w:val="000000" w:themeColor="text1"/>
          <w:highlight w:val="green"/>
          <w:u w:val="single"/>
        </w:rPr>
        <w:t>learned that America’s</w:t>
      </w:r>
      <w:r w:rsidRPr="00C83227">
        <w:rPr>
          <w:rFonts w:asciiTheme="majorHAnsi" w:hAnsiTheme="majorHAnsi" w:cstheme="majorHAnsi"/>
          <w:color w:val="000000" w:themeColor="text1"/>
          <w:u w:val="single"/>
        </w:rPr>
        <w:t xml:space="preserve"> superior </w:t>
      </w:r>
      <w:r w:rsidRPr="00C83227">
        <w:rPr>
          <w:rFonts w:asciiTheme="majorHAnsi" w:hAnsiTheme="majorHAnsi" w:cstheme="majorHAnsi"/>
          <w:b/>
          <w:bCs/>
          <w:color w:val="000000" w:themeColor="text1"/>
          <w:highlight w:val="green"/>
          <w:u w:val="single"/>
        </w:rPr>
        <w:t>space capability is its Achilles’ heel</w:t>
      </w:r>
      <w:r w:rsidRPr="00C83227">
        <w:rPr>
          <w:rFonts w:asciiTheme="majorHAnsi" w:hAnsiTheme="majorHAnsi" w:cstheme="majorHAnsi"/>
          <w:color w:val="000000" w:themeColor="text1"/>
          <w:highlight w:val="green"/>
          <w:u w:val="single"/>
        </w:rPr>
        <w:t xml:space="preserve"> </w:t>
      </w:r>
      <w:r w:rsidRPr="00C83227">
        <w:rPr>
          <w:rFonts w:asciiTheme="majorHAnsi" w:hAnsiTheme="majorHAnsi" w:cstheme="majorHAnsi"/>
          <w:color w:val="000000" w:themeColor="text1"/>
          <w:u w:val="single"/>
        </w:rPr>
        <w:t>because of the U.S. military’s near-total dependence on it.</w:t>
      </w:r>
      <w:r w:rsidRPr="00C83227">
        <w:rPr>
          <w:rFonts w:asciiTheme="majorHAnsi" w:hAnsiTheme="majorHAnsi" w:cstheme="majorHAnsi"/>
          <w:color w:val="000000" w:themeColor="text1"/>
          <w:sz w:val="14"/>
        </w:rPr>
        <w:t xml:space="preserve"> Many civilian drivers would be lost without directions from their smartphones. </w:t>
      </w:r>
      <w:r w:rsidRPr="00C83227">
        <w:rPr>
          <w:rFonts w:asciiTheme="majorHAnsi" w:hAnsiTheme="majorHAnsi" w:cstheme="majorHAnsi"/>
          <w:b/>
          <w:bCs/>
          <w:color w:val="000000" w:themeColor="text1"/>
          <w:highlight w:val="green"/>
          <w:u w:val="single"/>
        </w:rPr>
        <w:t xml:space="preserve">U.S. troops in war zones rely on the same constellation of 31 GPS </w:t>
      </w:r>
      <w:r w:rsidRPr="00C83227">
        <w:rPr>
          <w:rFonts w:asciiTheme="majorHAnsi" w:hAnsiTheme="majorHAnsi" w:cstheme="majorHAnsi"/>
          <w:color w:val="000000" w:themeColor="text1"/>
          <w:u w:val="single"/>
        </w:rPr>
        <w:t>satellites for tasks like synchronizing operations, pinpointing targets and locating personnel.</w:t>
      </w:r>
      <w:r w:rsidRPr="00C83227">
        <w:rPr>
          <w:rFonts w:asciiTheme="majorHAnsi" w:hAnsiTheme="majorHAnsi" w:cstheme="majorHAnsi"/>
          <w:color w:val="000000" w:themeColor="text1"/>
          <w:sz w:val="14"/>
        </w:rPr>
        <w:t xml:space="preserve"> Moscow therefore seeks to deafen and blind U.S. forces in conflicts. </w:t>
      </w:r>
      <w:r w:rsidRPr="00C83227">
        <w:rPr>
          <w:rFonts w:asciiTheme="majorHAnsi" w:hAnsiTheme="majorHAnsi" w:cstheme="majorHAnsi"/>
          <w:color w:val="000000" w:themeColor="text1"/>
          <w:u w:val="single"/>
        </w:rPr>
        <w:t>By attacking U.S. satellites, the Russians would attempt to offset superior U.S. conventional firepower.</w:t>
      </w:r>
      <w:r w:rsidRPr="00C83227">
        <w:rPr>
          <w:rFonts w:asciiTheme="majorHAnsi" w:hAnsiTheme="majorHAnsi" w:cstheme="majorHAnsi"/>
          <w:color w:val="000000" w:themeColor="text1"/>
          <w:sz w:val="14"/>
        </w:rPr>
        <w:t xml:space="preserve"> They also hope to paralyze U.S. forces psychologically by rendering them helpless. Russian military theorists often write about the importance of targeting both the technical capabilities and the mind of an adversary, planning to disorganize its troops and weaken their will to fight. </w:t>
      </w:r>
      <w:r w:rsidRPr="00C83227">
        <w:rPr>
          <w:rFonts w:asciiTheme="majorHAnsi" w:hAnsiTheme="majorHAnsi" w:cstheme="majorHAnsi"/>
          <w:color w:val="000000" w:themeColor="text1"/>
          <w:u w:val="single"/>
        </w:rPr>
        <w:t xml:space="preserve">This is the essence of Mr. Putin’s asymmetric approach to warfare. </w:t>
      </w:r>
      <w:r w:rsidRPr="00C83227">
        <w:rPr>
          <w:rStyle w:val="Emphasis"/>
          <w:rFonts w:asciiTheme="majorHAnsi" w:hAnsiTheme="majorHAnsi" w:cstheme="majorHAnsi"/>
          <w:highlight w:val="green"/>
        </w:rPr>
        <w:t>Moscow believes it can win an all-out space war with America</w:t>
      </w:r>
      <w:r w:rsidRPr="00C83227">
        <w:rPr>
          <w:rStyle w:val="Emphasis"/>
          <w:rFonts w:asciiTheme="majorHAnsi" w:hAnsiTheme="majorHAnsi" w:cstheme="majorHAnsi"/>
        </w:rPr>
        <w:t xml:space="preserve">, </w:t>
      </w:r>
      <w:r w:rsidRPr="00C83227">
        <w:rPr>
          <w:rFonts w:asciiTheme="majorHAnsi" w:hAnsiTheme="majorHAnsi" w:cstheme="majorHAnsi"/>
          <w:color w:val="000000" w:themeColor="text1"/>
          <w:u w:val="single"/>
        </w:rPr>
        <w:t xml:space="preserve">which stands to lose a lot more since its entire society, from ATMs to home offices, is connected via satellites. </w:t>
      </w:r>
      <w:r w:rsidRPr="00C83227">
        <w:rPr>
          <w:rFonts w:asciiTheme="majorHAnsi" w:hAnsiTheme="majorHAnsi" w:cstheme="majorHAnsi"/>
          <w:color w:val="000000" w:themeColor="text1"/>
          <w:sz w:val="14"/>
        </w:rPr>
        <w:t xml:space="preserve">Alarmingly, Washington is as unprepared for Mr. Putin’s </w:t>
      </w:r>
      <w:proofErr w:type="gramStart"/>
      <w:r w:rsidRPr="00C83227">
        <w:rPr>
          <w:rFonts w:asciiTheme="majorHAnsi" w:hAnsiTheme="majorHAnsi" w:cstheme="majorHAnsi"/>
          <w:color w:val="000000" w:themeColor="text1"/>
          <w:sz w:val="14"/>
        </w:rPr>
        <w:t>star wars</w:t>
      </w:r>
      <w:proofErr w:type="gramEnd"/>
      <w:r w:rsidRPr="00C83227">
        <w:rPr>
          <w:rFonts w:asciiTheme="majorHAnsi" w:hAnsiTheme="majorHAnsi" w:cstheme="majorHAnsi"/>
          <w:color w:val="000000" w:themeColor="text1"/>
          <w:sz w:val="14"/>
        </w:rPr>
        <w:t xml:space="preserve"> as it was for Russia’s determination to wage cyberwarfare. Monday’s test executed only a single page out of Mr. Putin’s playbook, which includes lasers, jammers and other satellite killers. Before the situation in Ukraine escalates into war, </w:t>
      </w:r>
      <w:r w:rsidRPr="00C83227">
        <w:rPr>
          <w:rFonts w:asciiTheme="majorHAnsi" w:hAnsiTheme="majorHAnsi" w:cstheme="majorHAnsi"/>
          <w:color w:val="000000" w:themeColor="text1"/>
          <w:u w:val="single"/>
        </w:rPr>
        <w:t xml:space="preserve">the </w:t>
      </w:r>
      <w:r w:rsidRPr="00C83227">
        <w:rPr>
          <w:rFonts w:asciiTheme="majorHAnsi" w:hAnsiTheme="majorHAnsi" w:cstheme="majorHAnsi"/>
          <w:b/>
          <w:bCs/>
          <w:color w:val="000000" w:themeColor="text1"/>
          <w:highlight w:val="green"/>
          <w:u w:val="single"/>
        </w:rPr>
        <w:t>Pentagon</w:t>
      </w:r>
      <w:r w:rsidRPr="00C83227">
        <w:rPr>
          <w:rFonts w:asciiTheme="majorHAnsi" w:hAnsiTheme="majorHAnsi" w:cstheme="majorHAnsi"/>
          <w:color w:val="000000" w:themeColor="text1"/>
          <w:u w:val="single"/>
        </w:rPr>
        <w:t xml:space="preserve"> had </w:t>
      </w:r>
      <w:r w:rsidRPr="00C83227">
        <w:rPr>
          <w:rFonts w:asciiTheme="majorHAnsi" w:hAnsiTheme="majorHAnsi" w:cstheme="majorHAnsi"/>
          <w:b/>
          <w:bCs/>
          <w:color w:val="000000" w:themeColor="text1"/>
          <w:highlight w:val="green"/>
          <w:u w:val="single"/>
        </w:rPr>
        <w:t>better develop a strategy to counter</w:t>
      </w:r>
      <w:r w:rsidRPr="00C83227">
        <w:rPr>
          <w:rFonts w:asciiTheme="majorHAnsi" w:hAnsiTheme="majorHAnsi" w:cstheme="majorHAnsi"/>
          <w:color w:val="000000" w:themeColor="text1"/>
          <w:u w:val="single"/>
        </w:rPr>
        <w:t xml:space="preserve"> Mr. </w:t>
      </w:r>
      <w:r w:rsidRPr="00C83227">
        <w:rPr>
          <w:rFonts w:asciiTheme="majorHAnsi" w:hAnsiTheme="majorHAnsi" w:cstheme="majorHAnsi"/>
          <w:b/>
          <w:bCs/>
          <w:color w:val="000000" w:themeColor="text1"/>
          <w:highlight w:val="green"/>
          <w:u w:val="single"/>
        </w:rPr>
        <w:t>Putin</w:t>
      </w:r>
      <w:r w:rsidRPr="00C83227">
        <w:rPr>
          <w:rFonts w:asciiTheme="majorHAnsi" w:hAnsiTheme="majorHAnsi" w:cstheme="majorHAnsi"/>
          <w:color w:val="000000" w:themeColor="text1"/>
          <w:u w:val="single"/>
        </w:rPr>
        <w:t>’s plan for Space Armageddon.</w:t>
      </w:r>
    </w:p>
    <w:p w14:paraId="09924257" w14:textId="77777777" w:rsidR="005133F0" w:rsidRPr="00C83227" w:rsidRDefault="005133F0" w:rsidP="005133F0">
      <w:pPr>
        <w:rPr>
          <w:rFonts w:asciiTheme="majorHAnsi" w:hAnsiTheme="majorHAnsi" w:cstheme="majorHAnsi"/>
          <w:color w:val="000000" w:themeColor="text1"/>
        </w:rPr>
      </w:pPr>
    </w:p>
    <w:p w14:paraId="4B07B582" w14:textId="77777777" w:rsidR="005133F0" w:rsidRPr="00C83227" w:rsidRDefault="005133F0" w:rsidP="005133F0">
      <w:pPr>
        <w:pStyle w:val="Heading4"/>
        <w:rPr>
          <w:rFonts w:asciiTheme="majorHAnsi" w:hAnsiTheme="majorHAnsi" w:cstheme="majorHAnsi"/>
          <w:color w:val="000000" w:themeColor="text1"/>
        </w:rPr>
      </w:pPr>
      <w:r w:rsidRPr="00C83227">
        <w:rPr>
          <w:rFonts w:asciiTheme="majorHAnsi" w:hAnsiTheme="majorHAnsi" w:cstheme="majorHAnsi"/>
          <w:color w:val="000000" w:themeColor="text1"/>
        </w:rPr>
        <w:t>American private appropriation of outer space is a core issue that tanks our relations- specifically asteroid mining.</w:t>
      </w:r>
    </w:p>
    <w:p w14:paraId="01CB1505" w14:textId="77777777" w:rsidR="005133F0" w:rsidRPr="00C83227" w:rsidRDefault="005133F0" w:rsidP="005133F0">
      <w:pPr>
        <w:rPr>
          <w:rFonts w:asciiTheme="majorHAnsi" w:hAnsiTheme="majorHAnsi" w:cstheme="majorHAnsi"/>
          <w:color w:val="000000" w:themeColor="text1"/>
        </w:rPr>
      </w:pPr>
      <w:proofErr w:type="spellStart"/>
      <w:r w:rsidRPr="00C83227">
        <w:rPr>
          <w:rStyle w:val="Style13ptBold"/>
          <w:rFonts w:asciiTheme="majorHAnsi" w:hAnsiTheme="majorHAnsi" w:cstheme="majorHAnsi"/>
          <w:color w:val="000000" w:themeColor="text1"/>
        </w:rPr>
        <w:t>Taichman</w:t>
      </w:r>
      <w:proofErr w:type="spellEnd"/>
      <w:r w:rsidRPr="00C83227">
        <w:rPr>
          <w:rStyle w:val="Style13ptBold"/>
          <w:rFonts w:asciiTheme="majorHAnsi" w:hAnsiTheme="majorHAnsi" w:cstheme="majorHAnsi"/>
          <w:color w:val="000000" w:themeColor="text1"/>
        </w:rPr>
        <w:t xml:space="preserve"> 21 </w:t>
      </w:r>
      <w:r w:rsidRPr="00C83227">
        <w:rPr>
          <w:rFonts w:asciiTheme="majorHAnsi" w:hAnsiTheme="majorHAnsi" w:cstheme="majorHAnsi"/>
          <w:color w:val="000000" w:themeColor="text1"/>
        </w:rPr>
        <w:t>[</w:t>
      </w:r>
      <w:proofErr w:type="spellStart"/>
      <w:r w:rsidRPr="00C83227">
        <w:rPr>
          <w:rFonts w:asciiTheme="majorHAnsi" w:hAnsiTheme="majorHAnsi" w:cstheme="majorHAnsi"/>
          <w:color w:val="000000" w:themeColor="text1"/>
        </w:rPr>
        <w:t>Elya</w:t>
      </w:r>
      <w:proofErr w:type="spellEnd"/>
      <w:r w:rsidRPr="00C83227">
        <w:rPr>
          <w:rFonts w:asciiTheme="majorHAnsi" w:hAnsiTheme="majorHAnsi" w:cstheme="majorHAnsi"/>
          <w:color w:val="000000" w:themeColor="text1"/>
        </w:rPr>
        <w:t xml:space="preserve"> </w:t>
      </w:r>
      <w:proofErr w:type="spellStart"/>
      <w:r w:rsidRPr="00C83227">
        <w:rPr>
          <w:rFonts w:asciiTheme="majorHAnsi" w:hAnsiTheme="majorHAnsi" w:cstheme="majorHAnsi"/>
          <w:color w:val="000000" w:themeColor="text1"/>
        </w:rPr>
        <w:t>Taichman</w:t>
      </w:r>
      <w:proofErr w:type="spellEnd"/>
      <w:r w:rsidRPr="00C83227">
        <w:rPr>
          <w:rFonts w:asciiTheme="majorHAnsi" w:hAnsiTheme="majorHAnsi" w:cstheme="majorHAnsi"/>
          <w:color w:val="000000" w:themeColor="text1"/>
        </w:rPr>
        <w:t xml:space="preserve"> is currently obtaining his J.D. at Temple University Beasley School of Law where he is a Beasley Scholar, a Law and Public Policy Scholar, and a Staff Editor on the Temple Law Review. </w:t>
      </w:r>
      <w:proofErr w:type="spellStart"/>
      <w:r w:rsidRPr="00C83227">
        <w:rPr>
          <w:rFonts w:asciiTheme="majorHAnsi" w:hAnsiTheme="majorHAnsi" w:cstheme="majorHAnsi"/>
          <w:color w:val="000000" w:themeColor="text1"/>
        </w:rPr>
        <w:t>Elya</w:t>
      </w:r>
      <w:proofErr w:type="spellEnd"/>
      <w:r w:rsidRPr="00C83227">
        <w:rPr>
          <w:rFonts w:asciiTheme="majorHAnsi" w:hAnsiTheme="majorHAnsi" w:cstheme="majorHAnsi"/>
          <w:color w:val="000000" w:themeColor="text1"/>
        </w:rPr>
        <w:t xml:space="preserve"> </w:t>
      </w:r>
      <w:proofErr w:type="spellStart"/>
      <w:r w:rsidRPr="00C83227">
        <w:rPr>
          <w:rFonts w:asciiTheme="majorHAnsi" w:hAnsiTheme="majorHAnsi" w:cstheme="majorHAnsi"/>
          <w:color w:val="000000" w:themeColor="text1"/>
        </w:rPr>
        <w:t>Taichman</w:t>
      </w:r>
      <w:proofErr w:type="spellEnd"/>
      <w:r w:rsidRPr="00C83227">
        <w:rPr>
          <w:rFonts w:asciiTheme="majorHAnsi" w:hAnsiTheme="majorHAnsi" w:cstheme="majorHAnsi"/>
          <w:color w:val="000000" w:themeColor="text1"/>
        </w:rPr>
        <w:t xml:space="preserve"> is the former Legislative Director for Congresswoman Michelle Lujan Grisham (current Governor of New Mexico). </w:t>
      </w:r>
      <w:proofErr w:type="spellStart"/>
      <w:r w:rsidRPr="00C83227">
        <w:rPr>
          <w:rFonts w:asciiTheme="majorHAnsi" w:hAnsiTheme="majorHAnsi" w:cstheme="majorHAnsi"/>
          <w:color w:val="000000" w:themeColor="text1"/>
        </w:rPr>
        <w:t>Elya</w:t>
      </w:r>
      <w:proofErr w:type="spellEnd"/>
      <w:r w:rsidRPr="00C83227">
        <w:rPr>
          <w:rFonts w:asciiTheme="majorHAnsi" w:hAnsiTheme="majorHAnsi" w:cstheme="majorHAnsi"/>
          <w:color w:val="000000" w:themeColor="text1"/>
        </w:rPr>
        <w:t xml:space="preserve"> advised the Congresswoman on foreign policy, national security, space, and economic issues., 2021, The Artemis Accords: Employing Space Diplomacy to De-Escalate a National Security Threat and Promote Space </w:t>
      </w:r>
      <w:proofErr w:type="gramStart"/>
      <w:r w:rsidRPr="00C83227">
        <w:rPr>
          <w:rFonts w:asciiTheme="majorHAnsi" w:hAnsiTheme="majorHAnsi" w:cstheme="majorHAnsi"/>
          <w:color w:val="000000" w:themeColor="text1"/>
        </w:rPr>
        <w:t>Commercialization,https://digitalcommons.wcl.american.edu/cgi/viewcontent.cgi?article=1131&amp;context=nslb</w:t>
      </w:r>
      <w:proofErr w:type="gramEnd"/>
      <w:r w:rsidRPr="00C83227">
        <w:rPr>
          <w:rFonts w:asciiTheme="majorHAnsi" w:hAnsiTheme="majorHAnsi" w:cstheme="majorHAnsi"/>
          <w:color w:val="000000" w:themeColor="text1"/>
        </w:rPr>
        <w:t>, 12-15-2021 amrita]</w:t>
      </w:r>
    </w:p>
    <w:p w14:paraId="66F21DA8" w14:textId="77777777" w:rsidR="005133F0" w:rsidRPr="00C83227" w:rsidRDefault="005133F0" w:rsidP="005133F0">
      <w:pPr>
        <w:rPr>
          <w:rFonts w:asciiTheme="majorHAnsi" w:hAnsiTheme="majorHAnsi" w:cstheme="majorHAnsi"/>
          <w:color w:val="000000" w:themeColor="text1"/>
          <w:sz w:val="10"/>
        </w:rPr>
      </w:pPr>
      <w:r w:rsidRPr="00C83227">
        <w:rPr>
          <w:rFonts w:asciiTheme="majorHAnsi" w:hAnsiTheme="majorHAnsi" w:cstheme="majorHAnsi"/>
          <w:color w:val="000000" w:themeColor="text1"/>
          <w:sz w:val="10"/>
        </w:rPr>
        <w:t xml:space="preserve">U.S. Commercial Space Launch Competitiveness Act of 2015 (“Space Act”): The Dawn of the Second Space Age </w:t>
      </w:r>
      <w:r w:rsidRPr="00C83227">
        <w:rPr>
          <w:rFonts w:asciiTheme="majorHAnsi" w:hAnsiTheme="majorHAnsi" w:cstheme="majorHAnsi"/>
          <w:b/>
          <w:bCs/>
          <w:color w:val="000000" w:themeColor="text1"/>
          <w:u w:val="single"/>
        </w:rPr>
        <w:t>Until recently</w:t>
      </w:r>
      <w:r w:rsidRPr="00C83227">
        <w:rPr>
          <w:rFonts w:asciiTheme="majorHAnsi" w:hAnsiTheme="majorHAnsi" w:cstheme="majorHAnsi"/>
          <w:b/>
          <w:bCs/>
          <w:color w:val="000000" w:themeColor="text1"/>
          <w:highlight w:val="green"/>
          <w:u w:val="single"/>
        </w:rPr>
        <w:t>, it did not matter that the OST was unclear</w:t>
      </w:r>
      <w:r w:rsidRPr="00C83227">
        <w:rPr>
          <w:rFonts w:asciiTheme="majorHAnsi" w:hAnsiTheme="majorHAnsi" w:cstheme="majorHAnsi"/>
          <w:color w:val="000000" w:themeColor="text1"/>
          <w:sz w:val="10"/>
        </w:rPr>
        <w:t>, and the Moon Treaty failed to garner support</w:t>
      </w:r>
      <w:r w:rsidRPr="00C83227">
        <w:rPr>
          <w:rFonts w:asciiTheme="majorHAnsi" w:hAnsiTheme="majorHAnsi" w:cstheme="majorHAnsi"/>
          <w:color w:val="000000" w:themeColor="text1"/>
          <w:u w:val="single"/>
        </w:rPr>
        <w:t>. Space exploration remained the province of state actors</w:t>
      </w:r>
      <w:r w:rsidRPr="00C83227">
        <w:rPr>
          <w:rFonts w:asciiTheme="majorHAnsi" w:hAnsiTheme="majorHAnsi" w:cstheme="majorHAnsi"/>
          <w:color w:val="000000" w:themeColor="text1"/>
          <w:sz w:val="10"/>
        </w:rPr>
        <w:t xml:space="preserve"> like NASA because the sheer expense of rocketry and other technologies remained beyond the reach of private corporations and investors throughout the twentieth century.61 </w:t>
      </w:r>
      <w:r w:rsidRPr="00C83227">
        <w:rPr>
          <w:rFonts w:asciiTheme="majorHAnsi" w:hAnsiTheme="majorHAnsi" w:cstheme="majorHAnsi"/>
          <w:color w:val="000000" w:themeColor="text1"/>
          <w:u w:val="single"/>
        </w:rPr>
        <w:t xml:space="preserve">However, over the last two decades the industry has changed rapidly. </w:t>
      </w:r>
      <w:r w:rsidRPr="00C83227">
        <w:rPr>
          <w:rFonts w:asciiTheme="majorHAnsi" w:hAnsiTheme="majorHAnsi" w:cstheme="majorHAnsi"/>
          <w:b/>
          <w:bCs/>
          <w:color w:val="000000" w:themeColor="text1"/>
          <w:highlight w:val="green"/>
          <w:u w:val="single"/>
        </w:rPr>
        <w:t>In the U</w:t>
      </w:r>
      <w:r w:rsidRPr="00C83227">
        <w:rPr>
          <w:rFonts w:asciiTheme="majorHAnsi" w:hAnsiTheme="majorHAnsi" w:cstheme="majorHAnsi"/>
          <w:color w:val="000000" w:themeColor="text1"/>
          <w:u w:val="single"/>
        </w:rPr>
        <w:t xml:space="preserve">nited </w:t>
      </w:r>
      <w:r w:rsidRPr="00C83227">
        <w:rPr>
          <w:rFonts w:asciiTheme="majorHAnsi" w:hAnsiTheme="majorHAnsi" w:cstheme="majorHAnsi"/>
          <w:b/>
          <w:bCs/>
          <w:color w:val="000000" w:themeColor="text1"/>
          <w:highlight w:val="green"/>
          <w:u w:val="single"/>
        </w:rPr>
        <w:t>S</w:t>
      </w:r>
      <w:r w:rsidRPr="00C83227">
        <w:rPr>
          <w:rFonts w:asciiTheme="majorHAnsi" w:hAnsiTheme="majorHAnsi" w:cstheme="majorHAnsi"/>
          <w:color w:val="000000" w:themeColor="text1"/>
          <w:u w:val="single"/>
        </w:rPr>
        <w:t xml:space="preserve">tates alone, several of the most </w:t>
      </w:r>
      <w:r w:rsidRPr="00C83227">
        <w:rPr>
          <w:rFonts w:asciiTheme="majorHAnsi" w:hAnsiTheme="majorHAnsi" w:cstheme="majorHAnsi"/>
          <w:b/>
          <w:bCs/>
          <w:color w:val="000000" w:themeColor="text1"/>
          <w:highlight w:val="green"/>
          <w:u w:val="single"/>
        </w:rPr>
        <w:t>innovative companies have invested in space exploration tech</w:t>
      </w:r>
      <w:r w:rsidRPr="00C83227">
        <w:rPr>
          <w:rFonts w:asciiTheme="majorHAnsi" w:hAnsiTheme="majorHAnsi" w:cstheme="majorHAnsi"/>
          <w:color w:val="000000" w:themeColor="text1"/>
          <w:u w:val="single"/>
        </w:rPr>
        <w:t>nology</w:t>
      </w:r>
      <w:r w:rsidRPr="00C83227">
        <w:rPr>
          <w:rFonts w:asciiTheme="majorHAnsi" w:hAnsiTheme="majorHAnsi" w:cstheme="majorHAnsi"/>
          <w:color w:val="000000" w:themeColor="text1"/>
          <w:sz w:val="10"/>
        </w:rPr>
        <w:t xml:space="preserve">.62 As the research accelerates, costs have decreased, and the potential for profits is tremendous – in 2018 the space economy was $360 billion.63 </w:t>
      </w:r>
      <w:r w:rsidRPr="00C83227">
        <w:rPr>
          <w:rFonts w:asciiTheme="majorHAnsi" w:hAnsiTheme="majorHAnsi" w:cstheme="majorHAnsi"/>
          <w:color w:val="000000" w:themeColor="text1"/>
          <w:u w:val="single"/>
        </w:rPr>
        <w:t>By 2040, its estimated worth is anywhere between $1.1 trillion and $1.7 trillion.64 However, investors demand certainty, and the uncertainty surrounding OST interpretation was reason to pause</w:t>
      </w:r>
      <w:r w:rsidRPr="00C83227">
        <w:rPr>
          <w:rFonts w:asciiTheme="majorHAnsi" w:hAnsiTheme="majorHAnsi" w:cstheme="majorHAnsi"/>
          <w:color w:val="000000" w:themeColor="text1"/>
          <w:sz w:val="10"/>
        </w:rPr>
        <w:t xml:space="preserve">.65 After all, no investor or company wanted to pour millions, or even billions, into a company designed to mine liquid ice on the Moon only to discover that this violated international law and that the United States had decided to stop licensing such ventures. Just as President Eisenhower feared, the military-industrial complex, augmented by private industry, lobbied Congress heavily to reduce regulatory hurdles and legal uncertainty in space investment.66 </w:t>
      </w:r>
      <w:r w:rsidRPr="00C83227">
        <w:rPr>
          <w:rFonts w:asciiTheme="majorHAnsi" w:hAnsiTheme="majorHAnsi" w:cstheme="majorHAnsi"/>
          <w:color w:val="000000" w:themeColor="text1"/>
          <w:u w:val="single"/>
        </w:rPr>
        <w:t xml:space="preserve">In 2015, their efforts bore fruit </w:t>
      </w:r>
      <w:r w:rsidRPr="00C83227">
        <w:rPr>
          <w:rFonts w:asciiTheme="majorHAnsi" w:hAnsiTheme="majorHAnsi" w:cstheme="majorHAnsi"/>
          <w:b/>
          <w:bCs/>
          <w:color w:val="000000" w:themeColor="text1"/>
          <w:highlight w:val="green"/>
          <w:u w:val="single"/>
        </w:rPr>
        <w:t>when Congress passed the Space Act</w:t>
      </w:r>
      <w:r w:rsidRPr="00C83227">
        <w:rPr>
          <w:rFonts w:asciiTheme="majorHAnsi" w:hAnsiTheme="majorHAnsi" w:cstheme="majorHAnsi"/>
          <w:color w:val="000000" w:themeColor="text1"/>
          <w:u w:val="single"/>
        </w:rPr>
        <w:t>,</w:t>
      </w:r>
      <w:r w:rsidRPr="00C83227">
        <w:rPr>
          <w:rFonts w:asciiTheme="majorHAnsi" w:hAnsiTheme="majorHAnsi" w:cstheme="majorHAnsi"/>
          <w:color w:val="000000" w:themeColor="text1"/>
          <w:sz w:val="10"/>
        </w:rPr>
        <w:t xml:space="preserve"> which President Obama signed into law.67 Chapter 513 of Subtitle V – “Space Resource Commercial Exploration and Utilization” – </w:t>
      </w:r>
      <w:r w:rsidRPr="00C83227">
        <w:rPr>
          <w:rFonts w:asciiTheme="majorHAnsi" w:hAnsiTheme="majorHAnsi" w:cstheme="majorHAnsi"/>
          <w:color w:val="000000" w:themeColor="text1"/>
          <w:u w:val="single"/>
        </w:rPr>
        <w:t xml:space="preserve">was the shift </w:t>
      </w:r>
      <w:r w:rsidRPr="00C83227">
        <w:rPr>
          <w:rFonts w:asciiTheme="majorHAnsi" w:hAnsiTheme="majorHAnsi" w:cstheme="majorHAnsi"/>
          <w:b/>
          <w:bCs/>
          <w:color w:val="000000" w:themeColor="text1"/>
          <w:highlight w:val="green"/>
          <w:u w:val="single"/>
        </w:rPr>
        <w:t>that enabled the</w:t>
      </w:r>
      <w:r w:rsidRPr="00C83227">
        <w:rPr>
          <w:rFonts w:asciiTheme="majorHAnsi" w:hAnsiTheme="majorHAnsi" w:cstheme="majorHAnsi"/>
          <w:color w:val="000000" w:themeColor="text1"/>
          <w:u w:val="single"/>
        </w:rPr>
        <w:t xml:space="preserve"> American </w:t>
      </w:r>
      <w:r w:rsidRPr="00C83227">
        <w:rPr>
          <w:rFonts w:asciiTheme="majorHAnsi" w:hAnsiTheme="majorHAnsi" w:cstheme="majorHAnsi"/>
          <w:b/>
          <w:bCs/>
          <w:color w:val="000000" w:themeColor="text1"/>
          <w:highlight w:val="green"/>
          <w:u w:val="single"/>
        </w:rPr>
        <w:t>private</w:t>
      </w:r>
      <w:r w:rsidRPr="00C83227">
        <w:rPr>
          <w:rFonts w:asciiTheme="majorHAnsi" w:hAnsiTheme="majorHAnsi" w:cstheme="majorHAnsi"/>
          <w:color w:val="000000" w:themeColor="text1"/>
          <w:highlight w:val="green"/>
          <w:u w:val="single"/>
        </w:rPr>
        <w:t xml:space="preserve"> </w:t>
      </w:r>
      <w:r w:rsidRPr="00C83227">
        <w:rPr>
          <w:rFonts w:asciiTheme="majorHAnsi" w:hAnsiTheme="majorHAnsi" w:cstheme="majorHAnsi"/>
          <w:color w:val="000000" w:themeColor="text1"/>
          <w:u w:val="single"/>
        </w:rPr>
        <w:t xml:space="preserve">space </w:t>
      </w:r>
      <w:r w:rsidRPr="00C83227">
        <w:rPr>
          <w:rFonts w:asciiTheme="majorHAnsi" w:hAnsiTheme="majorHAnsi" w:cstheme="majorHAnsi"/>
          <w:b/>
          <w:bCs/>
          <w:color w:val="000000" w:themeColor="text1"/>
          <w:highlight w:val="green"/>
          <w:u w:val="single"/>
        </w:rPr>
        <w:t>industry to flourish</w:t>
      </w:r>
      <w:r w:rsidRPr="00C83227">
        <w:rPr>
          <w:rFonts w:asciiTheme="majorHAnsi" w:hAnsiTheme="majorHAnsi" w:cstheme="majorHAnsi"/>
          <w:color w:val="000000" w:themeColor="text1"/>
          <w:u w:val="single"/>
        </w:rPr>
        <w:t xml:space="preserve">. This </w:t>
      </w:r>
      <w:r w:rsidRPr="00C83227">
        <w:rPr>
          <w:rFonts w:asciiTheme="majorHAnsi" w:hAnsiTheme="majorHAnsi" w:cstheme="majorHAnsi"/>
          <w:b/>
          <w:bCs/>
          <w:color w:val="000000" w:themeColor="text1"/>
          <w:highlight w:val="green"/>
          <w:u w:val="single"/>
        </w:rPr>
        <w:t>affirmed tha</w:t>
      </w:r>
      <w:r w:rsidRPr="00C83227">
        <w:rPr>
          <w:rFonts w:asciiTheme="majorHAnsi" w:hAnsiTheme="majorHAnsi" w:cstheme="majorHAnsi"/>
          <w:color w:val="000000" w:themeColor="text1"/>
          <w:u w:val="single"/>
        </w:rPr>
        <w:t xml:space="preserve">t American </w:t>
      </w:r>
      <w:r w:rsidRPr="00C83227">
        <w:rPr>
          <w:rFonts w:asciiTheme="majorHAnsi" w:hAnsiTheme="majorHAnsi" w:cstheme="majorHAnsi"/>
          <w:b/>
          <w:bCs/>
          <w:color w:val="000000" w:themeColor="text1"/>
          <w:highlight w:val="green"/>
          <w:u w:val="single"/>
        </w:rPr>
        <w:t xml:space="preserve">citizens could </w:t>
      </w:r>
      <w:r w:rsidRPr="00C83227">
        <w:rPr>
          <w:rFonts w:asciiTheme="majorHAnsi" w:hAnsiTheme="majorHAnsi" w:cstheme="majorHAnsi"/>
          <w:b/>
          <w:bCs/>
          <w:color w:val="000000" w:themeColor="text1"/>
          <w:szCs w:val="26"/>
          <w:highlight w:val="green"/>
          <w:u w:val="single"/>
        </w:rPr>
        <w:t>own and sell any “space resources</w:t>
      </w:r>
      <w:r w:rsidRPr="00C83227">
        <w:rPr>
          <w:rFonts w:asciiTheme="majorHAnsi" w:hAnsiTheme="majorHAnsi" w:cstheme="majorHAnsi"/>
          <w:b/>
          <w:bCs/>
          <w:color w:val="000000" w:themeColor="text1"/>
          <w:highlight w:val="green"/>
          <w:u w:val="single"/>
        </w:rPr>
        <w:t>”</w:t>
      </w:r>
      <w:r w:rsidRPr="00C83227">
        <w:rPr>
          <w:rFonts w:asciiTheme="majorHAnsi" w:hAnsiTheme="majorHAnsi" w:cstheme="majorHAnsi"/>
          <w:color w:val="000000" w:themeColor="text1"/>
          <w:u w:val="single"/>
        </w:rPr>
        <w:t xml:space="preserve"> that were </w:t>
      </w:r>
      <w:r w:rsidRPr="00C83227">
        <w:rPr>
          <w:rFonts w:asciiTheme="majorHAnsi" w:hAnsiTheme="majorHAnsi" w:cstheme="majorHAnsi"/>
          <w:b/>
          <w:bCs/>
          <w:color w:val="000000" w:themeColor="text1"/>
          <w:highlight w:val="green"/>
          <w:u w:val="single"/>
        </w:rPr>
        <w:t>obtained through “commercial recovery</w:t>
      </w:r>
      <w:r w:rsidRPr="00C83227">
        <w:rPr>
          <w:rFonts w:asciiTheme="majorHAnsi" w:hAnsiTheme="majorHAnsi" w:cstheme="majorHAnsi"/>
          <w:color w:val="000000" w:themeColor="text1"/>
          <w:u w:val="single"/>
        </w:rPr>
        <w:t xml:space="preserve">.”68 In one stroke, </w:t>
      </w:r>
      <w:r w:rsidRPr="00C83227">
        <w:rPr>
          <w:rFonts w:asciiTheme="majorHAnsi" w:hAnsiTheme="majorHAnsi" w:cstheme="majorHAnsi"/>
          <w:b/>
          <w:bCs/>
          <w:color w:val="000000" w:themeColor="text1"/>
          <w:u w:val="single"/>
        </w:rPr>
        <w:t>Congress guaranteed property rights to American</w:t>
      </w:r>
      <w:r w:rsidRPr="00C83227">
        <w:rPr>
          <w:rFonts w:asciiTheme="majorHAnsi" w:hAnsiTheme="majorHAnsi" w:cstheme="majorHAnsi"/>
          <w:color w:val="000000" w:themeColor="text1"/>
          <w:u w:val="single"/>
        </w:rPr>
        <w:t xml:space="preserve"> citizens and </w:t>
      </w:r>
      <w:r w:rsidRPr="00C83227">
        <w:rPr>
          <w:rFonts w:asciiTheme="majorHAnsi" w:hAnsiTheme="majorHAnsi" w:cstheme="majorHAnsi"/>
          <w:b/>
          <w:bCs/>
          <w:color w:val="000000" w:themeColor="text1"/>
          <w:u w:val="single"/>
        </w:rPr>
        <w:t>companies on a “first come, first served basis.”</w:t>
      </w:r>
      <w:r w:rsidRPr="00C83227">
        <w:rPr>
          <w:rFonts w:asciiTheme="majorHAnsi" w:hAnsiTheme="majorHAnsi" w:cstheme="majorHAnsi"/>
          <w:color w:val="000000" w:themeColor="text1"/>
          <w:sz w:val="10"/>
        </w:rPr>
        <w:t xml:space="preserve">69 Moreover, American courts would not permit foreign lawsuits accusing entrepreneurs and businesses of violating the OST.70 </w:t>
      </w:r>
      <w:r w:rsidRPr="00C83227">
        <w:rPr>
          <w:rFonts w:asciiTheme="majorHAnsi" w:hAnsiTheme="majorHAnsi" w:cstheme="majorHAnsi"/>
          <w:color w:val="000000" w:themeColor="text1"/>
          <w:u w:val="single"/>
        </w:rPr>
        <w:t>The law also required the executive branch to “discourage government barriers” to development and for regulation to “facilitate commercial utilization” in space.</w:t>
      </w:r>
      <w:r w:rsidRPr="00C83227">
        <w:rPr>
          <w:rFonts w:asciiTheme="majorHAnsi" w:hAnsiTheme="majorHAnsi" w:cstheme="majorHAnsi"/>
          <w:color w:val="000000" w:themeColor="text1"/>
          <w:sz w:val="10"/>
        </w:rPr>
        <w:t xml:space="preserve">71 Finally, it required the President to promote the interest of the American space industry.72 Ever wary of the ambiguities of the OST, and likely out of concern that the Space Act might violate the treaty, the law included a disclaimer that it was the sense of Congress that nothing in the Space Act asserted American sovereignty over any celestial body.73 This disclaimer should be read as </w:t>
      </w:r>
      <w:proofErr w:type="spellStart"/>
      <w:r w:rsidRPr="00C83227">
        <w:rPr>
          <w:rFonts w:asciiTheme="majorHAnsi" w:hAnsiTheme="majorHAnsi" w:cstheme="majorHAnsi"/>
          <w:color w:val="000000" w:themeColor="text1"/>
          <w:sz w:val="10"/>
        </w:rPr>
        <w:t>opinio</w:t>
      </w:r>
      <w:proofErr w:type="spellEnd"/>
      <w:r w:rsidRPr="00C83227">
        <w:rPr>
          <w:rFonts w:asciiTheme="majorHAnsi" w:hAnsiTheme="majorHAnsi" w:cstheme="majorHAnsi"/>
          <w:color w:val="000000" w:themeColor="text1"/>
          <w:sz w:val="10"/>
        </w:rPr>
        <w:t xml:space="preserve"> juris of American interpretation of the OST. In 1967, the United States and the Soviet Union shared a concern that other nations would challenge their technological preeminence in space.74 </w:t>
      </w:r>
      <w:r w:rsidRPr="00C83227">
        <w:rPr>
          <w:rFonts w:asciiTheme="majorHAnsi" w:hAnsiTheme="majorHAnsi" w:cstheme="majorHAnsi"/>
          <w:color w:val="000000" w:themeColor="text1"/>
          <w:u w:val="single"/>
        </w:rPr>
        <w:t xml:space="preserve">In 2015, this proved no different, except, this time, the United States was alone in its preeminence. </w:t>
      </w:r>
      <w:r w:rsidRPr="00C83227">
        <w:rPr>
          <w:rFonts w:asciiTheme="majorHAnsi" w:hAnsiTheme="majorHAnsi" w:cstheme="majorHAnsi"/>
          <w:b/>
          <w:bCs/>
          <w:color w:val="000000" w:themeColor="text1"/>
          <w:u w:val="single"/>
        </w:rPr>
        <w:t>Russia</w:t>
      </w:r>
      <w:r w:rsidRPr="00C83227">
        <w:rPr>
          <w:rFonts w:asciiTheme="majorHAnsi" w:hAnsiTheme="majorHAnsi" w:cstheme="majorHAnsi"/>
          <w:color w:val="000000" w:themeColor="text1"/>
          <w:u w:val="single"/>
        </w:rPr>
        <w:t xml:space="preserve">, in fact, </w:t>
      </w:r>
      <w:r w:rsidRPr="00C83227">
        <w:rPr>
          <w:rFonts w:asciiTheme="majorHAnsi" w:hAnsiTheme="majorHAnsi" w:cstheme="majorHAnsi"/>
          <w:b/>
          <w:bCs/>
          <w:color w:val="000000" w:themeColor="text1"/>
          <w:u w:val="single"/>
        </w:rPr>
        <w:t>strongly objected and claimed that the Space Act violated i</w:t>
      </w:r>
      <w:r w:rsidRPr="00C83227">
        <w:rPr>
          <w:rFonts w:asciiTheme="majorHAnsi" w:hAnsiTheme="majorHAnsi" w:cstheme="majorHAnsi"/>
          <w:color w:val="000000" w:themeColor="text1"/>
          <w:u w:val="single"/>
        </w:rPr>
        <w:t xml:space="preserve">nternational </w:t>
      </w:r>
      <w:r w:rsidRPr="00C83227">
        <w:rPr>
          <w:rFonts w:asciiTheme="majorHAnsi" w:hAnsiTheme="majorHAnsi" w:cstheme="majorHAnsi"/>
          <w:b/>
          <w:bCs/>
          <w:color w:val="000000" w:themeColor="text1"/>
          <w:u w:val="single"/>
        </w:rPr>
        <w:t>law.</w:t>
      </w:r>
      <w:r w:rsidRPr="00C83227">
        <w:rPr>
          <w:rFonts w:asciiTheme="majorHAnsi" w:hAnsiTheme="majorHAnsi" w:cstheme="majorHAnsi"/>
          <w:color w:val="000000" w:themeColor="text1"/>
          <w:u w:val="single"/>
        </w:rPr>
        <w:t xml:space="preserve">75 Russia </w:t>
      </w:r>
      <w:r w:rsidRPr="00C83227">
        <w:rPr>
          <w:rFonts w:asciiTheme="majorHAnsi" w:hAnsiTheme="majorHAnsi" w:cstheme="majorHAnsi"/>
          <w:b/>
          <w:bCs/>
          <w:color w:val="000000" w:themeColor="text1"/>
          <w:u w:val="single"/>
        </w:rPr>
        <w:t>submit</w:t>
      </w:r>
      <w:r w:rsidRPr="00C83227">
        <w:rPr>
          <w:rFonts w:asciiTheme="majorHAnsi" w:hAnsiTheme="majorHAnsi" w:cstheme="majorHAnsi"/>
          <w:color w:val="000000" w:themeColor="text1"/>
          <w:u w:val="single"/>
        </w:rPr>
        <w:t xml:space="preserve">ted </w:t>
      </w:r>
      <w:r w:rsidRPr="00C83227">
        <w:rPr>
          <w:rFonts w:asciiTheme="majorHAnsi" w:hAnsiTheme="majorHAnsi" w:cstheme="majorHAnsi"/>
          <w:b/>
          <w:bCs/>
          <w:color w:val="000000" w:themeColor="text1"/>
          <w:u w:val="single"/>
        </w:rPr>
        <w:t xml:space="preserve">an objection to </w:t>
      </w:r>
      <w:r w:rsidRPr="00C83227">
        <w:rPr>
          <w:rFonts w:asciiTheme="majorHAnsi" w:hAnsiTheme="majorHAnsi" w:cstheme="majorHAnsi"/>
          <w:color w:val="000000" w:themeColor="text1"/>
          <w:u w:val="single"/>
        </w:rPr>
        <w:t>the United Nations Committee on the Peaceful Uses of Outer Space (“</w:t>
      </w:r>
      <w:r w:rsidRPr="00C83227">
        <w:rPr>
          <w:rFonts w:asciiTheme="majorHAnsi" w:hAnsiTheme="majorHAnsi" w:cstheme="majorHAnsi"/>
          <w:b/>
          <w:bCs/>
          <w:color w:val="000000" w:themeColor="text1"/>
          <w:u w:val="single"/>
        </w:rPr>
        <w:t>COPUOS</w:t>
      </w:r>
      <w:r w:rsidRPr="00C83227">
        <w:rPr>
          <w:rFonts w:asciiTheme="majorHAnsi" w:hAnsiTheme="majorHAnsi" w:cstheme="majorHAnsi"/>
          <w:color w:val="000000" w:themeColor="text1"/>
          <w:u w:val="single"/>
        </w:rPr>
        <w:t xml:space="preserve">”), claiming the Space Act demonstrated “total disrespect for international law order [sic].”76 </w:t>
      </w:r>
      <w:r w:rsidRPr="00C83227">
        <w:rPr>
          <w:rFonts w:asciiTheme="majorHAnsi" w:hAnsiTheme="majorHAnsi" w:cstheme="majorHAnsi"/>
          <w:b/>
          <w:bCs/>
          <w:color w:val="000000" w:themeColor="text1"/>
          <w:u w:val="single"/>
        </w:rPr>
        <w:t>Russia</w:t>
      </w:r>
      <w:r w:rsidRPr="00C83227">
        <w:rPr>
          <w:rFonts w:asciiTheme="majorHAnsi" w:hAnsiTheme="majorHAnsi" w:cstheme="majorHAnsi"/>
          <w:color w:val="000000" w:themeColor="text1"/>
          <w:u w:val="single"/>
        </w:rPr>
        <w:t xml:space="preserve"> went on to </w:t>
      </w:r>
      <w:r w:rsidRPr="00C83227">
        <w:rPr>
          <w:rFonts w:asciiTheme="majorHAnsi" w:hAnsiTheme="majorHAnsi" w:cstheme="majorHAnsi"/>
          <w:b/>
          <w:bCs/>
          <w:color w:val="000000" w:themeColor="text1"/>
          <w:u w:val="single"/>
        </w:rPr>
        <w:t>declare that this law manifested a “doctrine of domination in outer space</w:t>
      </w:r>
      <w:r w:rsidRPr="00C83227">
        <w:rPr>
          <w:rFonts w:asciiTheme="majorHAnsi" w:hAnsiTheme="majorHAnsi" w:cstheme="majorHAnsi"/>
          <w:color w:val="000000" w:themeColor="text1"/>
          <w:u w:val="single"/>
        </w:rPr>
        <w:t>.”</w:t>
      </w:r>
      <w:r w:rsidRPr="00C83227">
        <w:rPr>
          <w:rFonts w:asciiTheme="majorHAnsi" w:hAnsiTheme="majorHAnsi" w:cstheme="majorHAnsi"/>
          <w:color w:val="000000" w:themeColor="text1"/>
          <w:sz w:val="10"/>
        </w:rPr>
        <w:t xml:space="preserve">77 Nonetheless, </w:t>
      </w:r>
      <w:r w:rsidRPr="00C83227">
        <w:rPr>
          <w:rFonts w:asciiTheme="majorHAnsi" w:hAnsiTheme="majorHAnsi" w:cstheme="majorHAnsi"/>
          <w:color w:val="000000" w:themeColor="text1"/>
          <w:u w:val="single"/>
        </w:rPr>
        <w:t>a careful reading of Russia’s complaint to COPUOS elucidates that Russia never actually asserted that the United States violated the OST</w:t>
      </w:r>
      <w:r w:rsidRPr="00C83227">
        <w:rPr>
          <w:rFonts w:asciiTheme="majorHAnsi" w:hAnsiTheme="majorHAnsi" w:cstheme="majorHAnsi"/>
          <w:color w:val="000000" w:themeColor="text1"/>
          <w:sz w:val="10"/>
        </w:rPr>
        <w:t xml:space="preserve">.78 To be sure, </w:t>
      </w:r>
      <w:r w:rsidRPr="00C83227">
        <w:rPr>
          <w:rFonts w:asciiTheme="majorHAnsi" w:hAnsiTheme="majorHAnsi" w:cstheme="majorHAnsi"/>
          <w:b/>
          <w:bCs/>
          <w:color w:val="000000" w:themeColor="text1"/>
          <w:highlight w:val="green"/>
          <w:u w:val="single"/>
        </w:rPr>
        <w:t>Russia came as close as possible</w:t>
      </w:r>
      <w:r w:rsidRPr="00C83227">
        <w:rPr>
          <w:rFonts w:asciiTheme="majorHAnsi" w:hAnsiTheme="majorHAnsi" w:cstheme="majorHAnsi"/>
          <w:color w:val="000000" w:themeColor="text1"/>
          <w:highlight w:val="green"/>
          <w:u w:val="single"/>
        </w:rPr>
        <w:t xml:space="preserve"> </w:t>
      </w:r>
      <w:r w:rsidRPr="00C83227">
        <w:rPr>
          <w:rFonts w:asciiTheme="majorHAnsi" w:hAnsiTheme="majorHAnsi" w:cstheme="majorHAnsi"/>
          <w:color w:val="000000" w:themeColor="text1"/>
          <w:u w:val="single"/>
        </w:rPr>
        <w:t>to this, but never outright said it.</w:t>
      </w:r>
      <w:r w:rsidRPr="00C83227">
        <w:rPr>
          <w:rFonts w:asciiTheme="majorHAnsi" w:hAnsiTheme="majorHAnsi" w:cstheme="majorHAnsi"/>
          <w:color w:val="000000" w:themeColor="text1"/>
          <w:sz w:val="10"/>
        </w:rPr>
        <w:t xml:space="preserve">79 Indeed, the Russians lag behind in investment in outer space and technology and fear American exploitation of space’s vast resources in space without their participation.80 </w:t>
      </w:r>
      <w:r w:rsidRPr="00C83227">
        <w:rPr>
          <w:rFonts w:asciiTheme="majorHAnsi" w:hAnsiTheme="majorHAnsi" w:cstheme="majorHAnsi"/>
          <w:color w:val="000000" w:themeColor="text1"/>
          <w:u w:val="single"/>
        </w:rPr>
        <w:t>American private investment has accelerated this gap with NASA paying companies like SpaceX $55 million per seat to ferry astronauts to the ISS instead paying the Russians more than $90 million to do the same.</w:t>
      </w:r>
      <w:r w:rsidRPr="00C83227">
        <w:rPr>
          <w:rFonts w:asciiTheme="majorHAnsi" w:hAnsiTheme="majorHAnsi" w:cstheme="majorHAnsi"/>
          <w:color w:val="000000" w:themeColor="text1"/>
          <w:sz w:val="10"/>
        </w:rPr>
        <w:t xml:space="preserve">81 In fact, in its objection to the Space Act, </w:t>
      </w:r>
      <w:r w:rsidRPr="00C83227">
        <w:rPr>
          <w:rFonts w:asciiTheme="majorHAnsi" w:hAnsiTheme="majorHAnsi" w:cstheme="majorHAnsi"/>
          <w:b/>
          <w:bCs/>
          <w:color w:val="000000" w:themeColor="text1"/>
          <w:highlight w:val="green"/>
          <w:u w:val="single"/>
        </w:rPr>
        <w:t>Russia stated that the U</w:t>
      </w:r>
      <w:r w:rsidRPr="00C83227">
        <w:rPr>
          <w:rFonts w:asciiTheme="majorHAnsi" w:hAnsiTheme="majorHAnsi" w:cstheme="majorHAnsi"/>
          <w:color w:val="000000" w:themeColor="text1"/>
          <w:u w:val="single"/>
        </w:rPr>
        <w:t xml:space="preserve">nited </w:t>
      </w:r>
      <w:r w:rsidRPr="00C83227">
        <w:rPr>
          <w:rFonts w:asciiTheme="majorHAnsi" w:hAnsiTheme="majorHAnsi" w:cstheme="majorHAnsi"/>
          <w:b/>
          <w:bCs/>
          <w:color w:val="000000" w:themeColor="text1"/>
          <w:highlight w:val="green"/>
          <w:u w:val="single"/>
        </w:rPr>
        <w:t>S</w:t>
      </w:r>
      <w:r w:rsidRPr="00C83227">
        <w:rPr>
          <w:rFonts w:asciiTheme="majorHAnsi" w:hAnsiTheme="majorHAnsi" w:cstheme="majorHAnsi"/>
          <w:color w:val="000000" w:themeColor="text1"/>
          <w:u w:val="single"/>
        </w:rPr>
        <w:t>tates “</w:t>
      </w:r>
      <w:r w:rsidRPr="00C83227">
        <w:rPr>
          <w:rFonts w:asciiTheme="majorHAnsi" w:hAnsiTheme="majorHAnsi" w:cstheme="majorHAnsi"/>
          <w:b/>
          <w:bCs/>
          <w:color w:val="000000" w:themeColor="text1"/>
          <w:highlight w:val="green"/>
          <w:u w:val="single"/>
        </w:rPr>
        <w:t>could propose</w:t>
      </w:r>
      <w:r w:rsidRPr="00C83227">
        <w:rPr>
          <w:rFonts w:asciiTheme="majorHAnsi" w:hAnsiTheme="majorHAnsi" w:cstheme="majorHAnsi"/>
          <w:color w:val="000000" w:themeColor="text1"/>
          <w:highlight w:val="green"/>
          <w:u w:val="single"/>
        </w:rPr>
        <w:t xml:space="preserve"> </w:t>
      </w:r>
      <w:r w:rsidRPr="00C83227">
        <w:rPr>
          <w:rFonts w:asciiTheme="majorHAnsi" w:hAnsiTheme="majorHAnsi" w:cstheme="majorHAnsi"/>
          <w:color w:val="000000" w:themeColor="text1"/>
          <w:u w:val="single"/>
        </w:rPr>
        <w:t xml:space="preserve">discussing the possibility to reach </w:t>
      </w:r>
      <w:r w:rsidRPr="00C83227">
        <w:rPr>
          <w:rFonts w:asciiTheme="majorHAnsi" w:hAnsiTheme="majorHAnsi" w:cstheme="majorHAnsi"/>
          <w:b/>
          <w:bCs/>
          <w:color w:val="000000" w:themeColor="text1"/>
          <w:highlight w:val="green"/>
          <w:u w:val="single"/>
        </w:rPr>
        <w:t>uniform understanding</w:t>
      </w:r>
      <w:r w:rsidRPr="00C83227">
        <w:rPr>
          <w:rFonts w:asciiTheme="majorHAnsi" w:hAnsiTheme="majorHAnsi" w:cstheme="majorHAnsi"/>
          <w:color w:val="000000" w:themeColor="text1"/>
          <w:highlight w:val="green"/>
          <w:u w:val="single"/>
        </w:rPr>
        <w:t xml:space="preserve"> </w:t>
      </w:r>
      <w:r w:rsidRPr="00C83227">
        <w:rPr>
          <w:rFonts w:asciiTheme="majorHAnsi" w:hAnsiTheme="majorHAnsi" w:cstheme="majorHAnsi"/>
          <w:color w:val="000000" w:themeColor="text1"/>
          <w:u w:val="single"/>
        </w:rPr>
        <w:t>of the status of resources and set forth the structure of the doctrine that would include safety and security aspects.</w:t>
      </w:r>
      <w:r w:rsidRPr="00C83227">
        <w:rPr>
          <w:rFonts w:asciiTheme="majorHAnsi" w:hAnsiTheme="majorHAnsi" w:cstheme="majorHAnsi"/>
          <w:color w:val="000000" w:themeColor="text1"/>
          <w:sz w:val="10"/>
        </w:rPr>
        <w:t>”82 It seems Russia is pining for its prior role of crafting space law with the United States. This also suggests that if Russia had the same capabilities as the United States, its policy would likely be comparable.83</w:t>
      </w:r>
    </w:p>
    <w:p w14:paraId="7168A2C0" w14:textId="77777777" w:rsidR="005133F0" w:rsidRPr="00C83227" w:rsidRDefault="005133F0" w:rsidP="005133F0">
      <w:pPr>
        <w:pStyle w:val="Heading4"/>
        <w:rPr>
          <w:rFonts w:asciiTheme="majorHAnsi" w:hAnsiTheme="majorHAnsi" w:cstheme="majorHAnsi"/>
          <w:color w:val="000000" w:themeColor="text1"/>
        </w:rPr>
      </w:pPr>
      <w:r w:rsidRPr="00C83227">
        <w:rPr>
          <w:rFonts w:asciiTheme="majorHAnsi" w:hAnsiTheme="majorHAnsi" w:cstheme="majorHAnsi"/>
          <w:color w:val="000000" w:themeColor="text1"/>
        </w:rPr>
        <w:t>US asteroid mining pushes Russia to do the same despite it violating international law- increases the likelihood for tensions to escalate.</w:t>
      </w:r>
    </w:p>
    <w:p w14:paraId="5638A618" w14:textId="77777777" w:rsidR="005133F0" w:rsidRPr="00C83227" w:rsidRDefault="005133F0" w:rsidP="005133F0">
      <w:pPr>
        <w:rPr>
          <w:rFonts w:asciiTheme="majorHAnsi" w:hAnsiTheme="majorHAnsi" w:cstheme="majorHAnsi"/>
          <w:color w:val="000000" w:themeColor="text1"/>
        </w:rPr>
      </w:pPr>
      <w:r w:rsidRPr="00C83227">
        <w:rPr>
          <w:rStyle w:val="Style13ptBold"/>
          <w:rFonts w:asciiTheme="majorHAnsi" w:hAnsiTheme="majorHAnsi" w:cstheme="majorHAnsi"/>
          <w:color w:val="000000" w:themeColor="text1"/>
        </w:rPr>
        <w:t xml:space="preserve">Mallick and Rajagopalan 19 </w:t>
      </w:r>
      <w:r w:rsidRPr="00C83227">
        <w:rPr>
          <w:rFonts w:asciiTheme="majorHAnsi" w:hAnsiTheme="majorHAnsi" w:cstheme="majorHAnsi"/>
          <w:color w:val="000000" w:themeColor="text1"/>
        </w:rPr>
        <w:t>[</w:t>
      </w:r>
      <w:proofErr w:type="spellStart"/>
      <w:r w:rsidRPr="00C83227">
        <w:rPr>
          <w:rFonts w:asciiTheme="majorHAnsi" w:hAnsiTheme="majorHAnsi" w:cstheme="majorHAnsi"/>
          <w:color w:val="000000" w:themeColor="text1"/>
        </w:rPr>
        <w:t>Senjuti</w:t>
      </w:r>
      <w:proofErr w:type="spellEnd"/>
      <w:r w:rsidRPr="00C83227">
        <w:rPr>
          <w:rFonts w:asciiTheme="majorHAnsi" w:hAnsiTheme="majorHAnsi" w:cstheme="majorHAnsi"/>
          <w:color w:val="000000" w:themeColor="text1"/>
        </w:rPr>
        <w:t xml:space="preserve"> Mallick and Rajeswari Pillai Rajagopalan, If space is ‘the province of mankind’, who owns its </w:t>
      </w:r>
      <w:proofErr w:type="gramStart"/>
      <w:r w:rsidRPr="00C83227">
        <w:rPr>
          <w:rFonts w:asciiTheme="majorHAnsi" w:hAnsiTheme="majorHAnsi" w:cstheme="majorHAnsi"/>
          <w:color w:val="000000" w:themeColor="text1"/>
        </w:rPr>
        <w:t>resources?,</w:t>
      </w:r>
      <w:proofErr w:type="gramEnd"/>
      <w:r w:rsidRPr="00C83227">
        <w:rPr>
          <w:rFonts w:asciiTheme="majorHAnsi" w:hAnsiTheme="majorHAnsi" w:cstheme="majorHAnsi"/>
          <w:color w:val="000000" w:themeColor="text1"/>
        </w:rPr>
        <w:t xml:space="preserve"> 1-24-2019,ORF,https://www.orfonline.org/research/if-space-is-the-province-of-mankind-who-owns-its-resources-47561/, 12-16-2021 amrita]</w:t>
      </w:r>
    </w:p>
    <w:p w14:paraId="5648DAC8" w14:textId="77777777" w:rsidR="005133F0" w:rsidRPr="00C83227" w:rsidRDefault="005133F0" w:rsidP="005133F0">
      <w:pPr>
        <w:rPr>
          <w:rFonts w:asciiTheme="majorHAnsi" w:hAnsiTheme="majorHAnsi" w:cstheme="majorHAnsi"/>
          <w:color w:val="000000" w:themeColor="text1"/>
          <w:sz w:val="14"/>
        </w:rPr>
      </w:pPr>
      <w:r w:rsidRPr="00C83227">
        <w:rPr>
          <w:rFonts w:asciiTheme="majorHAnsi" w:hAnsiTheme="majorHAnsi" w:cstheme="majorHAnsi"/>
          <w:color w:val="000000" w:themeColor="text1"/>
          <w:sz w:val="14"/>
        </w:rPr>
        <w:t>Meanwhile</w:t>
      </w:r>
      <w:r w:rsidRPr="00C83227">
        <w:rPr>
          <w:rFonts w:asciiTheme="majorHAnsi" w:hAnsiTheme="majorHAnsi" w:cstheme="majorHAnsi"/>
          <w:color w:val="000000" w:themeColor="text1"/>
          <w:u w:val="single"/>
        </w:rPr>
        <w:t xml:space="preserve">, </w:t>
      </w:r>
      <w:r w:rsidRPr="00C83227">
        <w:rPr>
          <w:rFonts w:asciiTheme="majorHAnsi" w:hAnsiTheme="majorHAnsi" w:cstheme="majorHAnsi"/>
          <w:b/>
          <w:bCs/>
          <w:color w:val="000000" w:themeColor="text1"/>
          <w:highlight w:val="green"/>
          <w:u w:val="single"/>
        </w:rPr>
        <w:t>a few other countries</w:t>
      </w:r>
      <w:r w:rsidRPr="00C83227">
        <w:rPr>
          <w:rFonts w:asciiTheme="majorHAnsi" w:hAnsiTheme="majorHAnsi" w:cstheme="majorHAnsi"/>
          <w:color w:val="000000" w:themeColor="text1"/>
          <w:u w:val="single"/>
        </w:rPr>
        <w:t>—</w:t>
      </w:r>
      <w:r w:rsidRPr="00C83227">
        <w:rPr>
          <w:rFonts w:asciiTheme="majorHAnsi" w:hAnsiTheme="majorHAnsi" w:cstheme="majorHAnsi"/>
          <w:b/>
          <w:bCs/>
          <w:color w:val="000000" w:themeColor="text1"/>
          <w:highlight w:val="green"/>
          <w:u w:val="single"/>
        </w:rPr>
        <w:t>which have been critical of the US and</w:t>
      </w:r>
      <w:r w:rsidRPr="00C83227">
        <w:rPr>
          <w:rFonts w:asciiTheme="majorHAnsi" w:hAnsiTheme="majorHAnsi" w:cstheme="majorHAnsi"/>
          <w:color w:val="000000" w:themeColor="text1"/>
          <w:highlight w:val="green"/>
          <w:u w:val="single"/>
        </w:rPr>
        <w:t xml:space="preserve"> </w:t>
      </w:r>
      <w:r w:rsidRPr="00C83227">
        <w:rPr>
          <w:rFonts w:asciiTheme="majorHAnsi" w:hAnsiTheme="majorHAnsi" w:cstheme="majorHAnsi"/>
          <w:color w:val="000000" w:themeColor="text1"/>
          <w:u w:val="single"/>
        </w:rPr>
        <w:t xml:space="preserve">Luxembourg, </w:t>
      </w:r>
      <w:r w:rsidRPr="00C83227">
        <w:rPr>
          <w:rFonts w:asciiTheme="majorHAnsi" w:hAnsiTheme="majorHAnsi" w:cstheme="majorHAnsi"/>
          <w:b/>
          <w:bCs/>
          <w:color w:val="000000" w:themeColor="text1"/>
          <w:highlight w:val="green"/>
          <w:u w:val="single"/>
        </w:rPr>
        <w:t>at the forefront of</w:t>
      </w:r>
      <w:r w:rsidRPr="00C83227">
        <w:rPr>
          <w:rFonts w:asciiTheme="majorHAnsi" w:hAnsiTheme="majorHAnsi" w:cstheme="majorHAnsi"/>
          <w:color w:val="000000" w:themeColor="text1"/>
          <w:u w:val="single"/>
        </w:rPr>
        <w:t xml:space="preserve"> the </w:t>
      </w:r>
      <w:r w:rsidRPr="00C83227">
        <w:rPr>
          <w:rFonts w:asciiTheme="majorHAnsi" w:hAnsiTheme="majorHAnsi" w:cstheme="majorHAnsi"/>
          <w:b/>
          <w:bCs/>
          <w:color w:val="000000" w:themeColor="text1"/>
          <w:highlight w:val="green"/>
          <w:u w:val="single"/>
        </w:rPr>
        <w:t>space mining</w:t>
      </w:r>
      <w:r w:rsidRPr="00C83227">
        <w:rPr>
          <w:rFonts w:asciiTheme="majorHAnsi" w:hAnsiTheme="majorHAnsi" w:cstheme="majorHAnsi"/>
          <w:color w:val="000000" w:themeColor="text1"/>
          <w:highlight w:val="green"/>
          <w:u w:val="single"/>
        </w:rPr>
        <w:t xml:space="preserve"> </w:t>
      </w:r>
      <w:r w:rsidRPr="00C83227">
        <w:rPr>
          <w:rFonts w:asciiTheme="majorHAnsi" w:hAnsiTheme="majorHAnsi" w:cstheme="majorHAnsi"/>
          <w:color w:val="000000" w:themeColor="text1"/>
          <w:u w:val="single"/>
        </w:rPr>
        <w:t>efforts—</w:t>
      </w:r>
      <w:r w:rsidRPr="00C83227">
        <w:rPr>
          <w:rFonts w:asciiTheme="majorHAnsi" w:hAnsiTheme="majorHAnsi" w:cstheme="majorHAnsi"/>
          <w:b/>
          <w:bCs/>
          <w:color w:val="000000" w:themeColor="text1"/>
          <w:highlight w:val="green"/>
          <w:u w:val="single"/>
        </w:rPr>
        <w:t>have</w:t>
      </w:r>
      <w:r w:rsidRPr="00C83227">
        <w:rPr>
          <w:rFonts w:asciiTheme="majorHAnsi" w:hAnsiTheme="majorHAnsi" w:cstheme="majorHAnsi"/>
          <w:color w:val="000000" w:themeColor="text1"/>
          <w:u w:val="single"/>
        </w:rPr>
        <w:t xml:space="preserve"> also </w:t>
      </w:r>
      <w:r w:rsidRPr="00C83227">
        <w:rPr>
          <w:rFonts w:asciiTheme="majorHAnsi" w:hAnsiTheme="majorHAnsi" w:cstheme="majorHAnsi"/>
          <w:b/>
          <w:bCs/>
          <w:color w:val="000000" w:themeColor="text1"/>
          <w:highlight w:val="green"/>
          <w:u w:val="single"/>
        </w:rPr>
        <w:t>decided to join</w:t>
      </w:r>
      <w:r w:rsidRPr="00C83227">
        <w:rPr>
          <w:rFonts w:asciiTheme="majorHAnsi" w:hAnsiTheme="majorHAnsi" w:cstheme="majorHAnsi"/>
          <w:color w:val="000000" w:themeColor="text1"/>
          <w:highlight w:val="green"/>
          <w:u w:val="single"/>
        </w:rPr>
        <w:t xml:space="preserve"> </w:t>
      </w:r>
      <w:r w:rsidRPr="00C83227">
        <w:rPr>
          <w:rFonts w:asciiTheme="majorHAnsi" w:hAnsiTheme="majorHAnsi" w:cstheme="majorHAnsi"/>
          <w:color w:val="000000" w:themeColor="text1"/>
          <w:u w:val="single"/>
        </w:rPr>
        <w:t xml:space="preserve">the field. </w:t>
      </w:r>
      <w:r w:rsidRPr="00C83227">
        <w:rPr>
          <w:rFonts w:asciiTheme="majorHAnsi" w:hAnsiTheme="majorHAnsi" w:cstheme="majorHAnsi"/>
          <w:b/>
          <w:bCs/>
          <w:color w:val="000000" w:themeColor="text1"/>
          <w:u w:val="single"/>
        </w:rPr>
        <w:t>The increasingly competitive and contested nature</w:t>
      </w:r>
      <w:r w:rsidRPr="00C83227">
        <w:rPr>
          <w:rFonts w:asciiTheme="majorHAnsi" w:hAnsiTheme="majorHAnsi" w:cstheme="majorHAnsi"/>
          <w:color w:val="000000" w:themeColor="text1"/>
          <w:u w:val="single"/>
        </w:rPr>
        <w:t xml:space="preserve"> of outer space activities is spurring major spacefaring nations to </w:t>
      </w:r>
      <w:r w:rsidRPr="00C83227">
        <w:rPr>
          <w:rFonts w:asciiTheme="majorHAnsi" w:hAnsiTheme="majorHAnsi" w:cstheme="majorHAnsi"/>
          <w:b/>
          <w:bCs/>
          <w:color w:val="000000" w:themeColor="text1"/>
          <w:highlight w:val="green"/>
          <w:u w:val="single"/>
        </w:rPr>
        <w:t>push the boundaries in</w:t>
      </w:r>
      <w:r w:rsidRPr="00C83227">
        <w:rPr>
          <w:rFonts w:asciiTheme="majorHAnsi" w:hAnsiTheme="majorHAnsi" w:cstheme="majorHAnsi"/>
          <w:color w:val="000000" w:themeColor="text1"/>
          <w:highlight w:val="green"/>
          <w:u w:val="single"/>
        </w:rPr>
        <w:t xml:space="preserve"> </w:t>
      </w:r>
      <w:r w:rsidRPr="00C83227">
        <w:rPr>
          <w:rFonts w:asciiTheme="majorHAnsi" w:hAnsiTheme="majorHAnsi" w:cstheme="majorHAnsi"/>
          <w:color w:val="000000" w:themeColor="text1"/>
          <w:u w:val="single"/>
        </w:rPr>
        <w:t xml:space="preserve">their </w:t>
      </w:r>
      <w:r w:rsidRPr="00C83227">
        <w:rPr>
          <w:rFonts w:asciiTheme="majorHAnsi" w:hAnsiTheme="majorHAnsi" w:cstheme="majorHAnsi"/>
          <w:b/>
          <w:bCs/>
          <w:color w:val="000000" w:themeColor="text1"/>
          <w:highlight w:val="green"/>
          <w:u w:val="single"/>
        </w:rPr>
        <w:t>space exploration</w:t>
      </w:r>
      <w:r w:rsidRPr="00C83227">
        <w:rPr>
          <w:rFonts w:asciiTheme="majorHAnsi" w:hAnsiTheme="majorHAnsi" w:cstheme="majorHAnsi"/>
          <w:color w:val="000000" w:themeColor="text1"/>
          <w:u w:val="single"/>
        </w:rPr>
        <w:t xml:space="preserve">. </w:t>
      </w:r>
      <w:r w:rsidRPr="00C83227">
        <w:rPr>
          <w:rFonts w:asciiTheme="majorHAnsi" w:hAnsiTheme="majorHAnsi" w:cstheme="majorHAnsi"/>
          <w:b/>
          <w:bCs/>
          <w:color w:val="000000" w:themeColor="text1"/>
          <w:highlight w:val="green"/>
          <w:u w:val="single"/>
        </w:rPr>
        <w:t>Asteroid mining</w:t>
      </w:r>
      <w:r w:rsidRPr="00C83227">
        <w:rPr>
          <w:rFonts w:asciiTheme="majorHAnsi" w:hAnsiTheme="majorHAnsi" w:cstheme="majorHAnsi"/>
          <w:color w:val="000000" w:themeColor="text1"/>
          <w:highlight w:val="green"/>
          <w:u w:val="single"/>
        </w:rPr>
        <w:t xml:space="preserve"> </w:t>
      </w:r>
      <w:r w:rsidRPr="00C83227">
        <w:rPr>
          <w:rFonts w:asciiTheme="majorHAnsi" w:hAnsiTheme="majorHAnsi" w:cstheme="majorHAnsi"/>
          <w:color w:val="000000" w:themeColor="text1"/>
          <w:u w:val="single"/>
        </w:rPr>
        <w:t xml:space="preserve">could possibly become the next big thing and </w:t>
      </w:r>
      <w:r w:rsidRPr="00C83227">
        <w:rPr>
          <w:rFonts w:asciiTheme="majorHAnsi" w:hAnsiTheme="majorHAnsi" w:cstheme="majorHAnsi"/>
          <w:b/>
          <w:bCs/>
          <w:color w:val="000000" w:themeColor="text1"/>
          <w:highlight w:val="green"/>
          <w:u w:val="single"/>
        </w:rPr>
        <w:t>is</w:t>
      </w:r>
      <w:r w:rsidRPr="00C83227">
        <w:rPr>
          <w:rFonts w:asciiTheme="majorHAnsi" w:hAnsiTheme="majorHAnsi" w:cstheme="majorHAnsi"/>
          <w:color w:val="000000" w:themeColor="text1"/>
          <w:u w:val="single"/>
        </w:rPr>
        <w:t xml:space="preserve"> already </w:t>
      </w:r>
      <w:r w:rsidRPr="00C83227">
        <w:rPr>
          <w:rFonts w:asciiTheme="majorHAnsi" w:hAnsiTheme="majorHAnsi" w:cstheme="majorHAnsi"/>
          <w:b/>
          <w:bCs/>
          <w:color w:val="000000" w:themeColor="text1"/>
          <w:highlight w:val="green"/>
          <w:u w:val="single"/>
        </w:rPr>
        <w:t>seeing a race</w:t>
      </w:r>
      <w:r w:rsidRPr="00C83227">
        <w:rPr>
          <w:rFonts w:asciiTheme="majorHAnsi" w:hAnsiTheme="majorHAnsi" w:cstheme="majorHAnsi"/>
          <w:color w:val="000000" w:themeColor="text1"/>
          <w:highlight w:val="green"/>
          <w:u w:val="single"/>
        </w:rPr>
        <w:t xml:space="preserve"> </w:t>
      </w:r>
      <w:r w:rsidRPr="00C83227">
        <w:rPr>
          <w:rFonts w:asciiTheme="majorHAnsi" w:hAnsiTheme="majorHAnsi" w:cstheme="majorHAnsi"/>
          <w:color w:val="000000" w:themeColor="text1"/>
          <w:u w:val="single"/>
        </w:rPr>
        <w:t>among the space powers.</w:t>
      </w:r>
      <w:r w:rsidRPr="00C83227">
        <w:rPr>
          <w:rFonts w:asciiTheme="majorHAnsi" w:hAnsiTheme="majorHAnsi" w:cstheme="majorHAnsi"/>
          <w:color w:val="000000" w:themeColor="text1"/>
          <w:sz w:val="14"/>
        </w:rPr>
        <w:t xml:space="preserve"> The US and Luxembourg are at the forefront in space resource extraction in terms of the policy frameworks and funding.[xxxvi] </w:t>
      </w:r>
      <w:r w:rsidRPr="00C83227">
        <w:rPr>
          <w:rFonts w:asciiTheme="majorHAnsi" w:hAnsiTheme="majorHAnsi" w:cstheme="majorHAnsi"/>
          <w:b/>
          <w:bCs/>
          <w:color w:val="000000" w:themeColor="text1"/>
          <w:u w:val="single"/>
        </w:rPr>
        <w:t>Even as the US has clarified that the</w:t>
      </w:r>
      <w:r w:rsidRPr="00C83227">
        <w:rPr>
          <w:rFonts w:asciiTheme="majorHAnsi" w:hAnsiTheme="majorHAnsi" w:cstheme="majorHAnsi"/>
          <w:color w:val="000000" w:themeColor="text1"/>
          <w:u w:val="single"/>
        </w:rPr>
        <w:t xml:space="preserve"> US Space </w:t>
      </w:r>
      <w:r w:rsidRPr="00C83227">
        <w:rPr>
          <w:rFonts w:asciiTheme="majorHAnsi" w:hAnsiTheme="majorHAnsi" w:cstheme="majorHAnsi"/>
          <w:b/>
          <w:bCs/>
          <w:color w:val="000000" w:themeColor="text1"/>
          <w:u w:val="single"/>
        </w:rPr>
        <w:t>Act</w:t>
      </w:r>
      <w:r w:rsidRPr="00C83227">
        <w:rPr>
          <w:rFonts w:asciiTheme="majorHAnsi" w:hAnsiTheme="majorHAnsi" w:cstheme="majorHAnsi"/>
          <w:color w:val="000000" w:themeColor="text1"/>
          <w:u w:val="single"/>
        </w:rPr>
        <w:t xml:space="preserve"> 2015 </w:t>
      </w:r>
      <w:r w:rsidRPr="00C83227">
        <w:rPr>
          <w:rFonts w:asciiTheme="majorHAnsi" w:hAnsiTheme="majorHAnsi" w:cstheme="majorHAnsi"/>
          <w:b/>
          <w:bCs/>
          <w:color w:val="000000" w:themeColor="text1"/>
          <w:u w:val="single"/>
        </w:rPr>
        <w:t>is</w:t>
      </w:r>
      <w:r w:rsidRPr="00C83227">
        <w:rPr>
          <w:rFonts w:asciiTheme="majorHAnsi" w:hAnsiTheme="majorHAnsi" w:cstheme="majorHAnsi"/>
          <w:color w:val="000000" w:themeColor="text1"/>
          <w:u w:val="single"/>
        </w:rPr>
        <w:t xml:space="preserve"> being </w:t>
      </w:r>
      <w:r w:rsidRPr="00C83227">
        <w:rPr>
          <w:rFonts w:asciiTheme="majorHAnsi" w:hAnsiTheme="majorHAnsi" w:cstheme="majorHAnsi"/>
          <w:b/>
          <w:bCs/>
          <w:color w:val="000000" w:themeColor="text1"/>
          <w:u w:val="single"/>
        </w:rPr>
        <w:t>misunderstood</w:t>
      </w:r>
      <w:r w:rsidRPr="00C83227">
        <w:rPr>
          <w:rFonts w:asciiTheme="majorHAnsi" w:hAnsiTheme="majorHAnsi" w:cstheme="majorHAnsi"/>
          <w:color w:val="000000" w:themeColor="text1"/>
          <w:u w:val="single"/>
        </w:rPr>
        <w:t xml:space="preserve"> and that there is no change in the US policy towards national appropriation of space, </w:t>
      </w:r>
      <w:r w:rsidRPr="00C83227">
        <w:rPr>
          <w:rFonts w:asciiTheme="majorHAnsi" w:hAnsiTheme="majorHAnsi" w:cstheme="majorHAnsi"/>
          <w:b/>
          <w:bCs/>
          <w:color w:val="000000" w:themeColor="text1"/>
          <w:highlight w:val="green"/>
          <w:u w:val="single"/>
        </w:rPr>
        <w:t>the reality</w:t>
      </w:r>
      <w:r w:rsidRPr="00C83227">
        <w:rPr>
          <w:rFonts w:asciiTheme="majorHAnsi" w:hAnsiTheme="majorHAnsi" w:cstheme="majorHAnsi"/>
          <w:color w:val="000000" w:themeColor="text1"/>
          <w:highlight w:val="green"/>
          <w:u w:val="single"/>
        </w:rPr>
        <w:t xml:space="preserve"> </w:t>
      </w:r>
      <w:r w:rsidRPr="00C83227">
        <w:rPr>
          <w:rFonts w:asciiTheme="majorHAnsi" w:hAnsiTheme="majorHAnsi" w:cstheme="majorHAnsi"/>
          <w:color w:val="000000" w:themeColor="text1"/>
          <w:u w:val="single"/>
        </w:rPr>
        <w:t xml:space="preserve">is that it has already </w:t>
      </w:r>
      <w:r w:rsidRPr="00C83227">
        <w:rPr>
          <w:rFonts w:asciiTheme="majorHAnsi" w:hAnsiTheme="majorHAnsi" w:cstheme="majorHAnsi"/>
          <w:b/>
          <w:bCs/>
          <w:color w:val="000000" w:themeColor="text1"/>
          <w:highlight w:val="green"/>
          <w:u w:val="single"/>
        </w:rPr>
        <w:t>spurred a</w:t>
      </w:r>
      <w:r w:rsidRPr="00C83227">
        <w:rPr>
          <w:rFonts w:asciiTheme="majorHAnsi" w:hAnsiTheme="majorHAnsi" w:cstheme="majorHAnsi"/>
          <w:color w:val="000000" w:themeColor="text1"/>
          <w:highlight w:val="green"/>
          <w:u w:val="single"/>
        </w:rPr>
        <w:t xml:space="preserve"> </w:t>
      </w:r>
      <w:r w:rsidRPr="00C83227">
        <w:rPr>
          <w:rFonts w:asciiTheme="majorHAnsi" w:hAnsiTheme="majorHAnsi" w:cstheme="majorHAnsi"/>
          <w:color w:val="000000" w:themeColor="text1"/>
          <w:u w:val="single"/>
        </w:rPr>
        <w:t xml:space="preserve">major </w:t>
      </w:r>
      <w:r w:rsidRPr="00C83227">
        <w:rPr>
          <w:rFonts w:asciiTheme="majorHAnsi" w:hAnsiTheme="majorHAnsi" w:cstheme="majorHAnsi"/>
          <w:b/>
          <w:bCs/>
          <w:color w:val="000000" w:themeColor="text1"/>
          <w:highlight w:val="green"/>
          <w:u w:val="single"/>
        </w:rPr>
        <w:t>debate</w:t>
      </w:r>
      <w:r w:rsidRPr="00C83227">
        <w:rPr>
          <w:rFonts w:asciiTheme="majorHAnsi" w:hAnsiTheme="majorHAnsi" w:cstheme="majorHAnsi"/>
          <w:color w:val="000000" w:themeColor="text1"/>
          <w:u w:val="single"/>
        </w:rPr>
        <w:t>.[</w:t>
      </w:r>
      <w:r w:rsidRPr="00C83227">
        <w:rPr>
          <w:rFonts w:asciiTheme="majorHAnsi" w:hAnsiTheme="majorHAnsi" w:cstheme="majorHAnsi"/>
          <w:color w:val="000000" w:themeColor="text1"/>
          <w:sz w:val="14"/>
        </w:rPr>
        <w:t xml:space="preserve">xxxvii] China and Russia are among those countries that are following on the path of the US and Luxembourg in undertaking mining missions in space. According to media reports, Ye </w:t>
      </w:r>
      <w:proofErr w:type="spellStart"/>
      <w:r w:rsidRPr="00C83227">
        <w:rPr>
          <w:rFonts w:asciiTheme="majorHAnsi" w:hAnsiTheme="majorHAnsi" w:cstheme="majorHAnsi"/>
          <w:color w:val="000000" w:themeColor="text1"/>
          <w:sz w:val="14"/>
        </w:rPr>
        <w:t>Peijian</w:t>
      </w:r>
      <w:proofErr w:type="spellEnd"/>
      <w:r w:rsidRPr="00C83227">
        <w:rPr>
          <w:rFonts w:asciiTheme="majorHAnsi" w:hAnsiTheme="majorHAnsi" w:cstheme="majorHAnsi"/>
          <w:color w:val="000000" w:themeColor="text1"/>
          <w:sz w:val="14"/>
        </w:rPr>
        <w:t xml:space="preserve">, chief commander and designer of China’s lunar exploration </w:t>
      </w:r>
      <w:proofErr w:type="spellStart"/>
      <w:r w:rsidRPr="00C83227">
        <w:rPr>
          <w:rFonts w:asciiTheme="majorHAnsi" w:hAnsiTheme="majorHAnsi" w:cstheme="majorHAnsi"/>
          <w:color w:val="000000" w:themeColor="text1"/>
          <w:sz w:val="14"/>
        </w:rPr>
        <w:t>programme</w:t>
      </w:r>
      <w:proofErr w:type="spellEnd"/>
      <w:r w:rsidRPr="00C83227">
        <w:rPr>
          <w:rFonts w:asciiTheme="majorHAnsi" w:hAnsiTheme="majorHAnsi" w:cstheme="majorHAnsi"/>
          <w:color w:val="000000" w:themeColor="text1"/>
          <w:sz w:val="14"/>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C83227">
        <w:rPr>
          <w:rFonts w:asciiTheme="majorHAnsi" w:hAnsiTheme="majorHAnsi" w:cstheme="majorHAnsi"/>
          <w:color w:val="000000" w:themeColor="text1"/>
          <w:sz w:val="14"/>
        </w:rPr>
        <w:t>rationalise</w:t>
      </w:r>
      <w:proofErr w:type="spellEnd"/>
      <w:r w:rsidRPr="00C83227">
        <w:rPr>
          <w:rFonts w:asciiTheme="majorHAnsi" w:hAnsiTheme="majorHAnsi" w:cstheme="majorHAnsi"/>
          <w:color w:val="000000" w:themeColor="text1"/>
          <w:sz w:val="14"/>
        </w:rPr>
        <w:t xml:space="preserv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w:t>
      </w:r>
      <w:proofErr w:type="spellStart"/>
      <w:r w:rsidRPr="00C83227">
        <w:rPr>
          <w:rFonts w:asciiTheme="majorHAnsi" w:hAnsiTheme="majorHAnsi" w:cstheme="majorHAnsi"/>
          <w:color w:val="000000" w:themeColor="text1"/>
          <w:sz w:val="14"/>
        </w:rPr>
        <w:t>tonnes</w:t>
      </w:r>
      <w:proofErr w:type="spellEnd"/>
      <w:r w:rsidRPr="00C83227">
        <w:rPr>
          <w:rFonts w:asciiTheme="majorHAnsi" w:hAnsiTheme="majorHAnsi" w:cstheme="majorHAnsi"/>
          <w:color w:val="000000" w:themeColor="text1"/>
          <w:sz w:val="14"/>
        </w:rPr>
        <w:t>, which could turn asteroids with a potential threat to Earth into usable resources</w:t>
      </w:r>
      <w:proofErr w:type="gramStart"/>
      <w:r w:rsidRPr="00C83227">
        <w:rPr>
          <w:rFonts w:asciiTheme="majorHAnsi" w:hAnsiTheme="majorHAnsi" w:cstheme="majorHAnsi"/>
          <w:color w:val="000000" w:themeColor="text1"/>
          <w:sz w:val="14"/>
        </w:rPr>
        <w:t>.”[</w:t>
      </w:r>
      <w:proofErr w:type="gramEnd"/>
      <w:r w:rsidRPr="00C83227">
        <w:rPr>
          <w:rFonts w:asciiTheme="majorHAnsi" w:hAnsiTheme="majorHAnsi" w:cstheme="majorHAnsi"/>
          <w:color w:val="000000" w:themeColor="text1"/>
          <w:sz w:val="14"/>
        </w:rPr>
        <w:t xml:space="preserve">xxxix] Ye was also quoted as saying that China has plans of “using an asteroid as the base for a permanent space station.”[xl] Helium mining on the moon is also part of China’s goals.[xli] </w:t>
      </w:r>
      <w:r w:rsidRPr="00C83227">
        <w:rPr>
          <w:rFonts w:asciiTheme="majorHAnsi" w:hAnsiTheme="majorHAnsi" w:cstheme="majorHAnsi"/>
          <w:b/>
          <w:bCs/>
          <w:color w:val="000000" w:themeColor="text1"/>
          <w:highlight w:val="green"/>
          <w:u w:val="single"/>
        </w:rPr>
        <w:t>Russia,</w:t>
      </w:r>
      <w:r w:rsidRPr="00C83227">
        <w:rPr>
          <w:rFonts w:asciiTheme="majorHAnsi" w:hAnsiTheme="majorHAnsi" w:cstheme="majorHAnsi"/>
          <w:color w:val="000000" w:themeColor="text1"/>
          <w:u w:val="single"/>
        </w:rPr>
        <w:t xml:space="preserve"> for its part, </w:t>
      </w:r>
      <w:r w:rsidRPr="00C83227">
        <w:rPr>
          <w:rFonts w:asciiTheme="majorHAnsi" w:hAnsiTheme="majorHAnsi" w:cstheme="majorHAnsi"/>
          <w:b/>
          <w:bCs/>
          <w:color w:val="000000" w:themeColor="text1"/>
          <w:highlight w:val="green"/>
          <w:u w:val="single"/>
        </w:rPr>
        <w:t>is</w:t>
      </w:r>
      <w:r w:rsidRPr="00C83227">
        <w:rPr>
          <w:rFonts w:asciiTheme="majorHAnsi" w:hAnsiTheme="majorHAnsi" w:cstheme="majorHAnsi"/>
          <w:color w:val="000000" w:themeColor="text1"/>
          <w:u w:val="single"/>
        </w:rPr>
        <w:t xml:space="preserve"> also </w:t>
      </w:r>
      <w:r w:rsidRPr="00C83227">
        <w:rPr>
          <w:rFonts w:asciiTheme="majorHAnsi" w:hAnsiTheme="majorHAnsi" w:cstheme="majorHAnsi"/>
          <w:b/>
          <w:bCs/>
          <w:color w:val="000000" w:themeColor="text1"/>
          <w:highlight w:val="green"/>
          <w:u w:val="single"/>
        </w:rPr>
        <w:t>responding to the space-mining developments</w:t>
      </w:r>
      <w:r w:rsidRPr="00C83227">
        <w:rPr>
          <w:rFonts w:asciiTheme="majorHAnsi" w:hAnsiTheme="majorHAnsi" w:cstheme="majorHAnsi"/>
          <w:color w:val="000000" w:themeColor="text1"/>
          <w:highlight w:val="green"/>
          <w:u w:val="single"/>
        </w:rPr>
        <w:t xml:space="preserve"> </w:t>
      </w:r>
      <w:r w:rsidRPr="00C83227">
        <w:rPr>
          <w:rFonts w:asciiTheme="majorHAnsi" w:hAnsiTheme="majorHAnsi" w:cstheme="majorHAnsi"/>
          <w:color w:val="000000" w:themeColor="text1"/>
          <w:u w:val="single"/>
        </w:rPr>
        <w:t>of the last decade.</w:t>
      </w:r>
      <w:r w:rsidRPr="00C83227">
        <w:rPr>
          <w:rFonts w:asciiTheme="majorHAnsi" w:hAnsiTheme="majorHAnsi" w:cstheme="majorHAnsi"/>
          <w:color w:val="000000" w:themeColor="text1"/>
          <w:sz w:val="14"/>
        </w:rPr>
        <w:t xml:space="preserve"> For one, it plans to have a permanent lunar base somewhere between 2015 and 2020 for possible extraction of Helium.[xlii] </w:t>
      </w:r>
      <w:r w:rsidRPr="00C83227">
        <w:rPr>
          <w:rFonts w:asciiTheme="majorHAnsi" w:hAnsiTheme="majorHAnsi" w:cstheme="majorHAnsi"/>
          <w:b/>
          <w:bCs/>
          <w:color w:val="000000" w:themeColor="text1"/>
          <w:u w:val="single"/>
        </w:rPr>
        <w:t>Even as</w:t>
      </w:r>
      <w:r w:rsidRPr="00C83227">
        <w:rPr>
          <w:rFonts w:asciiTheme="majorHAnsi" w:hAnsiTheme="majorHAnsi" w:cstheme="majorHAnsi"/>
          <w:color w:val="000000" w:themeColor="text1"/>
          <w:u w:val="single"/>
        </w:rPr>
        <w:t xml:space="preserve"> Russia’s </w:t>
      </w:r>
      <w:r w:rsidRPr="00C83227">
        <w:rPr>
          <w:rFonts w:asciiTheme="majorHAnsi" w:hAnsiTheme="majorHAnsi" w:cstheme="majorHAnsi"/>
          <w:b/>
          <w:bCs/>
          <w:color w:val="000000" w:themeColor="text1"/>
          <w:u w:val="single"/>
        </w:rPr>
        <w:t>official position</w:t>
      </w:r>
      <w:r w:rsidRPr="00C83227">
        <w:rPr>
          <w:rFonts w:asciiTheme="majorHAnsi" w:hAnsiTheme="majorHAnsi" w:cstheme="majorHAnsi"/>
          <w:color w:val="000000" w:themeColor="text1"/>
          <w:u w:val="single"/>
        </w:rPr>
        <w:t xml:space="preserve"> on asteroid mining </w:t>
      </w:r>
      <w:r w:rsidRPr="00C83227">
        <w:rPr>
          <w:rFonts w:asciiTheme="majorHAnsi" w:hAnsiTheme="majorHAnsi" w:cstheme="majorHAnsi"/>
          <w:b/>
          <w:bCs/>
          <w:color w:val="000000" w:themeColor="text1"/>
          <w:u w:val="single"/>
        </w:rPr>
        <w:t>is that it is forbidden</w:t>
      </w:r>
      <w:r w:rsidRPr="00C83227">
        <w:rPr>
          <w:rFonts w:asciiTheme="majorHAnsi" w:hAnsiTheme="majorHAnsi" w:cstheme="majorHAnsi"/>
          <w:color w:val="000000" w:themeColor="text1"/>
          <w:u w:val="single"/>
        </w:rPr>
        <w:t xml:space="preserve"> under the 1967 OST—which states that space is the “province of mankind”—the Russian </w:t>
      </w:r>
      <w:r w:rsidRPr="00C83227">
        <w:rPr>
          <w:rFonts w:asciiTheme="majorHAnsi" w:hAnsiTheme="majorHAnsi" w:cstheme="majorHAnsi"/>
          <w:b/>
          <w:bCs/>
          <w:color w:val="000000" w:themeColor="text1"/>
          <w:highlight w:val="green"/>
          <w:u w:val="single"/>
        </w:rPr>
        <w:t>industry players</w:t>
      </w:r>
      <w:r w:rsidRPr="00C83227">
        <w:rPr>
          <w:rFonts w:asciiTheme="majorHAnsi" w:hAnsiTheme="majorHAnsi" w:cstheme="majorHAnsi"/>
          <w:color w:val="000000" w:themeColor="text1"/>
          <w:highlight w:val="green"/>
          <w:u w:val="single"/>
        </w:rPr>
        <w:t xml:space="preserve"> </w:t>
      </w:r>
      <w:r w:rsidRPr="00C83227">
        <w:rPr>
          <w:rFonts w:asciiTheme="majorHAnsi" w:hAnsiTheme="majorHAnsi" w:cstheme="majorHAnsi"/>
          <w:color w:val="000000" w:themeColor="text1"/>
          <w:u w:val="single"/>
        </w:rPr>
        <w:t xml:space="preserve">are of the view that they </w:t>
      </w:r>
      <w:r w:rsidRPr="00C83227">
        <w:rPr>
          <w:rFonts w:asciiTheme="majorHAnsi" w:hAnsiTheme="majorHAnsi" w:cstheme="majorHAnsi"/>
          <w:b/>
          <w:bCs/>
          <w:color w:val="000000" w:themeColor="text1"/>
          <w:highlight w:val="green"/>
          <w:u w:val="single"/>
        </w:rPr>
        <w:t>must follow the</w:t>
      </w:r>
      <w:r w:rsidRPr="00C83227">
        <w:rPr>
          <w:rFonts w:asciiTheme="majorHAnsi" w:hAnsiTheme="majorHAnsi" w:cstheme="majorHAnsi"/>
          <w:color w:val="000000" w:themeColor="text1"/>
          <w:highlight w:val="green"/>
          <w:u w:val="single"/>
        </w:rPr>
        <w:t xml:space="preserve"> </w:t>
      </w:r>
      <w:r w:rsidRPr="00C83227">
        <w:rPr>
          <w:rFonts w:asciiTheme="majorHAnsi" w:hAnsiTheme="majorHAnsi" w:cstheme="majorHAnsi"/>
          <w:color w:val="000000" w:themeColor="text1"/>
          <w:u w:val="single"/>
        </w:rPr>
        <w:t xml:space="preserve">lead taken by the </w:t>
      </w:r>
      <w:r w:rsidRPr="00C83227">
        <w:rPr>
          <w:rFonts w:asciiTheme="majorHAnsi" w:hAnsiTheme="majorHAnsi" w:cstheme="majorHAnsi"/>
          <w:b/>
          <w:bCs/>
          <w:color w:val="000000" w:themeColor="text1"/>
          <w:highlight w:val="green"/>
          <w:u w:val="single"/>
        </w:rPr>
        <w:t>US</w:t>
      </w:r>
      <w:r w:rsidRPr="00C83227">
        <w:rPr>
          <w:rFonts w:asciiTheme="majorHAnsi" w:hAnsiTheme="majorHAnsi" w:cstheme="majorHAnsi"/>
          <w:color w:val="000000" w:themeColor="text1"/>
          <w:sz w:val="14"/>
        </w:rPr>
        <w:t xml:space="preserve"> and Luxembourg.[xliii] In early 2018, the director of the Scientific-Educational Center for Innovative Mining Technologies of the Moscow-based National University of Science and Technology MISIS (NUST MISIS), Pavel </w:t>
      </w:r>
      <w:proofErr w:type="spellStart"/>
      <w:r w:rsidRPr="00C83227">
        <w:rPr>
          <w:rFonts w:asciiTheme="majorHAnsi" w:hAnsiTheme="majorHAnsi" w:cstheme="majorHAnsi"/>
          <w:color w:val="000000" w:themeColor="text1"/>
          <w:sz w:val="14"/>
        </w:rPr>
        <w:t>Ananyev</w:t>
      </w:r>
      <w:proofErr w:type="spellEnd"/>
      <w:r w:rsidRPr="00C83227">
        <w:rPr>
          <w:rFonts w:asciiTheme="majorHAnsi" w:hAnsiTheme="majorHAnsi" w:cstheme="majorHAnsi"/>
          <w:color w:val="000000" w:themeColor="text1"/>
          <w:sz w:val="14"/>
        </w:rPr>
        <w:t xml:space="preserve">, </w:t>
      </w:r>
      <w:r w:rsidRPr="00C83227">
        <w:rPr>
          <w:rFonts w:asciiTheme="majorHAnsi" w:hAnsiTheme="majorHAnsi" w:cstheme="majorHAnsi"/>
          <w:color w:val="000000" w:themeColor="text1"/>
          <w:u w:val="single"/>
        </w:rPr>
        <w:t>spoke about the Russian ambitions and proposed activities including space drilling rigs, water extraction on the Moon and 3D printers at space stations.</w:t>
      </w:r>
      <w:r w:rsidRPr="00C83227">
        <w:rPr>
          <w:rFonts w:asciiTheme="majorHAnsi" w:hAnsiTheme="majorHAnsi" w:cstheme="majorHAnsi"/>
          <w:color w:val="000000" w:themeColor="text1"/>
          <w:sz w:val="14"/>
        </w:rPr>
        <w:t xml:space="preserve">[xliv] </w:t>
      </w:r>
      <w:r w:rsidRPr="00C83227">
        <w:rPr>
          <w:rFonts w:asciiTheme="majorHAnsi" w:hAnsiTheme="majorHAnsi" w:cstheme="majorHAnsi"/>
          <w:b/>
          <w:bCs/>
          <w:color w:val="000000" w:themeColor="text1"/>
          <w:highlight w:val="green"/>
          <w:u w:val="single"/>
        </w:rPr>
        <w:t>Russia’s private space companies</w:t>
      </w:r>
      <w:r w:rsidRPr="00C83227">
        <w:rPr>
          <w:rFonts w:asciiTheme="majorHAnsi" w:hAnsiTheme="majorHAnsi" w:cstheme="majorHAnsi"/>
          <w:color w:val="000000" w:themeColor="text1"/>
          <w:highlight w:val="green"/>
          <w:u w:val="single"/>
        </w:rPr>
        <w:t xml:space="preserve"> </w:t>
      </w:r>
      <w:r w:rsidRPr="00C83227">
        <w:rPr>
          <w:rFonts w:asciiTheme="majorHAnsi" w:hAnsiTheme="majorHAnsi" w:cstheme="majorHAnsi"/>
          <w:color w:val="000000" w:themeColor="text1"/>
          <w:u w:val="single"/>
        </w:rPr>
        <w:t xml:space="preserve">including </w:t>
      </w:r>
      <w:proofErr w:type="spellStart"/>
      <w:r w:rsidRPr="00C83227">
        <w:rPr>
          <w:rFonts w:asciiTheme="majorHAnsi" w:hAnsiTheme="majorHAnsi" w:cstheme="majorHAnsi"/>
          <w:color w:val="000000" w:themeColor="text1"/>
          <w:u w:val="single"/>
        </w:rPr>
        <w:t>Dauria</w:t>
      </w:r>
      <w:proofErr w:type="spellEnd"/>
      <w:r w:rsidRPr="00C83227">
        <w:rPr>
          <w:rFonts w:asciiTheme="majorHAnsi" w:hAnsiTheme="majorHAnsi" w:cstheme="majorHAnsi"/>
          <w:color w:val="000000" w:themeColor="text1"/>
          <w:u w:val="single"/>
        </w:rPr>
        <w:t xml:space="preserve"> Aerospace, one of the first Russian private space companies, also </w:t>
      </w:r>
      <w:r w:rsidRPr="00C83227">
        <w:rPr>
          <w:rFonts w:asciiTheme="majorHAnsi" w:hAnsiTheme="majorHAnsi" w:cstheme="majorHAnsi"/>
          <w:b/>
          <w:bCs/>
          <w:color w:val="000000" w:themeColor="text1"/>
          <w:highlight w:val="green"/>
          <w:u w:val="single"/>
        </w:rPr>
        <w:t>hold the opinion that they must go forward</w:t>
      </w:r>
      <w:r w:rsidRPr="00C83227">
        <w:rPr>
          <w:rFonts w:asciiTheme="majorHAnsi" w:hAnsiTheme="majorHAnsi" w:cstheme="majorHAnsi"/>
          <w:color w:val="000000" w:themeColor="text1"/>
          <w:highlight w:val="green"/>
          <w:u w:val="single"/>
        </w:rPr>
        <w:t xml:space="preserve"> </w:t>
      </w:r>
      <w:r w:rsidRPr="00C83227">
        <w:rPr>
          <w:rFonts w:asciiTheme="majorHAnsi" w:hAnsiTheme="majorHAnsi" w:cstheme="majorHAnsi"/>
          <w:color w:val="000000" w:themeColor="text1"/>
          <w:u w:val="single"/>
        </w:rPr>
        <w:t>in the same direction and call for a larger space to private sector to engage in extracting space resources.[</w:t>
      </w:r>
      <w:r w:rsidRPr="00C83227">
        <w:rPr>
          <w:rFonts w:asciiTheme="majorHAnsi" w:hAnsiTheme="majorHAnsi" w:cstheme="majorHAnsi"/>
          <w:color w:val="000000" w:themeColor="text1"/>
          <w:sz w:val="14"/>
        </w:rPr>
        <w:t xml:space="preserve">xlv] </w:t>
      </w:r>
      <w:r w:rsidRPr="00C83227">
        <w:rPr>
          <w:rFonts w:asciiTheme="majorHAnsi" w:hAnsiTheme="majorHAnsi" w:cstheme="majorHAnsi"/>
          <w:b/>
          <w:bCs/>
          <w:color w:val="000000" w:themeColor="text1"/>
          <w:highlight w:val="green"/>
          <w:u w:val="single"/>
        </w:rPr>
        <w:t>Moscow may not have</w:t>
      </w:r>
      <w:r w:rsidRPr="00C83227">
        <w:rPr>
          <w:rFonts w:asciiTheme="majorHAnsi" w:hAnsiTheme="majorHAnsi" w:cstheme="majorHAnsi"/>
          <w:color w:val="000000" w:themeColor="text1"/>
          <w:highlight w:val="green"/>
          <w:u w:val="single"/>
        </w:rPr>
        <w:t xml:space="preserve"> </w:t>
      </w:r>
      <w:r w:rsidRPr="00C83227">
        <w:rPr>
          <w:rFonts w:asciiTheme="majorHAnsi" w:hAnsiTheme="majorHAnsi" w:cstheme="majorHAnsi"/>
          <w:color w:val="000000" w:themeColor="text1"/>
          <w:u w:val="single"/>
        </w:rPr>
        <w:t xml:space="preserve">yet </w:t>
      </w:r>
      <w:r w:rsidRPr="00C83227">
        <w:rPr>
          <w:rFonts w:asciiTheme="majorHAnsi" w:hAnsiTheme="majorHAnsi" w:cstheme="majorHAnsi"/>
          <w:b/>
          <w:bCs/>
          <w:color w:val="000000" w:themeColor="text1"/>
          <w:highlight w:val="green"/>
          <w:u w:val="single"/>
        </w:rPr>
        <w:t>actively pursued space mining</w:t>
      </w:r>
      <w:r w:rsidRPr="00C83227">
        <w:rPr>
          <w:rFonts w:asciiTheme="majorHAnsi" w:hAnsiTheme="majorHAnsi" w:cstheme="majorHAnsi"/>
          <w:color w:val="000000" w:themeColor="text1"/>
          <w:highlight w:val="green"/>
          <w:u w:val="single"/>
        </w:rPr>
        <w:t xml:space="preserve"> </w:t>
      </w:r>
      <w:r w:rsidRPr="00C83227">
        <w:rPr>
          <w:rFonts w:asciiTheme="majorHAnsi" w:hAnsiTheme="majorHAnsi" w:cstheme="majorHAnsi"/>
          <w:color w:val="000000" w:themeColor="text1"/>
          <w:u w:val="single"/>
        </w:rPr>
        <w:t xml:space="preserve">and resource extraction, </w:t>
      </w:r>
      <w:r w:rsidRPr="00C83227">
        <w:rPr>
          <w:rFonts w:asciiTheme="majorHAnsi" w:hAnsiTheme="majorHAnsi" w:cstheme="majorHAnsi"/>
          <w:b/>
          <w:bCs/>
          <w:color w:val="000000" w:themeColor="text1"/>
          <w:highlight w:val="green"/>
          <w:u w:val="single"/>
        </w:rPr>
        <w:t>but it is likely to pick up pace</w:t>
      </w:r>
      <w:r w:rsidRPr="00C83227">
        <w:rPr>
          <w:rFonts w:asciiTheme="majorHAnsi" w:hAnsiTheme="majorHAnsi" w:cstheme="majorHAnsi"/>
          <w:color w:val="000000" w:themeColor="text1"/>
          <w:highlight w:val="green"/>
          <w:u w:val="single"/>
        </w:rPr>
        <w:t xml:space="preserve"> </w:t>
      </w:r>
      <w:r w:rsidRPr="00C83227">
        <w:rPr>
          <w:rFonts w:asciiTheme="majorHAnsi" w:hAnsiTheme="majorHAnsi" w:cstheme="majorHAnsi"/>
          <w:color w:val="000000" w:themeColor="text1"/>
          <w:u w:val="single"/>
        </w:rPr>
        <w:t>in the coming years alongside global efforts.</w:t>
      </w:r>
      <w:r w:rsidRPr="00C83227">
        <w:rPr>
          <w:rFonts w:asciiTheme="majorHAnsi" w:hAnsiTheme="majorHAnsi" w:cstheme="majorHAnsi"/>
          <w:color w:val="000000" w:themeColor="text1"/>
          <w:sz w:val="14"/>
        </w:rPr>
        <w:t xml:space="preserve"> Moscow clearly has a capacity gap in terms of funding because its earlier plans to have a permanent base in the Moon by 2015 is yet to happen.</w:t>
      </w:r>
    </w:p>
    <w:p w14:paraId="43FE125B" w14:textId="77777777" w:rsidR="005133F0" w:rsidRPr="00C83227" w:rsidRDefault="005133F0" w:rsidP="005133F0">
      <w:pPr>
        <w:rPr>
          <w:rFonts w:asciiTheme="majorHAnsi" w:hAnsiTheme="majorHAnsi" w:cstheme="majorHAnsi"/>
          <w:color w:val="000000" w:themeColor="text1"/>
        </w:rPr>
      </w:pPr>
    </w:p>
    <w:p w14:paraId="051315E3" w14:textId="77777777" w:rsidR="005133F0" w:rsidRPr="00C83227" w:rsidRDefault="005133F0" w:rsidP="005133F0">
      <w:pPr>
        <w:pStyle w:val="Heading4"/>
        <w:rPr>
          <w:rFonts w:asciiTheme="majorHAnsi" w:hAnsiTheme="majorHAnsi" w:cstheme="majorHAnsi"/>
          <w:color w:val="000000" w:themeColor="text1"/>
        </w:rPr>
      </w:pPr>
      <w:r w:rsidRPr="00C83227">
        <w:rPr>
          <w:rFonts w:asciiTheme="majorHAnsi" w:hAnsiTheme="majorHAnsi" w:cstheme="majorHAnsi"/>
          <w:color w:val="000000" w:themeColor="text1"/>
        </w:rPr>
        <w:t>Rocky relations with Russia on space issues cause China-Russian alliances—a recommitment is needed.</w:t>
      </w:r>
    </w:p>
    <w:p w14:paraId="483B5D5C" w14:textId="77777777" w:rsidR="005133F0" w:rsidRPr="00C83227" w:rsidRDefault="005133F0" w:rsidP="005133F0">
      <w:pPr>
        <w:rPr>
          <w:rFonts w:asciiTheme="majorHAnsi" w:hAnsiTheme="majorHAnsi" w:cstheme="majorHAnsi"/>
          <w:color w:val="000000" w:themeColor="text1"/>
        </w:rPr>
      </w:pPr>
      <w:proofErr w:type="spellStart"/>
      <w:r w:rsidRPr="00C83227">
        <w:rPr>
          <w:rStyle w:val="Style13ptBold"/>
          <w:rFonts w:asciiTheme="majorHAnsi" w:hAnsiTheme="majorHAnsi" w:cstheme="majorHAnsi"/>
          <w:color w:val="000000" w:themeColor="text1"/>
        </w:rPr>
        <w:t>Taichman</w:t>
      </w:r>
      <w:proofErr w:type="spellEnd"/>
      <w:r w:rsidRPr="00C83227">
        <w:rPr>
          <w:rStyle w:val="Style13ptBold"/>
          <w:rFonts w:asciiTheme="majorHAnsi" w:hAnsiTheme="majorHAnsi" w:cstheme="majorHAnsi"/>
          <w:color w:val="000000" w:themeColor="text1"/>
        </w:rPr>
        <w:t xml:space="preserve"> 21 </w:t>
      </w:r>
      <w:r w:rsidRPr="00C83227">
        <w:rPr>
          <w:rFonts w:asciiTheme="majorHAnsi" w:hAnsiTheme="majorHAnsi" w:cstheme="majorHAnsi"/>
          <w:color w:val="000000" w:themeColor="text1"/>
        </w:rPr>
        <w:t>[</w:t>
      </w:r>
      <w:proofErr w:type="spellStart"/>
      <w:r w:rsidRPr="00C83227">
        <w:rPr>
          <w:rFonts w:asciiTheme="majorHAnsi" w:hAnsiTheme="majorHAnsi" w:cstheme="majorHAnsi"/>
          <w:color w:val="000000" w:themeColor="text1"/>
        </w:rPr>
        <w:t>Elya</w:t>
      </w:r>
      <w:proofErr w:type="spellEnd"/>
      <w:r w:rsidRPr="00C83227">
        <w:rPr>
          <w:rFonts w:asciiTheme="majorHAnsi" w:hAnsiTheme="majorHAnsi" w:cstheme="majorHAnsi"/>
          <w:color w:val="000000" w:themeColor="text1"/>
        </w:rPr>
        <w:t xml:space="preserve"> </w:t>
      </w:r>
      <w:proofErr w:type="spellStart"/>
      <w:r w:rsidRPr="00C83227">
        <w:rPr>
          <w:rFonts w:asciiTheme="majorHAnsi" w:hAnsiTheme="majorHAnsi" w:cstheme="majorHAnsi"/>
          <w:color w:val="000000" w:themeColor="text1"/>
        </w:rPr>
        <w:t>Taichman</w:t>
      </w:r>
      <w:proofErr w:type="spellEnd"/>
      <w:r w:rsidRPr="00C83227">
        <w:rPr>
          <w:rFonts w:asciiTheme="majorHAnsi" w:hAnsiTheme="majorHAnsi" w:cstheme="majorHAnsi"/>
          <w:color w:val="000000" w:themeColor="text1"/>
        </w:rPr>
        <w:t xml:space="preserve"> is currently obtaining his J.D. at Temple University Beasley School of Law where he is a Beasley Scholar, a Law and Public Policy Scholar, and a Staff Editor on the Temple Law Review. </w:t>
      </w:r>
      <w:proofErr w:type="spellStart"/>
      <w:r w:rsidRPr="00C83227">
        <w:rPr>
          <w:rFonts w:asciiTheme="majorHAnsi" w:hAnsiTheme="majorHAnsi" w:cstheme="majorHAnsi"/>
          <w:color w:val="000000" w:themeColor="text1"/>
        </w:rPr>
        <w:t>Elya</w:t>
      </w:r>
      <w:proofErr w:type="spellEnd"/>
      <w:r w:rsidRPr="00C83227">
        <w:rPr>
          <w:rFonts w:asciiTheme="majorHAnsi" w:hAnsiTheme="majorHAnsi" w:cstheme="majorHAnsi"/>
          <w:color w:val="000000" w:themeColor="text1"/>
        </w:rPr>
        <w:t xml:space="preserve"> </w:t>
      </w:r>
      <w:proofErr w:type="spellStart"/>
      <w:r w:rsidRPr="00C83227">
        <w:rPr>
          <w:rFonts w:asciiTheme="majorHAnsi" w:hAnsiTheme="majorHAnsi" w:cstheme="majorHAnsi"/>
          <w:color w:val="000000" w:themeColor="text1"/>
        </w:rPr>
        <w:t>Taichman</w:t>
      </w:r>
      <w:proofErr w:type="spellEnd"/>
      <w:r w:rsidRPr="00C83227">
        <w:rPr>
          <w:rFonts w:asciiTheme="majorHAnsi" w:hAnsiTheme="majorHAnsi" w:cstheme="majorHAnsi"/>
          <w:color w:val="000000" w:themeColor="text1"/>
        </w:rPr>
        <w:t xml:space="preserve"> is the former Legislative Director for Congresswoman Michelle Lujan Grisham (current Governor of New Mexico). </w:t>
      </w:r>
      <w:proofErr w:type="spellStart"/>
      <w:r w:rsidRPr="00C83227">
        <w:rPr>
          <w:rFonts w:asciiTheme="majorHAnsi" w:hAnsiTheme="majorHAnsi" w:cstheme="majorHAnsi"/>
          <w:color w:val="000000" w:themeColor="text1"/>
        </w:rPr>
        <w:t>Elya</w:t>
      </w:r>
      <w:proofErr w:type="spellEnd"/>
      <w:r w:rsidRPr="00C83227">
        <w:rPr>
          <w:rFonts w:asciiTheme="majorHAnsi" w:hAnsiTheme="majorHAnsi" w:cstheme="majorHAnsi"/>
          <w:color w:val="000000" w:themeColor="text1"/>
        </w:rPr>
        <w:t xml:space="preserve"> advised the Congresswoman on foreign policy, national security, space, and economic issues., 2021, The Artemis Accords: Employing Space Diplomacy to De-Escalate a National Security Threat and Promote Space </w:t>
      </w:r>
      <w:proofErr w:type="gramStart"/>
      <w:r w:rsidRPr="00C83227">
        <w:rPr>
          <w:rFonts w:asciiTheme="majorHAnsi" w:hAnsiTheme="majorHAnsi" w:cstheme="majorHAnsi"/>
          <w:color w:val="000000" w:themeColor="text1"/>
        </w:rPr>
        <w:t>Commercialization,https://digitalcommons.wcl.american.edu/cgi/viewcontent.cgi?article=1131&amp;context=nslb</w:t>
      </w:r>
      <w:proofErr w:type="gramEnd"/>
      <w:r w:rsidRPr="00C83227">
        <w:rPr>
          <w:rFonts w:asciiTheme="majorHAnsi" w:hAnsiTheme="majorHAnsi" w:cstheme="majorHAnsi"/>
          <w:color w:val="000000" w:themeColor="text1"/>
        </w:rPr>
        <w:t>, 12-15-2021 amrita]</w:t>
      </w:r>
    </w:p>
    <w:p w14:paraId="28797F98" w14:textId="77777777" w:rsidR="005133F0" w:rsidRPr="00C83227" w:rsidRDefault="005133F0" w:rsidP="005133F0">
      <w:pPr>
        <w:rPr>
          <w:rFonts w:asciiTheme="majorHAnsi" w:hAnsiTheme="majorHAnsi" w:cstheme="majorHAnsi"/>
          <w:color w:val="000000" w:themeColor="text1"/>
          <w:sz w:val="14"/>
        </w:rPr>
      </w:pPr>
      <w:r w:rsidRPr="00C83227">
        <w:rPr>
          <w:rFonts w:asciiTheme="majorHAnsi" w:hAnsiTheme="majorHAnsi" w:cstheme="majorHAnsi"/>
          <w:color w:val="000000" w:themeColor="text1"/>
          <w:sz w:val="14"/>
        </w:rPr>
        <w:t xml:space="preserve">The </w:t>
      </w:r>
      <w:r w:rsidRPr="00C83227">
        <w:rPr>
          <w:rFonts w:asciiTheme="majorHAnsi" w:hAnsiTheme="majorHAnsi" w:cstheme="majorHAnsi"/>
          <w:color w:val="000000" w:themeColor="text1"/>
          <w:u w:val="single"/>
        </w:rPr>
        <w:t xml:space="preserve">Artemis </w:t>
      </w:r>
      <w:r w:rsidRPr="00C83227">
        <w:rPr>
          <w:rFonts w:asciiTheme="majorHAnsi" w:hAnsiTheme="majorHAnsi" w:cstheme="majorHAnsi"/>
          <w:b/>
          <w:bCs/>
          <w:color w:val="000000" w:themeColor="text1"/>
          <w:highlight w:val="green"/>
          <w:u w:val="single"/>
        </w:rPr>
        <w:t>Accords are a culmination of American space policy to enable commercialization</w:t>
      </w:r>
      <w:r w:rsidRPr="00C83227">
        <w:rPr>
          <w:rFonts w:asciiTheme="majorHAnsi" w:hAnsiTheme="majorHAnsi" w:cstheme="majorHAnsi"/>
          <w:color w:val="000000" w:themeColor="text1"/>
          <w:highlight w:val="green"/>
          <w:u w:val="single"/>
        </w:rPr>
        <w:t xml:space="preserve"> </w:t>
      </w:r>
      <w:r w:rsidRPr="00C83227">
        <w:rPr>
          <w:rFonts w:asciiTheme="majorHAnsi" w:hAnsiTheme="majorHAnsi" w:cstheme="majorHAnsi"/>
          <w:color w:val="000000" w:themeColor="text1"/>
          <w:u w:val="single"/>
        </w:rPr>
        <w:t>of outer space.</w:t>
      </w:r>
      <w:r w:rsidRPr="00C83227">
        <w:rPr>
          <w:rFonts w:asciiTheme="majorHAnsi" w:hAnsiTheme="majorHAnsi" w:cstheme="majorHAnsi"/>
          <w:color w:val="000000" w:themeColor="text1"/>
          <w:sz w:val="14"/>
        </w:rPr>
        <w:t xml:space="preserve"> However, they pose a variety of problems. To start, any future agreements under </w:t>
      </w:r>
      <w:r w:rsidRPr="00C83227">
        <w:rPr>
          <w:rFonts w:asciiTheme="majorHAnsi" w:hAnsiTheme="majorHAnsi" w:cstheme="majorHAnsi"/>
          <w:color w:val="000000" w:themeColor="text1"/>
          <w:u w:val="single"/>
        </w:rPr>
        <w:t xml:space="preserve">the accords </w:t>
      </w:r>
      <w:r w:rsidRPr="00C83227">
        <w:rPr>
          <w:rFonts w:asciiTheme="majorHAnsi" w:hAnsiTheme="majorHAnsi" w:cstheme="majorHAnsi"/>
          <w:b/>
          <w:bCs/>
          <w:color w:val="000000" w:themeColor="text1"/>
          <w:highlight w:val="green"/>
          <w:u w:val="single"/>
        </w:rPr>
        <w:t>may violate</w:t>
      </w:r>
      <w:r w:rsidRPr="00C83227">
        <w:rPr>
          <w:rFonts w:asciiTheme="majorHAnsi" w:hAnsiTheme="majorHAnsi" w:cstheme="majorHAnsi"/>
          <w:color w:val="000000" w:themeColor="text1"/>
          <w:highlight w:val="green"/>
          <w:u w:val="single"/>
        </w:rPr>
        <w:t xml:space="preserve"> </w:t>
      </w:r>
      <w:r w:rsidRPr="00C83227">
        <w:rPr>
          <w:rFonts w:asciiTheme="majorHAnsi" w:hAnsiTheme="majorHAnsi" w:cstheme="majorHAnsi"/>
          <w:color w:val="000000" w:themeColor="text1"/>
          <w:u w:val="single"/>
        </w:rPr>
        <w:t xml:space="preserve">international law – both </w:t>
      </w:r>
      <w:r w:rsidRPr="00C83227">
        <w:rPr>
          <w:rFonts w:asciiTheme="majorHAnsi" w:hAnsiTheme="majorHAnsi" w:cstheme="majorHAnsi"/>
          <w:b/>
          <w:bCs/>
          <w:color w:val="000000" w:themeColor="text1"/>
          <w:highlight w:val="green"/>
          <w:u w:val="single"/>
        </w:rPr>
        <w:t>the OST</w:t>
      </w:r>
      <w:r w:rsidRPr="00C83227">
        <w:rPr>
          <w:rFonts w:asciiTheme="majorHAnsi" w:hAnsiTheme="majorHAnsi" w:cstheme="majorHAnsi"/>
          <w:color w:val="000000" w:themeColor="text1"/>
          <w:highlight w:val="green"/>
          <w:u w:val="single"/>
        </w:rPr>
        <w:t xml:space="preserve"> </w:t>
      </w:r>
      <w:r w:rsidRPr="00C83227">
        <w:rPr>
          <w:rFonts w:asciiTheme="majorHAnsi" w:hAnsiTheme="majorHAnsi" w:cstheme="majorHAnsi"/>
          <w:color w:val="000000" w:themeColor="text1"/>
          <w:u w:val="single"/>
        </w:rPr>
        <w:t>and the VCLT</w:t>
      </w:r>
      <w:r w:rsidRPr="00C83227">
        <w:rPr>
          <w:rFonts w:asciiTheme="majorHAnsi" w:hAnsiTheme="majorHAnsi" w:cstheme="majorHAnsi"/>
          <w:color w:val="000000" w:themeColor="text1"/>
          <w:sz w:val="14"/>
        </w:rPr>
        <w:t xml:space="preserve">. While the Trump Administration appears willing to ignore this issue, </w:t>
      </w:r>
      <w:r w:rsidRPr="00C83227">
        <w:rPr>
          <w:rFonts w:asciiTheme="majorHAnsi" w:hAnsiTheme="majorHAnsi" w:cstheme="majorHAnsi"/>
          <w:color w:val="000000" w:themeColor="text1"/>
          <w:u w:val="single"/>
        </w:rPr>
        <w:t xml:space="preserve">violating international law </w:t>
      </w:r>
      <w:r w:rsidRPr="00C83227">
        <w:rPr>
          <w:rFonts w:asciiTheme="majorHAnsi" w:hAnsiTheme="majorHAnsi" w:cstheme="majorHAnsi"/>
          <w:b/>
          <w:bCs/>
          <w:color w:val="000000" w:themeColor="text1"/>
          <w:highlight w:val="green"/>
          <w:u w:val="single"/>
        </w:rPr>
        <w:t>is a dangerous precedent and should be avoided</w:t>
      </w:r>
      <w:r w:rsidRPr="00C83227">
        <w:rPr>
          <w:rFonts w:asciiTheme="majorHAnsi" w:hAnsiTheme="majorHAnsi" w:cstheme="majorHAnsi"/>
          <w:color w:val="000000" w:themeColor="text1"/>
          <w:sz w:val="14"/>
        </w:rPr>
        <w:t xml:space="preserve">.118 Further, </w:t>
      </w:r>
      <w:r w:rsidRPr="00C83227">
        <w:rPr>
          <w:rFonts w:asciiTheme="majorHAnsi" w:hAnsiTheme="majorHAnsi" w:cstheme="majorHAnsi"/>
          <w:color w:val="000000" w:themeColor="text1"/>
          <w:u w:val="single"/>
        </w:rPr>
        <w:t xml:space="preserve">the dual nature of all space technology means that </w:t>
      </w:r>
      <w:r w:rsidRPr="00C83227">
        <w:rPr>
          <w:rFonts w:asciiTheme="majorHAnsi" w:hAnsiTheme="majorHAnsi" w:cstheme="majorHAnsi"/>
          <w:b/>
          <w:bCs/>
          <w:color w:val="000000" w:themeColor="text1"/>
          <w:highlight w:val="green"/>
          <w:u w:val="single"/>
        </w:rPr>
        <w:t>any commercial activity in space</w:t>
      </w:r>
      <w:r w:rsidRPr="00C83227">
        <w:rPr>
          <w:rFonts w:asciiTheme="majorHAnsi" w:hAnsiTheme="majorHAnsi" w:cstheme="majorHAnsi"/>
          <w:color w:val="000000" w:themeColor="text1"/>
          <w:highlight w:val="green"/>
          <w:u w:val="single"/>
        </w:rPr>
        <w:t xml:space="preserve"> </w:t>
      </w:r>
      <w:r w:rsidRPr="00C83227">
        <w:rPr>
          <w:rFonts w:asciiTheme="majorHAnsi" w:hAnsiTheme="majorHAnsi" w:cstheme="majorHAnsi"/>
          <w:color w:val="000000" w:themeColor="text1"/>
          <w:u w:val="single"/>
        </w:rPr>
        <w:t xml:space="preserve">that the Artemis Accords enable </w:t>
      </w:r>
      <w:r w:rsidRPr="00C83227">
        <w:rPr>
          <w:rFonts w:asciiTheme="majorHAnsi" w:hAnsiTheme="majorHAnsi" w:cstheme="majorHAnsi"/>
          <w:b/>
          <w:bCs/>
          <w:color w:val="000000" w:themeColor="text1"/>
          <w:highlight w:val="green"/>
          <w:u w:val="single"/>
        </w:rPr>
        <w:t>could</w:t>
      </w:r>
      <w:r w:rsidRPr="00C83227">
        <w:rPr>
          <w:rFonts w:asciiTheme="majorHAnsi" w:hAnsiTheme="majorHAnsi" w:cstheme="majorHAnsi"/>
          <w:color w:val="000000" w:themeColor="text1"/>
          <w:u w:val="single"/>
        </w:rPr>
        <w:t xml:space="preserve"> readily </w:t>
      </w:r>
      <w:r w:rsidRPr="00C83227">
        <w:rPr>
          <w:rFonts w:asciiTheme="majorHAnsi" w:hAnsiTheme="majorHAnsi" w:cstheme="majorHAnsi"/>
          <w:b/>
          <w:bCs/>
          <w:color w:val="000000" w:themeColor="text1"/>
          <w:highlight w:val="green"/>
          <w:u w:val="single"/>
        </w:rPr>
        <w:t>be converted for belligerent purposes</w:t>
      </w:r>
      <w:r w:rsidRPr="00C83227">
        <w:rPr>
          <w:rFonts w:asciiTheme="majorHAnsi" w:hAnsiTheme="majorHAnsi" w:cstheme="majorHAnsi"/>
          <w:color w:val="000000" w:themeColor="text1"/>
          <w:sz w:val="14"/>
        </w:rPr>
        <w:t xml:space="preserve">.119 This would both violate international law and threaten national security. Despite these inherent dangers, </w:t>
      </w:r>
      <w:r w:rsidRPr="00C83227">
        <w:rPr>
          <w:rFonts w:asciiTheme="majorHAnsi" w:hAnsiTheme="majorHAnsi" w:cstheme="majorHAnsi"/>
          <w:color w:val="000000" w:themeColor="text1"/>
          <w:u w:val="single"/>
        </w:rPr>
        <w:t xml:space="preserve">the </w:t>
      </w:r>
      <w:r w:rsidRPr="00C83227">
        <w:rPr>
          <w:rFonts w:asciiTheme="majorHAnsi" w:hAnsiTheme="majorHAnsi" w:cstheme="majorHAnsi"/>
          <w:b/>
          <w:bCs/>
          <w:color w:val="000000" w:themeColor="text1"/>
          <w:highlight w:val="green"/>
          <w:u w:val="single"/>
        </w:rPr>
        <w:t>Trump</w:t>
      </w:r>
      <w:r w:rsidRPr="00C83227">
        <w:rPr>
          <w:rFonts w:asciiTheme="majorHAnsi" w:hAnsiTheme="majorHAnsi" w:cstheme="majorHAnsi"/>
          <w:color w:val="000000" w:themeColor="text1"/>
          <w:u w:val="single"/>
        </w:rPr>
        <w:t xml:space="preserve"> Administration has </w:t>
      </w:r>
      <w:r w:rsidRPr="00C83227">
        <w:rPr>
          <w:rFonts w:asciiTheme="majorHAnsi" w:hAnsiTheme="majorHAnsi" w:cstheme="majorHAnsi"/>
          <w:b/>
          <w:bCs/>
          <w:color w:val="000000" w:themeColor="text1"/>
          <w:highlight w:val="green"/>
          <w:u w:val="single"/>
        </w:rPr>
        <w:t>maintained a bellicose rhetoric</w:t>
      </w:r>
      <w:r w:rsidRPr="00C83227">
        <w:rPr>
          <w:rFonts w:asciiTheme="majorHAnsi" w:hAnsiTheme="majorHAnsi" w:cstheme="majorHAnsi"/>
          <w:color w:val="000000" w:themeColor="text1"/>
          <w:u w:val="single"/>
        </w:rPr>
        <w:t xml:space="preserve"> on its space policy</w:t>
      </w:r>
      <w:r w:rsidRPr="00C83227">
        <w:rPr>
          <w:rFonts w:asciiTheme="majorHAnsi" w:hAnsiTheme="majorHAnsi" w:cstheme="majorHAnsi"/>
          <w:color w:val="000000" w:themeColor="text1"/>
          <w:sz w:val="14"/>
        </w:rPr>
        <w:t xml:space="preserve">.120 Although American technology and investments surpass those of Russia and China, </w:t>
      </w:r>
      <w:r w:rsidRPr="00C83227">
        <w:rPr>
          <w:rFonts w:asciiTheme="majorHAnsi" w:hAnsiTheme="majorHAnsi" w:cstheme="majorHAnsi"/>
          <w:color w:val="000000" w:themeColor="text1"/>
          <w:u w:val="single"/>
        </w:rPr>
        <w:t xml:space="preserve">such rhetoric serves </w:t>
      </w:r>
      <w:r w:rsidRPr="00C83227">
        <w:rPr>
          <w:rFonts w:asciiTheme="majorHAnsi" w:hAnsiTheme="majorHAnsi" w:cstheme="majorHAnsi"/>
          <w:b/>
          <w:bCs/>
          <w:color w:val="000000" w:themeColor="text1"/>
          <w:highlight w:val="green"/>
          <w:u w:val="single"/>
        </w:rPr>
        <w:t>to inflame</w:t>
      </w:r>
      <w:r w:rsidRPr="00C83227">
        <w:rPr>
          <w:rFonts w:asciiTheme="majorHAnsi" w:hAnsiTheme="majorHAnsi" w:cstheme="majorHAnsi"/>
          <w:color w:val="000000" w:themeColor="text1"/>
          <w:highlight w:val="green"/>
          <w:u w:val="single"/>
        </w:rPr>
        <w:t xml:space="preserve"> </w:t>
      </w:r>
      <w:r w:rsidRPr="00C83227">
        <w:rPr>
          <w:rFonts w:asciiTheme="majorHAnsi" w:hAnsiTheme="majorHAnsi" w:cstheme="majorHAnsi"/>
          <w:color w:val="000000" w:themeColor="text1"/>
          <w:u w:val="single"/>
        </w:rPr>
        <w:t xml:space="preserve">already </w:t>
      </w:r>
      <w:r w:rsidRPr="00C83227">
        <w:rPr>
          <w:rFonts w:asciiTheme="majorHAnsi" w:hAnsiTheme="majorHAnsi" w:cstheme="majorHAnsi"/>
          <w:b/>
          <w:bCs/>
          <w:color w:val="000000" w:themeColor="text1"/>
          <w:highlight w:val="green"/>
          <w:u w:val="single"/>
        </w:rPr>
        <w:t>tense relations.</w:t>
      </w:r>
      <w:r w:rsidRPr="00C83227">
        <w:rPr>
          <w:rFonts w:asciiTheme="majorHAnsi" w:hAnsiTheme="majorHAnsi" w:cstheme="majorHAnsi"/>
          <w:color w:val="000000" w:themeColor="text1"/>
          <w:highlight w:val="green"/>
          <w:u w:val="single"/>
        </w:rPr>
        <w:t xml:space="preserve"> </w:t>
      </w:r>
      <w:r w:rsidRPr="00C83227">
        <w:rPr>
          <w:rFonts w:asciiTheme="majorHAnsi" w:hAnsiTheme="majorHAnsi" w:cstheme="majorHAnsi"/>
          <w:b/>
          <w:bCs/>
          <w:color w:val="000000" w:themeColor="text1"/>
          <w:highlight w:val="green"/>
          <w:u w:val="single"/>
        </w:rPr>
        <w:t>Russia and China are</w:t>
      </w:r>
      <w:r w:rsidRPr="00C83227">
        <w:rPr>
          <w:rFonts w:asciiTheme="majorHAnsi" w:hAnsiTheme="majorHAnsi" w:cstheme="majorHAnsi"/>
          <w:color w:val="000000" w:themeColor="text1"/>
          <w:highlight w:val="green"/>
          <w:u w:val="single"/>
        </w:rPr>
        <w:t xml:space="preserve"> </w:t>
      </w:r>
      <w:r w:rsidRPr="00C83227">
        <w:rPr>
          <w:rFonts w:asciiTheme="majorHAnsi" w:hAnsiTheme="majorHAnsi" w:cstheme="majorHAnsi"/>
          <w:color w:val="000000" w:themeColor="text1"/>
          <w:u w:val="single"/>
        </w:rPr>
        <w:t xml:space="preserve">each </w:t>
      </w:r>
      <w:r w:rsidRPr="00C83227">
        <w:rPr>
          <w:rFonts w:asciiTheme="majorHAnsi" w:hAnsiTheme="majorHAnsi" w:cstheme="majorHAnsi"/>
          <w:b/>
          <w:bCs/>
          <w:color w:val="000000" w:themeColor="text1"/>
          <w:highlight w:val="green"/>
          <w:u w:val="single"/>
        </w:rPr>
        <w:t>pursuing</w:t>
      </w:r>
      <w:r w:rsidRPr="00C83227">
        <w:rPr>
          <w:rFonts w:asciiTheme="majorHAnsi" w:hAnsiTheme="majorHAnsi" w:cstheme="majorHAnsi"/>
          <w:color w:val="000000" w:themeColor="text1"/>
          <w:u w:val="single"/>
        </w:rPr>
        <w:t xml:space="preserve"> their own space </w:t>
      </w:r>
      <w:r w:rsidRPr="00C83227">
        <w:rPr>
          <w:rFonts w:asciiTheme="majorHAnsi" w:hAnsiTheme="majorHAnsi" w:cstheme="majorHAnsi"/>
          <w:b/>
          <w:bCs/>
          <w:color w:val="000000" w:themeColor="text1"/>
          <w:highlight w:val="green"/>
          <w:u w:val="single"/>
        </w:rPr>
        <w:t>programs which threaten national security</w:t>
      </w:r>
      <w:r w:rsidRPr="00C83227">
        <w:rPr>
          <w:rFonts w:asciiTheme="majorHAnsi" w:hAnsiTheme="majorHAnsi" w:cstheme="majorHAnsi"/>
          <w:color w:val="000000" w:themeColor="text1"/>
          <w:u w:val="single"/>
        </w:rPr>
        <w:t xml:space="preserve"> interests</w:t>
      </w:r>
      <w:r w:rsidRPr="00C83227">
        <w:rPr>
          <w:rFonts w:asciiTheme="majorHAnsi" w:hAnsiTheme="majorHAnsi" w:cstheme="majorHAnsi"/>
          <w:color w:val="000000" w:themeColor="text1"/>
          <w:sz w:val="14"/>
        </w:rPr>
        <w:t xml:space="preserve">, but the United States has engaged neither in Artemis Accords diplomacy.121 A. Violations of International Law? </w:t>
      </w:r>
      <w:r w:rsidRPr="00C83227">
        <w:rPr>
          <w:rFonts w:asciiTheme="majorHAnsi" w:hAnsiTheme="majorHAnsi" w:cstheme="majorHAnsi"/>
          <w:b/>
          <w:bCs/>
          <w:color w:val="000000" w:themeColor="text1"/>
          <w:highlight w:val="green"/>
          <w:u w:val="single"/>
        </w:rPr>
        <w:t>At best</w:t>
      </w:r>
      <w:r w:rsidRPr="00C83227">
        <w:rPr>
          <w:rFonts w:asciiTheme="majorHAnsi" w:hAnsiTheme="majorHAnsi" w:cstheme="majorHAnsi"/>
          <w:color w:val="000000" w:themeColor="text1"/>
          <w:u w:val="single"/>
        </w:rPr>
        <w:t xml:space="preserve">, future Artemis Accords agreements </w:t>
      </w:r>
      <w:r w:rsidRPr="00C83227">
        <w:rPr>
          <w:rFonts w:asciiTheme="majorHAnsi" w:hAnsiTheme="majorHAnsi" w:cstheme="majorHAnsi"/>
          <w:b/>
          <w:bCs/>
          <w:color w:val="000000" w:themeColor="text1"/>
          <w:highlight w:val="green"/>
          <w:u w:val="single"/>
        </w:rPr>
        <w:t>exist in a gray area</w:t>
      </w:r>
      <w:r w:rsidRPr="00C83227">
        <w:rPr>
          <w:rFonts w:asciiTheme="majorHAnsi" w:hAnsiTheme="majorHAnsi" w:cstheme="majorHAnsi"/>
          <w:color w:val="000000" w:themeColor="text1"/>
          <w:highlight w:val="green"/>
          <w:u w:val="single"/>
        </w:rPr>
        <w:t xml:space="preserve"> </w:t>
      </w:r>
      <w:r w:rsidRPr="00C83227">
        <w:rPr>
          <w:rFonts w:asciiTheme="majorHAnsi" w:hAnsiTheme="majorHAnsi" w:cstheme="majorHAnsi"/>
          <w:color w:val="000000" w:themeColor="text1"/>
          <w:u w:val="single"/>
        </w:rPr>
        <w:t>of international law. After all, the Moon Treaty failed to update and clarify the gaps in the OST on space exploration and resource exploitation by non-state actors</w:t>
      </w:r>
      <w:r w:rsidRPr="00C83227">
        <w:rPr>
          <w:rFonts w:asciiTheme="majorHAnsi" w:hAnsiTheme="majorHAnsi" w:cstheme="majorHAnsi"/>
          <w:color w:val="000000" w:themeColor="text1"/>
          <w:sz w:val="14"/>
        </w:rPr>
        <w:t xml:space="preserve">. The Space Act and the Artemis Accords together represent American state practice and </w:t>
      </w:r>
      <w:proofErr w:type="spellStart"/>
      <w:r w:rsidRPr="00C83227">
        <w:rPr>
          <w:rFonts w:asciiTheme="majorHAnsi" w:hAnsiTheme="majorHAnsi" w:cstheme="majorHAnsi"/>
          <w:color w:val="000000" w:themeColor="text1"/>
          <w:sz w:val="14"/>
        </w:rPr>
        <w:t>opinio</w:t>
      </w:r>
      <w:proofErr w:type="spellEnd"/>
      <w:r w:rsidRPr="00C83227">
        <w:rPr>
          <w:rFonts w:asciiTheme="majorHAnsi" w:hAnsiTheme="majorHAnsi" w:cstheme="majorHAnsi"/>
          <w:color w:val="000000" w:themeColor="text1"/>
          <w:sz w:val="14"/>
        </w:rPr>
        <w:t xml:space="preserve"> juris as to the meaning of the OST. At worst, the Trump Administration would be blatantly and knowingly violating international law, in particular the ban on national appropriation. Certainly, </w:t>
      </w:r>
      <w:r w:rsidRPr="00C83227">
        <w:rPr>
          <w:rFonts w:asciiTheme="majorHAnsi" w:hAnsiTheme="majorHAnsi" w:cstheme="majorHAnsi"/>
          <w:color w:val="000000" w:themeColor="text1"/>
          <w:u w:val="single"/>
        </w:rPr>
        <w:t xml:space="preserve">the Artemis Accords </w:t>
      </w:r>
      <w:r w:rsidRPr="00C83227">
        <w:rPr>
          <w:rFonts w:asciiTheme="majorHAnsi" w:hAnsiTheme="majorHAnsi" w:cstheme="majorHAnsi"/>
          <w:b/>
          <w:bCs/>
          <w:color w:val="000000" w:themeColor="text1"/>
          <w:highlight w:val="green"/>
          <w:u w:val="single"/>
        </w:rPr>
        <w:t>signal a willingness to push i</w:t>
      </w:r>
      <w:r w:rsidRPr="00C83227">
        <w:rPr>
          <w:rFonts w:asciiTheme="majorHAnsi" w:hAnsiTheme="majorHAnsi" w:cstheme="majorHAnsi"/>
          <w:color w:val="000000" w:themeColor="text1"/>
          <w:u w:val="single"/>
        </w:rPr>
        <w:t xml:space="preserve">nternational </w:t>
      </w:r>
      <w:r w:rsidRPr="00C83227">
        <w:rPr>
          <w:rFonts w:asciiTheme="majorHAnsi" w:hAnsiTheme="majorHAnsi" w:cstheme="majorHAnsi"/>
          <w:b/>
          <w:bCs/>
          <w:color w:val="000000" w:themeColor="text1"/>
          <w:highlight w:val="green"/>
          <w:u w:val="single"/>
        </w:rPr>
        <w:t>law to the limit</w:t>
      </w:r>
      <w:r w:rsidRPr="00C83227">
        <w:rPr>
          <w:rFonts w:asciiTheme="majorHAnsi" w:hAnsiTheme="majorHAnsi" w:cstheme="majorHAnsi"/>
          <w:color w:val="000000" w:themeColor="text1"/>
          <w:u w:val="single"/>
        </w:rPr>
        <w:t>, if not to step over the line. In addition to potentially violating the OST</w:t>
      </w:r>
      <w:r w:rsidRPr="00C83227">
        <w:rPr>
          <w:rFonts w:asciiTheme="majorHAnsi" w:hAnsiTheme="majorHAnsi" w:cstheme="majorHAnsi"/>
          <w:color w:val="000000" w:themeColor="text1"/>
          <w:sz w:val="14"/>
        </w:rPr>
        <w:t>, the Artemis Accords may also violate the VCLT. Though the United States has not ratified the VCLT, the “treaty on treaties” is customary international law and thus binding on all states. Article 41 of the VCLT permits two or more parties to a treaty to make bilateral, inter-se agreements or to modify a treaty among themselves.122 Yet, if these side deals are “incompatible with the effective execution of the object and purpose of the treaty as a whole” then the VCLT forbids them.123 NASA made clear that bilateral Artemis Accords agreements with other nations will be “grounded in the Outer Space Treaty” and that resource utilization will be conducted under the “auspices of the Outer Space Treaty.”124 Therefore</w:t>
      </w:r>
      <w:r w:rsidRPr="00C83227">
        <w:rPr>
          <w:rFonts w:asciiTheme="majorHAnsi" w:hAnsiTheme="majorHAnsi" w:cstheme="majorHAnsi"/>
          <w:color w:val="000000" w:themeColor="text1"/>
          <w:u w:val="single"/>
        </w:rPr>
        <w:t xml:space="preserve">, the United States appears ready to create bilateral, inter-se agreements every time it signs an Artemis Accords agreement. </w:t>
      </w:r>
      <w:r w:rsidRPr="00C83227">
        <w:rPr>
          <w:rFonts w:asciiTheme="majorHAnsi" w:hAnsiTheme="majorHAnsi" w:cstheme="majorHAnsi"/>
          <w:b/>
          <w:bCs/>
          <w:color w:val="000000" w:themeColor="text1"/>
          <w:highlight w:val="green"/>
          <w:u w:val="single"/>
        </w:rPr>
        <w:t>Because Article II</w:t>
      </w:r>
      <w:r w:rsidRPr="00C83227">
        <w:rPr>
          <w:rFonts w:asciiTheme="majorHAnsi" w:hAnsiTheme="majorHAnsi" w:cstheme="majorHAnsi"/>
          <w:color w:val="000000" w:themeColor="text1"/>
          <w:highlight w:val="green"/>
          <w:u w:val="single"/>
        </w:rPr>
        <w:t xml:space="preserve"> </w:t>
      </w:r>
      <w:r w:rsidRPr="00C83227">
        <w:rPr>
          <w:rFonts w:asciiTheme="majorHAnsi" w:hAnsiTheme="majorHAnsi" w:cstheme="majorHAnsi"/>
          <w:color w:val="000000" w:themeColor="text1"/>
          <w:u w:val="single"/>
        </w:rPr>
        <w:t xml:space="preserve">of the OST clearly </w:t>
      </w:r>
      <w:r w:rsidRPr="00C83227">
        <w:rPr>
          <w:rFonts w:asciiTheme="majorHAnsi" w:hAnsiTheme="majorHAnsi" w:cstheme="majorHAnsi"/>
          <w:b/>
          <w:bCs/>
          <w:color w:val="000000" w:themeColor="text1"/>
          <w:highlight w:val="green"/>
          <w:u w:val="single"/>
        </w:rPr>
        <w:t>bans national appropriation, licensing non-state actors</w:t>
      </w:r>
      <w:r w:rsidRPr="00C83227">
        <w:rPr>
          <w:rFonts w:asciiTheme="majorHAnsi" w:hAnsiTheme="majorHAnsi" w:cstheme="majorHAnsi"/>
          <w:color w:val="000000" w:themeColor="text1"/>
          <w:u w:val="single"/>
        </w:rPr>
        <w:t xml:space="preserve"> to create mining colonies on the Moon in safety zones </w:t>
      </w:r>
      <w:r w:rsidRPr="00C83227">
        <w:rPr>
          <w:rFonts w:asciiTheme="majorHAnsi" w:hAnsiTheme="majorHAnsi" w:cstheme="majorHAnsi"/>
          <w:b/>
          <w:bCs/>
          <w:color w:val="000000" w:themeColor="text1"/>
          <w:highlight w:val="green"/>
          <w:u w:val="single"/>
        </w:rPr>
        <w:t>verges on appropriation</w:t>
      </w:r>
      <w:r w:rsidRPr="00C83227">
        <w:rPr>
          <w:rFonts w:asciiTheme="majorHAnsi" w:hAnsiTheme="majorHAnsi" w:cstheme="majorHAnsi"/>
          <w:color w:val="000000" w:themeColor="text1"/>
          <w:u w:val="single"/>
        </w:rPr>
        <w:t>, especially when coupled with Article VI’s responsibility clause based on national activity.</w:t>
      </w:r>
      <w:r w:rsidRPr="00C83227">
        <w:rPr>
          <w:rFonts w:asciiTheme="majorHAnsi" w:hAnsiTheme="majorHAnsi" w:cstheme="majorHAnsi"/>
          <w:color w:val="000000" w:themeColor="text1"/>
          <w:sz w:val="14"/>
        </w:rPr>
        <w:t xml:space="preserve">125 Overall, the Administration advances on very uneven legal footing, which is further </w:t>
      </w:r>
      <w:r w:rsidRPr="00C83227">
        <w:rPr>
          <w:rFonts w:asciiTheme="majorHAnsi" w:hAnsiTheme="majorHAnsi" w:cstheme="majorHAnsi"/>
          <w:b/>
          <w:bCs/>
          <w:color w:val="000000" w:themeColor="text1"/>
          <w:highlight w:val="green"/>
          <w:u w:val="single"/>
        </w:rPr>
        <w:t>compounded by</w:t>
      </w:r>
      <w:r w:rsidRPr="00C83227">
        <w:rPr>
          <w:rFonts w:asciiTheme="majorHAnsi" w:hAnsiTheme="majorHAnsi" w:cstheme="majorHAnsi"/>
          <w:color w:val="000000" w:themeColor="text1"/>
          <w:u w:val="single"/>
        </w:rPr>
        <w:t xml:space="preserve"> the fact that </w:t>
      </w:r>
      <w:r w:rsidRPr="00C83227">
        <w:rPr>
          <w:rFonts w:asciiTheme="majorHAnsi" w:hAnsiTheme="majorHAnsi" w:cstheme="majorHAnsi"/>
          <w:b/>
          <w:bCs/>
          <w:color w:val="000000" w:themeColor="text1"/>
          <w:highlight w:val="green"/>
          <w:u w:val="single"/>
        </w:rPr>
        <w:t>space tech</w:t>
      </w:r>
      <w:r w:rsidRPr="00C83227">
        <w:rPr>
          <w:rFonts w:asciiTheme="majorHAnsi" w:hAnsiTheme="majorHAnsi" w:cstheme="majorHAnsi"/>
          <w:color w:val="000000" w:themeColor="text1"/>
          <w:u w:val="single"/>
        </w:rPr>
        <w:t xml:space="preserve">nologies </w:t>
      </w:r>
      <w:r w:rsidRPr="00C83227">
        <w:rPr>
          <w:rFonts w:asciiTheme="majorHAnsi" w:hAnsiTheme="majorHAnsi" w:cstheme="majorHAnsi"/>
          <w:b/>
          <w:bCs/>
          <w:color w:val="000000" w:themeColor="text1"/>
          <w:highlight w:val="green"/>
          <w:u w:val="single"/>
        </w:rPr>
        <w:t>are</w:t>
      </w:r>
      <w:r w:rsidRPr="00C83227">
        <w:rPr>
          <w:rFonts w:asciiTheme="majorHAnsi" w:hAnsiTheme="majorHAnsi" w:cstheme="majorHAnsi"/>
          <w:color w:val="000000" w:themeColor="text1"/>
          <w:u w:val="single"/>
        </w:rPr>
        <w:t xml:space="preserve"> inherently </w:t>
      </w:r>
      <w:r w:rsidRPr="00C83227">
        <w:rPr>
          <w:rFonts w:asciiTheme="majorHAnsi" w:hAnsiTheme="majorHAnsi" w:cstheme="majorHAnsi"/>
          <w:b/>
          <w:bCs/>
          <w:color w:val="000000" w:themeColor="text1"/>
          <w:highlight w:val="green"/>
          <w:u w:val="single"/>
        </w:rPr>
        <w:t>dual purpose</w:t>
      </w:r>
      <w:r w:rsidRPr="00C83227">
        <w:rPr>
          <w:rFonts w:asciiTheme="majorHAnsi" w:hAnsiTheme="majorHAnsi" w:cstheme="majorHAnsi"/>
          <w:color w:val="000000" w:themeColor="text1"/>
          <w:u w:val="single"/>
        </w:rPr>
        <w:t>.</w:t>
      </w:r>
      <w:r w:rsidRPr="00C83227">
        <w:rPr>
          <w:rFonts w:asciiTheme="majorHAnsi" w:hAnsiTheme="majorHAnsi" w:cstheme="majorHAnsi"/>
          <w:color w:val="000000" w:themeColor="text1"/>
          <w:sz w:val="14"/>
        </w:rPr>
        <w:t xml:space="preserve"> B. Dual Purpose Any technology – from rocketry, to satellites, to mining equipment – introduced into space is inherently dual purpose. </w:t>
      </w:r>
      <w:r w:rsidRPr="00C83227">
        <w:rPr>
          <w:rFonts w:asciiTheme="majorHAnsi" w:hAnsiTheme="majorHAnsi" w:cstheme="majorHAnsi"/>
          <w:color w:val="000000" w:themeColor="text1"/>
          <w:u w:val="single"/>
        </w:rPr>
        <w:t>That is, it may readily be converted to military uses</w:t>
      </w:r>
      <w:r w:rsidRPr="00C83227">
        <w:rPr>
          <w:rFonts w:asciiTheme="majorHAnsi" w:hAnsiTheme="majorHAnsi" w:cstheme="majorHAnsi"/>
          <w:color w:val="000000" w:themeColor="text1"/>
          <w:sz w:val="14"/>
        </w:rPr>
        <w:t xml:space="preserve">. The OST makes clear that nuclear weapons are prohibited in space. It also completely demilitarizes the Moon, under Article IV.126 </w:t>
      </w:r>
      <w:r w:rsidRPr="00C83227">
        <w:rPr>
          <w:rFonts w:asciiTheme="majorHAnsi" w:hAnsiTheme="majorHAnsi" w:cstheme="majorHAnsi"/>
          <w:color w:val="000000" w:themeColor="text1"/>
          <w:u w:val="single"/>
        </w:rPr>
        <w:t xml:space="preserve">However, military </w:t>
      </w:r>
      <w:r w:rsidRPr="00C83227">
        <w:rPr>
          <w:rFonts w:asciiTheme="majorHAnsi" w:hAnsiTheme="majorHAnsi" w:cstheme="majorHAnsi"/>
          <w:b/>
          <w:bCs/>
          <w:color w:val="000000" w:themeColor="text1"/>
          <w:u w:val="single"/>
        </w:rPr>
        <w:t>personal may</w:t>
      </w:r>
      <w:r w:rsidRPr="00C83227">
        <w:rPr>
          <w:rFonts w:asciiTheme="majorHAnsi" w:hAnsiTheme="majorHAnsi" w:cstheme="majorHAnsi"/>
          <w:color w:val="000000" w:themeColor="text1"/>
          <w:u w:val="single"/>
        </w:rPr>
        <w:t xml:space="preserve"> </w:t>
      </w:r>
      <w:r w:rsidRPr="00C83227">
        <w:rPr>
          <w:rFonts w:asciiTheme="majorHAnsi" w:hAnsiTheme="majorHAnsi" w:cstheme="majorHAnsi"/>
          <w:b/>
          <w:bCs/>
          <w:color w:val="000000" w:themeColor="text1"/>
          <w:u w:val="single"/>
        </w:rPr>
        <w:t>participate in</w:t>
      </w:r>
      <w:r w:rsidRPr="00C83227">
        <w:rPr>
          <w:rFonts w:asciiTheme="majorHAnsi" w:hAnsiTheme="majorHAnsi" w:cstheme="majorHAnsi"/>
          <w:color w:val="000000" w:themeColor="text1"/>
          <w:u w:val="single"/>
        </w:rPr>
        <w:t xml:space="preserve"> scientific research or other peaceful purposes – i.e., </w:t>
      </w:r>
      <w:r w:rsidRPr="00C83227">
        <w:rPr>
          <w:rFonts w:asciiTheme="majorHAnsi" w:hAnsiTheme="majorHAnsi" w:cstheme="majorHAnsi"/>
          <w:b/>
          <w:bCs/>
          <w:color w:val="000000" w:themeColor="text1"/>
          <w:u w:val="single"/>
        </w:rPr>
        <w:t>commercial ones</w:t>
      </w:r>
      <w:r w:rsidRPr="00C83227">
        <w:rPr>
          <w:rFonts w:asciiTheme="majorHAnsi" w:hAnsiTheme="majorHAnsi" w:cstheme="majorHAnsi"/>
          <w:color w:val="000000" w:themeColor="text1"/>
          <w:sz w:val="14"/>
        </w:rPr>
        <w:t xml:space="preserve">.127 Hence, from a national security standpoint it would be legal for other rival nations, namely Russia and China, to create lunar bases or asteroid mines. But </w:t>
      </w:r>
      <w:r w:rsidRPr="00C83227">
        <w:rPr>
          <w:rFonts w:asciiTheme="majorHAnsi" w:hAnsiTheme="majorHAnsi" w:cstheme="majorHAnsi"/>
          <w:b/>
          <w:bCs/>
          <w:color w:val="000000" w:themeColor="text1"/>
          <w:highlight w:val="green"/>
          <w:u w:val="single"/>
        </w:rPr>
        <w:t>should conflict arise, such tech</w:t>
      </w:r>
      <w:r w:rsidRPr="00C83227">
        <w:rPr>
          <w:rFonts w:asciiTheme="majorHAnsi" w:hAnsiTheme="majorHAnsi" w:cstheme="majorHAnsi"/>
          <w:color w:val="000000" w:themeColor="text1"/>
          <w:u w:val="single"/>
        </w:rPr>
        <w:t xml:space="preserve">nology and infrastructure could readily </w:t>
      </w:r>
      <w:r w:rsidRPr="00C83227">
        <w:rPr>
          <w:rFonts w:asciiTheme="majorHAnsi" w:hAnsiTheme="majorHAnsi" w:cstheme="majorHAnsi"/>
          <w:b/>
          <w:bCs/>
          <w:color w:val="000000" w:themeColor="text1"/>
          <w:highlight w:val="green"/>
          <w:u w:val="single"/>
        </w:rPr>
        <w:t>be turned hostile</w:t>
      </w:r>
      <w:r w:rsidRPr="00C83227">
        <w:rPr>
          <w:rFonts w:asciiTheme="majorHAnsi" w:hAnsiTheme="majorHAnsi" w:cstheme="majorHAnsi"/>
          <w:color w:val="000000" w:themeColor="text1"/>
          <w:highlight w:val="green"/>
          <w:u w:val="single"/>
        </w:rPr>
        <w:t xml:space="preserve"> </w:t>
      </w:r>
      <w:r w:rsidRPr="00C83227">
        <w:rPr>
          <w:rFonts w:asciiTheme="majorHAnsi" w:hAnsiTheme="majorHAnsi" w:cstheme="majorHAnsi"/>
          <w:color w:val="000000" w:themeColor="text1"/>
          <w:u w:val="single"/>
        </w:rPr>
        <w:t xml:space="preserve">and harnessed against American infrastructure in space. </w:t>
      </w:r>
      <w:r w:rsidRPr="00C83227">
        <w:rPr>
          <w:rFonts w:asciiTheme="majorHAnsi" w:hAnsiTheme="majorHAnsi" w:cstheme="majorHAnsi"/>
          <w:b/>
          <w:bCs/>
          <w:color w:val="000000" w:themeColor="text1"/>
          <w:highlight w:val="green"/>
          <w:u w:val="single"/>
        </w:rPr>
        <w:t>This is troubling because for</w:t>
      </w:r>
      <w:r w:rsidRPr="00C83227">
        <w:rPr>
          <w:rFonts w:asciiTheme="majorHAnsi" w:hAnsiTheme="majorHAnsi" w:cstheme="majorHAnsi"/>
          <w:color w:val="000000" w:themeColor="text1"/>
          <w:highlight w:val="green"/>
          <w:u w:val="single"/>
        </w:rPr>
        <w:t xml:space="preserve"> </w:t>
      </w:r>
      <w:r w:rsidRPr="00C83227">
        <w:rPr>
          <w:rFonts w:asciiTheme="majorHAnsi" w:hAnsiTheme="majorHAnsi" w:cstheme="majorHAnsi"/>
          <w:color w:val="000000" w:themeColor="text1"/>
          <w:u w:val="single"/>
        </w:rPr>
        <w:t xml:space="preserve">a country like </w:t>
      </w:r>
      <w:r w:rsidRPr="00C83227">
        <w:rPr>
          <w:rFonts w:asciiTheme="majorHAnsi" w:hAnsiTheme="majorHAnsi" w:cstheme="majorHAnsi"/>
          <w:b/>
          <w:bCs/>
          <w:color w:val="000000" w:themeColor="text1"/>
          <w:highlight w:val="green"/>
          <w:u w:val="single"/>
        </w:rPr>
        <w:t>China there is no</w:t>
      </w:r>
      <w:r w:rsidRPr="00C83227">
        <w:rPr>
          <w:rFonts w:asciiTheme="majorHAnsi" w:hAnsiTheme="majorHAnsi" w:cstheme="majorHAnsi"/>
          <w:color w:val="000000" w:themeColor="text1"/>
          <w:u w:val="single"/>
        </w:rPr>
        <w:t xml:space="preserve"> obvious </w:t>
      </w:r>
      <w:r w:rsidRPr="00C83227">
        <w:rPr>
          <w:rFonts w:asciiTheme="majorHAnsi" w:hAnsiTheme="majorHAnsi" w:cstheme="majorHAnsi"/>
          <w:b/>
          <w:bCs/>
          <w:color w:val="000000" w:themeColor="text1"/>
          <w:highlight w:val="green"/>
          <w:u w:val="single"/>
        </w:rPr>
        <w:t>distinction between public and private</w:t>
      </w:r>
      <w:r w:rsidRPr="00C83227">
        <w:rPr>
          <w:rFonts w:asciiTheme="majorHAnsi" w:hAnsiTheme="majorHAnsi" w:cstheme="majorHAnsi"/>
          <w:color w:val="000000" w:themeColor="text1"/>
          <w:highlight w:val="green"/>
          <w:u w:val="single"/>
        </w:rPr>
        <w:t xml:space="preserve"> </w:t>
      </w:r>
      <w:r w:rsidRPr="00C83227">
        <w:rPr>
          <w:rFonts w:asciiTheme="majorHAnsi" w:hAnsiTheme="majorHAnsi" w:cstheme="majorHAnsi"/>
          <w:color w:val="000000" w:themeColor="text1"/>
          <w:u w:val="single"/>
        </w:rPr>
        <w:t>industry</w:t>
      </w:r>
      <w:r w:rsidRPr="00C83227">
        <w:rPr>
          <w:rFonts w:asciiTheme="majorHAnsi" w:hAnsiTheme="majorHAnsi" w:cstheme="majorHAnsi"/>
          <w:color w:val="000000" w:themeColor="text1"/>
          <w:sz w:val="14"/>
        </w:rPr>
        <w:t>.128 And from China’s perspective, NASA is still teaming up with SpaceX in public-private partnerships and the DoD has many of similar agreements as well. In fact, in its 2020 Defense Space Strategy, the DoD proclaimed its eagerness to “[l]</w:t>
      </w:r>
      <w:proofErr w:type="spellStart"/>
      <w:r w:rsidRPr="00C83227">
        <w:rPr>
          <w:rFonts w:asciiTheme="majorHAnsi" w:hAnsiTheme="majorHAnsi" w:cstheme="majorHAnsi"/>
          <w:color w:val="000000" w:themeColor="text1"/>
          <w:sz w:val="14"/>
        </w:rPr>
        <w:t>everage</w:t>
      </w:r>
      <w:proofErr w:type="spellEnd"/>
      <w:r w:rsidRPr="00C83227">
        <w:rPr>
          <w:rFonts w:asciiTheme="majorHAnsi" w:hAnsiTheme="majorHAnsi" w:cstheme="majorHAnsi"/>
          <w:color w:val="000000" w:themeColor="text1"/>
          <w:sz w:val="14"/>
        </w:rPr>
        <w:t xml:space="preserve"> commercial technological advancements and acquisition processes.”129 </w:t>
      </w:r>
      <w:r w:rsidRPr="00C83227">
        <w:rPr>
          <w:rFonts w:asciiTheme="majorHAnsi" w:hAnsiTheme="majorHAnsi" w:cstheme="majorHAnsi"/>
          <w:color w:val="000000" w:themeColor="text1"/>
          <w:u w:val="single"/>
        </w:rPr>
        <w:t>An incident with Russia highlights the dangers of dual-purpose space technologies.</w:t>
      </w:r>
      <w:r w:rsidRPr="00C83227">
        <w:rPr>
          <w:rFonts w:asciiTheme="majorHAnsi" w:hAnsiTheme="majorHAnsi" w:cstheme="majorHAnsi"/>
          <w:color w:val="000000" w:themeColor="text1"/>
          <w:sz w:val="14"/>
        </w:rPr>
        <w:t xml:space="preserve"> On November 26, 2019, Russia launched what appeared to be a single satellite.130 Eleven days later the single satellite “birthed” a second.131 In mid-January the pair floated near KH-11, a multi-billion- dollar U.S. military reconnaissance satellite. The United States complained to Moscow, which moved the satellites away from KH-11. However, on July 15, 2020, the “birthed” satellite launched a missile into outer space. This is the first time the United States has alleged a space-based anti-satellite missile test.132 </w:t>
      </w:r>
      <w:r w:rsidRPr="00C83227">
        <w:rPr>
          <w:rFonts w:asciiTheme="majorHAnsi" w:hAnsiTheme="majorHAnsi" w:cstheme="majorHAnsi"/>
          <w:color w:val="000000" w:themeColor="text1"/>
          <w:u w:val="single"/>
        </w:rPr>
        <w:t xml:space="preserve">Although Russia claimed that the satellites are peaceful, it proved that even a so-called peaceful satellite could be secretly armed with military capabilities. </w:t>
      </w:r>
      <w:r w:rsidRPr="00C83227">
        <w:rPr>
          <w:rFonts w:asciiTheme="majorHAnsi" w:hAnsiTheme="majorHAnsi" w:cstheme="majorHAnsi"/>
          <w:color w:val="000000" w:themeColor="text1"/>
          <w:sz w:val="14"/>
        </w:rPr>
        <w:t xml:space="preserve">Ironically, in a speech that same day to his counterparts in Brazil, India, China, and South Africa, Dmitry Rogozin, head of Russia’s space program, called for a “space free of weapons of any type, to keep it fit for long-term and sustainable use as it is today.”133 It requires little imagination to envision a Chinese or Russian base on the Moon doubling as a commercial mining post and as a secret military garrison. After all, when the Soviets feared American ICBM superiority and a first-strike capability in the early 1960s they chose to place missiles in Cuba.134 Nowadays, a similar dynamic exists, with the US enjoying a comparable advantage. C. Bellicose American Rhetoric </w:t>
      </w:r>
      <w:proofErr w:type="gramStart"/>
      <w:r w:rsidRPr="00C83227">
        <w:rPr>
          <w:rFonts w:asciiTheme="majorHAnsi" w:hAnsiTheme="majorHAnsi" w:cstheme="majorHAnsi"/>
          <w:color w:val="000000" w:themeColor="text1"/>
          <w:u w:val="single"/>
        </w:rPr>
        <w:t>The</w:t>
      </w:r>
      <w:proofErr w:type="gramEnd"/>
      <w:r w:rsidRPr="00C83227">
        <w:rPr>
          <w:rFonts w:asciiTheme="majorHAnsi" w:hAnsiTheme="majorHAnsi" w:cstheme="majorHAnsi"/>
          <w:color w:val="000000" w:themeColor="text1"/>
          <w:u w:val="single"/>
        </w:rPr>
        <w:t xml:space="preserve"> Trump Administration has provided mixed signals to rivals about American intentions in outer space</w:t>
      </w:r>
      <w:r w:rsidRPr="00C83227">
        <w:rPr>
          <w:rFonts w:asciiTheme="majorHAnsi" w:hAnsiTheme="majorHAnsi" w:cstheme="majorHAnsi"/>
          <w:color w:val="000000" w:themeColor="text1"/>
          <w:sz w:val="14"/>
        </w:rPr>
        <w:t xml:space="preserve">. In 2017, Vice President Mike Pence declared that “America must be as dominant in the heavens as it is on Earth.”135 Citing the fear that Sputnik instilled in Americans, Pence later warned that Russia and China were racing to pass the United States in space technology, especially with respect to the military.136 </w:t>
      </w:r>
      <w:r w:rsidRPr="00C83227">
        <w:rPr>
          <w:rFonts w:asciiTheme="majorHAnsi" w:hAnsiTheme="majorHAnsi" w:cstheme="majorHAnsi"/>
          <w:color w:val="000000" w:themeColor="text1"/>
          <w:u w:val="single"/>
        </w:rPr>
        <w:t>In its 2020 Defense Space Strategy, the DoD pronounced, “China and Russia present the greatest strategic threat due to their development, testing, and deployment of counterspace capabilities and their associated military doctrine for employment in conflict extending to space</w:t>
      </w:r>
      <w:r w:rsidRPr="00C83227">
        <w:rPr>
          <w:rFonts w:asciiTheme="majorHAnsi" w:hAnsiTheme="majorHAnsi" w:cstheme="majorHAnsi"/>
          <w:color w:val="000000" w:themeColor="text1"/>
          <w:sz w:val="14"/>
        </w:rPr>
        <w:t xml:space="preserve">.”137 More modestly, however, Stephen </w:t>
      </w:r>
      <w:proofErr w:type="spellStart"/>
      <w:r w:rsidRPr="00C83227">
        <w:rPr>
          <w:rFonts w:asciiTheme="majorHAnsi" w:hAnsiTheme="majorHAnsi" w:cstheme="majorHAnsi"/>
          <w:color w:val="000000" w:themeColor="text1"/>
          <w:sz w:val="14"/>
        </w:rPr>
        <w:t>Kitay</w:t>
      </w:r>
      <w:proofErr w:type="spellEnd"/>
      <w:r w:rsidRPr="00C83227">
        <w:rPr>
          <w:rFonts w:asciiTheme="majorHAnsi" w:hAnsiTheme="majorHAnsi" w:cstheme="majorHAnsi"/>
          <w:color w:val="000000" w:themeColor="text1"/>
          <w:sz w:val="14"/>
        </w:rPr>
        <w:t xml:space="preserve">, Deputy Assistant Secretary of Defense for Space Policy, made clear that the United States is still superior in space capabilities; however, the gap is rapidly diminishing.138 Still, this rhetoric is somewhat misleading. American public investment in space dwarfs Russian and Chinese investments combined: in 2018, the United States invested $41 billion whereas China invested $5.8 billion, and Russia invested $4.2 billion.139 Moreover, this spending does not account for private investment in space. Unfortunately, this author has been unable to procure aggregate data on total U.S. private investment. However, for reference, Jeff Bezos has claimed he invests $1 billion each year of Amazon stock to finance Blue Origins.140 Elon Musk spent $100 million to found SpaceX in 2002.141 In 2019, the company raised $1.33 billion in three rounds of funding.142 Additionally, SpaceX has estimated its broadband satellite project, </w:t>
      </w:r>
      <w:proofErr w:type="spellStart"/>
      <w:r w:rsidRPr="00C83227">
        <w:rPr>
          <w:rFonts w:asciiTheme="majorHAnsi" w:hAnsiTheme="majorHAnsi" w:cstheme="majorHAnsi"/>
          <w:color w:val="000000" w:themeColor="text1"/>
          <w:sz w:val="14"/>
        </w:rPr>
        <w:t>Starlink</w:t>
      </w:r>
      <w:proofErr w:type="spellEnd"/>
      <w:r w:rsidRPr="00C83227">
        <w:rPr>
          <w:rFonts w:asciiTheme="majorHAnsi" w:hAnsiTheme="majorHAnsi" w:cstheme="majorHAnsi"/>
          <w:color w:val="000000" w:themeColor="text1"/>
          <w:sz w:val="14"/>
        </w:rPr>
        <w:t xml:space="preserve">, will cost at least $10 billion to build and deploy.143 Finally, Bryce Technology reported that start up space ventures raised $5.7 billion in funding in 2019.144 Whatever the total number is, it is quite large and likely in the tens of billions a year. Russia and China simply do not have the same level of private investment. </w:t>
      </w:r>
      <w:r w:rsidRPr="00C83227">
        <w:rPr>
          <w:rFonts w:asciiTheme="majorHAnsi" w:hAnsiTheme="majorHAnsi" w:cstheme="majorHAnsi"/>
          <w:color w:val="000000" w:themeColor="text1"/>
          <w:u w:val="single"/>
        </w:rPr>
        <w:t xml:space="preserve">This is not to say that the Administration is wrong for taking foreign threats in outer space seriously. It should, precisely </w:t>
      </w:r>
      <w:r w:rsidRPr="00C83227">
        <w:rPr>
          <w:rFonts w:asciiTheme="majorHAnsi" w:hAnsiTheme="majorHAnsi" w:cstheme="majorHAnsi"/>
          <w:b/>
          <w:bCs/>
          <w:color w:val="000000" w:themeColor="text1"/>
          <w:highlight w:val="green"/>
          <w:u w:val="single"/>
        </w:rPr>
        <w:t>because the Russians and Chinese take these threats seriously</w:t>
      </w:r>
      <w:r w:rsidRPr="00C83227">
        <w:rPr>
          <w:rFonts w:asciiTheme="majorHAnsi" w:hAnsiTheme="majorHAnsi" w:cstheme="majorHAnsi"/>
          <w:color w:val="000000" w:themeColor="text1"/>
          <w:u w:val="single"/>
        </w:rPr>
        <w:t xml:space="preserve">. The </w:t>
      </w:r>
      <w:r w:rsidRPr="00C83227">
        <w:rPr>
          <w:rFonts w:asciiTheme="majorHAnsi" w:hAnsiTheme="majorHAnsi" w:cstheme="majorHAnsi"/>
          <w:b/>
          <w:bCs/>
          <w:color w:val="000000" w:themeColor="text1"/>
          <w:highlight w:val="green"/>
          <w:u w:val="single"/>
        </w:rPr>
        <w:t>U</w:t>
      </w:r>
      <w:r w:rsidRPr="00C83227">
        <w:rPr>
          <w:rFonts w:asciiTheme="majorHAnsi" w:hAnsiTheme="majorHAnsi" w:cstheme="majorHAnsi"/>
          <w:color w:val="000000" w:themeColor="text1"/>
          <w:u w:val="single"/>
        </w:rPr>
        <w:t xml:space="preserve">nited </w:t>
      </w:r>
      <w:r w:rsidRPr="00C83227">
        <w:rPr>
          <w:rFonts w:asciiTheme="majorHAnsi" w:hAnsiTheme="majorHAnsi" w:cstheme="majorHAnsi"/>
          <w:b/>
          <w:bCs/>
          <w:color w:val="000000" w:themeColor="text1"/>
          <w:highlight w:val="green"/>
          <w:u w:val="single"/>
        </w:rPr>
        <w:t>S</w:t>
      </w:r>
      <w:r w:rsidRPr="00C83227">
        <w:rPr>
          <w:rFonts w:asciiTheme="majorHAnsi" w:hAnsiTheme="majorHAnsi" w:cstheme="majorHAnsi"/>
          <w:color w:val="000000" w:themeColor="text1"/>
          <w:u w:val="single"/>
        </w:rPr>
        <w:t xml:space="preserve">tates </w:t>
      </w:r>
      <w:r w:rsidRPr="00C83227">
        <w:rPr>
          <w:rFonts w:asciiTheme="majorHAnsi" w:hAnsiTheme="majorHAnsi" w:cstheme="majorHAnsi"/>
          <w:b/>
          <w:bCs/>
          <w:color w:val="000000" w:themeColor="text1"/>
          <w:highlight w:val="green"/>
          <w:u w:val="single"/>
        </w:rPr>
        <w:t>should not</w:t>
      </w:r>
      <w:r w:rsidRPr="00C83227">
        <w:rPr>
          <w:rFonts w:asciiTheme="majorHAnsi" w:hAnsiTheme="majorHAnsi" w:cstheme="majorHAnsi"/>
          <w:color w:val="000000" w:themeColor="text1"/>
          <w:u w:val="single"/>
        </w:rPr>
        <w:t xml:space="preserve">, however, </w:t>
      </w:r>
      <w:r w:rsidRPr="00C83227">
        <w:rPr>
          <w:rFonts w:asciiTheme="majorHAnsi" w:hAnsiTheme="majorHAnsi" w:cstheme="majorHAnsi"/>
          <w:b/>
          <w:bCs/>
          <w:color w:val="000000" w:themeColor="text1"/>
          <w:highlight w:val="green"/>
          <w:u w:val="single"/>
        </w:rPr>
        <w:t>start a space race</w:t>
      </w:r>
      <w:r w:rsidRPr="00C83227">
        <w:rPr>
          <w:rFonts w:asciiTheme="majorHAnsi" w:hAnsiTheme="majorHAnsi" w:cstheme="majorHAnsi"/>
          <w:color w:val="000000" w:themeColor="text1"/>
          <w:u w:val="single"/>
        </w:rPr>
        <w:t xml:space="preserve"> when it is already light years ahead of its rivals, </w:t>
      </w:r>
      <w:r w:rsidRPr="00C83227">
        <w:rPr>
          <w:rFonts w:asciiTheme="majorHAnsi" w:hAnsiTheme="majorHAnsi" w:cstheme="majorHAnsi"/>
          <w:b/>
          <w:bCs/>
          <w:color w:val="000000" w:themeColor="text1"/>
          <w:highlight w:val="green"/>
          <w:u w:val="single"/>
        </w:rPr>
        <w:t>as this would</w:t>
      </w:r>
      <w:r w:rsidRPr="00C83227">
        <w:rPr>
          <w:rFonts w:asciiTheme="majorHAnsi" w:hAnsiTheme="majorHAnsi" w:cstheme="majorHAnsi"/>
          <w:color w:val="000000" w:themeColor="text1"/>
          <w:highlight w:val="green"/>
          <w:u w:val="single"/>
        </w:rPr>
        <w:t xml:space="preserve"> </w:t>
      </w:r>
      <w:r w:rsidRPr="00C83227">
        <w:rPr>
          <w:rFonts w:asciiTheme="majorHAnsi" w:hAnsiTheme="majorHAnsi" w:cstheme="majorHAnsi"/>
          <w:color w:val="000000" w:themeColor="text1"/>
          <w:u w:val="single"/>
        </w:rPr>
        <w:t xml:space="preserve">repeat the mistake of the first space race – </w:t>
      </w:r>
      <w:r w:rsidRPr="00C83227">
        <w:rPr>
          <w:rFonts w:asciiTheme="majorHAnsi" w:hAnsiTheme="majorHAnsi" w:cstheme="majorHAnsi"/>
          <w:b/>
          <w:bCs/>
          <w:color w:val="000000" w:themeColor="text1"/>
          <w:highlight w:val="green"/>
          <w:u w:val="single"/>
        </w:rPr>
        <w:t>permit</w:t>
      </w:r>
      <w:r w:rsidRPr="00C83227">
        <w:rPr>
          <w:rFonts w:asciiTheme="majorHAnsi" w:hAnsiTheme="majorHAnsi" w:cstheme="majorHAnsi"/>
          <w:color w:val="000000" w:themeColor="text1"/>
          <w:u w:val="single"/>
        </w:rPr>
        <w:t xml:space="preserve">ting </w:t>
      </w:r>
      <w:r w:rsidRPr="00C83227">
        <w:rPr>
          <w:rFonts w:asciiTheme="majorHAnsi" w:hAnsiTheme="majorHAnsi" w:cstheme="majorHAnsi"/>
          <w:b/>
          <w:bCs/>
          <w:color w:val="000000" w:themeColor="text1"/>
          <w:highlight w:val="green"/>
          <w:u w:val="single"/>
        </w:rPr>
        <w:t>private industry</w:t>
      </w:r>
      <w:r w:rsidRPr="00C83227">
        <w:rPr>
          <w:rFonts w:asciiTheme="majorHAnsi" w:hAnsiTheme="majorHAnsi" w:cstheme="majorHAnsi"/>
          <w:color w:val="000000" w:themeColor="text1"/>
          <w:u w:val="single"/>
        </w:rPr>
        <w:t xml:space="preserve">, which Eisenhower warned against, </w:t>
      </w:r>
      <w:r w:rsidRPr="00C83227">
        <w:rPr>
          <w:rFonts w:asciiTheme="majorHAnsi" w:hAnsiTheme="majorHAnsi" w:cstheme="majorHAnsi"/>
          <w:b/>
          <w:bCs/>
          <w:color w:val="000000" w:themeColor="text1"/>
          <w:highlight w:val="green"/>
          <w:u w:val="single"/>
        </w:rPr>
        <w:t>to dictate</w:t>
      </w:r>
      <w:r w:rsidRPr="00C83227">
        <w:rPr>
          <w:rFonts w:asciiTheme="majorHAnsi" w:hAnsiTheme="majorHAnsi" w:cstheme="majorHAnsi"/>
          <w:color w:val="000000" w:themeColor="text1"/>
          <w:highlight w:val="green"/>
          <w:u w:val="single"/>
        </w:rPr>
        <w:t xml:space="preserve"> </w:t>
      </w:r>
      <w:r w:rsidRPr="00C83227">
        <w:rPr>
          <w:rFonts w:asciiTheme="majorHAnsi" w:hAnsiTheme="majorHAnsi" w:cstheme="majorHAnsi"/>
          <w:color w:val="000000" w:themeColor="text1"/>
          <w:u w:val="single"/>
        </w:rPr>
        <w:t xml:space="preserve">American </w:t>
      </w:r>
      <w:r w:rsidRPr="00C83227">
        <w:rPr>
          <w:rFonts w:asciiTheme="majorHAnsi" w:hAnsiTheme="majorHAnsi" w:cstheme="majorHAnsi"/>
          <w:b/>
          <w:bCs/>
          <w:color w:val="000000" w:themeColor="text1"/>
          <w:highlight w:val="green"/>
          <w:u w:val="single"/>
        </w:rPr>
        <w:t>policy and</w:t>
      </w:r>
      <w:r w:rsidRPr="00C83227">
        <w:rPr>
          <w:rFonts w:asciiTheme="majorHAnsi" w:hAnsiTheme="majorHAnsi" w:cstheme="majorHAnsi"/>
          <w:color w:val="000000" w:themeColor="text1"/>
          <w:highlight w:val="green"/>
          <w:u w:val="single"/>
        </w:rPr>
        <w:t xml:space="preserve"> </w:t>
      </w:r>
      <w:r w:rsidRPr="00C83227">
        <w:rPr>
          <w:rFonts w:asciiTheme="majorHAnsi" w:hAnsiTheme="majorHAnsi" w:cstheme="majorHAnsi"/>
          <w:color w:val="000000" w:themeColor="text1"/>
          <w:u w:val="single"/>
        </w:rPr>
        <w:t xml:space="preserve">thereby </w:t>
      </w:r>
      <w:r w:rsidRPr="00C83227">
        <w:rPr>
          <w:rFonts w:asciiTheme="majorHAnsi" w:hAnsiTheme="majorHAnsi" w:cstheme="majorHAnsi"/>
          <w:b/>
          <w:bCs/>
          <w:color w:val="000000" w:themeColor="text1"/>
          <w:highlight w:val="green"/>
          <w:u w:val="single"/>
        </w:rPr>
        <w:t>create a technocracy</w:t>
      </w:r>
      <w:r w:rsidRPr="00C83227">
        <w:rPr>
          <w:rFonts w:asciiTheme="majorHAnsi" w:hAnsiTheme="majorHAnsi" w:cstheme="majorHAnsi"/>
          <w:color w:val="000000" w:themeColor="text1"/>
          <w:u w:val="single"/>
        </w:rPr>
        <w:t>.</w:t>
      </w:r>
      <w:r w:rsidRPr="00C83227">
        <w:rPr>
          <w:rFonts w:asciiTheme="majorHAnsi" w:hAnsiTheme="majorHAnsi" w:cstheme="majorHAnsi"/>
          <w:color w:val="000000" w:themeColor="text1"/>
          <w:sz w:val="14"/>
        </w:rPr>
        <w:t xml:space="preserve">145 Naturally, this talk of competition begs the question, what do the Russians and Chinese actually want in outer space? D. Engagement with Russia and China? </w:t>
      </w:r>
      <w:proofErr w:type="spellStart"/>
      <w:r w:rsidRPr="00C83227">
        <w:rPr>
          <w:rFonts w:asciiTheme="majorHAnsi" w:hAnsiTheme="majorHAnsi" w:cstheme="majorHAnsi"/>
          <w:color w:val="000000" w:themeColor="text1"/>
          <w:sz w:val="14"/>
        </w:rPr>
        <w:t>i</w:t>
      </w:r>
      <w:proofErr w:type="spellEnd"/>
      <w:r w:rsidRPr="00C83227">
        <w:rPr>
          <w:rFonts w:asciiTheme="majorHAnsi" w:hAnsiTheme="majorHAnsi" w:cstheme="majorHAnsi"/>
          <w:color w:val="000000" w:themeColor="text1"/>
          <w:sz w:val="14"/>
        </w:rPr>
        <w:t xml:space="preserve">. Russia </w:t>
      </w:r>
      <w:proofErr w:type="spellStart"/>
      <w:r w:rsidRPr="00C83227">
        <w:rPr>
          <w:rFonts w:asciiTheme="majorHAnsi" w:hAnsiTheme="majorHAnsi" w:cstheme="majorHAnsi"/>
          <w:b/>
          <w:bCs/>
          <w:color w:val="000000" w:themeColor="text1"/>
          <w:highlight w:val="green"/>
          <w:u w:val="single"/>
        </w:rPr>
        <w:t>Russia</w:t>
      </w:r>
      <w:proofErr w:type="spellEnd"/>
      <w:r w:rsidRPr="00C83227">
        <w:rPr>
          <w:rFonts w:asciiTheme="majorHAnsi" w:hAnsiTheme="majorHAnsi" w:cstheme="majorHAnsi"/>
          <w:b/>
          <w:bCs/>
          <w:color w:val="000000" w:themeColor="text1"/>
          <w:highlight w:val="green"/>
          <w:u w:val="single"/>
        </w:rPr>
        <w:t xml:space="preserve"> has</w:t>
      </w:r>
      <w:r w:rsidRPr="00C83227">
        <w:rPr>
          <w:rFonts w:asciiTheme="majorHAnsi" w:hAnsiTheme="majorHAnsi" w:cstheme="majorHAnsi"/>
          <w:color w:val="000000" w:themeColor="text1"/>
          <w:u w:val="single"/>
        </w:rPr>
        <w:t xml:space="preserve"> strongly </w:t>
      </w:r>
      <w:r w:rsidRPr="00C83227">
        <w:rPr>
          <w:rFonts w:asciiTheme="majorHAnsi" w:hAnsiTheme="majorHAnsi" w:cstheme="majorHAnsi"/>
          <w:b/>
          <w:bCs/>
          <w:color w:val="000000" w:themeColor="text1"/>
          <w:highlight w:val="green"/>
          <w:u w:val="single"/>
        </w:rPr>
        <w:t>rejected the</w:t>
      </w:r>
      <w:r w:rsidRPr="00C83227">
        <w:rPr>
          <w:rFonts w:asciiTheme="majorHAnsi" w:hAnsiTheme="majorHAnsi" w:cstheme="majorHAnsi"/>
          <w:color w:val="000000" w:themeColor="text1"/>
          <w:highlight w:val="green"/>
          <w:u w:val="single"/>
        </w:rPr>
        <w:t xml:space="preserve"> </w:t>
      </w:r>
      <w:r w:rsidRPr="00C83227">
        <w:rPr>
          <w:rFonts w:asciiTheme="majorHAnsi" w:hAnsiTheme="majorHAnsi" w:cstheme="majorHAnsi"/>
          <w:color w:val="000000" w:themeColor="text1"/>
          <w:u w:val="single"/>
        </w:rPr>
        <w:t xml:space="preserve">Artemis </w:t>
      </w:r>
      <w:r w:rsidRPr="00C83227">
        <w:rPr>
          <w:rFonts w:asciiTheme="majorHAnsi" w:hAnsiTheme="majorHAnsi" w:cstheme="majorHAnsi"/>
          <w:b/>
          <w:bCs/>
          <w:color w:val="000000" w:themeColor="text1"/>
          <w:highlight w:val="green"/>
          <w:u w:val="single"/>
        </w:rPr>
        <w:t>Accords as a violation of</w:t>
      </w:r>
      <w:r w:rsidRPr="00C83227">
        <w:rPr>
          <w:rFonts w:asciiTheme="majorHAnsi" w:hAnsiTheme="majorHAnsi" w:cstheme="majorHAnsi"/>
          <w:color w:val="000000" w:themeColor="text1"/>
          <w:highlight w:val="green"/>
          <w:u w:val="single"/>
        </w:rPr>
        <w:t xml:space="preserve"> </w:t>
      </w:r>
      <w:r w:rsidRPr="00C83227">
        <w:rPr>
          <w:rFonts w:asciiTheme="majorHAnsi" w:hAnsiTheme="majorHAnsi" w:cstheme="majorHAnsi"/>
          <w:b/>
          <w:bCs/>
          <w:color w:val="000000" w:themeColor="text1"/>
          <w:highlight w:val="green"/>
          <w:u w:val="single"/>
        </w:rPr>
        <w:t>i</w:t>
      </w:r>
      <w:r w:rsidRPr="00C83227">
        <w:rPr>
          <w:rFonts w:asciiTheme="majorHAnsi" w:hAnsiTheme="majorHAnsi" w:cstheme="majorHAnsi"/>
          <w:color w:val="000000" w:themeColor="text1"/>
          <w:u w:val="single"/>
        </w:rPr>
        <w:t xml:space="preserve">nternational </w:t>
      </w:r>
      <w:r w:rsidRPr="00C83227">
        <w:rPr>
          <w:rFonts w:asciiTheme="majorHAnsi" w:hAnsiTheme="majorHAnsi" w:cstheme="majorHAnsi"/>
          <w:b/>
          <w:bCs/>
          <w:color w:val="000000" w:themeColor="text1"/>
          <w:highlight w:val="green"/>
          <w:u w:val="single"/>
        </w:rPr>
        <w:t>law</w:t>
      </w:r>
      <w:r w:rsidRPr="00C83227">
        <w:rPr>
          <w:rFonts w:asciiTheme="majorHAnsi" w:hAnsiTheme="majorHAnsi" w:cstheme="majorHAnsi"/>
          <w:color w:val="000000" w:themeColor="text1"/>
          <w:u w:val="single"/>
        </w:rPr>
        <w:t>.146 After the United States excluded Russia from the Artemis Accords,</w:t>
      </w:r>
      <w:r w:rsidRPr="00C83227">
        <w:rPr>
          <w:rFonts w:asciiTheme="majorHAnsi" w:hAnsiTheme="majorHAnsi" w:cstheme="majorHAnsi"/>
          <w:color w:val="000000" w:themeColor="text1"/>
          <w:sz w:val="14"/>
        </w:rPr>
        <w:t xml:space="preserve"> Dmitry Rogozin, Chief of </w:t>
      </w:r>
      <w:proofErr w:type="spellStart"/>
      <w:r w:rsidRPr="00C83227">
        <w:rPr>
          <w:rFonts w:asciiTheme="majorHAnsi" w:hAnsiTheme="majorHAnsi" w:cstheme="majorHAnsi"/>
          <w:color w:val="000000" w:themeColor="text1"/>
          <w:sz w:val="14"/>
        </w:rPr>
        <w:t>Roscosmos</w:t>
      </w:r>
      <w:proofErr w:type="spellEnd"/>
      <w:r w:rsidRPr="00C83227">
        <w:rPr>
          <w:rFonts w:asciiTheme="majorHAnsi" w:hAnsiTheme="majorHAnsi" w:cstheme="majorHAnsi"/>
          <w:color w:val="000000" w:themeColor="text1"/>
          <w:sz w:val="14"/>
        </w:rPr>
        <w:t xml:space="preserve">, fumed, </w:t>
      </w:r>
      <w:r w:rsidRPr="00C83227">
        <w:rPr>
          <w:rFonts w:asciiTheme="majorHAnsi" w:hAnsiTheme="majorHAnsi" w:cstheme="majorHAnsi"/>
          <w:color w:val="000000" w:themeColor="text1"/>
          <w:u w:val="single"/>
        </w:rPr>
        <w:t>“The principle of invasion is the same, whether it be the Moon or Iraq. The creation of a ‘coalition of the willing’ is initiated</w:t>
      </w:r>
      <w:r w:rsidRPr="00C83227">
        <w:rPr>
          <w:rFonts w:asciiTheme="majorHAnsi" w:hAnsiTheme="majorHAnsi" w:cstheme="majorHAnsi"/>
          <w:color w:val="000000" w:themeColor="text1"/>
          <w:sz w:val="14"/>
        </w:rPr>
        <w:t xml:space="preserve">. Only Iraq or Afghanistan will come out of this.”147 More recently, he called the Artemis Accords a “political project,” and compared it to NATO.148 When asked if Russia would partner with NASA on Artemis, Rogozin answered, “Frankly speaking, we are not interested in participating in such a project.”149 </w:t>
      </w:r>
      <w:r w:rsidRPr="00C83227">
        <w:rPr>
          <w:rFonts w:asciiTheme="majorHAnsi" w:hAnsiTheme="majorHAnsi" w:cstheme="majorHAnsi"/>
          <w:b/>
          <w:bCs/>
          <w:color w:val="000000" w:themeColor="text1"/>
          <w:highlight w:val="green"/>
          <w:u w:val="single"/>
        </w:rPr>
        <w:t>Ominously</w:t>
      </w:r>
      <w:r w:rsidRPr="00C83227">
        <w:rPr>
          <w:rFonts w:asciiTheme="majorHAnsi" w:hAnsiTheme="majorHAnsi" w:cstheme="majorHAnsi"/>
          <w:color w:val="000000" w:themeColor="text1"/>
          <w:u w:val="single"/>
        </w:rPr>
        <w:t xml:space="preserve">, Rogozin signaled </w:t>
      </w:r>
      <w:r w:rsidRPr="00C83227">
        <w:rPr>
          <w:rFonts w:asciiTheme="majorHAnsi" w:hAnsiTheme="majorHAnsi" w:cstheme="majorHAnsi"/>
          <w:b/>
          <w:bCs/>
          <w:color w:val="000000" w:themeColor="text1"/>
          <w:highlight w:val="green"/>
          <w:u w:val="single"/>
        </w:rPr>
        <w:t>a Russian shift towards partnering with the Chinese</w:t>
      </w:r>
      <w:r w:rsidRPr="00C83227">
        <w:rPr>
          <w:rFonts w:asciiTheme="majorHAnsi" w:hAnsiTheme="majorHAnsi" w:cstheme="majorHAnsi"/>
          <w:color w:val="000000" w:themeColor="text1"/>
          <w:u w:val="single"/>
        </w:rPr>
        <w:t xml:space="preserve">, “We respect their results…[China] is definitely our partner.”150 In a sign </w:t>
      </w:r>
      <w:r w:rsidRPr="00C83227">
        <w:rPr>
          <w:rFonts w:asciiTheme="majorHAnsi" w:hAnsiTheme="majorHAnsi" w:cstheme="majorHAnsi"/>
          <w:b/>
          <w:bCs/>
          <w:color w:val="000000" w:themeColor="text1"/>
          <w:highlight w:val="green"/>
          <w:u w:val="single"/>
        </w:rPr>
        <w:t>of how quickly this partnership is forming</w:t>
      </w:r>
      <w:r w:rsidRPr="00C83227">
        <w:rPr>
          <w:rFonts w:asciiTheme="majorHAnsi" w:hAnsiTheme="majorHAnsi" w:cstheme="majorHAnsi"/>
          <w:color w:val="000000" w:themeColor="text1"/>
          <w:u w:val="single"/>
        </w:rPr>
        <w:t>,</w:t>
      </w:r>
      <w:r w:rsidRPr="00C83227">
        <w:rPr>
          <w:rFonts w:asciiTheme="majorHAnsi" w:hAnsiTheme="majorHAnsi" w:cstheme="majorHAnsi"/>
          <w:color w:val="000000" w:themeColor="text1"/>
          <w:sz w:val="14"/>
        </w:rPr>
        <w:t xml:space="preserve"> just a few weeks later, Rogozin announced that he and the Director of the China National Space Administration, Zhang </w:t>
      </w:r>
      <w:proofErr w:type="spellStart"/>
      <w:r w:rsidRPr="00C83227">
        <w:rPr>
          <w:rFonts w:asciiTheme="majorHAnsi" w:hAnsiTheme="majorHAnsi" w:cstheme="majorHAnsi"/>
          <w:color w:val="000000" w:themeColor="text1"/>
          <w:sz w:val="14"/>
        </w:rPr>
        <w:t>Kejian</w:t>
      </w:r>
      <w:proofErr w:type="spellEnd"/>
      <w:r w:rsidRPr="00C83227">
        <w:rPr>
          <w:rFonts w:asciiTheme="majorHAnsi" w:hAnsiTheme="majorHAnsi" w:cstheme="majorHAnsi"/>
          <w:color w:val="000000" w:themeColor="text1"/>
          <w:sz w:val="14"/>
        </w:rPr>
        <w:t xml:space="preserve">, had agreed to “probably” build a lunar research base together.151 On March 9, 2021, </w:t>
      </w:r>
      <w:r w:rsidRPr="00C83227">
        <w:rPr>
          <w:rFonts w:asciiTheme="majorHAnsi" w:hAnsiTheme="majorHAnsi" w:cstheme="majorHAnsi"/>
          <w:b/>
          <w:bCs/>
          <w:color w:val="000000" w:themeColor="text1"/>
          <w:highlight w:val="green"/>
          <w:u w:val="single"/>
        </w:rPr>
        <w:t>Russia and China</w:t>
      </w:r>
      <w:r w:rsidRPr="00C83227">
        <w:rPr>
          <w:rFonts w:asciiTheme="majorHAnsi" w:hAnsiTheme="majorHAnsi" w:cstheme="majorHAnsi"/>
          <w:color w:val="000000" w:themeColor="text1"/>
          <w:highlight w:val="green"/>
          <w:u w:val="single"/>
        </w:rPr>
        <w:t xml:space="preserve"> </w:t>
      </w:r>
      <w:r w:rsidRPr="00C83227">
        <w:rPr>
          <w:rFonts w:asciiTheme="majorHAnsi" w:hAnsiTheme="majorHAnsi" w:cstheme="majorHAnsi"/>
          <w:color w:val="000000" w:themeColor="text1"/>
          <w:u w:val="single"/>
        </w:rPr>
        <w:t xml:space="preserve">signed an agreement to </w:t>
      </w:r>
      <w:r w:rsidRPr="00C83227">
        <w:rPr>
          <w:rFonts w:asciiTheme="majorHAnsi" w:hAnsiTheme="majorHAnsi" w:cstheme="majorHAnsi"/>
          <w:b/>
          <w:bCs/>
          <w:color w:val="000000" w:themeColor="text1"/>
          <w:highlight w:val="green"/>
          <w:u w:val="single"/>
        </w:rPr>
        <w:t>build</w:t>
      </w:r>
      <w:r w:rsidRPr="00C83227">
        <w:rPr>
          <w:rFonts w:asciiTheme="majorHAnsi" w:hAnsiTheme="majorHAnsi" w:cstheme="majorHAnsi"/>
          <w:color w:val="000000" w:themeColor="text1"/>
          <w:u w:val="single"/>
        </w:rPr>
        <w:t xml:space="preserve"> </w:t>
      </w:r>
      <w:r w:rsidRPr="00C83227">
        <w:rPr>
          <w:rFonts w:asciiTheme="majorHAnsi" w:hAnsiTheme="majorHAnsi" w:cstheme="majorHAnsi"/>
          <w:b/>
          <w:bCs/>
          <w:color w:val="000000" w:themeColor="text1"/>
          <w:highlight w:val="green"/>
          <w:u w:val="single"/>
        </w:rPr>
        <w:t>this base</w:t>
      </w:r>
      <w:r w:rsidRPr="00C83227">
        <w:rPr>
          <w:rFonts w:asciiTheme="majorHAnsi" w:hAnsiTheme="majorHAnsi" w:cstheme="majorHAnsi"/>
          <w:color w:val="000000" w:themeColor="text1"/>
          <w:highlight w:val="green"/>
          <w:u w:val="single"/>
        </w:rPr>
        <w:t xml:space="preserve"> </w:t>
      </w:r>
      <w:r w:rsidRPr="00C83227">
        <w:rPr>
          <w:rFonts w:asciiTheme="majorHAnsi" w:hAnsiTheme="majorHAnsi" w:cstheme="majorHAnsi"/>
          <w:color w:val="000000" w:themeColor="text1"/>
          <w:u w:val="single"/>
        </w:rPr>
        <w:t>together.152 This partnership is dripping with irony.</w:t>
      </w:r>
      <w:r w:rsidRPr="00C83227">
        <w:rPr>
          <w:rFonts w:asciiTheme="majorHAnsi" w:hAnsiTheme="majorHAnsi" w:cstheme="majorHAnsi"/>
          <w:color w:val="000000" w:themeColor="text1"/>
          <w:sz w:val="14"/>
        </w:rPr>
        <w:t xml:space="preserve"> Recall that, in 2016, Russia issued a complaint about the Space Act before COPUOS.153 But that complaint walked a fine line and never directly claimed that American resource exploitation in space violated the OST.154 </w:t>
      </w:r>
      <w:r w:rsidRPr="00C83227">
        <w:rPr>
          <w:rFonts w:asciiTheme="majorHAnsi" w:hAnsiTheme="majorHAnsi" w:cstheme="majorHAnsi"/>
          <w:color w:val="000000" w:themeColor="text1"/>
          <w:u w:val="single"/>
        </w:rPr>
        <w:t>Indeed, the Russians appeared more interested in signaling to the United States their interest in “discussing the possibility to reach uniform understanding of the status of resources and set forth the structure of the doctrine that would include safety and security aspects</w:t>
      </w:r>
      <w:r w:rsidRPr="00C83227">
        <w:rPr>
          <w:rFonts w:asciiTheme="majorHAnsi" w:hAnsiTheme="majorHAnsi" w:cstheme="majorHAnsi"/>
          <w:color w:val="000000" w:themeColor="text1"/>
          <w:sz w:val="14"/>
        </w:rPr>
        <w:t xml:space="preserve">.”155 As discussed, the Russians care less about complying with international law than being able to shape it to suit their own interests. Though they may lack the level of investment and advanced technologies of the United States, they appear willing to join the Chinese who have a long-term plan to achieve space supremacy. </w:t>
      </w:r>
      <w:r w:rsidRPr="00C83227">
        <w:rPr>
          <w:rFonts w:asciiTheme="majorHAnsi" w:hAnsiTheme="majorHAnsi" w:cstheme="majorHAnsi"/>
          <w:color w:val="000000" w:themeColor="text1"/>
          <w:u w:val="single"/>
        </w:rPr>
        <w:t xml:space="preserve">Of course, </w:t>
      </w:r>
      <w:r w:rsidRPr="00C83227">
        <w:rPr>
          <w:rFonts w:asciiTheme="majorHAnsi" w:hAnsiTheme="majorHAnsi" w:cstheme="majorHAnsi"/>
          <w:b/>
          <w:bCs/>
          <w:color w:val="000000" w:themeColor="text1"/>
          <w:highlight w:val="green"/>
          <w:u w:val="single"/>
        </w:rPr>
        <w:t>the creation of Russo-Chinese partnership</w:t>
      </w:r>
      <w:r w:rsidRPr="00C83227">
        <w:rPr>
          <w:rFonts w:asciiTheme="majorHAnsi" w:hAnsiTheme="majorHAnsi" w:cstheme="majorHAnsi"/>
          <w:color w:val="000000" w:themeColor="text1"/>
          <w:u w:val="single"/>
        </w:rPr>
        <w:t xml:space="preserve"> and system in space to challenge the Artemis Accords </w:t>
      </w:r>
      <w:r w:rsidRPr="00C83227">
        <w:rPr>
          <w:rFonts w:asciiTheme="majorHAnsi" w:hAnsiTheme="majorHAnsi" w:cstheme="majorHAnsi"/>
          <w:b/>
          <w:bCs/>
          <w:color w:val="000000" w:themeColor="text1"/>
          <w:highlight w:val="green"/>
          <w:u w:val="single"/>
        </w:rPr>
        <w:t>would render</w:t>
      </w:r>
      <w:r w:rsidRPr="00C83227">
        <w:rPr>
          <w:rFonts w:asciiTheme="majorHAnsi" w:hAnsiTheme="majorHAnsi" w:cstheme="majorHAnsi"/>
          <w:color w:val="000000" w:themeColor="text1"/>
          <w:highlight w:val="green"/>
          <w:u w:val="single"/>
        </w:rPr>
        <w:t xml:space="preserve"> </w:t>
      </w:r>
      <w:r w:rsidRPr="00C83227">
        <w:rPr>
          <w:rFonts w:asciiTheme="majorHAnsi" w:hAnsiTheme="majorHAnsi" w:cstheme="majorHAnsi"/>
          <w:color w:val="000000" w:themeColor="text1"/>
          <w:u w:val="single"/>
        </w:rPr>
        <w:t xml:space="preserve">Rogozin’s </w:t>
      </w:r>
      <w:r w:rsidRPr="00C83227">
        <w:rPr>
          <w:rFonts w:asciiTheme="majorHAnsi" w:hAnsiTheme="majorHAnsi" w:cstheme="majorHAnsi"/>
          <w:b/>
          <w:bCs/>
          <w:color w:val="000000" w:themeColor="text1"/>
          <w:highlight w:val="green"/>
          <w:u w:val="single"/>
        </w:rPr>
        <w:t>fear of NATO a self-fulfilling</w:t>
      </w:r>
      <w:r w:rsidRPr="00C83227">
        <w:rPr>
          <w:rFonts w:asciiTheme="majorHAnsi" w:hAnsiTheme="majorHAnsi" w:cstheme="majorHAnsi"/>
          <w:color w:val="000000" w:themeColor="text1"/>
          <w:highlight w:val="green"/>
          <w:u w:val="single"/>
        </w:rPr>
        <w:t xml:space="preserve"> </w:t>
      </w:r>
      <w:r w:rsidRPr="00C83227">
        <w:rPr>
          <w:rFonts w:asciiTheme="majorHAnsi" w:hAnsiTheme="majorHAnsi" w:cstheme="majorHAnsi"/>
          <w:color w:val="000000" w:themeColor="text1"/>
          <w:u w:val="single"/>
        </w:rPr>
        <w:t>prophecy</w:t>
      </w:r>
      <w:r w:rsidRPr="00C83227">
        <w:rPr>
          <w:rFonts w:asciiTheme="majorHAnsi" w:hAnsiTheme="majorHAnsi" w:cstheme="majorHAnsi"/>
          <w:color w:val="000000" w:themeColor="text1"/>
          <w:sz w:val="14"/>
        </w:rPr>
        <w:t>.</w:t>
      </w:r>
    </w:p>
    <w:p w14:paraId="25FDB3C0" w14:textId="77777777" w:rsidR="005133F0" w:rsidRPr="00C83227" w:rsidRDefault="005133F0" w:rsidP="005133F0">
      <w:pPr>
        <w:pStyle w:val="Heading4"/>
        <w:rPr>
          <w:rFonts w:asciiTheme="majorHAnsi" w:hAnsiTheme="majorHAnsi" w:cstheme="majorHAnsi"/>
          <w:color w:val="000000" w:themeColor="text1"/>
        </w:rPr>
      </w:pPr>
      <w:r w:rsidRPr="00C83227">
        <w:rPr>
          <w:rFonts w:asciiTheme="majorHAnsi" w:hAnsiTheme="majorHAnsi" w:cstheme="majorHAnsi"/>
          <w:color w:val="000000" w:themeColor="text1"/>
        </w:rPr>
        <w:t xml:space="preserve">Extinction- stability collapses :/ </w:t>
      </w:r>
    </w:p>
    <w:p w14:paraId="10E590A3" w14:textId="77777777" w:rsidR="005133F0" w:rsidRPr="00C83227" w:rsidRDefault="005133F0" w:rsidP="005133F0">
      <w:pPr>
        <w:rPr>
          <w:rFonts w:asciiTheme="majorHAnsi" w:hAnsiTheme="majorHAnsi" w:cstheme="majorHAnsi"/>
          <w:color w:val="000000" w:themeColor="text1"/>
        </w:rPr>
      </w:pPr>
      <w:r w:rsidRPr="00C83227">
        <w:rPr>
          <w:rFonts w:asciiTheme="majorHAnsi" w:hAnsiTheme="majorHAnsi" w:cstheme="majorHAnsi"/>
          <w:color w:val="000000" w:themeColor="text1"/>
        </w:rPr>
        <w:t xml:space="preserve">Rebecca Friedman </w:t>
      </w:r>
      <w:proofErr w:type="spellStart"/>
      <w:r w:rsidRPr="00C83227">
        <w:rPr>
          <w:rStyle w:val="Style13ptBold"/>
          <w:rFonts w:asciiTheme="majorHAnsi" w:hAnsiTheme="majorHAnsi" w:cstheme="majorHAnsi"/>
          <w:color w:val="000000" w:themeColor="text1"/>
        </w:rPr>
        <w:t>Lissner</w:t>
      </w:r>
      <w:proofErr w:type="spellEnd"/>
      <w:r w:rsidRPr="00C83227">
        <w:rPr>
          <w:rStyle w:val="Style13ptBold"/>
          <w:rFonts w:asciiTheme="majorHAnsi" w:hAnsiTheme="majorHAnsi" w:cstheme="majorHAnsi"/>
          <w:color w:val="000000" w:themeColor="text1"/>
        </w:rPr>
        <w:t xml:space="preserve"> &amp;</w:t>
      </w:r>
      <w:r w:rsidRPr="00C83227">
        <w:rPr>
          <w:rFonts w:asciiTheme="majorHAnsi" w:hAnsiTheme="majorHAnsi" w:cstheme="majorHAnsi"/>
          <w:color w:val="000000" w:themeColor="text1"/>
        </w:rPr>
        <w:t xml:space="preserve"> Mira </w:t>
      </w:r>
      <w:r w:rsidRPr="00C83227">
        <w:rPr>
          <w:rStyle w:val="Style13ptBold"/>
          <w:rFonts w:asciiTheme="majorHAnsi" w:hAnsiTheme="majorHAnsi" w:cstheme="majorHAnsi"/>
          <w:color w:val="000000" w:themeColor="text1"/>
        </w:rPr>
        <w:t>Rapp-Hooper 18</w:t>
      </w:r>
      <w:r w:rsidRPr="00C83227">
        <w:rPr>
          <w:rFonts w:asciiTheme="majorHAnsi" w:hAnsiTheme="majorHAnsi" w:cstheme="majorHAnsi"/>
          <w:color w:val="000000" w:themeColor="text1"/>
        </w:rPr>
        <w:t>, *</w:t>
      </w:r>
      <w:proofErr w:type="spellStart"/>
      <w:r w:rsidRPr="00C83227">
        <w:rPr>
          <w:rFonts w:asciiTheme="majorHAnsi" w:hAnsiTheme="majorHAnsi" w:cstheme="majorHAnsi"/>
          <w:color w:val="000000" w:themeColor="text1"/>
        </w:rPr>
        <w:t>Lissner</w:t>
      </w:r>
      <w:proofErr w:type="spellEnd"/>
      <w:r w:rsidRPr="00C83227">
        <w:rPr>
          <w:rFonts w:asciiTheme="majorHAnsi" w:hAnsiTheme="majorHAnsi" w:cstheme="majorHAnsi"/>
          <w:color w:val="000000" w:themeColor="text1"/>
        </w:rPr>
        <w:t xml:space="preserve">: a Research Fellow at Perry World House, the University of Pennsylvania’s global policy research center, **Rapp-Hooper: a Senior Fellow at the Paul Tsai China Center and Senior Research Scholar at Yale Law School, “The Liberal Order Is More Than a Myth,” Foreign Affairs, July 31, 2018, </w:t>
      </w:r>
      <w:hyperlink r:id="rId15" w:history="1">
        <w:r w:rsidRPr="00C83227">
          <w:rPr>
            <w:rStyle w:val="Hyperlink"/>
            <w:rFonts w:asciiTheme="majorHAnsi" w:hAnsiTheme="majorHAnsi" w:cstheme="majorHAnsi"/>
            <w:color w:val="000000" w:themeColor="text1"/>
          </w:rPr>
          <w:t>https://www.foreignaffairs.com/articles/world/2018-07-31/liberal-order-more-myth</w:t>
        </w:r>
      </w:hyperlink>
    </w:p>
    <w:p w14:paraId="51EA866B" w14:textId="5EA3E75C" w:rsidR="005133F0" w:rsidRPr="00C83227" w:rsidRDefault="005133F0" w:rsidP="005133F0">
      <w:pPr>
        <w:rPr>
          <w:rFonts w:asciiTheme="majorHAnsi" w:hAnsiTheme="majorHAnsi" w:cstheme="majorHAnsi"/>
          <w:color w:val="000000" w:themeColor="text1"/>
          <w:sz w:val="14"/>
        </w:rPr>
      </w:pPr>
      <w:r w:rsidRPr="00C83227">
        <w:rPr>
          <w:rFonts w:asciiTheme="majorHAnsi" w:hAnsiTheme="majorHAnsi" w:cstheme="majorHAnsi"/>
          <w:color w:val="000000" w:themeColor="text1"/>
          <w:sz w:val="14"/>
        </w:rPr>
        <w:t xml:space="preserve">Eighteen months into U.S. President Donald Trump’s administration, domestic and foreign policy analysts alike are in the midst of a bitter awakening: U.S. policy, whether social, economic, or international, may never be the same again. </w:t>
      </w:r>
      <w:r w:rsidRPr="00C83227">
        <w:rPr>
          <w:rStyle w:val="StyleUnderline"/>
          <w:rFonts w:asciiTheme="majorHAnsi" w:hAnsiTheme="majorHAnsi" w:cstheme="majorHAnsi"/>
          <w:color w:val="000000" w:themeColor="text1"/>
        </w:rPr>
        <w:t>Among the most common refrains from the foreign policy cognoscenti is the warning that Trump has imperiled the liberal international order</w:t>
      </w:r>
      <w:r w:rsidRPr="00C83227">
        <w:rPr>
          <w:rFonts w:asciiTheme="majorHAnsi" w:hAnsiTheme="majorHAnsi" w:cstheme="majorHAnsi"/>
          <w:color w:val="000000" w:themeColor="text1"/>
          <w:sz w:val="14"/>
        </w:rPr>
        <w:t xml:space="preserve">—the norms, rules, laws, and institutions that have supported U.S. power since 1945. </w:t>
      </w:r>
      <w:r w:rsidRPr="00C83227">
        <w:rPr>
          <w:rStyle w:val="StyleUnderline"/>
          <w:rFonts w:asciiTheme="majorHAnsi" w:hAnsiTheme="majorHAnsi" w:cstheme="majorHAnsi"/>
          <w:color w:val="000000" w:themeColor="text1"/>
        </w:rPr>
        <w:t xml:space="preserve">The president’s vengeful unilateralism, we are told, is dismantling a cherished system that has brought peace and stability to the world. </w:t>
      </w:r>
      <w:r w:rsidRPr="00C83227">
        <w:rPr>
          <w:rFonts w:asciiTheme="majorHAnsi" w:hAnsiTheme="majorHAnsi" w:cstheme="majorHAnsi"/>
          <w:color w:val="000000" w:themeColor="text1"/>
          <w:sz w:val="14"/>
        </w:rPr>
        <w:t xml:space="preserve">In his recent Foreign Affairs article (“The Myth of the Liberal Order,” July/August 2018), Graham Allison provides a useful corrective to this baleful narrative, joining a chorus of contrarian foreign policy thinkers who decry the “myth of the liberal order.” </w:t>
      </w:r>
      <w:r w:rsidRPr="00C83227">
        <w:rPr>
          <w:rStyle w:val="StyleUnderline"/>
          <w:rFonts w:asciiTheme="majorHAnsi" w:hAnsiTheme="majorHAnsi" w:cstheme="majorHAnsi"/>
          <w:color w:val="000000" w:themeColor="text1"/>
        </w:rPr>
        <w:t>Defenders of the myth</w:t>
      </w:r>
      <w:r w:rsidRPr="00C83227">
        <w:rPr>
          <w:rFonts w:asciiTheme="majorHAnsi" w:hAnsiTheme="majorHAnsi" w:cstheme="majorHAnsi"/>
          <w:color w:val="000000" w:themeColor="text1"/>
          <w:sz w:val="14"/>
        </w:rPr>
        <w:t xml:space="preserve">, Allison argues, </w:t>
      </w:r>
      <w:r w:rsidRPr="00C83227">
        <w:rPr>
          <w:rStyle w:val="StyleUnderline"/>
          <w:rFonts w:asciiTheme="majorHAnsi" w:hAnsiTheme="majorHAnsi" w:cstheme="majorHAnsi"/>
          <w:color w:val="000000" w:themeColor="text1"/>
        </w:rPr>
        <w:t>mistakenly credit the liberal order with 70 years of great power peace</w:t>
      </w:r>
      <w:r w:rsidRPr="00C83227">
        <w:rPr>
          <w:rFonts w:asciiTheme="majorHAnsi" w:hAnsiTheme="majorHAnsi" w:cstheme="majorHAnsi"/>
          <w:color w:val="000000" w:themeColor="text1"/>
          <w:sz w:val="14"/>
        </w:rPr>
        <w:t xml:space="preserve"> </w:t>
      </w:r>
      <w:r w:rsidRPr="00C83227">
        <w:rPr>
          <w:rStyle w:val="StyleUnderline"/>
          <w:rFonts w:asciiTheme="majorHAnsi" w:hAnsiTheme="majorHAnsi" w:cstheme="majorHAnsi"/>
          <w:color w:val="000000" w:themeColor="text1"/>
        </w:rPr>
        <w:t>and misattribute the motivations behind U.S. overseas engagement</w:t>
      </w:r>
      <w:r w:rsidRPr="00C83227">
        <w:rPr>
          <w:rFonts w:asciiTheme="majorHAnsi" w:hAnsiTheme="majorHAnsi" w:cstheme="majorHAnsi"/>
          <w:color w:val="000000" w:themeColor="text1"/>
          <w:sz w:val="14"/>
        </w:rPr>
        <w:t xml:space="preserve">. The post–World War II system led by the United States was never fully liberal, international, rules based, or orderly. </w:t>
      </w:r>
      <w:r w:rsidRPr="00C83227">
        <w:rPr>
          <w:rStyle w:val="StyleUnderline"/>
          <w:rFonts w:asciiTheme="majorHAnsi" w:hAnsiTheme="majorHAnsi" w:cstheme="majorHAnsi"/>
          <w:color w:val="000000" w:themeColor="text1"/>
        </w:rPr>
        <w:t>At its core, it was driven by a struggle for global dominance between the United States and the Soviet Union</w:t>
      </w:r>
      <w:r w:rsidRPr="00C83227">
        <w:rPr>
          <w:rFonts w:asciiTheme="majorHAnsi" w:hAnsiTheme="majorHAnsi" w:cstheme="majorHAnsi"/>
          <w:color w:val="000000" w:themeColor="text1"/>
          <w:sz w:val="14"/>
        </w:rPr>
        <w:t xml:space="preserve">. It was the balance of power between these two nuclear behemoths—and U.S. hegemony in more recent decades—that prevented another world war. </w:t>
      </w:r>
      <w:r w:rsidRPr="00C83227">
        <w:rPr>
          <w:rStyle w:val="StyleUnderline"/>
          <w:rFonts w:asciiTheme="majorHAnsi" w:hAnsiTheme="majorHAnsi" w:cstheme="majorHAnsi"/>
          <w:color w:val="000000" w:themeColor="text1"/>
        </w:rPr>
        <w:t xml:space="preserve">For Allison, Trump’s disregard for liberal values may be worrisome, but rather than dreaming of a bygone era of unrivaled liberal hegemony, the United States should focus on rebuilding a robust democracy at home. </w:t>
      </w:r>
      <w:r w:rsidRPr="00C83227">
        <w:rPr>
          <w:rFonts w:asciiTheme="majorHAnsi" w:hAnsiTheme="majorHAnsi" w:cstheme="majorHAnsi"/>
          <w:color w:val="000000" w:themeColor="text1"/>
          <w:sz w:val="14"/>
        </w:rPr>
        <w:t xml:space="preserve">Although a welcome antidote to the many reverent paeans to the liberal international order and attendant calls for its pristine preservation, Allison’s critique does not fully rhyme with his conclusions. </w:t>
      </w:r>
      <w:r w:rsidRPr="00C83227">
        <w:rPr>
          <w:rStyle w:val="StyleUnderline"/>
          <w:rFonts w:asciiTheme="majorHAnsi" w:hAnsiTheme="majorHAnsi" w:cstheme="majorHAnsi"/>
          <w:color w:val="000000" w:themeColor="text1"/>
          <w:highlight w:val="green"/>
        </w:rPr>
        <w:t>Liberal order</w:t>
      </w:r>
      <w:r w:rsidRPr="00C83227">
        <w:rPr>
          <w:rStyle w:val="StyleUnderline"/>
          <w:rFonts w:asciiTheme="majorHAnsi" w:hAnsiTheme="majorHAnsi" w:cstheme="majorHAnsi"/>
          <w:color w:val="000000" w:themeColor="text1"/>
        </w:rPr>
        <w:t xml:space="preserve"> may not have been the sole determinant of 70 years of geopolitics, but that </w:t>
      </w:r>
      <w:r w:rsidRPr="00C83227">
        <w:rPr>
          <w:rStyle w:val="Emphasis"/>
          <w:rFonts w:asciiTheme="majorHAnsi" w:hAnsiTheme="majorHAnsi" w:cstheme="majorHAnsi"/>
          <w:color w:val="000000" w:themeColor="text1"/>
          <w:highlight w:val="green"/>
        </w:rPr>
        <w:t>does not warrant a wholesale dismissal</w:t>
      </w:r>
      <w:r w:rsidRPr="00C83227">
        <w:rPr>
          <w:rStyle w:val="StyleUnderline"/>
          <w:rFonts w:asciiTheme="majorHAnsi" w:hAnsiTheme="majorHAnsi" w:cstheme="majorHAnsi"/>
          <w:color w:val="000000" w:themeColor="text1"/>
        </w:rPr>
        <w:t xml:space="preserve"> of the concept as a matter of statecraft or scholarship</w:t>
      </w:r>
      <w:r w:rsidRPr="00C83227">
        <w:rPr>
          <w:rFonts w:asciiTheme="majorHAnsi" w:hAnsiTheme="majorHAnsi" w:cstheme="majorHAnsi"/>
          <w:color w:val="000000" w:themeColor="text1"/>
          <w:sz w:val="14"/>
        </w:rPr>
        <w:t>. And although a restoration of the same liberal system propped up by an indispensable United States is a fantasy</w:t>
      </w:r>
      <w:r w:rsidRPr="00C83227">
        <w:rPr>
          <w:rStyle w:val="StyleUnderline"/>
          <w:rFonts w:asciiTheme="majorHAnsi" w:hAnsiTheme="majorHAnsi" w:cstheme="majorHAnsi"/>
          <w:color w:val="000000" w:themeColor="text1"/>
        </w:rPr>
        <w:t xml:space="preserve">, </w:t>
      </w:r>
      <w:r w:rsidRPr="00C83227">
        <w:rPr>
          <w:rStyle w:val="StyleUnderline"/>
          <w:rFonts w:asciiTheme="majorHAnsi" w:hAnsiTheme="majorHAnsi" w:cstheme="majorHAnsi"/>
          <w:color w:val="000000" w:themeColor="text1"/>
          <w:highlight w:val="green"/>
        </w:rPr>
        <w:t xml:space="preserve">U.S. grand strategy </w:t>
      </w:r>
      <w:r w:rsidRPr="00C83227">
        <w:rPr>
          <w:rStyle w:val="Emphasis"/>
          <w:rFonts w:asciiTheme="majorHAnsi" w:hAnsiTheme="majorHAnsi" w:cstheme="majorHAnsi"/>
          <w:color w:val="000000" w:themeColor="text1"/>
          <w:highlight w:val="green"/>
        </w:rPr>
        <w:t>should</w:t>
      </w:r>
      <w:r w:rsidRPr="00C83227">
        <w:rPr>
          <w:rStyle w:val="Emphasis"/>
          <w:rFonts w:asciiTheme="majorHAnsi" w:hAnsiTheme="majorHAnsi" w:cstheme="majorHAnsi"/>
          <w:color w:val="000000" w:themeColor="text1"/>
        </w:rPr>
        <w:t xml:space="preserve"> </w:t>
      </w:r>
      <w:r w:rsidRPr="00C83227">
        <w:rPr>
          <w:rStyle w:val="Emphasis"/>
          <w:rFonts w:asciiTheme="majorHAnsi" w:hAnsiTheme="majorHAnsi" w:cstheme="majorHAnsi"/>
          <w:color w:val="000000" w:themeColor="text1"/>
          <w:highlight w:val="green"/>
        </w:rPr>
        <w:t>not</w:t>
      </w:r>
      <w:r w:rsidRPr="00C83227">
        <w:rPr>
          <w:rStyle w:val="Emphasis"/>
          <w:rFonts w:asciiTheme="majorHAnsi" w:hAnsiTheme="majorHAnsi" w:cstheme="majorHAnsi"/>
          <w:color w:val="000000" w:themeColor="text1"/>
        </w:rPr>
        <w:t xml:space="preserve"> </w:t>
      </w:r>
      <w:r w:rsidRPr="00C83227">
        <w:rPr>
          <w:rStyle w:val="Emphasis"/>
          <w:rFonts w:asciiTheme="majorHAnsi" w:hAnsiTheme="majorHAnsi" w:cstheme="majorHAnsi"/>
          <w:color w:val="000000" w:themeColor="text1"/>
          <w:highlight w:val="green"/>
        </w:rPr>
        <w:t>discard</w:t>
      </w:r>
      <w:r w:rsidRPr="00C83227">
        <w:rPr>
          <w:rStyle w:val="StyleUnderline"/>
          <w:rFonts w:asciiTheme="majorHAnsi" w:hAnsiTheme="majorHAnsi" w:cstheme="majorHAnsi"/>
          <w:color w:val="000000" w:themeColor="text1"/>
        </w:rPr>
        <w:t xml:space="preserve"> altogether the notion of </w:t>
      </w:r>
      <w:r w:rsidRPr="00C83227">
        <w:rPr>
          <w:rStyle w:val="Emphasis"/>
          <w:rFonts w:asciiTheme="majorHAnsi" w:hAnsiTheme="majorHAnsi" w:cstheme="majorHAnsi"/>
          <w:color w:val="000000" w:themeColor="text1"/>
          <w:highlight w:val="green"/>
        </w:rPr>
        <w:t>international order</w:t>
      </w:r>
      <w:r w:rsidRPr="00C83227">
        <w:rPr>
          <w:rStyle w:val="StyleUnderline"/>
          <w:rFonts w:asciiTheme="majorHAnsi" w:hAnsiTheme="majorHAnsi" w:cstheme="majorHAnsi"/>
          <w:color w:val="000000" w:themeColor="text1"/>
          <w:highlight w:val="green"/>
        </w:rPr>
        <w:t>,</w:t>
      </w:r>
      <w:r w:rsidRPr="00C83227">
        <w:rPr>
          <w:rStyle w:val="StyleUnderline"/>
          <w:rFonts w:asciiTheme="majorHAnsi" w:hAnsiTheme="majorHAnsi" w:cstheme="majorHAnsi"/>
          <w:color w:val="000000" w:themeColor="text1"/>
        </w:rPr>
        <w:t xml:space="preserve"> </w:t>
      </w:r>
      <w:r w:rsidRPr="00C83227">
        <w:rPr>
          <w:rStyle w:val="Emphasis"/>
          <w:rFonts w:asciiTheme="majorHAnsi" w:hAnsiTheme="majorHAnsi" w:cstheme="majorHAnsi"/>
          <w:color w:val="000000" w:themeColor="text1"/>
          <w:highlight w:val="green"/>
        </w:rPr>
        <w:t>even if</w:t>
      </w:r>
      <w:r w:rsidRPr="00C83227">
        <w:rPr>
          <w:rStyle w:val="StyleUnderline"/>
          <w:rFonts w:asciiTheme="majorHAnsi" w:hAnsiTheme="majorHAnsi" w:cstheme="majorHAnsi"/>
          <w:color w:val="000000" w:themeColor="text1"/>
          <w:highlight w:val="green"/>
        </w:rPr>
        <w:t xml:space="preserve"> the world </w:t>
      </w:r>
      <w:r w:rsidRPr="00C83227">
        <w:rPr>
          <w:rStyle w:val="Emphasis"/>
          <w:rFonts w:asciiTheme="majorHAnsi" w:hAnsiTheme="majorHAnsi" w:cstheme="majorHAnsi"/>
          <w:color w:val="000000" w:themeColor="text1"/>
          <w:highlight w:val="green"/>
        </w:rPr>
        <w:t>becomes more multipolar</w:t>
      </w:r>
      <w:r w:rsidRPr="00C83227">
        <w:rPr>
          <w:rFonts w:asciiTheme="majorHAnsi" w:hAnsiTheme="majorHAnsi" w:cstheme="majorHAnsi"/>
          <w:color w:val="000000" w:themeColor="text1"/>
          <w:sz w:val="14"/>
        </w:rPr>
        <w:t xml:space="preserve"> </w:t>
      </w:r>
      <w:r w:rsidRPr="00C83227">
        <w:rPr>
          <w:rStyle w:val="StyleUnderline"/>
          <w:rFonts w:asciiTheme="majorHAnsi" w:hAnsiTheme="majorHAnsi" w:cstheme="majorHAnsi"/>
          <w:color w:val="000000" w:themeColor="text1"/>
        </w:rPr>
        <w:t xml:space="preserve">and the United States focuses on the defense of democracy at home. </w:t>
      </w:r>
      <w:r w:rsidRPr="00C83227">
        <w:rPr>
          <w:rFonts w:asciiTheme="majorHAnsi" w:hAnsiTheme="majorHAnsi" w:cstheme="majorHAnsi"/>
          <w:color w:val="000000" w:themeColor="text1"/>
          <w:sz w:val="14"/>
        </w:rPr>
        <w:t xml:space="preserve">MORE THAN A MYTH Critics of the liberal international order are right to draw attention to this often praised but rarely scrutinized concept. </w:t>
      </w:r>
      <w:r w:rsidRPr="00C83227">
        <w:rPr>
          <w:rStyle w:val="StyleUnderline"/>
          <w:rFonts w:asciiTheme="majorHAnsi" w:hAnsiTheme="majorHAnsi" w:cstheme="majorHAnsi"/>
          <w:color w:val="000000" w:themeColor="text1"/>
        </w:rPr>
        <w:t>Far from a single crystalline structure with ubiquitous reach</w:t>
      </w:r>
      <w:r w:rsidRPr="00C83227">
        <w:rPr>
          <w:rFonts w:asciiTheme="majorHAnsi" w:hAnsiTheme="majorHAnsi" w:cstheme="majorHAnsi"/>
          <w:color w:val="000000" w:themeColor="text1"/>
          <w:sz w:val="14"/>
        </w:rPr>
        <w:t xml:space="preserve">, </w:t>
      </w:r>
      <w:r w:rsidRPr="00C83227">
        <w:rPr>
          <w:rStyle w:val="StyleUnderline"/>
          <w:rFonts w:asciiTheme="majorHAnsi" w:hAnsiTheme="majorHAnsi" w:cstheme="majorHAnsi"/>
          <w:color w:val="000000" w:themeColor="text1"/>
        </w:rPr>
        <w:t>the post–World War II order emerged and evolved gradually over the course of the twentieth century</w:t>
      </w:r>
      <w:r w:rsidRPr="00C83227">
        <w:rPr>
          <w:rFonts w:asciiTheme="majorHAnsi" w:hAnsiTheme="majorHAnsi" w:cstheme="majorHAnsi"/>
          <w:color w:val="000000" w:themeColor="text1"/>
          <w:sz w:val="14"/>
        </w:rPr>
        <w:t xml:space="preserve">. It was initially created as a largely Western project designed for postwar rehabilitation and flourished during the Cold War. It diffused into Asia, Africa, and Latin America following decolonization, cracked and listed during the economic stagnation of the 1970s, and claimed universalism only with its competitors’ demise in the 1990s. To obscure this often disjointed, 70-plus-year evolution by appealing to some monolithic ideal does little justice to the liberal order’s complex history. Yet this labyrinthine trajectory does not obviate the notion of liberal order writ large, whether as an analytic construct or as a grand strategic goal. Granted, the phrase “liberal international order” has always been shorthand for U.S. global leadership—a structure sustained by American power in service of largely Western preferences. </w:t>
      </w:r>
      <w:r w:rsidRPr="00C83227">
        <w:rPr>
          <w:rStyle w:val="StyleUnderline"/>
          <w:rFonts w:asciiTheme="majorHAnsi" w:hAnsiTheme="majorHAnsi" w:cstheme="majorHAnsi"/>
          <w:color w:val="000000" w:themeColor="text1"/>
        </w:rPr>
        <w:t xml:space="preserve">As the most powerful state in the system, </w:t>
      </w:r>
      <w:r w:rsidRPr="00C83227">
        <w:rPr>
          <w:rStyle w:val="StyleUnderline"/>
          <w:rFonts w:asciiTheme="majorHAnsi" w:hAnsiTheme="majorHAnsi" w:cstheme="majorHAnsi"/>
          <w:color w:val="000000" w:themeColor="text1"/>
          <w:highlight w:val="green"/>
        </w:rPr>
        <w:t xml:space="preserve">the </w:t>
      </w:r>
      <w:r w:rsidRPr="00C83227">
        <w:rPr>
          <w:rStyle w:val="Emphasis"/>
          <w:rFonts w:asciiTheme="majorHAnsi" w:hAnsiTheme="majorHAnsi" w:cstheme="majorHAnsi"/>
          <w:color w:val="000000" w:themeColor="text1"/>
          <w:highlight w:val="green"/>
        </w:rPr>
        <w:t>U</w:t>
      </w:r>
      <w:r w:rsidRPr="00C83227">
        <w:rPr>
          <w:rStyle w:val="Emphasis"/>
          <w:rFonts w:asciiTheme="majorHAnsi" w:hAnsiTheme="majorHAnsi" w:cstheme="majorHAnsi"/>
          <w:color w:val="000000" w:themeColor="text1"/>
        </w:rPr>
        <w:t xml:space="preserve">nited </w:t>
      </w:r>
      <w:r w:rsidRPr="00C83227">
        <w:rPr>
          <w:rStyle w:val="Emphasis"/>
          <w:rFonts w:asciiTheme="majorHAnsi" w:hAnsiTheme="majorHAnsi" w:cstheme="majorHAnsi"/>
          <w:color w:val="000000" w:themeColor="text1"/>
          <w:highlight w:val="green"/>
        </w:rPr>
        <w:t>S</w:t>
      </w:r>
      <w:r w:rsidRPr="00C83227">
        <w:rPr>
          <w:rStyle w:val="Emphasis"/>
          <w:rFonts w:asciiTheme="majorHAnsi" w:hAnsiTheme="majorHAnsi" w:cstheme="majorHAnsi"/>
          <w:color w:val="000000" w:themeColor="text1"/>
        </w:rPr>
        <w:t xml:space="preserve">tates </w:t>
      </w:r>
      <w:r w:rsidRPr="00C83227">
        <w:rPr>
          <w:rStyle w:val="Emphasis"/>
          <w:rFonts w:asciiTheme="majorHAnsi" w:hAnsiTheme="majorHAnsi" w:cstheme="majorHAnsi"/>
          <w:color w:val="000000" w:themeColor="text1"/>
          <w:highlight w:val="green"/>
        </w:rPr>
        <w:t>has</w:t>
      </w:r>
      <w:r w:rsidRPr="00C83227">
        <w:rPr>
          <w:rStyle w:val="Emphasis"/>
          <w:rFonts w:asciiTheme="majorHAnsi" w:hAnsiTheme="majorHAnsi" w:cstheme="majorHAnsi"/>
          <w:color w:val="000000" w:themeColor="text1"/>
        </w:rPr>
        <w:t xml:space="preserve"> </w:t>
      </w:r>
      <w:r w:rsidRPr="00C83227">
        <w:rPr>
          <w:rStyle w:val="Emphasis"/>
          <w:rFonts w:asciiTheme="majorHAnsi" w:hAnsiTheme="majorHAnsi" w:cstheme="majorHAnsi"/>
          <w:color w:val="000000" w:themeColor="text1"/>
          <w:highlight w:val="green"/>
        </w:rPr>
        <w:t>disproportionately shaped</w:t>
      </w:r>
      <w:r w:rsidRPr="00C83227">
        <w:rPr>
          <w:rStyle w:val="StyleUnderline"/>
          <w:rFonts w:asciiTheme="majorHAnsi" w:hAnsiTheme="majorHAnsi" w:cstheme="majorHAnsi"/>
          <w:color w:val="000000" w:themeColor="text1"/>
          <w:highlight w:val="green"/>
        </w:rPr>
        <w:t xml:space="preserve"> its rules </w:t>
      </w:r>
      <w:r w:rsidRPr="00C83227">
        <w:rPr>
          <w:rStyle w:val="StyleUnderline"/>
          <w:rFonts w:asciiTheme="majorHAnsi" w:hAnsiTheme="majorHAnsi" w:cstheme="majorHAnsi"/>
          <w:color w:val="000000" w:themeColor="text1"/>
        </w:rPr>
        <w:t>while reserving the right to periodically flout them</w:t>
      </w:r>
      <w:r w:rsidRPr="00C83227">
        <w:rPr>
          <w:rFonts w:asciiTheme="majorHAnsi" w:hAnsiTheme="majorHAnsi" w:cstheme="majorHAnsi"/>
          <w:color w:val="000000" w:themeColor="text1"/>
          <w:sz w:val="14"/>
        </w:rPr>
        <w:t xml:space="preserve">. But acknowledging this relationship does not imply that the international liberal system order is purely a reflection of raw power. Even as the U.S.-Soviet Cold War rivalry emerged from bipolarity, </w:t>
      </w:r>
      <w:r w:rsidRPr="00C83227">
        <w:rPr>
          <w:rStyle w:val="StyleUnderline"/>
          <w:rFonts w:asciiTheme="majorHAnsi" w:hAnsiTheme="majorHAnsi" w:cstheme="majorHAnsi"/>
          <w:color w:val="000000" w:themeColor="text1"/>
        </w:rPr>
        <w:t xml:space="preserve">the United States’ </w:t>
      </w:r>
      <w:r w:rsidRPr="00C83227">
        <w:rPr>
          <w:rStyle w:val="StyleUnderline"/>
          <w:rFonts w:asciiTheme="majorHAnsi" w:hAnsiTheme="majorHAnsi" w:cstheme="majorHAnsi"/>
          <w:color w:val="000000" w:themeColor="text1"/>
          <w:highlight w:val="green"/>
        </w:rPr>
        <w:t>embrace</w:t>
      </w:r>
      <w:r w:rsidRPr="00C83227">
        <w:rPr>
          <w:rStyle w:val="StyleUnderline"/>
          <w:rFonts w:asciiTheme="majorHAnsi" w:hAnsiTheme="majorHAnsi" w:cstheme="majorHAnsi"/>
          <w:color w:val="000000" w:themeColor="text1"/>
        </w:rPr>
        <w:t xml:space="preserve"> </w:t>
      </w:r>
      <w:r w:rsidRPr="00C83227">
        <w:rPr>
          <w:rStyle w:val="StyleUnderline"/>
          <w:rFonts w:asciiTheme="majorHAnsi" w:hAnsiTheme="majorHAnsi" w:cstheme="majorHAnsi"/>
          <w:color w:val="000000" w:themeColor="text1"/>
          <w:highlight w:val="green"/>
        </w:rPr>
        <w:t>of</w:t>
      </w:r>
      <w:r w:rsidRPr="00C83227">
        <w:rPr>
          <w:rStyle w:val="StyleUnderline"/>
          <w:rFonts w:asciiTheme="majorHAnsi" w:hAnsiTheme="majorHAnsi" w:cstheme="majorHAnsi"/>
          <w:color w:val="000000" w:themeColor="text1"/>
        </w:rPr>
        <w:t xml:space="preserve"> </w:t>
      </w:r>
      <w:r w:rsidRPr="00C83227">
        <w:rPr>
          <w:rStyle w:val="StyleUnderline"/>
          <w:rFonts w:asciiTheme="majorHAnsi" w:hAnsiTheme="majorHAnsi" w:cstheme="majorHAnsi"/>
          <w:color w:val="000000" w:themeColor="text1"/>
          <w:highlight w:val="green"/>
        </w:rPr>
        <w:t>liberal</w:t>
      </w:r>
      <w:r w:rsidRPr="00C83227">
        <w:rPr>
          <w:rStyle w:val="StyleUnderline"/>
          <w:rFonts w:asciiTheme="majorHAnsi" w:hAnsiTheme="majorHAnsi" w:cstheme="majorHAnsi"/>
          <w:color w:val="000000" w:themeColor="text1"/>
        </w:rPr>
        <w:t xml:space="preserve"> </w:t>
      </w:r>
      <w:r w:rsidRPr="00C83227">
        <w:rPr>
          <w:rStyle w:val="StyleUnderline"/>
          <w:rFonts w:asciiTheme="majorHAnsi" w:hAnsiTheme="majorHAnsi" w:cstheme="majorHAnsi"/>
          <w:color w:val="000000" w:themeColor="text1"/>
          <w:highlight w:val="green"/>
        </w:rPr>
        <w:t>internationalism</w:t>
      </w:r>
      <w:r w:rsidRPr="00C83227">
        <w:rPr>
          <w:rStyle w:val="StyleUnderline"/>
          <w:rFonts w:asciiTheme="majorHAnsi" w:hAnsiTheme="majorHAnsi" w:cstheme="majorHAnsi"/>
          <w:color w:val="000000" w:themeColor="text1"/>
        </w:rPr>
        <w:t xml:space="preserve"> guided its approach to international institutions and </w:t>
      </w:r>
      <w:r w:rsidRPr="00C83227">
        <w:rPr>
          <w:rStyle w:val="Emphasis"/>
          <w:rFonts w:asciiTheme="majorHAnsi" w:hAnsiTheme="majorHAnsi" w:cstheme="majorHAnsi"/>
          <w:color w:val="000000" w:themeColor="text1"/>
          <w:highlight w:val="green"/>
        </w:rPr>
        <w:t>structured cooperation within the Western bloc</w:t>
      </w:r>
      <w:r w:rsidRPr="00C83227">
        <w:rPr>
          <w:rStyle w:val="Emphasis"/>
          <w:rFonts w:asciiTheme="majorHAnsi" w:hAnsiTheme="majorHAnsi" w:cstheme="majorHAnsi"/>
          <w:color w:val="000000" w:themeColor="text1"/>
        </w:rPr>
        <w:t>.</w:t>
      </w:r>
      <w:r w:rsidRPr="00C83227">
        <w:rPr>
          <w:rFonts w:asciiTheme="majorHAnsi" w:hAnsiTheme="majorHAnsi" w:cstheme="majorHAnsi"/>
          <w:color w:val="000000" w:themeColor="text1"/>
          <w:sz w:val="14"/>
        </w:rPr>
        <w:t xml:space="preserve"> </w:t>
      </w:r>
      <w:r w:rsidRPr="00C83227">
        <w:rPr>
          <w:rStyle w:val="StyleUnderline"/>
          <w:rFonts w:asciiTheme="majorHAnsi" w:hAnsiTheme="majorHAnsi" w:cstheme="majorHAnsi"/>
          <w:color w:val="000000" w:themeColor="text1"/>
        </w:rPr>
        <w:t xml:space="preserve">Unrivaled in the unipolar moment, U.S. grand strategy has been more </w:t>
      </w:r>
      <w:r w:rsidRPr="00C83227">
        <w:rPr>
          <w:rStyle w:val="Emphasis"/>
          <w:rFonts w:asciiTheme="majorHAnsi" w:hAnsiTheme="majorHAnsi" w:cstheme="majorHAnsi"/>
          <w:color w:val="000000" w:themeColor="text1"/>
        </w:rPr>
        <w:t>remarkable for its restraint</w:t>
      </w:r>
      <w:r w:rsidRPr="00C83227">
        <w:rPr>
          <w:rStyle w:val="StyleUnderline"/>
          <w:rFonts w:asciiTheme="majorHAnsi" w:hAnsiTheme="majorHAnsi" w:cstheme="majorHAnsi"/>
          <w:color w:val="000000" w:themeColor="text1"/>
        </w:rPr>
        <w:t xml:space="preserve"> than its unfettered exercise of coercive power</w:t>
      </w:r>
      <w:r w:rsidRPr="00C83227">
        <w:rPr>
          <w:rFonts w:asciiTheme="majorHAnsi" w:hAnsiTheme="majorHAnsi" w:cstheme="majorHAnsi"/>
          <w:color w:val="000000" w:themeColor="text1"/>
          <w:sz w:val="14"/>
        </w:rPr>
        <w:t xml:space="preserve">, despite a slew of regrettable excesses. Indeed, the concept of </w:t>
      </w:r>
      <w:r w:rsidRPr="00C83227">
        <w:rPr>
          <w:rStyle w:val="StyleUnderline"/>
          <w:rFonts w:asciiTheme="majorHAnsi" w:hAnsiTheme="majorHAnsi" w:cstheme="majorHAnsi"/>
          <w:color w:val="000000" w:themeColor="text1"/>
          <w:highlight w:val="green"/>
        </w:rPr>
        <w:t>international order is relevant even in a hard power world</w:t>
      </w:r>
      <w:r w:rsidRPr="00C83227">
        <w:rPr>
          <w:rStyle w:val="StyleUnderline"/>
          <w:rFonts w:asciiTheme="majorHAnsi" w:hAnsiTheme="majorHAnsi" w:cstheme="majorHAnsi"/>
          <w:color w:val="000000" w:themeColor="text1"/>
        </w:rPr>
        <w:t xml:space="preserve"> precisely because it is not reducible to unilateral U.S. interests</w:t>
      </w:r>
      <w:r w:rsidRPr="00C83227">
        <w:rPr>
          <w:rFonts w:asciiTheme="majorHAnsi" w:hAnsiTheme="majorHAnsi" w:cstheme="majorHAnsi"/>
          <w:color w:val="000000" w:themeColor="text1"/>
          <w:sz w:val="14"/>
        </w:rPr>
        <w:t xml:space="preserve"> or to the global distribution of military and economic might. Rather, </w:t>
      </w:r>
      <w:r w:rsidRPr="00C83227">
        <w:rPr>
          <w:rStyle w:val="StyleUnderline"/>
          <w:rFonts w:asciiTheme="majorHAnsi" w:hAnsiTheme="majorHAnsi" w:cstheme="majorHAnsi"/>
          <w:color w:val="000000" w:themeColor="text1"/>
          <w:highlight w:val="green"/>
        </w:rPr>
        <w:t xml:space="preserve">it </w:t>
      </w:r>
      <w:r w:rsidRPr="00C83227">
        <w:rPr>
          <w:rStyle w:val="StyleUnderline"/>
          <w:rFonts w:asciiTheme="majorHAnsi" w:hAnsiTheme="majorHAnsi" w:cstheme="majorHAnsi"/>
          <w:color w:val="000000" w:themeColor="text1"/>
        </w:rPr>
        <w:t xml:space="preserve">emerged and </w:t>
      </w:r>
      <w:r w:rsidRPr="00C83227">
        <w:rPr>
          <w:rStyle w:val="StyleUnderline"/>
          <w:rFonts w:asciiTheme="majorHAnsi" w:hAnsiTheme="majorHAnsi" w:cstheme="majorHAnsi"/>
          <w:color w:val="000000" w:themeColor="text1"/>
          <w:highlight w:val="green"/>
        </w:rPr>
        <w:t>endured through many states’ collective efforts</w:t>
      </w:r>
      <w:r w:rsidRPr="00C83227">
        <w:rPr>
          <w:rFonts w:asciiTheme="majorHAnsi" w:hAnsiTheme="majorHAnsi" w:cstheme="majorHAnsi"/>
          <w:color w:val="000000" w:themeColor="text1"/>
          <w:sz w:val="14"/>
        </w:rPr>
        <w:t xml:space="preserve">. Where </w:t>
      </w:r>
      <w:r w:rsidRPr="00C83227">
        <w:rPr>
          <w:rStyle w:val="StyleUnderline"/>
          <w:rFonts w:asciiTheme="majorHAnsi" w:hAnsiTheme="majorHAnsi" w:cstheme="majorHAnsi"/>
          <w:color w:val="000000" w:themeColor="text1"/>
        </w:rPr>
        <w:t xml:space="preserve">rules are institutionalized in organizations or legal regimes, they reflect painstaking diplomatic efforts to identify convergent interests </w:t>
      </w:r>
      <w:r w:rsidRPr="00C83227">
        <w:rPr>
          <w:rStyle w:val="StyleUnderline"/>
          <w:rFonts w:asciiTheme="majorHAnsi" w:hAnsiTheme="majorHAnsi" w:cstheme="majorHAnsi"/>
          <w:color w:val="000000" w:themeColor="text1"/>
          <w:highlight w:val="green"/>
        </w:rPr>
        <w:t xml:space="preserve">and </w:t>
      </w:r>
      <w:r w:rsidRPr="00C83227">
        <w:rPr>
          <w:rStyle w:val="Emphasis"/>
          <w:rFonts w:asciiTheme="majorHAnsi" w:hAnsiTheme="majorHAnsi" w:cstheme="majorHAnsi"/>
          <w:color w:val="000000" w:themeColor="text1"/>
          <w:highlight w:val="green"/>
        </w:rPr>
        <w:t>codify standards of state behavior</w:t>
      </w:r>
      <w:r w:rsidRPr="00C83227">
        <w:rPr>
          <w:rFonts w:asciiTheme="majorHAnsi" w:hAnsiTheme="majorHAnsi" w:cstheme="majorHAnsi"/>
          <w:color w:val="000000" w:themeColor="text1"/>
          <w:sz w:val="14"/>
          <w:highlight w:val="green"/>
        </w:rPr>
        <w:t>.</w:t>
      </w:r>
      <w:r w:rsidRPr="00C83227">
        <w:rPr>
          <w:rFonts w:asciiTheme="majorHAnsi" w:hAnsiTheme="majorHAnsi" w:cstheme="majorHAnsi"/>
          <w:color w:val="000000" w:themeColor="text1"/>
          <w:sz w:val="14"/>
        </w:rPr>
        <w:t xml:space="preserve"> Where rules develop organically, in norms or customary law, they reflect decades of strategic interaction, during which repeated patterns of conflict and cooperation have generated predictability. By design, the U.S.-led liberal system incorporated such attributes. As a result, </w:t>
      </w:r>
      <w:r w:rsidRPr="00C83227">
        <w:rPr>
          <w:rStyle w:val="StyleUnderline"/>
          <w:rFonts w:asciiTheme="majorHAnsi" w:hAnsiTheme="majorHAnsi" w:cstheme="majorHAnsi"/>
          <w:color w:val="000000" w:themeColor="text1"/>
          <w:highlight w:val="green"/>
        </w:rPr>
        <w:t xml:space="preserve">it offered </w:t>
      </w:r>
      <w:r w:rsidRPr="00C83227">
        <w:rPr>
          <w:rStyle w:val="Emphasis"/>
          <w:rFonts w:asciiTheme="majorHAnsi" w:hAnsiTheme="majorHAnsi" w:cstheme="majorHAnsi"/>
          <w:color w:val="000000" w:themeColor="text1"/>
          <w:highlight w:val="green"/>
        </w:rPr>
        <w:t>both</w:t>
      </w:r>
      <w:r w:rsidRPr="00C83227">
        <w:rPr>
          <w:rStyle w:val="Emphasis"/>
          <w:rFonts w:asciiTheme="majorHAnsi" w:hAnsiTheme="majorHAnsi" w:cstheme="majorHAnsi"/>
          <w:color w:val="000000" w:themeColor="text1"/>
        </w:rPr>
        <w:t xml:space="preserve"> </w:t>
      </w:r>
      <w:r w:rsidRPr="00C83227">
        <w:rPr>
          <w:rStyle w:val="Emphasis"/>
          <w:rFonts w:asciiTheme="majorHAnsi" w:hAnsiTheme="majorHAnsi" w:cstheme="majorHAnsi"/>
          <w:color w:val="000000" w:themeColor="text1"/>
          <w:highlight w:val="green"/>
        </w:rPr>
        <w:t>stability</w:t>
      </w:r>
      <w:r w:rsidRPr="00C83227">
        <w:rPr>
          <w:rStyle w:val="StyleUnderline"/>
          <w:rFonts w:asciiTheme="majorHAnsi" w:hAnsiTheme="majorHAnsi" w:cstheme="majorHAnsi"/>
          <w:color w:val="000000" w:themeColor="text1"/>
          <w:highlight w:val="green"/>
        </w:rPr>
        <w:t xml:space="preserve"> and </w:t>
      </w:r>
      <w:r w:rsidRPr="00C83227">
        <w:rPr>
          <w:rStyle w:val="Emphasis"/>
          <w:rFonts w:asciiTheme="majorHAnsi" w:hAnsiTheme="majorHAnsi" w:cstheme="majorHAnsi"/>
          <w:color w:val="000000" w:themeColor="text1"/>
          <w:highlight w:val="green"/>
        </w:rPr>
        <w:t>considerable political, economic, and security gains</w:t>
      </w:r>
      <w:r w:rsidRPr="00C83227">
        <w:rPr>
          <w:rStyle w:val="StyleUnderline"/>
          <w:rFonts w:asciiTheme="majorHAnsi" w:hAnsiTheme="majorHAnsi" w:cstheme="majorHAnsi"/>
          <w:color w:val="000000" w:themeColor="text1"/>
        </w:rPr>
        <w:t xml:space="preserve"> to other states. </w:t>
      </w:r>
      <w:r w:rsidRPr="00C83227">
        <w:rPr>
          <w:rFonts w:asciiTheme="majorHAnsi" w:hAnsiTheme="majorHAnsi" w:cstheme="majorHAnsi"/>
          <w:color w:val="000000" w:themeColor="text1"/>
          <w:sz w:val="14"/>
        </w:rPr>
        <w:t xml:space="preserve">When Canadian Prime Minister Justin Trudeau, German Chancellor Angela Merkel, Japanese Premier Shinzo Abe, and other U.S. allies invoke the beleaguered liberal order today, it is because they want to preserve those advantages. </w:t>
      </w:r>
      <w:r w:rsidRPr="00C83227">
        <w:rPr>
          <w:rStyle w:val="StyleUnderline"/>
          <w:rFonts w:asciiTheme="majorHAnsi" w:hAnsiTheme="majorHAnsi" w:cstheme="majorHAnsi"/>
          <w:color w:val="000000" w:themeColor="text1"/>
        </w:rPr>
        <w:t>Far from dismissing the order as a mere euphemism for U.S. hegemony, they see their own national interests at stake in it</w:t>
      </w:r>
      <w:r w:rsidRPr="00C83227">
        <w:rPr>
          <w:rFonts w:asciiTheme="majorHAnsi" w:hAnsiTheme="majorHAnsi" w:cstheme="majorHAnsi"/>
          <w:color w:val="000000" w:themeColor="text1"/>
          <w:sz w:val="14"/>
        </w:rPr>
        <w:t xml:space="preserve">. They also recognize that those interests cannot be protected without a powerful—and committed—United States. </w:t>
      </w:r>
      <w:r w:rsidRPr="00C83227">
        <w:rPr>
          <w:rStyle w:val="StyleUnderline"/>
          <w:rFonts w:asciiTheme="majorHAnsi" w:hAnsiTheme="majorHAnsi" w:cstheme="majorHAnsi"/>
          <w:color w:val="000000" w:themeColor="text1"/>
          <w:highlight w:val="green"/>
        </w:rPr>
        <w:t xml:space="preserve">Even China, </w:t>
      </w:r>
      <w:r w:rsidRPr="00C83227">
        <w:rPr>
          <w:rStyle w:val="StyleUnderline"/>
          <w:rFonts w:asciiTheme="majorHAnsi" w:hAnsiTheme="majorHAnsi" w:cstheme="majorHAnsi"/>
          <w:color w:val="000000" w:themeColor="text1"/>
        </w:rPr>
        <w:t xml:space="preserve">the order’s most formidable challenger-in-waiting, </w:t>
      </w:r>
      <w:r w:rsidRPr="00C83227">
        <w:rPr>
          <w:rStyle w:val="StyleUnderline"/>
          <w:rFonts w:asciiTheme="majorHAnsi" w:hAnsiTheme="majorHAnsi" w:cstheme="majorHAnsi"/>
          <w:color w:val="000000" w:themeColor="text1"/>
          <w:highlight w:val="green"/>
        </w:rPr>
        <w:t>finds value</w:t>
      </w:r>
      <w:r w:rsidRPr="00C83227">
        <w:rPr>
          <w:rStyle w:val="StyleUnderline"/>
          <w:rFonts w:asciiTheme="majorHAnsi" w:hAnsiTheme="majorHAnsi" w:cstheme="majorHAnsi"/>
          <w:color w:val="000000" w:themeColor="text1"/>
        </w:rPr>
        <w:t xml:space="preserve"> in selectively embracing its tenets</w:t>
      </w:r>
      <w:r w:rsidRPr="00C83227">
        <w:rPr>
          <w:rFonts w:asciiTheme="majorHAnsi" w:hAnsiTheme="majorHAnsi" w:cstheme="majorHAnsi"/>
          <w:color w:val="000000" w:themeColor="text1"/>
          <w:sz w:val="14"/>
        </w:rPr>
        <w:t xml:space="preserve">. </w:t>
      </w:r>
      <w:r w:rsidRPr="00C83227">
        <w:rPr>
          <w:rFonts w:asciiTheme="majorHAnsi" w:hAnsiTheme="majorHAnsi" w:cstheme="majorHAnsi"/>
          <w:color w:val="000000" w:themeColor="text1"/>
          <w:sz w:val="16"/>
          <w:szCs w:val="16"/>
        </w:rPr>
        <w:t xml:space="preserve">THE COMING ENTROPY? The liberal international order is a useful frame for understanding the contours and endurance of U.S. grand strategy over the past 70 years, but it will not persist immutably for another seven decades. Never having achieved the universal acceptance to which post–Cold War </w:t>
      </w:r>
      <w:proofErr w:type="spellStart"/>
      <w:r w:rsidRPr="00C83227">
        <w:rPr>
          <w:rFonts w:asciiTheme="majorHAnsi" w:hAnsiTheme="majorHAnsi" w:cstheme="majorHAnsi"/>
          <w:color w:val="000000" w:themeColor="text1"/>
          <w:sz w:val="16"/>
          <w:szCs w:val="16"/>
        </w:rPr>
        <w:t>triumphalists</w:t>
      </w:r>
      <w:proofErr w:type="spellEnd"/>
      <w:r w:rsidRPr="00C83227">
        <w:rPr>
          <w:rFonts w:asciiTheme="majorHAnsi" w:hAnsiTheme="majorHAnsi" w:cstheme="majorHAnsi"/>
          <w:color w:val="000000" w:themeColor="text1"/>
          <w:sz w:val="16"/>
          <w:szCs w:val="16"/>
        </w:rPr>
        <w:t xml:space="preserve"> aspired, the present order is threatened by adverse shifts in the balance of power: China is revisionist in its ascent, and Russia is revanchist in its decline. Global influence is shifting eastward, pushing the United States and Europe into second place. The formal and informal arrangements that govern interstate interaction—which is to say, the international order—must adapt to this new reality if it is to avoid abject decay. But </w:t>
      </w:r>
      <w:r w:rsidRPr="00C83227">
        <w:rPr>
          <w:rStyle w:val="StyleUnderline"/>
          <w:rFonts w:asciiTheme="majorHAnsi" w:hAnsiTheme="majorHAnsi" w:cstheme="majorHAnsi"/>
          <w:color w:val="000000" w:themeColor="text1"/>
          <w:sz w:val="16"/>
          <w:szCs w:val="16"/>
        </w:rPr>
        <w:t xml:space="preserve">changing power balances alone </w:t>
      </w:r>
      <w:r w:rsidRPr="00C83227">
        <w:rPr>
          <w:rStyle w:val="Emphasis"/>
          <w:rFonts w:asciiTheme="majorHAnsi" w:hAnsiTheme="majorHAnsi" w:cstheme="majorHAnsi"/>
          <w:color w:val="000000" w:themeColor="text1"/>
          <w:sz w:val="16"/>
          <w:szCs w:val="16"/>
        </w:rPr>
        <w:t>do not make the order’s demise a foregone conclusion</w:t>
      </w:r>
      <w:r w:rsidRPr="00C83227">
        <w:rPr>
          <w:rFonts w:asciiTheme="majorHAnsi" w:hAnsiTheme="majorHAnsi" w:cstheme="majorHAnsi"/>
          <w:color w:val="000000" w:themeColor="text1"/>
          <w:sz w:val="16"/>
          <w:szCs w:val="16"/>
        </w:rPr>
        <w:t xml:space="preserve">. For the next several decades, </w:t>
      </w:r>
      <w:r w:rsidRPr="00C83227">
        <w:rPr>
          <w:rStyle w:val="StyleUnderline"/>
          <w:rFonts w:asciiTheme="majorHAnsi" w:hAnsiTheme="majorHAnsi" w:cstheme="majorHAnsi"/>
          <w:color w:val="000000" w:themeColor="text1"/>
          <w:sz w:val="16"/>
          <w:szCs w:val="16"/>
        </w:rPr>
        <w:t>the United States will still remain the world’s most powerful state in military, economic, and diplomatic terms</w:t>
      </w:r>
      <w:r w:rsidRPr="00C83227">
        <w:rPr>
          <w:rFonts w:asciiTheme="majorHAnsi" w:hAnsiTheme="majorHAnsi" w:cstheme="majorHAnsi"/>
          <w:color w:val="000000" w:themeColor="text1"/>
          <w:sz w:val="16"/>
          <w:szCs w:val="16"/>
        </w:rPr>
        <w:t xml:space="preserve">. </w:t>
      </w:r>
      <w:r w:rsidRPr="00C83227">
        <w:rPr>
          <w:rStyle w:val="StyleUnderline"/>
          <w:rFonts w:asciiTheme="majorHAnsi" w:hAnsiTheme="majorHAnsi" w:cstheme="majorHAnsi"/>
          <w:color w:val="000000" w:themeColor="text1"/>
          <w:sz w:val="16"/>
          <w:szCs w:val="16"/>
        </w:rPr>
        <w:t>No other country will have the same capacity to shape international order</w:t>
      </w:r>
      <w:r w:rsidRPr="00C83227">
        <w:rPr>
          <w:rFonts w:asciiTheme="majorHAnsi" w:hAnsiTheme="majorHAnsi" w:cstheme="majorHAnsi"/>
          <w:color w:val="000000" w:themeColor="text1"/>
          <w:sz w:val="16"/>
          <w:szCs w:val="16"/>
        </w:rPr>
        <w:t>, even as Washington will wield its authority on fundamentally different terms. Put differently, the twilight of the unipolar moment is not the same as the end of U.S. global leadership or preeminence. Given this, how the United States adapts its grand strategy to domestic turmoil and considerable flux abroad will matter a great deal for the future of global order. Other states, chief among them China, will cement their own power in regional and global rules and institutions. This trend is well under way, and some aspects of it are nonthreatening, such as when Beijing requests a greater voting share at the International Monetary Fund. Elsewhere, however, Beijing is fashioning new institutions governed by rules that are decidedly illiberal, as with its Belt and Road Initiative</w:t>
      </w:r>
      <w:r w:rsidRPr="00C83227">
        <w:rPr>
          <w:rStyle w:val="StyleUnderline"/>
          <w:rFonts w:asciiTheme="majorHAnsi" w:hAnsiTheme="majorHAnsi" w:cstheme="majorHAnsi"/>
          <w:color w:val="000000" w:themeColor="text1"/>
          <w:sz w:val="16"/>
          <w:szCs w:val="16"/>
        </w:rPr>
        <w:t xml:space="preserve">. It would </w:t>
      </w:r>
      <w:r w:rsidRPr="00C83227">
        <w:rPr>
          <w:rStyle w:val="Emphasis"/>
          <w:rFonts w:asciiTheme="majorHAnsi" w:hAnsiTheme="majorHAnsi" w:cstheme="majorHAnsi"/>
          <w:color w:val="000000" w:themeColor="text1"/>
          <w:sz w:val="16"/>
          <w:szCs w:val="16"/>
        </w:rPr>
        <w:t>be a grave mistake</w:t>
      </w:r>
      <w:r w:rsidRPr="00C83227">
        <w:rPr>
          <w:rStyle w:val="StyleUnderline"/>
          <w:rFonts w:asciiTheme="majorHAnsi" w:hAnsiTheme="majorHAnsi" w:cstheme="majorHAnsi"/>
          <w:color w:val="000000" w:themeColor="text1"/>
          <w:sz w:val="16"/>
          <w:szCs w:val="16"/>
        </w:rPr>
        <w:t xml:space="preserve"> for the United States to </w:t>
      </w:r>
      <w:r w:rsidRPr="00C83227">
        <w:rPr>
          <w:rStyle w:val="Emphasis"/>
          <w:rFonts w:asciiTheme="majorHAnsi" w:hAnsiTheme="majorHAnsi" w:cstheme="majorHAnsi"/>
          <w:color w:val="000000" w:themeColor="text1"/>
          <w:sz w:val="16"/>
          <w:szCs w:val="16"/>
        </w:rPr>
        <w:t>abandon the idea of international order</w:t>
      </w:r>
      <w:r w:rsidRPr="00C83227">
        <w:rPr>
          <w:rStyle w:val="StyleUnderline"/>
          <w:rFonts w:asciiTheme="majorHAnsi" w:hAnsiTheme="majorHAnsi" w:cstheme="majorHAnsi"/>
          <w:color w:val="000000" w:themeColor="text1"/>
          <w:sz w:val="16"/>
          <w:szCs w:val="16"/>
        </w:rPr>
        <w:t xml:space="preserve"> as an empty grand strategic ambition</w:t>
      </w:r>
      <w:r w:rsidRPr="00C83227">
        <w:rPr>
          <w:rFonts w:asciiTheme="majorHAnsi" w:hAnsiTheme="majorHAnsi" w:cstheme="majorHAnsi"/>
          <w:color w:val="000000" w:themeColor="text1"/>
          <w:sz w:val="16"/>
          <w:szCs w:val="16"/>
        </w:rPr>
        <w:t xml:space="preserve"> and settle for regional influence over its own neighborhood. Spheres of influence are a form of balance-of-power order but have historically been a fundamentally less stable one and would certainly degrade U.S. security and prosperity. Instead of letting rivals carve out spheres of influence, </w:t>
      </w:r>
      <w:r w:rsidRPr="00C83227">
        <w:rPr>
          <w:rStyle w:val="StyleUnderline"/>
          <w:rFonts w:asciiTheme="majorHAnsi" w:hAnsiTheme="majorHAnsi" w:cstheme="majorHAnsi"/>
          <w:color w:val="000000" w:themeColor="text1"/>
          <w:sz w:val="16"/>
          <w:szCs w:val="16"/>
        </w:rPr>
        <w:t>the United States needs a novel grand strategic vision that rejects both radical retreat and creativity-numbing nostalgia</w:t>
      </w:r>
      <w:r w:rsidRPr="00C83227">
        <w:rPr>
          <w:rFonts w:asciiTheme="majorHAnsi" w:hAnsiTheme="majorHAnsi" w:cstheme="majorHAnsi"/>
          <w:color w:val="000000" w:themeColor="text1"/>
          <w:sz w:val="16"/>
          <w:szCs w:val="16"/>
        </w:rPr>
        <w:t xml:space="preserve">. Any new approach must account for rapidly shifting power relations and technological change. It should also reflect more critically on the universalist ambitions of post–Cold War U.S. grand strategy and may require a greater tolerance for regime diversity than liberal </w:t>
      </w:r>
      <w:proofErr w:type="spellStart"/>
      <w:r w:rsidRPr="00C83227">
        <w:rPr>
          <w:rFonts w:asciiTheme="majorHAnsi" w:hAnsiTheme="majorHAnsi" w:cstheme="majorHAnsi"/>
          <w:color w:val="000000" w:themeColor="text1"/>
          <w:sz w:val="16"/>
          <w:szCs w:val="16"/>
        </w:rPr>
        <w:t>triumphalists</w:t>
      </w:r>
      <w:proofErr w:type="spellEnd"/>
      <w:r w:rsidRPr="00C83227">
        <w:rPr>
          <w:rFonts w:asciiTheme="majorHAnsi" w:hAnsiTheme="majorHAnsi" w:cstheme="majorHAnsi"/>
          <w:color w:val="000000" w:themeColor="text1"/>
          <w:sz w:val="16"/>
          <w:szCs w:val="16"/>
        </w:rPr>
        <w:t xml:space="preserve"> could have possibly imagined at the apex of U.S. power. </w:t>
      </w:r>
      <w:r w:rsidRPr="00C83227">
        <w:rPr>
          <w:rStyle w:val="StyleUnderline"/>
          <w:rFonts w:asciiTheme="majorHAnsi" w:hAnsiTheme="majorHAnsi" w:cstheme="majorHAnsi"/>
          <w:color w:val="000000" w:themeColor="text1"/>
          <w:sz w:val="16"/>
          <w:szCs w:val="16"/>
        </w:rPr>
        <w:t xml:space="preserve">For the United States to lead abroad, it must also </w:t>
      </w:r>
      <w:r w:rsidRPr="00C83227">
        <w:rPr>
          <w:rStyle w:val="Emphasis"/>
          <w:rFonts w:asciiTheme="majorHAnsi" w:hAnsiTheme="majorHAnsi" w:cstheme="majorHAnsi"/>
          <w:color w:val="000000" w:themeColor="text1"/>
          <w:sz w:val="16"/>
          <w:szCs w:val="16"/>
        </w:rPr>
        <w:t>confront the dysfunction</w:t>
      </w:r>
      <w:r w:rsidRPr="00C83227">
        <w:rPr>
          <w:rStyle w:val="StyleUnderline"/>
          <w:rFonts w:asciiTheme="majorHAnsi" w:hAnsiTheme="majorHAnsi" w:cstheme="majorHAnsi"/>
          <w:color w:val="000000" w:themeColor="text1"/>
          <w:sz w:val="16"/>
          <w:szCs w:val="16"/>
        </w:rPr>
        <w:t xml:space="preserve"> that is hollowing out support for internationalism at home</w:t>
      </w:r>
      <w:r w:rsidRPr="00C83227">
        <w:rPr>
          <w:rFonts w:asciiTheme="majorHAnsi" w:hAnsiTheme="majorHAnsi" w:cstheme="majorHAnsi"/>
          <w:color w:val="000000" w:themeColor="text1"/>
          <w:sz w:val="16"/>
          <w:szCs w:val="16"/>
        </w:rPr>
        <w:t xml:space="preserve">. As we have argued, and as Allison rightly points out, Trump may be more avatar than architect of the United States’ domestic unraveling. To be sure, </w:t>
      </w:r>
      <w:r w:rsidRPr="00C83227">
        <w:rPr>
          <w:rStyle w:val="StyleUnderline"/>
          <w:rFonts w:asciiTheme="majorHAnsi" w:hAnsiTheme="majorHAnsi" w:cstheme="majorHAnsi"/>
          <w:color w:val="000000" w:themeColor="text1"/>
          <w:sz w:val="16"/>
          <w:szCs w:val="16"/>
        </w:rPr>
        <w:t>Trump’s transactional and visceral approach to foreign policy is itself wreaking havoc on the predictability underlying the postwar orde</w:t>
      </w:r>
      <w:r w:rsidRPr="00C83227">
        <w:rPr>
          <w:rFonts w:asciiTheme="majorHAnsi" w:hAnsiTheme="majorHAnsi" w:cstheme="majorHAnsi"/>
          <w:color w:val="000000" w:themeColor="text1"/>
          <w:sz w:val="16"/>
          <w:szCs w:val="16"/>
        </w:rPr>
        <w:t xml:space="preserve">r and will require global recompense of epochal proportions from any new leader. </w:t>
      </w:r>
      <w:r w:rsidRPr="00C83227">
        <w:rPr>
          <w:rStyle w:val="StyleUnderline"/>
          <w:rFonts w:asciiTheme="majorHAnsi" w:hAnsiTheme="majorHAnsi" w:cstheme="majorHAnsi"/>
          <w:color w:val="000000" w:themeColor="text1"/>
          <w:sz w:val="16"/>
          <w:szCs w:val="16"/>
        </w:rPr>
        <w:t xml:space="preserve">But we </w:t>
      </w:r>
      <w:r w:rsidRPr="00C83227">
        <w:rPr>
          <w:rStyle w:val="Emphasis"/>
          <w:rFonts w:asciiTheme="majorHAnsi" w:hAnsiTheme="majorHAnsi" w:cstheme="majorHAnsi"/>
          <w:color w:val="000000" w:themeColor="text1"/>
          <w:sz w:val="16"/>
          <w:szCs w:val="16"/>
        </w:rPr>
        <w:t>cannot assess the extent or endurance</w:t>
      </w:r>
      <w:r w:rsidRPr="00C83227">
        <w:rPr>
          <w:rStyle w:val="StyleUnderline"/>
          <w:rFonts w:asciiTheme="majorHAnsi" w:hAnsiTheme="majorHAnsi" w:cstheme="majorHAnsi"/>
          <w:color w:val="000000" w:themeColor="text1"/>
          <w:sz w:val="16"/>
          <w:szCs w:val="16"/>
        </w:rPr>
        <w:t xml:space="preserve"> of his destructiveness just 18 months into his term. </w:t>
      </w:r>
      <w:r w:rsidRPr="00C83227">
        <w:rPr>
          <w:rFonts w:asciiTheme="majorHAnsi" w:hAnsiTheme="majorHAnsi" w:cstheme="majorHAnsi"/>
          <w:color w:val="000000" w:themeColor="text1"/>
          <w:sz w:val="16"/>
          <w:szCs w:val="16"/>
        </w:rPr>
        <w:t xml:space="preserve">What we do know is that Trump’s victory was not an isolated political shock—a fact that many analysts miss by fixating on Trump’s heterodox administration and anticipating his eventual exit. In some ways, </w:t>
      </w:r>
      <w:r w:rsidRPr="00C83227">
        <w:rPr>
          <w:rStyle w:val="StyleUnderline"/>
          <w:rFonts w:asciiTheme="majorHAnsi" w:hAnsiTheme="majorHAnsi" w:cstheme="majorHAnsi"/>
          <w:color w:val="000000" w:themeColor="text1"/>
          <w:sz w:val="16"/>
          <w:szCs w:val="16"/>
        </w:rPr>
        <w:t xml:space="preserve">Trump’s policies are merely a modern projection of old impulses, most notably the deep unilateralism of the Jacksonian school of foreign policy. </w:t>
      </w:r>
      <w:r w:rsidRPr="00C83227">
        <w:rPr>
          <w:rFonts w:asciiTheme="majorHAnsi" w:hAnsiTheme="majorHAnsi" w:cstheme="majorHAnsi"/>
          <w:color w:val="000000" w:themeColor="text1"/>
          <w:sz w:val="16"/>
          <w:szCs w:val="16"/>
        </w:rPr>
        <w:t>Trump’s contemporary version, however, rests on populist and nativist impulses activated in part by socioeconomic dislocation that will only intensify. Automation and the changing nature of work, inequality, political and media polarization, and demographic changes are likely to intersect with an increasingly turbulent international environment, making it more difficult still to articulate a coherent foreign policy built around age-old liberal values and institutions. These domestic undercurrents must be faced squarely—not only for the sake of restoring a sustainable U.S. social compact but in order to build a consensus on the United States’ role in the world. NEW ORDER Less than halfway through Trump’s first term, the U.S. foreign policy establishment, cut off from the levers of power, watches in a state of shock as the country stumbles from one international indignity to another. But the domestic and international forces that carried Trump to power will accelerate with his presidency and outlast his tenure. The United States, in other words, is only just commencing a strategic reckoning, the likes of which it has not undertaken since the years immediately following World War II. In the new strategic environment</w:t>
      </w:r>
      <w:r w:rsidRPr="00C83227">
        <w:rPr>
          <w:rFonts w:asciiTheme="majorHAnsi" w:hAnsiTheme="majorHAnsi" w:cstheme="majorHAnsi"/>
          <w:color w:val="000000" w:themeColor="text1"/>
          <w:sz w:val="14"/>
        </w:rPr>
        <w:t xml:space="preserve">, </w:t>
      </w:r>
      <w:r w:rsidRPr="00C83227">
        <w:rPr>
          <w:rStyle w:val="StyleUnderline"/>
          <w:rFonts w:asciiTheme="majorHAnsi" w:hAnsiTheme="majorHAnsi" w:cstheme="majorHAnsi"/>
          <w:color w:val="000000" w:themeColor="text1"/>
          <w:highlight w:val="green"/>
        </w:rPr>
        <w:t>the</w:t>
      </w:r>
      <w:r w:rsidRPr="00C83227">
        <w:rPr>
          <w:rStyle w:val="StyleUnderline"/>
          <w:rFonts w:asciiTheme="majorHAnsi" w:hAnsiTheme="majorHAnsi" w:cstheme="majorHAnsi"/>
          <w:color w:val="000000" w:themeColor="text1"/>
        </w:rPr>
        <w:t xml:space="preserve"> </w:t>
      </w:r>
      <w:r w:rsidRPr="00C83227">
        <w:rPr>
          <w:rStyle w:val="StyleUnderline"/>
          <w:rFonts w:asciiTheme="majorHAnsi" w:hAnsiTheme="majorHAnsi" w:cstheme="majorHAnsi"/>
          <w:color w:val="000000" w:themeColor="text1"/>
          <w:highlight w:val="green"/>
        </w:rPr>
        <w:t>old</w:t>
      </w:r>
      <w:r w:rsidRPr="00C83227">
        <w:rPr>
          <w:rStyle w:val="StyleUnderline"/>
          <w:rFonts w:asciiTheme="majorHAnsi" w:hAnsiTheme="majorHAnsi" w:cstheme="majorHAnsi"/>
          <w:color w:val="000000" w:themeColor="text1"/>
        </w:rPr>
        <w:t xml:space="preserve"> liberal </w:t>
      </w:r>
      <w:r w:rsidRPr="00C83227">
        <w:rPr>
          <w:rStyle w:val="StyleUnderline"/>
          <w:rFonts w:asciiTheme="majorHAnsi" w:hAnsiTheme="majorHAnsi" w:cstheme="majorHAnsi"/>
          <w:color w:val="000000" w:themeColor="text1"/>
          <w:highlight w:val="green"/>
        </w:rPr>
        <w:t>order</w:t>
      </w:r>
      <w:r w:rsidRPr="00C83227">
        <w:rPr>
          <w:rStyle w:val="StyleUnderline"/>
          <w:rFonts w:asciiTheme="majorHAnsi" w:hAnsiTheme="majorHAnsi" w:cstheme="majorHAnsi"/>
          <w:color w:val="000000" w:themeColor="text1"/>
        </w:rPr>
        <w:t xml:space="preserve"> built on unrivaled U.S. power </w:t>
      </w:r>
      <w:r w:rsidRPr="00C83227">
        <w:rPr>
          <w:rStyle w:val="StyleUnderline"/>
          <w:rFonts w:asciiTheme="majorHAnsi" w:hAnsiTheme="majorHAnsi" w:cstheme="majorHAnsi"/>
          <w:color w:val="000000" w:themeColor="text1"/>
          <w:highlight w:val="green"/>
        </w:rPr>
        <w:t>will</w:t>
      </w:r>
      <w:r w:rsidRPr="00C83227">
        <w:rPr>
          <w:rStyle w:val="StyleUnderline"/>
          <w:rFonts w:asciiTheme="majorHAnsi" w:hAnsiTheme="majorHAnsi" w:cstheme="majorHAnsi"/>
          <w:color w:val="000000" w:themeColor="text1"/>
        </w:rPr>
        <w:t xml:space="preserve"> no doubt </w:t>
      </w:r>
      <w:r w:rsidRPr="00C83227">
        <w:rPr>
          <w:rStyle w:val="StyleUnderline"/>
          <w:rFonts w:asciiTheme="majorHAnsi" w:hAnsiTheme="majorHAnsi" w:cstheme="majorHAnsi"/>
          <w:color w:val="000000" w:themeColor="text1"/>
          <w:highlight w:val="green"/>
        </w:rPr>
        <w:t>prove</w:t>
      </w:r>
      <w:r w:rsidRPr="00C83227">
        <w:rPr>
          <w:rStyle w:val="StyleUnderline"/>
          <w:rFonts w:asciiTheme="majorHAnsi" w:hAnsiTheme="majorHAnsi" w:cstheme="majorHAnsi"/>
          <w:color w:val="000000" w:themeColor="text1"/>
        </w:rPr>
        <w:t xml:space="preserve"> </w:t>
      </w:r>
      <w:r w:rsidRPr="00C83227">
        <w:rPr>
          <w:rStyle w:val="StyleUnderline"/>
          <w:rFonts w:asciiTheme="majorHAnsi" w:hAnsiTheme="majorHAnsi" w:cstheme="majorHAnsi"/>
          <w:color w:val="000000" w:themeColor="text1"/>
          <w:highlight w:val="green"/>
        </w:rPr>
        <w:t>obsolete</w:t>
      </w:r>
      <w:r w:rsidRPr="00C83227">
        <w:rPr>
          <w:rStyle w:val="StyleUnderline"/>
          <w:rFonts w:asciiTheme="majorHAnsi" w:hAnsiTheme="majorHAnsi" w:cstheme="majorHAnsi"/>
          <w:color w:val="000000" w:themeColor="text1"/>
        </w:rPr>
        <w:t xml:space="preserve"> and untenable</w:t>
      </w:r>
      <w:r w:rsidRPr="00C83227">
        <w:rPr>
          <w:rFonts w:asciiTheme="majorHAnsi" w:hAnsiTheme="majorHAnsi" w:cstheme="majorHAnsi"/>
          <w:color w:val="000000" w:themeColor="text1"/>
          <w:sz w:val="14"/>
        </w:rPr>
        <w:t xml:space="preserve">. But </w:t>
      </w:r>
      <w:r w:rsidRPr="00C83227">
        <w:rPr>
          <w:rStyle w:val="Emphasis"/>
          <w:rFonts w:asciiTheme="majorHAnsi" w:hAnsiTheme="majorHAnsi" w:cstheme="majorHAnsi"/>
          <w:color w:val="000000" w:themeColor="text1"/>
          <w:highlight w:val="green"/>
        </w:rPr>
        <w:t>that should not imply</w:t>
      </w:r>
      <w:r w:rsidRPr="00C83227">
        <w:rPr>
          <w:rStyle w:val="Emphasis"/>
          <w:rFonts w:asciiTheme="majorHAnsi" w:hAnsiTheme="majorHAnsi" w:cstheme="majorHAnsi"/>
          <w:color w:val="000000" w:themeColor="text1"/>
        </w:rPr>
        <w:t xml:space="preserve"> </w:t>
      </w:r>
      <w:r w:rsidRPr="00C83227">
        <w:rPr>
          <w:rStyle w:val="Emphasis"/>
          <w:rFonts w:asciiTheme="majorHAnsi" w:hAnsiTheme="majorHAnsi" w:cstheme="majorHAnsi"/>
          <w:color w:val="000000" w:themeColor="text1"/>
          <w:highlight w:val="green"/>
        </w:rPr>
        <w:t>giving up</w:t>
      </w:r>
      <w:r w:rsidRPr="00C83227">
        <w:rPr>
          <w:rStyle w:val="Emphasis"/>
          <w:rFonts w:asciiTheme="majorHAnsi" w:hAnsiTheme="majorHAnsi" w:cstheme="majorHAnsi"/>
          <w:color w:val="000000" w:themeColor="text1"/>
        </w:rPr>
        <w:t xml:space="preserve"> on the system altogether</w:t>
      </w:r>
      <w:r w:rsidRPr="00C83227">
        <w:rPr>
          <w:rFonts w:asciiTheme="majorHAnsi" w:hAnsiTheme="majorHAnsi" w:cstheme="majorHAnsi"/>
          <w:color w:val="000000" w:themeColor="text1"/>
          <w:sz w:val="14"/>
        </w:rPr>
        <w:t>—</w:t>
      </w:r>
      <w:r w:rsidRPr="00C83227">
        <w:rPr>
          <w:rStyle w:val="StyleUnderline"/>
          <w:rFonts w:asciiTheme="majorHAnsi" w:hAnsiTheme="majorHAnsi" w:cstheme="majorHAnsi"/>
          <w:color w:val="000000" w:themeColor="text1"/>
        </w:rPr>
        <w:t xml:space="preserve">particularly since </w:t>
      </w:r>
      <w:r w:rsidRPr="00C83227">
        <w:rPr>
          <w:rStyle w:val="StyleUnderline"/>
          <w:rFonts w:asciiTheme="majorHAnsi" w:hAnsiTheme="majorHAnsi" w:cstheme="majorHAnsi"/>
          <w:color w:val="000000" w:themeColor="text1"/>
          <w:highlight w:val="green"/>
        </w:rPr>
        <w:t xml:space="preserve">it has </w:t>
      </w:r>
      <w:r w:rsidRPr="00C83227">
        <w:rPr>
          <w:rStyle w:val="Emphasis"/>
          <w:rFonts w:asciiTheme="majorHAnsi" w:hAnsiTheme="majorHAnsi" w:cstheme="majorHAnsi"/>
          <w:color w:val="000000" w:themeColor="text1"/>
          <w:highlight w:val="green"/>
        </w:rPr>
        <w:t>advanced U.S. interests at a</w:t>
      </w:r>
      <w:r w:rsidRPr="00C83227">
        <w:rPr>
          <w:rStyle w:val="Emphasis"/>
          <w:rFonts w:asciiTheme="majorHAnsi" w:hAnsiTheme="majorHAnsi" w:cstheme="majorHAnsi"/>
          <w:color w:val="000000" w:themeColor="text1"/>
        </w:rPr>
        <w:t xml:space="preserve"> </w:t>
      </w:r>
      <w:r w:rsidRPr="00C83227">
        <w:rPr>
          <w:rStyle w:val="Emphasis"/>
          <w:rFonts w:asciiTheme="majorHAnsi" w:hAnsiTheme="majorHAnsi" w:cstheme="majorHAnsi"/>
          <w:color w:val="000000" w:themeColor="text1"/>
          <w:highlight w:val="green"/>
        </w:rPr>
        <w:t>lower cost than any known alternative</w:t>
      </w:r>
      <w:r w:rsidRPr="00C83227">
        <w:rPr>
          <w:rFonts w:asciiTheme="majorHAnsi" w:hAnsiTheme="majorHAnsi" w:cstheme="majorHAnsi"/>
          <w:color w:val="000000" w:themeColor="text1"/>
          <w:sz w:val="14"/>
        </w:rPr>
        <w:t xml:space="preserve"> </w:t>
      </w:r>
    </w:p>
    <w:p w14:paraId="2D33A278" w14:textId="77777777" w:rsidR="005133F0" w:rsidRPr="00C83227" w:rsidRDefault="005133F0" w:rsidP="005133F0"/>
    <w:p w14:paraId="30ECA924" w14:textId="77777777" w:rsidR="005133F0" w:rsidRPr="00C83227" w:rsidRDefault="005133F0" w:rsidP="005133F0"/>
    <w:p w14:paraId="022191DD" w14:textId="77777777" w:rsidR="005133F0" w:rsidRPr="00C83227" w:rsidRDefault="005133F0" w:rsidP="005133F0"/>
    <w:p w14:paraId="5CE57F36" w14:textId="77777777" w:rsidR="005133F0" w:rsidRPr="00C83227" w:rsidRDefault="005133F0" w:rsidP="005133F0">
      <w:pPr>
        <w:pStyle w:val="Heading2"/>
        <w:rPr>
          <w:rFonts w:cs="Calibri"/>
        </w:rPr>
      </w:pPr>
      <w:r w:rsidRPr="00C83227">
        <w:rPr>
          <w:rFonts w:cs="Calibri"/>
        </w:rPr>
        <w:t>1AC — FW</w:t>
      </w:r>
    </w:p>
    <w:p w14:paraId="6B4E0FBC" w14:textId="77777777" w:rsidR="005133F0" w:rsidRPr="00C83227" w:rsidRDefault="005133F0" w:rsidP="005133F0">
      <w:pPr>
        <w:pStyle w:val="Heading4"/>
        <w:rPr>
          <w:rFonts w:cs="Calibri"/>
        </w:rPr>
      </w:pPr>
      <w:bookmarkStart w:id="0" w:name="_heading=h.30j0zll" w:colFirst="0" w:colLast="0"/>
      <w:bookmarkEnd w:id="0"/>
      <w:r w:rsidRPr="00C83227">
        <w:rPr>
          <w:rFonts w:cs="Calibri"/>
        </w:rPr>
        <w:t xml:space="preserve">The standard is maximizing expected wellbeing. </w:t>
      </w:r>
    </w:p>
    <w:p w14:paraId="2CBE9D54" w14:textId="77777777" w:rsidR="005133F0" w:rsidRPr="00C83227" w:rsidRDefault="005133F0" w:rsidP="005133F0">
      <w:pPr>
        <w:pStyle w:val="Heading4"/>
        <w:rPr>
          <w:rFonts w:cs="Calibri"/>
        </w:rPr>
      </w:pPr>
      <w:r w:rsidRPr="00C83227">
        <w:rPr>
          <w:rFonts w:cs="Calibri"/>
        </w:rPr>
        <w:t>Prefer it:</w:t>
      </w:r>
    </w:p>
    <w:p w14:paraId="27A66713" w14:textId="77777777" w:rsidR="005133F0" w:rsidRPr="00C83227" w:rsidRDefault="005133F0" w:rsidP="005133F0">
      <w:pPr>
        <w:pStyle w:val="Heading4"/>
        <w:rPr>
          <w:rFonts w:cs="Calibri"/>
        </w:rPr>
      </w:pPr>
      <w:r w:rsidRPr="00C83227">
        <w:rPr>
          <w:rFonts w:cs="Calibri"/>
        </w:rPr>
        <w:t>1] Actor specificity:</w:t>
      </w:r>
    </w:p>
    <w:p w14:paraId="35CD0949" w14:textId="77777777" w:rsidR="005133F0" w:rsidRPr="00C83227" w:rsidRDefault="005133F0" w:rsidP="005133F0">
      <w:pPr>
        <w:pStyle w:val="Heading4"/>
        <w:tabs>
          <w:tab w:val="left" w:pos="5490"/>
        </w:tabs>
        <w:rPr>
          <w:rFonts w:cs="Calibri"/>
        </w:rPr>
      </w:pPr>
      <w:r w:rsidRPr="00C83227">
        <w:rPr>
          <w:rFonts w:cs="Calibri"/>
        </w:rPr>
        <w:t xml:space="preserve">A] Aggregation – every policy </w:t>
      </w:r>
      <w:proofErr w:type="gramStart"/>
      <w:r w:rsidRPr="00C83227">
        <w:rPr>
          <w:rFonts w:cs="Calibri"/>
        </w:rPr>
        <w:t>benefits</w:t>
      </w:r>
      <w:proofErr w:type="gramEnd"/>
      <w:r w:rsidRPr="00C83227">
        <w:rPr>
          <w:rFonts w:cs="Calibri"/>
        </w:rPr>
        <w:t xml:space="preserve"> some and harms others, which also means side constraints freeze action.</w:t>
      </w:r>
    </w:p>
    <w:p w14:paraId="68FB5D14" w14:textId="77777777" w:rsidR="005133F0" w:rsidRPr="00C83227" w:rsidRDefault="005133F0" w:rsidP="005133F0"/>
    <w:p w14:paraId="0E2EAC73" w14:textId="77777777" w:rsidR="005133F0" w:rsidRPr="00C83227" w:rsidRDefault="005133F0" w:rsidP="005133F0">
      <w:pPr>
        <w:pStyle w:val="Heading4"/>
        <w:rPr>
          <w:rFonts w:cs="Calibri"/>
        </w:rPr>
      </w:pPr>
      <w:r w:rsidRPr="00C83227">
        <w:rPr>
          <w:rFonts w:cs="Calibri"/>
        </w:rPr>
        <w:t>3] Extinction comes first!</w:t>
      </w:r>
    </w:p>
    <w:p w14:paraId="2F9A65A3" w14:textId="77777777" w:rsidR="005133F0" w:rsidRPr="00C83227" w:rsidRDefault="005133F0" w:rsidP="005133F0">
      <w:proofErr w:type="spellStart"/>
      <w:r w:rsidRPr="00C83227">
        <w:rPr>
          <w:b/>
        </w:rPr>
        <w:t>Pummer</w:t>
      </w:r>
      <w:proofErr w:type="spellEnd"/>
      <w:r w:rsidRPr="00C83227">
        <w:rPr>
          <w:b/>
        </w:rPr>
        <w:t xml:space="preserve"> 15</w:t>
      </w:r>
      <w:r w:rsidRPr="00C83227">
        <w:t xml:space="preserve"> [Theron, Junior Research Fellow in Philosophy at St. Anne's College, University of Oxford. “Moral Agreement on Saving the World” Practical Ethics, University of Oxford. May 18, 2015] AT</w:t>
      </w:r>
    </w:p>
    <w:p w14:paraId="5139D7FC" w14:textId="2D458249" w:rsidR="005133F0" w:rsidRPr="00C83227" w:rsidRDefault="005133F0" w:rsidP="005133F0">
      <w:r w:rsidRPr="00C83227">
        <w:rPr>
          <w:b/>
          <w:u w:val="single"/>
        </w:rPr>
        <w:t>There appears to be lot of disagreement in moral philosophy. Whether these many apparent disagreements are deep and irresolvable, I believe there is at least one thing it is reasonable to agree on right now</w:t>
      </w:r>
      <w:r w:rsidRPr="00C83227">
        <w:t>, whatever general moral view we adopt</w:t>
      </w:r>
      <w:r w:rsidRPr="00C83227">
        <w:rPr>
          <w:b/>
          <w:u w:val="single"/>
        </w:rPr>
        <w:t>: that it is very important to reduce the risk that all intelligent beings on this planet are eliminated by an enormous catastrophe, such as a nuclear war.</w:t>
      </w:r>
      <w:r w:rsidRPr="00C83227">
        <w:t xml:space="preserve"> How we might in fact try to reduce such existential risks is discussed elsewhere. My claim here is only that </w:t>
      </w:r>
      <w:r w:rsidRPr="00C83227">
        <w:rPr>
          <w:b/>
          <w:u w:val="single"/>
        </w:rPr>
        <w:t xml:space="preserve">we – whether we’re consequentialists, deontologists, or virtue ethicists – should all agree that we should try to save the world. </w:t>
      </w:r>
      <w:r w:rsidRPr="00C83227">
        <w:t xml:space="preserve">According to consequentialism, we should maximize the good, where this is taken to be the goodness, from an impartial perspective, of outcomes. </w:t>
      </w:r>
      <w:r w:rsidRPr="00C83227">
        <w:rPr>
          <w:b/>
          <w:u w:val="single"/>
        </w:rPr>
        <w:t>Clearly one thing that makes an outcome good is that the people in it are doing well. There is little disagreement here.</w:t>
      </w:r>
      <w:r w:rsidRPr="00C83227">
        <w:t xml:space="preserve"> If the happiness or well-being of possible future people is just as important as that of people who already exist, and if they would have good lives, it is not hard to see how</w:t>
      </w:r>
      <w:r w:rsidRPr="00C83227">
        <w:rPr>
          <w:b/>
          <w:u w:val="single"/>
        </w:rPr>
        <w:t xml:space="preserve"> </w:t>
      </w:r>
      <w:r w:rsidRPr="00C83227">
        <w:rPr>
          <w:b/>
          <w:highlight w:val="green"/>
          <w:u w:val="single"/>
        </w:rPr>
        <w:t xml:space="preserve">reducing existential risk is </w:t>
      </w:r>
      <w:r w:rsidRPr="00C83227">
        <w:rPr>
          <w:b/>
          <w:u w:val="single"/>
        </w:rPr>
        <w:t xml:space="preserve">easily </w:t>
      </w:r>
      <w:r w:rsidRPr="00C83227">
        <w:rPr>
          <w:b/>
          <w:highlight w:val="green"/>
          <w:u w:val="single"/>
        </w:rPr>
        <w:t>the most important thing in the whole world.</w:t>
      </w:r>
      <w:r w:rsidRPr="00C83227">
        <w:rPr>
          <w:b/>
          <w:u w:val="single"/>
        </w:rPr>
        <w:t xml:space="preserve"> This is for the familiar reason that there are </w:t>
      </w:r>
      <w:r w:rsidRPr="00C83227">
        <w:rPr>
          <w:b/>
          <w:highlight w:val="green"/>
          <w:u w:val="single"/>
        </w:rPr>
        <w:t xml:space="preserve">so many people </w:t>
      </w:r>
      <w:r w:rsidRPr="00C83227">
        <w:rPr>
          <w:b/>
          <w:u w:val="single"/>
        </w:rPr>
        <w:t xml:space="preserve">who </w:t>
      </w:r>
      <w:r w:rsidRPr="00C83227">
        <w:rPr>
          <w:b/>
          <w:highlight w:val="green"/>
          <w:u w:val="single"/>
        </w:rPr>
        <w:t>could exist in the future</w:t>
      </w:r>
      <w:r w:rsidRPr="00C83227">
        <w:rPr>
          <w:b/>
          <w:u w:val="single"/>
        </w:rPr>
        <w:t xml:space="preserve"> – there are </w:t>
      </w:r>
      <w:r w:rsidRPr="00C83227">
        <w:rPr>
          <w:b/>
          <w:highlight w:val="green"/>
          <w:u w:val="single"/>
        </w:rPr>
        <w:t>trillions upon trillions</w:t>
      </w:r>
    </w:p>
    <w:p w14:paraId="331FBA1C" w14:textId="77777777" w:rsidR="005133F0" w:rsidRPr="00C83227" w:rsidRDefault="005133F0" w:rsidP="005133F0"/>
    <w:p w14:paraId="63339CA9" w14:textId="77777777" w:rsidR="005133F0" w:rsidRPr="00F601E6" w:rsidRDefault="005133F0" w:rsidP="005133F0"/>
    <w:p w14:paraId="36D40C1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133F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2C49"/>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3DF9"/>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04A6"/>
    <w:rsid w:val="004F1901"/>
    <w:rsid w:val="005028E5"/>
    <w:rsid w:val="00503735"/>
    <w:rsid w:val="005133F0"/>
    <w:rsid w:val="00516A88"/>
    <w:rsid w:val="00522065"/>
    <w:rsid w:val="005224F2"/>
    <w:rsid w:val="00533F1C"/>
    <w:rsid w:val="00536D8B"/>
    <w:rsid w:val="005379C3"/>
    <w:rsid w:val="00547455"/>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8CC"/>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6DA6"/>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527"/>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1467"/>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6340"/>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5314E3"/>
  <w14:defaultImageDpi w14:val="300"/>
  <w15:docId w15:val="{F7EB0C7D-386F-4F4E-8B56-F31D20471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F04A6"/>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4F04A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4F04A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4F04A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4F04A6"/>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4F04A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04A6"/>
  </w:style>
  <w:style w:type="character" w:customStyle="1" w:styleId="Heading1Char">
    <w:name w:val="Heading 1 Char"/>
    <w:aliases w:val="Pocket Char"/>
    <w:basedOn w:val="DefaultParagraphFont"/>
    <w:link w:val="Heading1"/>
    <w:uiPriority w:val="9"/>
    <w:rsid w:val="004F04A6"/>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4F04A6"/>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4F04A6"/>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4F04A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4F04A6"/>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4F04A6"/>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4F04A6"/>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4F04A6"/>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4F04A6"/>
    <w:rPr>
      <w:color w:val="auto"/>
      <w:u w:val="none"/>
    </w:rPr>
  </w:style>
  <w:style w:type="paragraph" w:styleId="DocumentMap">
    <w:name w:val="Document Map"/>
    <w:basedOn w:val="Normal"/>
    <w:link w:val="DocumentMapChar"/>
    <w:uiPriority w:val="99"/>
    <w:semiHidden/>
    <w:unhideWhenUsed/>
    <w:rsid w:val="004F04A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F04A6"/>
    <w:rPr>
      <w:rFonts w:ascii="Lucida Grande" w:hAnsi="Lucida Grande" w:cs="Lucida Grande"/>
    </w:rPr>
  </w:style>
  <w:style w:type="paragraph" w:customStyle="1" w:styleId="textbold">
    <w:name w:val="text bold"/>
    <w:basedOn w:val="Normal"/>
    <w:link w:val="Emphasis"/>
    <w:uiPriority w:val="20"/>
    <w:qFormat/>
    <w:rsid w:val="005133F0"/>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5133F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ewscientist.com/article/mg22630235-100-dust-from-asteroid-mining-spells-danger-for-satellit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cademic.oup.com/astrogeo/article/56/5/5.15/23565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islweb.org/docs/Diederiks2007.pdf" TargetMode="External"/><Relationship Id="rId5" Type="http://schemas.openxmlformats.org/officeDocument/2006/relationships/numbering" Target="numbering.xml"/><Relationship Id="rId15" Type="http://schemas.openxmlformats.org/officeDocument/2006/relationships/hyperlink" Target="https://www.foreignaffairs.com/articles/world/2018-07-31/liberal-order-more-myth" TargetMode="Externa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gizmodo.com/what-would-happen-if-all-our-satellites-were-suddenly-d-170900668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dh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Pages>
  <Words>9483</Words>
  <Characters>54056</Characters>
  <Application>Microsoft Office Word</Application>
  <DocSecurity>0</DocSecurity>
  <Lines>450</Lines>
  <Paragraphs>126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63413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Madhav Nair</cp:lastModifiedBy>
  <cp:revision>6</cp:revision>
  <dcterms:created xsi:type="dcterms:W3CDTF">2022-02-20T03:14:00Z</dcterms:created>
  <dcterms:modified xsi:type="dcterms:W3CDTF">2022-02-20T05:27:00Z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