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63AEE" w14:textId="20B41008" w:rsidR="00E42E4C" w:rsidRPr="00725123" w:rsidRDefault="00725123" w:rsidP="00725123">
      <w:pPr>
        <w:pStyle w:val="Heading1"/>
        <w:rPr>
          <w:rFonts w:cs="Calibri"/>
        </w:rPr>
      </w:pPr>
      <w:r w:rsidRPr="00725123">
        <w:rPr>
          <w:rFonts w:cs="Calibri"/>
        </w:rPr>
        <w:t>1NC TOC R1 vs. Peninsula RM</w:t>
      </w:r>
    </w:p>
    <w:p w14:paraId="5898320B" w14:textId="38C0E501" w:rsidR="00725123" w:rsidRPr="00725123" w:rsidRDefault="00725123" w:rsidP="00725123">
      <w:pPr>
        <w:pStyle w:val="Heading2"/>
        <w:rPr>
          <w:rFonts w:cs="Calibri"/>
        </w:rPr>
      </w:pPr>
      <w:r w:rsidRPr="00725123">
        <w:rPr>
          <w:rFonts w:cs="Calibri"/>
        </w:rPr>
        <w:t>Offs</w:t>
      </w:r>
    </w:p>
    <w:p w14:paraId="3FDAE85C" w14:textId="3CC8816C" w:rsidR="00725123" w:rsidRDefault="00725123" w:rsidP="00725123">
      <w:pPr>
        <w:pStyle w:val="Heading3"/>
        <w:rPr>
          <w:rFonts w:cs="Calibri"/>
        </w:rPr>
      </w:pPr>
      <w:r>
        <w:rPr>
          <w:rFonts w:cs="Calibri"/>
        </w:rPr>
        <w:t>T</w:t>
      </w:r>
    </w:p>
    <w:p w14:paraId="1BFFF9D4" w14:textId="77777777" w:rsidR="00725123" w:rsidRDefault="00725123" w:rsidP="00725123">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461FEB65" w14:textId="77777777" w:rsidR="00725123" w:rsidRPr="00D92843" w:rsidRDefault="00725123" w:rsidP="00725123">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51965011" w14:textId="77777777" w:rsidR="00725123" w:rsidRDefault="00725123" w:rsidP="00725123">
      <w:pPr>
        <w:rPr>
          <w:sz w:val="16"/>
        </w:rPr>
      </w:pPr>
      <w:r w:rsidRPr="00F97F93">
        <w:rPr>
          <w:rStyle w:val="Emphasis"/>
          <w:highlight w:val="yellow"/>
        </w:rPr>
        <w:t>Contrary to right and justice</w:t>
      </w:r>
      <w:r w:rsidRPr="002B1040">
        <w:rPr>
          <w:sz w:val="16"/>
        </w:rPr>
        <w:t>, or to the enjoyment of his rights by another</w:t>
      </w:r>
      <w:r w:rsidRPr="00F97F93">
        <w:rPr>
          <w:rStyle w:val="Emphasis"/>
          <w:highlight w:val="yellow"/>
        </w:rPr>
        <w:t>, or to the standards of conduct furnished by the laws</w:t>
      </w:r>
      <w:r w:rsidRPr="002B1040">
        <w:rPr>
          <w:sz w:val="16"/>
        </w:rPr>
        <w:t>.</w:t>
      </w:r>
    </w:p>
    <w:p w14:paraId="0E8A75DE" w14:textId="77777777" w:rsidR="00725123" w:rsidRPr="003915B7" w:rsidRDefault="00725123" w:rsidP="00725123">
      <w:pPr>
        <w:pStyle w:val="Heading4"/>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70D88962" w14:textId="77777777" w:rsidR="00725123" w:rsidRDefault="00725123" w:rsidP="00725123">
      <w:pPr>
        <w:pStyle w:val="Heading4"/>
      </w:pPr>
      <w:r>
        <w:t xml:space="preserve">3] </w:t>
      </w:r>
      <w:r>
        <w:rPr>
          <w:u w:val="single"/>
        </w:rPr>
        <w:t>Standards</w:t>
      </w:r>
      <w:r>
        <w:t xml:space="preserve"> – </w:t>
      </w:r>
    </w:p>
    <w:p w14:paraId="3E1B563C" w14:textId="77777777" w:rsidR="00725123" w:rsidRDefault="00725123" w:rsidP="00725123">
      <w:pPr>
        <w:pStyle w:val="Heading4"/>
      </w:pPr>
      <w:r>
        <w:t xml:space="preserve">a] </w:t>
      </w:r>
      <w:r w:rsidRPr="007F056D">
        <w:rPr>
          <w:u w:val="single"/>
        </w:rPr>
        <w:t>Precision</w:t>
      </w:r>
      <w:r>
        <w:t xml:space="preserve"> – they eliminate a topical stasis point, justifying the </w:t>
      </w:r>
      <w:proofErr w:type="spellStart"/>
      <w:r>
        <w:t>aff</w:t>
      </w:r>
      <w:proofErr w:type="spellEnd"/>
      <w:r>
        <w:t xml:space="preserve"> talking about anything which explodes neg prep burden and nullifies any engagement. Nowhere does the resolution prescribe active action, so there’s no basis for reasonable negative ground – hold the line.</w:t>
      </w:r>
    </w:p>
    <w:p w14:paraId="39C80959" w14:textId="77777777" w:rsidR="00725123" w:rsidRPr="003915B7" w:rsidRDefault="00725123" w:rsidP="00725123">
      <w:pPr>
        <w:pStyle w:val="Heading4"/>
      </w:pPr>
      <w:r>
        <w:t xml:space="preserve">b]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4A1B7519" w14:textId="77777777" w:rsidR="00725123" w:rsidRDefault="00725123" w:rsidP="00725123">
      <w:pPr>
        <w:pStyle w:val="Heading4"/>
      </w:pPr>
      <w:r>
        <w:t xml:space="preserve">c]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1A680ACA" w14:textId="77777777" w:rsidR="00725123" w:rsidRDefault="00725123" w:rsidP="00725123">
      <w:pPr>
        <w:pStyle w:val="Heading4"/>
      </w:pPr>
      <w:r>
        <w:t xml:space="preserve">4] </w:t>
      </w:r>
      <w:r>
        <w:rPr>
          <w:u w:val="single"/>
        </w:rPr>
        <w:t>TVA</w:t>
      </w:r>
      <w:r>
        <w:t xml:space="preserve"> – just defend that space appropriation is bad.</w:t>
      </w:r>
    </w:p>
    <w:p w14:paraId="5C389541" w14:textId="2F8E2799" w:rsidR="00725123" w:rsidRDefault="00725123" w:rsidP="00725123">
      <w:pPr>
        <w:pStyle w:val="Heading4"/>
      </w:pPr>
      <w:r>
        <w:t>a</w:t>
      </w:r>
      <w:r>
        <w:t xml:space="preserve">] Topicality is </w:t>
      </w:r>
      <w:r>
        <w:rPr>
          <w:u w:val="single"/>
        </w:rPr>
        <w:t>Drop the Debater</w:t>
      </w:r>
      <w:r>
        <w:t xml:space="preserve"> – it’s a fundamental baseline for debate-ability and we can’t get new 2nr </w:t>
      </w:r>
      <w:proofErr w:type="spellStart"/>
      <w:r>
        <w:t>da’s</w:t>
      </w:r>
      <w:proofErr w:type="spellEnd"/>
      <w:r>
        <w:t xml:space="preserve"> so the </w:t>
      </w:r>
      <w:proofErr w:type="gramStart"/>
      <w:r>
        <w:t>debate’s</w:t>
      </w:r>
      <w:proofErr w:type="gramEnd"/>
      <w:r>
        <w:t xml:space="preserve"> permanently skewed.</w:t>
      </w:r>
    </w:p>
    <w:p w14:paraId="01C2D441" w14:textId="258FF321" w:rsidR="00725123" w:rsidRDefault="00725123" w:rsidP="00725123">
      <w:pPr>
        <w:pStyle w:val="Heading4"/>
      </w:pPr>
      <w:r>
        <w:t>b</w:t>
      </w:r>
      <w:r>
        <w:t xml:space="preserve">]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319E1F3" w14:textId="22BCC886" w:rsidR="00725123" w:rsidRPr="00725123" w:rsidRDefault="00725123" w:rsidP="00725123">
      <w:pPr>
        <w:pStyle w:val="Heading4"/>
      </w:pPr>
      <w:r>
        <w:t>c</w:t>
      </w:r>
      <w:r>
        <w:t xml:space="preserve">] </w:t>
      </w:r>
      <w:r w:rsidRPr="00A5506B">
        <w:rPr>
          <w:u w:val="single"/>
        </w:rPr>
        <w:t>No RVI’s</w:t>
      </w:r>
      <w:r>
        <w:t xml:space="preserve"> - 1] Forces the 1NC to go all-in on Theory which kills substance education, 2] Encourages Baiting since the 1AC will purposely be abusive, and 3] Illogical – you shouldn’t win for not being abusive, which is a litmus test for argumentation</w:t>
      </w:r>
    </w:p>
    <w:p w14:paraId="5B1E2F1A" w14:textId="2AD4C6C9" w:rsidR="00725123" w:rsidRPr="00725123" w:rsidRDefault="00725123" w:rsidP="00725123">
      <w:pPr>
        <w:pStyle w:val="Heading3"/>
        <w:rPr>
          <w:rFonts w:cs="Calibri"/>
        </w:rPr>
      </w:pPr>
      <w:r w:rsidRPr="00725123">
        <w:rPr>
          <w:rFonts w:cs="Calibri"/>
        </w:rPr>
        <w:t>K</w:t>
      </w:r>
    </w:p>
    <w:p w14:paraId="16638C7D" w14:textId="77777777" w:rsidR="00725123" w:rsidRPr="00725123" w:rsidRDefault="00725123" w:rsidP="00725123">
      <w:pPr>
        <w:pStyle w:val="Heading4"/>
        <w:rPr>
          <w:rFonts w:cs="Calibri"/>
        </w:rPr>
      </w:pPr>
      <w:r w:rsidRPr="00725123">
        <w:rPr>
          <w:rFonts w:cs="Calibri"/>
        </w:rPr>
        <w:t xml:space="preserve">The 1AC’s model of debate and discourse is </w:t>
      </w:r>
      <w:r w:rsidRPr="00725123">
        <w:rPr>
          <w:rFonts w:cs="Calibri"/>
          <w:u w:val="single"/>
        </w:rPr>
        <w:t>structured</w:t>
      </w:r>
      <w:r w:rsidRPr="00725123">
        <w:rPr>
          <w:rFonts w:cs="Calibri"/>
        </w:rPr>
        <w:t xml:space="preserve"> on the erasure of indigenous bodies and epistemologies. Settler colonialism is a </w:t>
      </w:r>
      <w:r w:rsidRPr="00725123">
        <w:rPr>
          <w:rFonts w:cs="Calibri"/>
          <w:u w:val="single"/>
        </w:rPr>
        <w:t>structure</w:t>
      </w:r>
      <w:r w:rsidRPr="00725123">
        <w:rPr>
          <w:rFonts w:cs="Calibri"/>
        </w:rPr>
        <w:t xml:space="preserve"> </w:t>
      </w:r>
      <w:r w:rsidRPr="00725123">
        <w:rPr>
          <w:rFonts w:cs="Calibri"/>
          <w:u w:val="single"/>
        </w:rPr>
        <w:t>not</w:t>
      </w:r>
      <w:r w:rsidRPr="00725123">
        <w:rPr>
          <w:rFonts w:cs="Calibri"/>
        </w:rPr>
        <w:t xml:space="preserve"> an </w:t>
      </w:r>
      <w:r w:rsidRPr="00725123">
        <w:rPr>
          <w:rFonts w:cs="Calibri"/>
          <w:u w:val="single"/>
        </w:rPr>
        <w:t>event</w:t>
      </w:r>
      <w:r w:rsidRPr="00725123">
        <w:rPr>
          <w:rFonts w:cs="Calibri"/>
        </w:rPr>
        <w:t xml:space="preserve"> that infiltrates the status quo on every level. </w:t>
      </w:r>
      <w:r w:rsidRPr="00725123">
        <w:rPr>
          <w:rFonts w:cs="Calibri"/>
          <w:u w:val="single"/>
        </w:rPr>
        <w:t>Every</w:t>
      </w:r>
      <w:r w:rsidRPr="00725123">
        <w:rPr>
          <w:rFonts w:cs="Calibri"/>
        </w:rPr>
        <w:t xml:space="preserve"> move we, as settlers, take on indigenous land for “well-being” is really just to hide the project of ongoing colonialism in attempt to forget the past, justifying settler moves to innocence that require slightly “recognizing” indigenous communities to mask our guilt. Thus, the role of the ballot is to vote for the best methodology that actively resists the project of settler colonialism. Only through the resistance of settler colonialism can we achieve the goodness they will talk about – its form over content – Shaw 20: </w:t>
      </w:r>
    </w:p>
    <w:p w14:paraId="0411474B" w14:textId="77777777" w:rsidR="00725123" w:rsidRPr="00725123" w:rsidRDefault="00725123" w:rsidP="00725123">
      <w:r w:rsidRPr="00725123">
        <w:t>Shaw, Devin Z., [Devin Zane Shaw teaches philosophy at Douglas College, British Columbia. He is author of several books, including Philosophy of Antifascism: Punching Nazis and Fighting White Supremacy (Rowman and Littlefield International, 2020).] “The Politics of the Blockade” (</w:t>
      </w:r>
      <w:proofErr w:type="gramStart"/>
      <w:r w:rsidRPr="00725123">
        <w:t>February,</w:t>
      </w:r>
      <w:proofErr w:type="gramEnd"/>
      <w:r w:rsidRPr="00725123">
        <w:t xml:space="preserve"> 2020). // LHP PS </w:t>
      </w:r>
    </w:p>
    <w:p w14:paraId="7EE0EFFC" w14:textId="6CDB155A" w:rsidR="00725123" w:rsidRPr="00725123" w:rsidRDefault="00725123" w:rsidP="00725123">
      <w:pPr>
        <w:rPr>
          <w:sz w:val="8"/>
        </w:rPr>
      </w:pPr>
      <w:r w:rsidRPr="00725123">
        <w:rPr>
          <w:b/>
          <w:bCs/>
          <w:u w:val="single"/>
        </w:rPr>
        <w:t xml:space="preserve">We </w:t>
      </w:r>
      <w:r w:rsidRPr="00725123">
        <w:rPr>
          <w:b/>
          <w:bCs/>
          <w:highlight w:val="yellow"/>
          <w:u w:val="single"/>
        </w:rPr>
        <w:t>settlers</w:t>
      </w:r>
      <w:r w:rsidRPr="00725123">
        <w:rPr>
          <w:b/>
          <w:bCs/>
          <w:u w:val="single"/>
        </w:rPr>
        <w:t xml:space="preserve"> </w:t>
      </w:r>
      <w:r w:rsidRPr="00725123">
        <w:rPr>
          <w:b/>
          <w:bCs/>
          <w:highlight w:val="yellow"/>
          <w:u w:val="single"/>
        </w:rPr>
        <w:t>face a choice</w:t>
      </w:r>
      <w:r w:rsidRPr="00725123">
        <w:rPr>
          <w:b/>
          <w:bCs/>
          <w:u w:val="single"/>
        </w:rPr>
        <w:t xml:space="preserve">: </w:t>
      </w:r>
      <w:r w:rsidRPr="00725123">
        <w:rPr>
          <w:b/>
          <w:bCs/>
          <w:highlight w:val="yellow"/>
          <w:u w:val="single"/>
        </w:rPr>
        <w:t>decol</w:t>
      </w:r>
      <w:r w:rsidRPr="00725123">
        <w:rPr>
          <w:b/>
          <w:bCs/>
          <w:u w:val="single"/>
        </w:rPr>
        <w:t xml:space="preserve">onization </w:t>
      </w:r>
      <w:r w:rsidRPr="00725123">
        <w:rPr>
          <w:b/>
          <w:bCs/>
          <w:highlight w:val="yellow"/>
          <w:u w:val="single"/>
        </w:rPr>
        <w:t xml:space="preserve">or white </w:t>
      </w:r>
      <w:proofErr w:type="spellStart"/>
      <w:r w:rsidRPr="00725123">
        <w:rPr>
          <w:b/>
          <w:bCs/>
          <w:highlight w:val="yellow"/>
          <w:u w:val="single"/>
        </w:rPr>
        <w:t>suprem-acy</w:t>
      </w:r>
      <w:proofErr w:type="spellEnd"/>
      <w:r w:rsidRPr="00725123">
        <w:rPr>
          <w:b/>
          <w:bCs/>
          <w:u w:val="single"/>
        </w:rPr>
        <w:t>.</w:t>
      </w:r>
      <w:r w:rsidRPr="00725123">
        <w:rPr>
          <w:sz w:val="8"/>
        </w:rPr>
        <w:t xml:space="preserve"> </w:t>
      </w:r>
      <w:r w:rsidRPr="00725123">
        <w:rPr>
          <w:b/>
          <w:bCs/>
          <w:u w:val="single"/>
        </w:rPr>
        <w:t xml:space="preserve">The </w:t>
      </w:r>
      <w:r w:rsidRPr="00725123">
        <w:rPr>
          <w:b/>
          <w:bCs/>
          <w:highlight w:val="yellow"/>
          <w:u w:val="single"/>
        </w:rPr>
        <w:t>s</w:t>
      </w:r>
      <w:r w:rsidRPr="00725123">
        <w:rPr>
          <w:b/>
          <w:bCs/>
          <w:u w:val="single"/>
        </w:rPr>
        <w:t xml:space="preserve">tatus </w:t>
      </w:r>
      <w:r w:rsidRPr="00725123">
        <w:rPr>
          <w:b/>
          <w:bCs/>
          <w:highlight w:val="yellow"/>
          <w:u w:val="single"/>
        </w:rPr>
        <w:t>quo is set</w:t>
      </w:r>
      <w:r w:rsidRPr="00725123">
        <w:rPr>
          <w:b/>
          <w:bCs/>
          <w:u w:val="single"/>
        </w:rPr>
        <w:t xml:space="preserve">tler </w:t>
      </w:r>
      <w:r w:rsidRPr="00725123">
        <w:rPr>
          <w:b/>
          <w:bCs/>
          <w:highlight w:val="yellow"/>
          <w:u w:val="single"/>
        </w:rPr>
        <w:t>col</w:t>
      </w:r>
      <w:r w:rsidRPr="00725123">
        <w:rPr>
          <w:b/>
          <w:bCs/>
          <w:u w:val="single"/>
        </w:rPr>
        <w:t xml:space="preserve">onialism: a project of white supremacy, </w:t>
      </w:r>
      <w:r w:rsidRPr="00725123">
        <w:rPr>
          <w:b/>
          <w:bCs/>
          <w:highlight w:val="yellow"/>
          <w:u w:val="single"/>
        </w:rPr>
        <w:t>cap</w:t>
      </w:r>
      <w:r w:rsidRPr="00725123">
        <w:rPr>
          <w:b/>
          <w:bCs/>
          <w:u w:val="single"/>
        </w:rPr>
        <w:t xml:space="preserve">ital accumulation, </w:t>
      </w:r>
      <w:r w:rsidRPr="00725123">
        <w:rPr>
          <w:b/>
          <w:bCs/>
          <w:highlight w:val="yellow"/>
          <w:u w:val="single"/>
        </w:rPr>
        <w:t>resource extraction, and Indigenous dispossession. We</w:t>
      </w:r>
      <w:r w:rsidRPr="00725123">
        <w:rPr>
          <w:b/>
          <w:bCs/>
          <w:u w:val="single"/>
        </w:rPr>
        <w:t xml:space="preserve">, settlers, have </w:t>
      </w:r>
      <w:r w:rsidRPr="00725123">
        <w:rPr>
          <w:b/>
          <w:bCs/>
          <w:highlight w:val="yellow"/>
          <w:u w:val="single"/>
        </w:rPr>
        <w:t>made excuses for too long</w:t>
      </w:r>
      <w:r w:rsidRPr="00725123">
        <w:rPr>
          <w:b/>
          <w:bCs/>
          <w:u w:val="single"/>
        </w:rPr>
        <w:t>.</w:t>
      </w:r>
      <w:r w:rsidRPr="00725123">
        <w:rPr>
          <w:sz w:val="8"/>
        </w:rPr>
        <w:t xml:space="preserve"> </w:t>
      </w:r>
      <w:r w:rsidRPr="00725123">
        <w:rPr>
          <w:b/>
          <w:bCs/>
          <w:u w:val="single"/>
        </w:rPr>
        <w:t xml:space="preserve">For too long we have </w:t>
      </w:r>
      <w:r w:rsidRPr="00725123">
        <w:rPr>
          <w:b/>
          <w:bCs/>
          <w:highlight w:val="yellow"/>
          <w:u w:val="single"/>
        </w:rPr>
        <w:t>repeated</w:t>
      </w:r>
      <w:r w:rsidRPr="00725123">
        <w:rPr>
          <w:b/>
          <w:bCs/>
          <w:u w:val="single"/>
        </w:rPr>
        <w:t xml:space="preserve"> our homilies as </w:t>
      </w:r>
      <w:r w:rsidRPr="00725123">
        <w:rPr>
          <w:b/>
          <w:bCs/>
          <w:highlight w:val="yellow"/>
          <w:u w:val="single"/>
        </w:rPr>
        <w:t>settler moves to innocence</w:t>
      </w:r>
      <w:r w:rsidRPr="00725123">
        <w:rPr>
          <w:b/>
          <w:bCs/>
          <w:u w:val="single"/>
        </w:rPr>
        <w:t xml:space="preserve">: "strategies or positionings that </w:t>
      </w:r>
      <w:r w:rsidRPr="00725123">
        <w:rPr>
          <w:b/>
          <w:bCs/>
          <w:highlight w:val="yellow"/>
          <w:u w:val="single"/>
        </w:rPr>
        <w:t>attempt to relieve</w:t>
      </w:r>
      <w:r w:rsidRPr="00725123">
        <w:rPr>
          <w:b/>
          <w:bCs/>
          <w:u w:val="single"/>
        </w:rPr>
        <w:t xml:space="preserve"> the settler of </w:t>
      </w:r>
      <w:r w:rsidRPr="00725123">
        <w:rPr>
          <w:b/>
          <w:bCs/>
          <w:highlight w:val="yellow"/>
          <w:u w:val="single"/>
        </w:rPr>
        <w:t>feelings of</w:t>
      </w:r>
      <w:r w:rsidRPr="00725123">
        <w:rPr>
          <w:b/>
          <w:bCs/>
          <w:u w:val="single"/>
        </w:rPr>
        <w:t xml:space="preserve"> guilt or </w:t>
      </w:r>
      <w:proofErr w:type="spellStart"/>
      <w:r w:rsidRPr="00725123">
        <w:rPr>
          <w:b/>
          <w:bCs/>
          <w:highlight w:val="yellow"/>
          <w:u w:val="single"/>
        </w:rPr>
        <w:t>respon-sibility</w:t>
      </w:r>
      <w:proofErr w:type="spellEnd"/>
      <w:r w:rsidRPr="00725123">
        <w:rPr>
          <w:b/>
          <w:bCs/>
          <w:u w:val="single"/>
        </w:rPr>
        <w:t xml:space="preserve"> </w:t>
      </w:r>
      <w:r w:rsidRPr="00725123">
        <w:rPr>
          <w:b/>
          <w:bCs/>
          <w:highlight w:val="yellow"/>
          <w:u w:val="single"/>
        </w:rPr>
        <w:t>without giving</w:t>
      </w:r>
      <w:r w:rsidRPr="00725123">
        <w:rPr>
          <w:b/>
          <w:bCs/>
          <w:u w:val="single"/>
        </w:rPr>
        <w:t xml:space="preserve"> up </w:t>
      </w:r>
      <w:r w:rsidRPr="00725123">
        <w:rPr>
          <w:b/>
          <w:bCs/>
          <w:highlight w:val="yellow"/>
          <w:u w:val="single"/>
        </w:rPr>
        <w:t>land</w:t>
      </w:r>
      <w:r w:rsidRPr="00725123">
        <w:rPr>
          <w:b/>
          <w:bCs/>
          <w:u w:val="single"/>
        </w:rPr>
        <w:t xml:space="preserve"> or power or privilege, </w:t>
      </w:r>
      <w:r w:rsidRPr="00725123">
        <w:rPr>
          <w:b/>
          <w:bCs/>
          <w:highlight w:val="yellow"/>
          <w:u w:val="single"/>
        </w:rPr>
        <w:t>with-out</w:t>
      </w:r>
      <w:r w:rsidRPr="00725123">
        <w:rPr>
          <w:b/>
          <w:bCs/>
          <w:u w:val="single"/>
        </w:rPr>
        <w:t xml:space="preserve"> having to </w:t>
      </w:r>
      <w:r w:rsidRPr="00725123">
        <w:rPr>
          <w:b/>
          <w:bCs/>
          <w:highlight w:val="yellow"/>
          <w:u w:val="single"/>
        </w:rPr>
        <w:t>change</w:t>
      </w:r>
      <w:r w:rsidRPr="00725123">
        <w:rPr>
          <w:b/>
          <w:bCs/>
          <w:u w:val="single"/>
        </w:rPr>
        <w:t xml:space="preserve"> much at all.</w:t>
      </w:r>
      <w:r w:rsidRPr="00725123">
        <w:rPr>
          <w:sz w:val="8"/>
        </w:rPr>
        <w:t xml:space="preserve">"4 </w:t>
      </w:r>
      <w:r w:rsidRPr="00725123">
        <w:rPr>
          <w:b/>
          <w:bCs/>
          <w:u w:val="single"/>
        </w:rPr>
        <w:t>In Canada, we celebrate Reconciliation because Reconciliation ensconces colonial-ism in the distant past.</w:t>
      </w:r>
      <w:r w:rsidRPr="00725123">
        <w:rPr>
          <w:sz w:val="8"/>
        </w:rPr>
        <w:t xml:space="preserve"> When </w:t>
      </w:r>
      <w:r w:rsidRPr="00725123">
        <w:rPr>
          <w:b/>
          <w:bCs/>
          <w:u w:val="single"/>
        </w:rPr>
        <w:t xml:space="preserve">Indigenous peoples reoccupy Parliament Hill during Canada's sesquicentennial, we say that we gave them the former U.S. embassy for a cultural </w:t>
      </w:r>
      <w:proofErr w:type="spellStart"/>
      <w:r w:rsidRPr="00725123">
        <w:rPr>
          <w:b/>
          <w:bCs/>
          <w:u w:val="single"/>
        </w:rPr>
        <w:t>centre</w:t>
      </w:r>
      <w:proofErr w:type="spellEnd"/>
      <w:r w:rsidRPr="00725123">
        <w:rPr>
          <w:b/>
          <w:bCs/>
          <w:u w:val="single"/>
        </w:rPr>
        <w:t>.</w:t>
      </w:r>
      <w:r w:rsidRPr="00725123">
        <w:rPr>
          <w:sz w:val="8"/>
        </w:rPr>
        <w:t xml:space="preserve"> </w:t>
      </w:r>
      <w:r w:rsidRPr="00725123">
        <w:rPr>
          <w:b/>
          <w:bCs/>
          <w:u w:val="single"/>
        </w:rPr>
        <w:t xml:space="preserve">When </w:t>
      </w:r>
      <w:r w:rsidRPr="00725123">
        <w:rPr>
          <w:b/>
          <w:bCs/>
          <w:highlight w:val="yellow"/>
          <w:u w:val="single"/>
        </w:rPr>
        <w:t>Indigenous peoples demand</w:t>
      </w:r>
      <w:r w:rsidRPr="00725123">
        <w:rPr>
          <w:b/>
          <w:bCs/>
          <w:u w:val="single"/>
        </w:rPr>
        <w:t xml:space="preserve"> the </w:t>
      </w:r>
      <w:r w:rsidRPr="00725123">
        <w:rPr>
          <w:b/>
          <w:bCs/>
          <w:highlight w:val="yellow"/>
          <w:u w:val="single"/>
        </w:rPr>
        <w:t>recognition</w:t>
      </w:r>
      <w:r w:rsidRPr="00725123">
        <w:rPr>
          <w:b/>
          <w:bCs/>
          <w:u w:val="single"/>
        </w:rPr>
        <w:t xml:space="preserve"> of Indigenous title, </w:t>
      </w:r>
      <w:r w:rsidRPr="00725123">
        <w:rPr>
          <w:b/>
          <w:bCs/>
          <w:highlight w:val="yellow"/>
          <w:u w:val="single"/>
        </w:rPr>
        <w:t>we deliver</w:t>
      </w:r>
      <w:r w:rsidRPr="00725123">
        <w:rPr>
          <w:b/>
          <w:bCs/>
          <w:u w:val="single"/>
        </w:rPr>
        <w:t xml:space="preserve"> </w:t>
      </w:r>
      <w:r w:rsidRPr="00725123">
        <w:rPr>
          <w:b/>
          <w:bCs/>
          <w:highlight w:val="yellow"/>
          <w:u w:val="single"/>
        </w:rPr>
        <w:t>land acknowledgements</w:t>
      </w:r>
      <w:r w:rsidRPr="00725123">
        <w:rPr>
          <w:sz w:val="8"/>
        </w:rPr>
        <w:t xml:space="preserve">. </w:t>
      </w:r>
      <w:r w:rsidRPr="00725123">
        <w:rPr>
          <w:b/>
          <w:bCs/>
          <w:u w:val="single"/>
        </w:rPr>
        <w:t xml:space="preserve">When Gerald Stanley is acquitted for the death of </w:t>
      </w:r>
      <w:proofErr w:type="spellStart"/>
      <w:r w:rsidRPr="00725123">
        <w:rPr>
          <w:b/>
          <w:bCs/>
          <w:u w:val="single"/>
        </w:rPr>
        <w:t>Coulton</w:t>
      </w:r>
      <w:proofErr w:type="spellEnd"/>
      <w:r w:rsidRPr="00725123">
        <w:rPr>
          <w:b/>
          <w:bCs/>
          <w:u w:val="single"/>
        </w:rPr>
        <w:t xml:space="preserve"> </w:t>
      </w:r>
      <w:proofErr w:type="spellStart"/>
      <w:r w:rsidRPr="00725123">
        <w:rPr>
          <w:b/>
          <w:bCs/>
          <w:u w:val="single"/>
        </w:rPr>
        <w:t>Boushie</w:t>
      </w:r>
      <w:proofErr w:type="spellEnd"/>
      <w:r w:rsidRPr="00725123">
        <w:rPr>
          <w:b/>
          <w:bCs/>
          <w:u w:val="single"/>
        </w:rPr>
        <w:t>, we say that there are concrete flaws in the judicial system, but due process is fundamentally sound.</w:t>
      </w:r>
      <w:r w:rsidRPr="00725123">
        <w:rPr>
          <w:sz w:val="8"/>
        </w:rPr>
        <w:t xml:space="preserve"> When </w:t>
      </w:r>
      <w:r w:rsidRPr="00725123">
        <w:rPr>
          <w:b/>
          <w:bCs/>
          <w:u w:val="single"/>
        </w:rPr>
        <w:t xml:space="preserve">the RCMP invades unceded </w:t>
      </w:r>
      <w:proofErr w:type="spellStart"/>
      <w:r w:rsidRPr="00725123">
        <w:rPr>
          <w:b/>
          <w:bCs/>
          <w:u w:val="single"/>
        </w:rPr>
        <w:t>Wet'suwet'en</w:t>
      </w:r>
      <w:proofErr w:type="spellEnd"/>
      <w:r w:rsidRPr="00725123">
        <w:rPr>
          <w:b/>
          <w:bCs/>
          <w:u w:val="single"/>
        </w:rPr>
        <w:t xml:space="preserve"> territory</w:t>
      </w:r>
      <w:r w:rsidRPr="00725123">
        <w:rPr>
          <w:sz w:val="8"/>
        </w:rPr>
        <w:t xml:space="preserve"> now, </w:t>
      </w:r>
      <w:r w:rsidRPr="00725123">
        <w:rPr>
          <w:b/>
          <w:bCs/>
          <w:highlight w:val="yellow"/>
          <w:u w:val="single"/>
        </w:rPr>
        <w:t>we say</w:t>
      </w:r>
      <w:r w:rsidRPr="00725123">
        <w:rPr>
          <w:sz w:val="8"/>
        </w:rPr>
        <w:t xml:space="preserve"> that </w:t>
      </w:r>
      <w:r w:rsidRPr="00725123">
        <w:rPr>
          <w:b/>
          <w:bCs/>
          <w:u w:val="single"/>
        </w:rPr>
        <w:t xml:space="preserve">all </w:t>
      </w:r>
      <w:r w:rsidRPr="00725123">
        <w:rPr>
          <w:b/>
          <w:bCs/>
          <w:highlight w:val="yellow"/>
          <w:u w:val="single"/>
        </w:rPr>
        <w:t>peoples must recognize</w:t>
      </w:r>
      <w:r w:rsidRPr="00725123">
        <w:rPr>
          <w:sz w:val="8"/>
        </w:rPr>
        <w:t xml:space="preserve"> </w:t>
      </w:r>
      <w:r w:rsidRPr="00725123">
        <w:rPr>
          <w:b/>
          <w:bCs/>
          <w:u w:val="single"/>
        </w:rPr>
        <w:t>the</w:t>
      </w:r>
      <w:r w:rsidRPr="00725123">
        <w:rPr>
          <w:sz w:val="8"/>
        </w:rPr>
        <w:t xml:space="preserve"> rule of </w:t>
      </w:r>
      <w:r w:rsidRPr="00725123">
        <w:rPr>
          <w:b/>
          <w:bCs/>
          <w:highlight w:val="yellow"/>
          <w:u w:val="single"/>
        </w:rPr>
        <w:t>law</w:t>
      </w:r>
      <w:r w:rsidRPr="00725123">
        <w:rPr>
          <w:sz w:val="8"/>
        </w:rPr>
        <w:t xml:space="preserve">. </w:t>
      </w:r>
      <w:r w:rsidRPr="00725123">
        <w:rPr>
          <w:b/>
          <w:bCs/>
          <w:highlight w:val="yellow"/>
          <w:u w:val="single"/>
        </w:rPr>
        <w:t>But</w:t>
      </w:r>
      <w:r w:rsidRPr="00725123">
        <w:rPr>
          <w:b/>
          <w:bCs/>
          <w:u w:val="single"/>
        </w:rPr>
        <w:t xml:space="preserve"> </w:t>
      </w:r>
      <w:proofErr w:type="spellStart"/>
      <w:r w:rsidRPr="00725123">
        <w:rPr>
          <w:b/>
          <w:bCs/>
          <w:u w:val="single"/>
        </w:rPr>
        <w:t>Wet'suwet'en</w:t>
      </w:r>
      <w:proofErr w:type="spellEnd"/>
      <w:r w:rsidRPr="00725123">
        <w:rPr>
          <w:b/>
          <w:bCs/>
          <w:u w:val="single"/>
        </w:rPr>
        <w:t xml:space="preserve"> </w:t>
      </w:r>
      <w:r w:rsidRPr="00725123">
        <w:rPr>
          <w:b/>
          <w:bCs/>
          <w:highlight w:val="yellow"/>
          <w:u w:val="single"/>
        </w:rPr>
        <w:t>claims</w:t>
      </w:r>
      <w:r w:rsidRPr="00725123">
        <w:rPr>
          <w:b/>
          <w:bCs/>
          <w:u w:val="single"/>
        </w:rPr>
        <w:t xml:space="preserve"> to title </w:t>
      </w:r>
      <w:r w:rsidRPr="00725123">
        <w:rPr>
          <w:b/>
          <w:bCs/>
          <w:highlight w:val="yellow"/>
          <w:u w:val="single"/>
        </w:rPr>
        <w:t>were</w:t>
      </w:r>
      <w:r w:rsidRPr="00725123">
        <w:rPr>
          <w:b/>
          <w:bCs/>
          <w:u w:val="single"/>
        </w:rPr>
        <w:t xml:space="preserve"> legally </w:t>
      </w:r>
      <w:r w:rsidRPr="00725123">
        <w:rPr>
          <w:b/>
          <w:bCs/>
          <w:highlight w:val="yellow"/>
          <w:u w:val="single"/>
        </w:rPr>
        <w:t>recognized</w:t>
      </w:r>
      <w:r w:rsidRPr="00725123">
        <w:rPr>
          <w:b/>
          <w:bCs/>
          <w:u w:val="single"/>
        </w:rPr>
        <w:t xml:space="preserve"> in Delgamuukw v. British Columbia in 1997 (the precedent, in fact, of the </w:t>
      </w:r>
      <w:proofErr w:type="spellStart"/>
      <w:r w:rsidRPr="00725123">
        <w:rPr>
          <w:b/>
          <w:bCs/>
          <w:u w:val="single"/>
        </w:rPr>
        <w:t>Tsilhqot'in</w:t>
      </w:r>
      <w:proofErr w:type="spellEnd"/>
      <w:r w:rsidRPr="00725123">
        <w:rPr>
          <w:b/>
          <w:bCs/>
          <w:u w:val="single"/>
        </w:rPr>
        <w:t xml:space="preserve"> decision of 2014) though </w:t>
      </w:r>
      <w:r w:rsidRPr="00725123">
        <w:rPr>
          <w:b/>
          <w:bCs/>
          <w:highlight w:val="yellow"/>
          <w:u w:val="single"/>
        </w:rPr>
        <w:t>without</w:t>
      </w:r>
      <w:r w:rsidRPr="00725123">
        <w:rPr>
          <w:b/>
          <w:bCs/>
          <w:u w:val="single"/>
        </w:rPr>
        <w:t xml:space="preserve"> the </w:t>
      </w:r>
      <w:r w:rsidRPr="00725123">
        <w:rPr>
          <w:b/>
          <w:bCs/>
          <w:highlight w:val="yellow"/>
          <w:u w:val="single"/>
        </w:rPr>
        <w:t>adjudication</w:t>
      </w:r>
      <w:r w:rsidRPr="00725123">
        <w:rPr>
          <w:b/>
          <w:bCs/>
          <w:u w:val="single"/>
        </w:rPr>
        <w:t xml:space="preserve"> </w:t>
      </w:r>
      <w:r w:rsidRPr="00725123">
        <w:rPr>
          <w:b/>
          <w:bCs/>
          <w:highlight w:val="yellow"/>
          <w:u w:val="single"/>
        </w:rPr>
        <w:t>of</w:t>
      </w:r>
      <w:r w:rsidRPr="00725123">
        <w:rPr>
          <w:b/>
          <w:bCs/>
          <w:u w:val="single"/>
        </w:rPr>
        <w:t xml:space="preserve"> their </w:t>
      </w:r>
      <w:r w:rsidRPr="00725123">
        <w:rPr>
          <w:b/>
          <w:bCs/>
          <w:highlight w:val="yellow"/>
          <w:u w:val="single"/>
        </w:rPr>
        <w:t>specific land</w:t>
      </w:r>
      <w:r w:rsidRPr="00725123">
        <w:rPr>
          <w:b/>
          <w:bCs/>
          <w:u w:val="single"/>
        </w:rPr>
        <w:t xml:space="preserve"> or territorial claim</w:t>
      </w:r>
      <w:r w:rsidRPr="00725123">
        <w:rPr>
          <w:sz w:val="8"/>
        </w:rPr>
        <w:t xml:space="preserve">. </w:t>
      </w:r>
      <w:r w:rsidRPr="00725123">
        <w:rPr>
          <w:b/>
          <w:bCs/>
          <w:u w:val="single"/>
        </w:rPr>
        <w:t xml:space="preserve">Every time </w:t>
      </w:r>
      <w:r w:rsidRPr="00725123">
        <w:rPr>
          <w:b/>
          <w:bCs/>
          <w:highlight w:val="yellow"/>
          <w:u w:val="single"/>
        </w:rPr>
        <w:t>Indigenous peoples</w:t>
      </w:r>
      <w:r w:rsidRPr="00725123">
        <w:rPr>
          <w:b/>
          <w:bCs/>
          <w:u w:val="single"/>
        </w:rPr>
        <w:t xml:space="preserve"> are given to </w:t>
      </w:r>
      <w:r w:rsidRPr="00725123">
        <w:rPr>
          <w:b/>
          <w:bCs/>
          <w:highlight w:val="yellow"/>
          <w:u w:val="single"/>
        </w:rPr>
        <w:t>wait</w:t>
      </w:r>
      <w:r w:rsidRPr="00725123">
        <w:rPr>
          <w:b/>
          <w:bCs/>
          <w:u w:val="single"/>
        </w:rPr>
        <w:t xml:space="preserve">, for justice will come, only </w:t>
      </w:r>
      <w:r w:rsidRPr="00725123">
        <w:rPr>
          <w:b/>
          <w:bCs/>
          <w:highlight w:val="yellow"/>
          <w:u w:val="single"/>
        </w:rPr>
        <w:t>the RCMP shows</w:t>
      </w:r>
      <w:r w:rsidRPr="00725123">
        <w:rPr>
          <w:b/>
          <w:bCs/>
          <w:u w:val="single"/>
        </w:rPr>
        <w:t xml:space="preserve"> </w:t>
      </w:r>
      <w:r w:rsidRPr="00725123">
        <w:rPr>
          <w:b/>
          <w:bCs/>
          <w:highlight w:val="yellow"/>
          <w:u w:val="single"/>
        </w:rPr>
        <w:t>up</w:t>
      </w:r>
      <w:r w:rsidRPr="00725123">
        <w:rPr>
          <w:b/>
          <w:bCs/>
          <w:u w:val="single"/>
        </w:rPr>
        <w:t>.</w:t>
      </w:r>
      <w:r w:rsidRPr="00725123">
        <w:rPr>
          <w:sz w:val="8"/>
        </w:rPr>
        <w:t xml:space="preserve"> </w:t>
      </w:r>
      <w:r w:rsidRPr="00725123">
        <w:rPr>
          <w:b/>
          <w:bCs/>
          <w:u w:val="single"/>
        </w:rPr>
        <w:t xml:space="preserve">We </w:t>
      </w:r>
      <w:r w:rsidRPr="00725123">
        <w:rPr>
          <w:b/>
          <w:bCs/>
          <w:highlight w:val="yellow"/>
          <w:u w:val="single"/>
        </w:rPr>
        <w:t>settlers</w:t>
      </w:r>
      <w:r w:rsidRPr="00725123">
        <w:rPr>
          <w:b/>
          <w:bCs/>
          <w:u w:val="single"/>
        </w:rPr>
        <w:t xml:space="preserve"> </w:t>
      </w:r>
      <w:r w:rsidRPr="00725123">
        <w:rPr>
          <w:b/>
          <w:bCs/>
          <w:highlight w:val="yellow"/>
          <w:u w:val="single"/>
        </w:rPr>
        <w:t>cannot</w:t>
      </w:r>
      <w:r w:rsidRPr="00725123">
        <w:rPr>
          <w:b/>
          <w:bCs/>
          <w:u w:val="single"/>
        </w:rPr>
        <w:t xml:space="preserve"> </w:t>
      </w:r>
      <w:r w:rsidRPr="00725123">
        <w:rPr>
          <w:b/>
          <w:bCs/>
          <w:highlight w:val="yellow"/>
          <w:u w:val="single"/>
        </w:rPr>
        <w:t>place</w:t>
      </w:r>
      <w:r w:rsidRPr="00725123">
        <w:rPr>
          <w:b/>
          <w:bCs/>
          <w:u w:val="single"/>
        </w:rPr>
        <w:t xml:space="preserve"> </w:t>
      </w:r>
      <w:r w:rsidRPr="00725123">
        <w:rPr>
          <w:b/>
          <w:bCs/>
          <w:highlight w:val="yellow"/>
          <w:u w:val="single"/>
        </w:rPr>
        <w:t>the burden of decol</w:t>
      </w:r>
      <w:r w:rsidRPr="00725123">
        <w:rPr>
          <w:b/>
          <w:bCs/>
          <w:u w:val="single"/>
        </w:rPr>
        <w:t xml:space="preserve">onization </w:t>
      </w:r>
      <w:r w:rsidRPr="00725123">
        <w:rPr>
          <w:b/>
          <w:bCs/>
          <w:highlight w:val="yellow"/>
          <w:u w:val="single"/>
        </w:rPr>
        <w:t>on Indigenous</w:t>
      </w:r>
      <w:r w:rsidRPr="00725123">
        <w:rPr>
          <w:b/>
          <w:bCs/>
          <w:u w:val="single"/>
        </w:rPr>
        <w:t xml:space="preserve"> peoples alone, though we must also recognize that decolonization </w:t>
      </w:r>
      <w:r w:rsidRPr="00725123">
        <w:rPr>
          <w:b/>
          <w:bCs/>
          <w:highlight w:val="yellow"/>
          <w:u w:val="single"/>
        </w:rPr>
        <w:t>demands</w:t>
      </w:r>
      <w:r w:rsidRPr="00725123">
        <w:rPr>
          <w:b/>
          <w:bCs/>
          <w:u w:val="single"/>
        </w:rPr>
        <w:t xml:space="preserve"> that </w:t>
      </w:r>
      <w:r w:rsidRPr="00725123">
        <w:rPr>
          <w:b/>
          <w:bCs/>
          <w:highlight w:val="yellow"/>
          <w:u w:val="single"/>
        </w:rPr>
        <w:t>we uproot</w:t>
      </w:r>
      <w:r w:rsidRPr="00725123">
        <w:rPr>
          <w:b/>
          <w:bCs/>
          <w:u w:val="single"/>
        </w:rPr>
        <w:t xml:space="preserve"> long-standing </w:t>
      </w:r>
      <w:r w:rsidRPr="00725123">
        <w:rPr>
          <w:b/>
          <w:bCs/>
          <w:highlight w:val="yellow"/>
          <w:u w:val="single"/>
        </w:rPr>
        <w:t>structures</w:t>
      </w:r>
      <w:r w:rsidRPr="00725123">
        <w:rPr>
          <w:b/>
          <w:bCs/>
          <w:u w:val="single"/>
        </w:rPr>
        <w:t xml:space="preserve"> of our world,</w:t>
      </w:r>
      <w:r w:rsidRPr="00725123">
        <w:rPr>
          <w:sz w:val="8"/>
        </w:rPr>
        <w:t xml:space="preserve"> </w:t>
      </w:r>
      <w:r w:rsidRPr="00725123">
        <w:rPr>
          <w:b/>
          <w:bCs/>
          <w:u w:val="single"/>
        </w:rPr>
        <w:t xml:space="preserve">that we must </w:t>
      </w:r>
      <w:r w:rsidRPr="00725123">
        <w:rPr>
          <w:b/>
          <w:bCs/>
          <w:highlight w:val="yellow"/>
          <w:u w:val="single"/>
        </w:rPr>
        <w:t>struggle against our own</w:t>
      </w:r>
      <w:r w:rsidRPr="00725123">
        <w:rPr>
          <w:b/>
          <w:bCs/>
          <w:u w:val="single"/>
        </w:rPr>
        <w:t xml:space="preserve"> self-interests and our </w:t>
      </w:r>
      <w:r w:rsidRPr="00725123">
        <w:rPr>
          <w:b/>
          <w:bCs/>
          <w:highlight w:val="yellow"/>
          <w:u w:val="single"/>
        </w:rPr>
        <w:t>identities</w:t>
      </w:r>
      <w:r w:rsidRPr="00725123">
        <w:rPr>
          <w:b/>
          <w:bCs/>
          <w:u w:val="single"/>
        </w:rPr>
        <w:t xml:space="preserve">, for we have come to </w:t>
      </w:r>
      <w:r w:rsidRPr="00725123">
        <w:rPr>
          <w:b/>
          <w:bCs/>
          <w:highlight w:val="yellow"/>
          <w:u w:val="single"/>
        </w:rPr>
        <w:t>recognize ourselves in the institutions of set</w:t>
      </w:r>
      <w:r w:rsidRPr="00725123">
        <w:rPr>
          <w:b/>
          <w:bCs/>
          <w:u w:val="single"/>
        </w:rPr>
        <w:t>tler-</w:t>
      </w:r>
      <w:r w:rsidRPr="00725123">
        <w:rPr>
          <w:b/>
          <w:bCs/>
          <w:highlight w:val="yellow"/>
          <w:u w:val="single"/>
        </w:rPr>
        <w:t>col</w:t>
      </w:r>
      <w:r w:rsidRPr="00725123">
        <w:rPr>
          <w:b/>
          <w:bCs/>
          <w:u w:val="single"/>
        </w:rPr>
        <w:t>onialism and in the prospects of settler futurity.</w:t>
      </w:r>
      <w:r w:rsidRPr="00725123">
        <w:rPr>
          <w:sz w:val="8"/>
        </w:rPr>
        <w:t xml:space="preserve"> Such a struggle will be fraught with numerous failures. But g</w:t>
      </w:r>
      <w:r w:rsidRPr="00725123">
        <w:rPr>
          <w:b/>
          <w:bCs/>
          <w:u w:val="single"/>
        </w:rPr>
        <w:t>iven the status quo, our choices are either decolonization or white supremacy.</w:t>
      </w:r>
      <w:r w:rsidRPr="00725123">
        <w:rPr>
          <w:sz w:val="8"/>
        </w:rPr>
        <w:t xml:space="preserve"> Perhaps I have cast the choice as too stark a dilemma. I would suggest, however, that </w:t>
      </w:r>
      <w:r w:rsidRPr="00725123">
        <w:rPr>
          <w:b/>
          <w:bCs/>
          <w:u w:val="single"/>
        </w:rPr>
        <w:t xml:space="preserve">we begin </w:t>
      </w:r>
      <w:r w:rsidRPr="00725123">
        <w:rPr>
          <w:sz w:val="8"/>
        </w:rPr>
        <w:t xml:space="preserve">from this dilemma </w:t>
      </w:r>
      <w:r w:rsidRPr="00725123">
        <w:rPr>
          <w:b/>
          <w:bCs/>
          <w:u w:val="single"/>
        </w:rPr>
        <w:t xml:space="preserve">to </w:t>
      </w:r>
      <w:r w:rsidRPr="00725123">
        <w:rPr>
          <w:b/>
          <w:bCs/>
          <w:highlight w:val="yellow"/>
          <w:u w:val="single"/>
        </w:rPr>
        <w:t>measure our responsibility for the s</w:t>
      </w:r>
      <w:r w:rsidRPr="00725123">
        <w:rPr>
          <w:b/>
          <w:bCs/>
          <w:u w:val="single"/>
        </w:rPr>
        <w:t xml:space="preserve">tatus </w:t>
      </w:r>
      <w:r w:rsidRPr="00725123">
        <w:rPr>
          <w:b/>
          <w:bCs/>
          <w:highlight w:val="yellow"/>
          <w:u w:val="single"/>
        </w:rPr>
        <w:t>quo</w:t>
      </w:r>
      <w:r w:rsidRPr="00725123">
        <w:rPr>
          <w:b/>
          <w:bCs/>
          <w:u w:val="single"/>
        </w:rPr>
        <w:t>.</w:t>
      </w:r>
      <w:r w:rsidRPr="00725123">
        <w:rPr>
          <w:sz w:val="8"/>
        </w:rPr>
        <w:t xml:space="preserve"> </w:t>
      </w:r>
      <w:r w:rsidRPr="00725123">
        <w:rPr>
          <w:b/>
          <w:bCs/>
          <w:u w:val="single"/>
        </w:rPr>
        <w:t>Bl</w:t>
      </w:r>
      <w:r w:rsidRPr="00725123">
        <w:rPr>
          <w:b/>
          <w:bCs/>
          <w:highlight w:val="yellow"/>
          <w:u w:val="single"/>
        </w:rPr>
        <w:t>ack and Indigenous voices demand this</w:t>
      </w:r>
      <w:r w:rsidRPr="00725123">
        <w:rPr>
          <w:b/>
          <w:bCs/>
          <w:u w:val="single"/>
        </w:rPr>
        <w:t xml:space="preserve"> of us.</w:t>
      </w:r>
      <w:r w:rsidRPr="00725123">
        <w:rPr>
          <w:sz w:val="8"/>
        </w:rPr>
        <w:t xml:space="preserve"> But </w:t>
      </w:r>
      <w:r w:rsidRPr="00725123">
        <w:rPr>
          <w:b/>
          <w:bCs/>
          <w:u w:val="single"/>
        </w:rPr>
        <w:t>our own intellectual traditions do, too</w:t>
      </w:r>
      <w:r w:rsidRPr="00725123">
        <w:rPr>
          <w:sz w:val="8"/>
        </w:rPr>
        <w:t xml:space="preserve">. I </w:t>
      </w:r>
      <w:r w:rsidRPr="00725123">
        <w:rPr>
          <w:b/>
          <w:bCs/>
          <w:u w:val="single"/>
        </w:rPr>
        <w:t>think</w:t>
      </w:r>
      <w:r w:rsidRPr="00725123">
        <w:rPr>
          <w:sz w:val="8"/>
        </w:rPr>
        <w:t xml:space="preserve"> here </w:t>
      </w:r>
      <w:r w:rsidRPr="00725123">
        <w:rPr>
          <w:b/>
          <w:bCs/>
          <w:u w:val="single"/>
        </w:rPr>
        <w:t xml:space="preserve">of Jean-Paul Sartre's </w:t>
      </w:r>
      <w:proofErr w:type="spellStart"/>
      <w:r w:rsidRPr="00725123">
        <w:rPr>
          <w:b/>
          <w:bCs/>
          <w:highlight w:val="yellow"/>
          <w:u w:val="single"/>
        </w:rPr>
        <w:t>existen</w:t>
      </w:r>
      <w:r w:rsidRPr="00725123">
        <w:rPr>
          <w:sz w:val="8"/>
        </w:rPr>
        <w:t>-</w:t>
      </w:r>
      <w:r w:rsidRPr="00725123">
        <w:rPr>
          <w:b/>
          <w:bCs/>
          <w:highlight w:val="yellow"/>
          <w:u w:val="single"/>
        </w:rPr>
        <w:t>talism</w:t>
      </w:r>
      <w:proofErr w:type="spellEnd"/>
      <w:r w:rsidRPr="00725123">
        <w:rPr>
          <w:sz w:val="8"/>
        </w:rPr>
        <w:t xml:space="preserve">, which emphasized the freedom, agency, and </w:t>
      </w:r>
      <w:proofErr w:type="spellStart"/>
      <w:r w:rsidRPr="00725123">
        <w:rPr>
          <w:sz w:val="8"/>
        </w:rPr>
        <w:t>respon-sibility</w:t>
      </w:r>
      <w:proofErr w:type="spellEnd"/>
      <w:r w:rsidRPr="00725123">
        <w:rPr>
          <w:sz w:val="8"/>
        </w:rPr>
        <w:t xml:space="preserve"> of every human being. In Being and Nothingness, </w:t>
      </w:r>
      <w:r w:rsidRPr="00725123">
        <w:rPr>
          <w:b/>
          <w:bCs/>
          <w:u w:val="single"/>
        </w:rPr>
        <w:t>Sartre</w:t>
      </w:r>
      <w:r w:rsidRPr="00725123">
        <w:rPr>
          <w:sz w:val="8"/>
        </w:rPr>
        <w:t xml:space="preserve"> also </w:t>
      </w:r>
      <w:r w:rsidRPr="00725123">
        <w:rPr>
          <w:b/>
          <w:bCs/>
          <w:highlight w:val="yellow"/>
          <w:u w:val="single"/>
        </w:rPr>
        <w:t>asserts</w:t>
      </w:r>
      <w:r w:rsidRPr="00725123">
        <w:rPr>
          <w:sz w:val="8"/>
        </w:rPr>
        <w:t xml:space="preserve"> that </w:t>
      </w:r>
      <w:r w:rsidRPr="00725123">
        <w:rPr>
          <w:b/>
          <w:bCs/>
          <w:u w:val="single"/>
        </w:rPr>
        <w:t xml:space="preserve">our individual </w:t>
      </w:r>
      <w:r w:rsidRPr="00725123">
        <w:rPr>
          <w:b/>
          <w:bCs/>
          <w:highlight w:val="yellow"/>
          <w:u w:val="single"/>
        </w:rPr>
        <w:t>freedom</w:t>
      </w:r>
      <w:r w:rsidRPr="00725123">
        <w:rPr>
          <w:b/>
          <w:bCs/>
          <w:u w:val="single"/>
        </w:rPr>
        <w:t xml:space="preserve"> and the choices we make only </w:t>
      </w:r>
      <w:r w:rsidRPr="00725123">
        <w:rPr>
          <w:b/>
          <w:bCs/>
          <w:highlight w:val="yellow"/>
          <w:u w:val="single"/>
        </w:rPr>
        <w:t>make sense in</w:t>
      </w:r>
      <w:r w:rsidRPr="00725123">
        <w:rPr>
          <w:b/>
          <w:bCs/>
          <w:u w:val="single"/>
        </w:rPr>
        <w:t xml:space="preserve"> our given </w:t>
      </w:r>
      <w:r w:rsidRPr="00725123">
        <w:rPr>
          <w:b/>
          <w:bCs/>
          <w:highlight w:val="yellow"/>
          <w:u w:val="single"/>
        </w:rPr>
        <w:t>historical</w:t>
      </w:r>
      <w:r w:rsidRPr="00725123">
        <w:rPr>
          <w:b/>
          <w:bCs/>
          <w:u w:val="single"/>
        </w:rPr>
        <w:t xml:space="preserve"> and social </w:t>
      </w:r>
      <w:r w:rsidRPr="00725123">
        <w:rPr>
          <w:b/>
          <w:bCs/>
          <w:highlight w:val="yellow"/>
          <w:u w:val="single"/>
        </w:rPr>
        <w:t>situation</w:t>
      </w:r>
      <w:r w:rsidRPr="00725123">
        <w:rPr>
          <w:b/>
          <w:bCs/>
          <w:u w:val="single"/>
        </w:rPr>
        <w:t xml:space="preserve">. </w:t>
      </w:r>
      <w:r w:rsidRPr="00725123">
        <w:rPr>
          <w:sz w:val="8"/>
        </w:rPr>
        <w:t xml:space="preserve">Given that he was writing in the early 1940s, </w:t>
      </w:r>
      <w:r w:rsidRPr="00725123">
        <w:rPr>
          <w:b/>
          <w:bCs/>
          <w:u w:val="single"/>
        </w:rPr>
        <w:t xml:space="preserve">Sartre characterizes human freedom and responsibility in the </w:t>
      </w:r>
      <w:proofErr w:type="gramStart"/>
      <w:r w:rsidRPr="00725123">
        <w:rPr>
          <w:b/>
          <w:bCs/>
          <w:u w:val="single"/>
        </w:rPr>
        <w:t>con-text</w:t>
      </w:r>
      <w:proofErr w:type="gramEnd"/>
      <w:r w:rsidRPr="00725123">
        <w:rPr>
          <w:b/>
          <w:bCs/>
          <w:u w:val="single"/>
        </w:rPr>
        <w:t xml:space="preserve"> of the Second World War and the Occupation of France.</w:t>
      </w:r>
      <w:r w:rsidRPr="00725123">
        <w:rPr>
          <w:sz w:val="8"/>
        </w:rPr>
        <w:t xml:space="preserve"> He writes: the situation is mine because it is the image of my free choice of myself, and everything which it presents to me is mine in that this represents me and symbolizes me.…Thus there are no accidents in a life; a community event which suddenly bursts forth and involves me in it does not come from the outside. If I am mobilized in a war, this is my war; it is in my image and I deserve it.5 Philosophers often discuss this account of freedom and responsibility as if they were making choices in Sartre's </w:t>
      </w:r>
      <w:proofErr w:type="spellStart"/>
      <w:r w:rsidRPr="00725123">
        <w:rPr>
          <w:sz w:val="8"/>
        </w:rPr>
        <w:t>cir-cumstances</w:t>
      </w:r>
      <w:proofErr w:type="spellEnd"/>
      <w:r w:rsidRPr="00725123">
        <w:rPr>
          <w:sz w:val="8"/>
        </w:rPr>
        <w:t xml:space="preserve">, as if we could readily transplant those circum- stances to our present situation. We consider the </w:t>
      </w:r>
      <w:proofErr w:type="spellStart"/>
      <w:r w:rsidRPr="00725123">
        <w:rPr>
          <w:sz w:val="8"/>
        </w:rPr>
        <w:t>responsi-bilities</w:t>
      </w:r>
      <w:proofErr w:type="spellEnd"/>
      <w:r w:rsidRPr="00725123">
        <w:rPr>
          <w:sz w:val="8"/>
        </w:rPr>
        <w:t xml:space="preserve"> attendant on joining the military to fight Germany, becoming an accomplice of Occupation, or ignoring the war because it would not affect us. We consider how each choice impinges on us due to circumstances that are not of our </w:t>
      </w:r>
      <w:proofErr w:type="spellStart"/>
      <w:r w:rsidRPr="00725123">
        <w:rPr>
          <w:sz w:val="8"/>
        </w:rPr>
        <w:t>choos-ing</w:t>
      </w:r>
      <w:proofErr w:type="spellEnd"/>
      <w:r w:rsidRPr="00725123">
        <w:rPr>
          <w:sz w:val="8"/>
        </w:rPr>
        <w:t xml:space="preserve">. But the choices are easy, for we will never be forced to choose in those precise historical circumstances. </w:t>
      </w:r>
      <w:r w:rsidRPr="00725123">
        <w:rPr>
          <w:b/>
          <w:bCs/>
          <w:u w:val="single"/>
        </w:rPr>
        <w:t xml:space="preserve">However, if we take Sartre's concept of responsibility seriously, </w:t>
      </w:r>
      <w:r w:rsidRPr="00725123">
        <w:rPr>
          <w:b/>
          <w:bCs/>
          <w:highlight w:val="yellow"/>
          <w:u w:val="single"/>
        </w:rPr>
        <w:t>we</w:t>
      </w:r>
      <w:r w:rsidRPr="00725123">
        <w:rPr>
          <w:b/>
          <w:bCs/>
          <w:u w:val="single"/>
        </w:rPr>
        <w:t xml:space="preserve"> </w:t>
      </w:r>
      <w:r w:rsidRPr="00725123">
        <w:rPr>
          <w:b/>
          <w:bCs/>
          <w:highlight w:val="yellow"/>
          <w:u w:val="single"/>
        </w:rPr>
        <w:t>ought to consider our own situation before its possibilities</w:t>
      </w:r>
      <w:r w:rsidRPr="00725123">
        <w:rPr>
          <w:b/>
          <w:bCs/>
          <w:u w:val="single"/>
        </w:rPr>
        <w:t xml:space="preserve"> have been decided. We ought to consider moral choices that implicate our actions and our responsibility.</w:t>
      </w:r>
      <w:r w:rsidRPr="00725123">
        <w:rPr>
          <w:sz w:val="8"/>
        </w:rPr>
        <w:t xml:space="preserve"> </w:t>
      </w:r>
      <w:r w:rsidRPr="00725123">
        <w:rPr>
          <w:b/>
          <w:bCs/>
          <w:highlight w:val="yellow"/>
          <w:u w:val="single"/>
        </w:rPr>
        <w:t>N</w:t>
      </w:r>
      <w:r w:rsidRPr="00725123">
        <w:rPr>
          <w:b/>
          <w:bCs/>
          <w:u w:val="single"/>
        </w:rPr>
        <w:t xml:space="preserve">orth </w:t>
      </w:r>
      <w:r w:rsidRPr="00725123">
        <w:rPr>
          <w:b/>
          <w:bCs/>
          <w:highlight w:val="yellow"/>
          <w:u w:val="single"/>
        </w:rPr>
        <w:t>A</w:t>
      </w:r>
      <w:r w:rsidRPr="00725123">
        <w:rPr>
          <w:b/>
          <w:bCs/>
          <w:u w:val="single"/>
        </w:rPr>
        <w:t xml:space="preserve">merica as we know it is </w:t>
      </w:r>
      <w:r w:rsidRPr="00725123">
        <w:rPr>
          <w:b/>
          <w:bCs/>
          <w:highlight w:val="yellow"/>
          <w:u w:val="single"/>
        </w:rPr>
        <w:t>premised</w:t>
      </w:r>
      <w:r w:rsidRPr="00725123">
        <w:rPr>
          <w:b/>
          <w:bCs/>
          <w:u w:val="single"/>
        </w:rPr>
        <w:t xml:space="preserve"> </w:t>
      </w:r>
      <w:r w:rsidRPr="00725123">
        <w:rPr>
          <w:b/>
          <w:bCs/>
          <w:highlight w:val="yellow"/>
          <w:u w:val="single"/>
        </w:rPr>
        <w:t>on</w:t>
      </w:r>
      <w:r w:rsidRPr="00725123">
        <w:rPr>
          <w:b/>
          <w:bCs/>
          <w:u w:val="single"/>
        </w:rPr>
        <w:t xml:space="preserve"> centuries of </w:t>
      </w:r>
      <w:r w:rsidRPr="00725123">
        <w:rPr>
          <w:b/>
          <w:bCs/>
          <w:highlight w:val="yellow"/>
          <w:u w:val="single"/>
        </w:rPr>
        <w:t>set</w:t>
      </w:r>
      <w:r w:rsidRPr="00725123">
        <w:rPr>
          <w:b/>
          <w:bCs/>
          <w:u w:val="single"/>
        </w:rPr>
        <w:t>-</w:t>
      </w:r>
      <w:proofErr w:type="spellStart"/>
      <w:r w:rsidRPr="00725123">
        <w:rPr>
          <w:b/>
          <w:bCs/>
          <w:u w:val="single"/>
        </w:rPr>
        <w:t>tler</w:t>
      </w:r>
      <w:proofErr w:type="spellEnd"/>
      <w:r w:rsidRPr="00725123">
        <w:rPr>
          <w:b/>
          <w:bCs/>
          <w:u w:val="single"/>
        </w:rPr>
        <w:t xml:space="preserve"> </w:t>
      </w:r>
      <w:r w:rsidRPr="00725123">
        <w:rPr>
          <w:b/>
          <w:bCs/>
          <w:highlight w:val="yellow"/>
          <w:u w:val="single"/>
        </w:rPr>
        <w:t>col</w:t>
      </w:r>
      <w:r w:rsidRPr="00725123">
        <w:rPr>
          <w:b/>
          <w:bCs/>
          <w:u w:val="single"/>
        </w:rPr>
        <w:t xml:space="preserve">onialism, </w:t>
      </w:r>
      <w:r w:rsidRPr="00725123">
        <w:rPr>
          <w:b/>
          <w:bCs/>
          <w:highlight w:val="yellow"/>
          <w:u w:val="single"/>
        </w:rPr>
        <w:t>but</w:t>
      </w:r>
      <w:r w:rsidRPr="00725123">
        <w:rPr>
          <w:b/>
          <w:bCs/>
          <w:u w:val="single"/>
        </w:rPr>
        <w:t xml:space="preserve"> the </w:t>
      </w:r>
      <w:r w:rsidRPr="00725123">
        <w:rPr>
          <w:b/>
          <w:bCs/>
          <w:highlight w:val="yellow"/>
          <w:u w:val="single"/>
        </w:rPr>
        <w:t>future</w:t>
      </w:r>
      <w:r w:rsidRPr="00725123">
        <w:rPr>
          <w:b/>
          <w:bCs/>
          <w:u w:val="single"/>
        </w:rPr>
        <w:t xml:space="preserve"> of settler colonialism has </w:t>
      </w:r>
      <w:r w:rsidRPr="00725123">
        <w:rPr>
          <w:b/>
          <w:bCs/>
          <w:highlight w:val="yellow"/>
          <w:u w:val="single"/>
        </w:rPr>
        <w:t>yet to be decided</w:t>
      </w:r>
      <w:r w:rsidRPr="00725123">
        <w:rPr>
          <w:b/>
          <w:bCs/>
          <w:u w:val="single"/>
        </w:rPr>
        <w:t>. We settlers have for too long made excuses. We have buried colonization in our past</w:t>
      </w:r>
      <w:r w:rsidRPr="00725123">
        <w:rPr>
          <w:sz w:val="8"/>
        </w:rPr>
        <w:t xml:space="preserve">, but as Patrick </w:t>
      </w:r>
      <w:r w:rsidRPr="00725123">
        <w:rPr>
          <w:b/>
          <w:bCs/>
          <w:u w:val="single"/>
        </w:rPr>
        <w:t xml:space="preserve">Wolfe argues, </w:t>
      </w:r>
      <w:r w:rsidRPr="00725123">
        <w:rPr>
          <w:b/>
          <w:bCs/>
          <w:highlight w:val="yellow"/>
          <w:u w:val="single"/>
        </w:rPr>
        <w:t>set</w:t>
      </w:r>
      <w:r w:rsidRPr="00725123">
        <w:rPr>
          <w:b/>
          <w:bCs/>
          <w:u w:val="single"/>
        </w:rPr>
        <w:t xml:space="preserve">tler </w:t>
      </w:r>
      <w:r w:rsidRPr="00725123">
        <w:rPr>
          <w:b/>
          <w:bCs/>
          <w:highlight w:val="yellow"/>
          <w:u w:val="single"/>
        </w:rPr>
        <w:t>col</w:t>
      </w:r>
      <w:r w:rsidRPr="00725123">
        <w:rPr>
          <w:b/>
          <w:bCs/>
          <w:u w:val="single"/>
        </w:rPr>
        <w:t xml:space="preserve">onialism </w:t>
      </w:r>
      <w:r w:rsidRPr="00725123">
        <w:rPr>
          <w:b/>
          <w:bCs/>
          <w:highlight w:val="yellow"/>
          <w:u w:val="single"/>
        </w:rPr>
        <w:t xml:space="preserve">is a structure </w:t>
      </w:r>
      <w:r w:rsidRPr="00725123">
        <w:rPr>
          <w:b/>
          <w:bCs/>
          <w:u w:val="single"/>
        </w:rPr>
        <w:t xml:space="preserve">(with legal, cultural, and social ramifications) and </w:t>
      </w:r>
      <w:r w:rsidRPr="00725123">
        <w:rPr>
          <w:b/>
          <w:bCs/>
          <w:highlight w:val="yellow"/>
          <w:u w:val="single"/>
        </w:rPr>
        <w:t>not an event</w:t>
      </w:r>
      <w:r w:rsidRPr="00725123">
        <w:rPr>
          <w:b/>
          <w:bCs/>
          <w:u w:val="single"/>
        </w:rPr>
        <w:t xml:space="preserve"> (a moment in the past, now over).</w:t>
      </w:r>
      <w:r w:rsidRPr="00725123">
        <w:rPr>
          <w:sz w:val="8"/>
        </w:rPr>
        <w:t xml:space="preserve"> That is, </w:t>
      </w:r>
      <w:r w:rsidRPr="00725123">
        <w:rPr>
          <w:b/>
          <w:bCs/>
          <w:u w:val="single"/>
        </w:rPr>
        <w:t xml:space="preserve">settler colonialism is an ongoing project, and thus it is a situation </w:t>
      </w:r>
      <w:r w:rsidRPr="00725123">
        <w:rPr>
          <w:b/>
          <w:bCs/>
          <w:highlight w:val="yellow"/>
          <w:u w:val="single"/>
        </w:rPr>
        <w:t>that demands</w:t>
      </w:r>
      <w:r w:rsidRPr="00725123">
        <w:rPr>
          <w:b/>
          <w:bCs/>
          <w:u w:val="single"/>
        </w:rPr>
        <w:t xml:space="preserve"> that </w:t>
      </w:r>
      <w:r w:rsidRPr="00725123">
        <w:rPr>
          <w:b/>
          <w:bCs/>
          <w:highlight w:val="yellow"/>
          <w:u w:val="single"/>
        </w:rPr>
        <w:t>we make a choice</w:t>
      </w:r>
      <w:r w:rsidRPr="00725123">
        <w:rPr>
          <w:b/>
          <w:bCs/>
          <w:u w:val="single"/>
        </w:rPr>
        <w:t xml:space="preserve">. For too long, we've evoked the politics of civility and tone-policing to silence the legitimate anger and indignation of Indigenous peoples. </w:t>
      </w:r>
      <w:r w:rsidRPr="00725123">
        <w:rPr>
          <w:b/>
          <w:bCs/>
          <w:highlight w:val="yellow"/>
          <w:u w:val="single"/>
        </w:rPr>
        <w:t>For too long, we've evoked the rule of law</w:t>
      </w:r>
      <w:r w:rsidRPr="00725123">
        <w:rPr>
          <w:b/>
          <w:bCs/>
          <w:u w:val="single"/>
        </w:rPr>
        <w:t xml:space="preserve">, as if it weren't already the law of the settler-colonizer. For too long, we've </w:t>
      </w:r>
      <w:r w:rsidRPr="00725123">
        <w:rPr>
          <w:b/>
          <w:bCs/>
          <w:highlight w:val="yellow"/>
          <w:u w:val="single"/>
        </w:rPr>
        <w:t>pointed toward historical progress</w:t>
      </w:r>
      <w:r w:rsidRPr="00725123">
        <w:rPr>
          <w:b/>
          <w:bCs/>
          <w:u w:val="single"/>
        </w:rPr>
        <w:t xml:space="preserve"> and social justice, as if it will arrive inevitably, regardless of our actions and choices, but not now.</w:t>
      </w:r>
      <w:r w:rsidRPr="00725123">
        <w:rPr>
          <w:sz w:val="8"/>
        </w:rPr>
        <w:t xml:space="preserve"> </w:t>
      </w:r>
      <w:r w:rsidRPr="00725123">
        <w:rPr>
          <w:b/>
          <w:bCs/>
          <w:u w:val="single"/>
        </w:rPr>
        <w:t xml:space="preserve">For too long, we've chosen the status quo because </w:t>
      </w:r>
      <w:r w:rsidRPr="00725123">
        <w:rPr>
          <w:b/>
          <w:bCs/>
          <w:highlight w:val="yellow"/>
          <w:u w:val="single"/>
        </w:rPr>
        <w:t>we</w:t>
      </w:r>
      <w:r w:rsidRPr="00725123">
        <w:rPr>
          <w:b/>
          <w:bCs/>
          <w:u w:val="single"/>
        </w:rPr>
        <w:t xml:space="preserve"> have </w:t>
      </w:r>
      <w:r w:rsidRPr="00725123">
        <w:rPr>
          <w:b/>
          <w:bCs/>
          <w:highlight w:val="yellow"/>
          <w:u w:val="single"/>
        </w:rPr>
        <w:t>refuse</w:t>
      </w:r>
      <w:r w:rsidRPr="00725123">
        <w:rPr>
          <w:b/>
          <w:bCs/>
          <w:u w:val="single"/>
        </w:rPr>
        <w:t xml:space="preserve">d </w:t>
      </w:r>
      <w:r w:rsidRPr="00725123">
        <w:rPr>
          <w:b/>
          <w:bCs/>
          <w:highlight w:val="yellow"/>
          <w:u w:val="single"/>
        </w:rPr>
        <w:t xml:space="preserve">to imagine an </w:t>
      </w:r>
      <w:proofErr w:type="spellStart"/>
      <w:r w:rsidRPr="00725123">
        <w:rPr>
          <w:b/>
          <w:bCs/>
          <w:highlight w:val="yellow"/>
          <w:u w:val="single"/>
        </w:rPr>
        <w:t>alter</w:t>
      </w:r>
      <w:proofErr w:type="spellEnd"/>
      <w:r w:rsidRPr="00725123">
        <w:rPr>
          <w:b/>
          <w:bCs/>
          <w:highlight w:val="yellow"/>
          <w:u w:val="single"/>
        </w:rPr>
        <w:t>-native</w:t>
      </w:r>
      <w:r w:rsidRPr="00725123">
        <w:rPr>
          <w:b/>
          <w:bCs/>
          <w:u w:val="single"/>
        </w:rPr>
        <w:t xml:space="preserve"> -or imagine, pitifully, all the alternatives to be worse. And for our pusillanimity, we bear responsibility for the </w:t>
      </w:r>
      <w:proofErr w:type="spellStart"/>
      <w:r w:rsidRPr="00725123">
        <w:rPr>
          <w:b/>
          <w:bCs/>
          <w:u w:val="single"/>
        </w:rPr>
        <w:t>ongo-ing</w:t>
      </w:r>
      <w:proofErr w:type="spellEnd"/>
      <w:r w:rsidRPr="00725123">
        <w:rPr>
          <w:b/>
          <w:bCs/>
          <w:u w:val="single"/>
        </w:rPr>
        <w:t xml:space="preserve"> project of settler colonialism, white supremacy, capital accumulation, and Indigenous dispossession. These choices have led us to our present, which prioritizes yet another </w:t>
      </w:r>
      <w:proofErr w:type="gramStart"/>
      <w:r w:rsidRPr="00725123">
        <w:rPr>
          <w:b/>
          <w:bCs/>
          <w:u w:val="single"/>
        </w:rPr>
        <w:t>pipe-line</w:t>
      </w:r>
      <w:proofErr w:type="gramEnd"/>
      <w:r w:rsidRPr="00725123">
        <w:rPr>
          <w:b/>
          <w:bCs/>
          <w:u w:val="single"/>
        </w:rPr>
        <w:t xml:space="preserve"> over the rights of the </w:t>
      </w:r>
      <w:proofErr w:type="spellStart"/>
      <w:r w:rsidRPr="00725123">
        <w:rPr>
          <w:b/>
          <w:bCs/>
          <w:u w:val="single"/>
        </w:rPr>
        <w:t>Wet'suwet'en</w:t>
      </w:r>
      <w:proofErr w:type="spellEnd"/>
      <w:r w:rsidRPr="00725123">
        <w:rPr>
          <w:b/>
          <w:bCs/>
          <w:u w:val="single"/>
        </w:rPr>
        <w:t xml:space="preserve">, or, writ large, white settler futurity over Indigenous futurity. It does not have to be that way. Now </w:t>
      </w:r>
      <w:r w:rsidRPr="00725123">
        <w:rPr>
          <w:b/>
          <w:bCs/>
          <w:highlight w:val="yellow"/>
          <w:u w:val="single"/>
        </w:rPr>
        <w:t>we</w:t>
      </w:r>
      <w:r w:rsidRPr="00725123">
        <w:rPr>
          <w:b/>
          <w:bCs/>
          <w:u w:val="single"/>
        </w:rPr>
        <w:t xml:space="preserve"> settlers </w:t>
      </w:r>
      <w:r w:rsidRPr="00725123">
        <w:rPr>
          <w:b/>
          <w:bCs/>
          <w:highlight w:val="yellow"/>
          <w:u w:val="single"/>
        </w:rPr>
        <w:t xml:space="preserve">must choose </w:t>
      </w:r>
      <w:r w:rsidRPr="00725123">
        <w:rPr>
          <w:b/>
          <w:bCs/>
          <w:u w:val="single"/>
        </w:rPr>
        <w:t xml:space="preserve">our </w:t>
      </w:r>
      <w:r w:rsidRPr="00725123">
        <w:rPr>
          <w:b/>
          <w:bCs/>
          <w:highlight w:val="yellow"/>
          <w:u w:val="single"/>
        </w:rPr>
        <w:t>future</w:t>
      </w:r>
      <w:r w:rsidRPr="00725123">
        <w:rPr>
          <w:b/>
          <w:bCs/>
          <w:u w:val="single"/>
        </w:rPr>
        <w:t>.</w:t>
      </w:r>
      <w:r w:rsidRPr="00725123">
        <w:rPr>
          <w:sz w:val="8"/>
        </w:rPr>
        <w:t xml:space="preserve"> The ques-</w:t>
      </w:r>
      <w:proofErr w:type="spellStart"/>
      <w:r w:rsidRPr="00725123">
        <w:rPr>
          <w:sz w:val="8"/>
        </w:rPr>
        <w:t>tion</w:t>
      </w:r>
      <w:proofErr w:type="spellEnd"/>
      <w:r w:rsidRPr="00725123">
        <w:rPr>
          <w:sz w:val="8"/>
        </w:rPr>
        <w:t xml:space="preserve"> is: where do you stand?</w:t>
      </w:r>
    </w:p>
    <w:p w14:paraId="10AED7D3" w14:textId="0D352AE3" w:rsidR="00725123" w:rsidRPr="00725123" w:rsidRDefault="00725123" w:rsidP="00725123">
      <w:pPr>
        <w:pStyle w:val="Heading4"/>
        <w:rPr>
          <w:rFonts w:cs="Calibri"/>
        </w:rPr>
      </w:pPr>
      <w:bookmarkStart w:id="0" w:name="_Hlk96267733"/>
      <w:r w:rsidRPr="00725123">
        <w:rPr>
          <w:rFonts w:cs="Calibri"/>
        </w:rPr>
        <w:t xml:space="preserve">Don’t be fooled by the </w:t>
      </w:r>
      <w:proofErr w:type="spellStart"/>
      <w:r w:rsidRPr="00725123">
        <w:rPr>
          <w:rFonts w:cs="Calibri"/>
        </w:rPr>
        <w:t>aff’s</w:t>
      </w:r>
      <w:proofErr w:type="spellEnd"/>
      <w:r w:rsidRPr="00725123">
        <w:rPr>
          <w:rFonts w:cs="Calibri"/>
        </w:rPr>
        <w:t xml:space="preserve"> claims to anti-capitalism—all they do is trade globalist capitalist exploitation for mercantilist capitalist exploitation. Private entities don’t need to appropriate themselves if they can rely on the colonial state to do it for them; the </w:t>
      </w:r>
      <w:proofErr w:type="spellStart"/>
      <w:r w:rsidRPr="00725123">
        <w:rPr>
          <w:rFonts w:cs="Calibri"/>
        </w:rPr>
        <w:t>aff</w:t>
      </w:r>
      <w:proofErr w:type="spellEnd"/>
      <w:r w:rsidRPr="00725123">
        <w:rPr>
          <w:rFonts w:cs="Calibri"/>
        </w:rPr>
        <w:t xml:space="preserve"> only dooms us to replicate the logic of the railroad, where the colonial state did the appropriating of indigenous lands to hand them over for financialization as a way to reinforce whiteness</w:t>
      </w:r>
      <w:r w:rsidR="0062561A">
        <w:rPr>
          <w:rFonts w:cs="Calibri"/>
        </w:rPr>
        <w:t xml:space="preserve"> – they link they subsume unregulated private for “</w:t>
      </w:r>
      <w:r w:rsidR="0062561A" w:rsidRPr="0062561A">
        <w:rPr>
          <w:rFonts w:cs="Calibri"/>
        </w:rPr>
        <w:t>effective commercialization</w:t>
      </w:r>
      <w:r w:rsidR="0062561A">
        <w:rPr>
          <w:rFonts w:cs="Calibri"/>
        </w:rPr>
        <w:t>” via “public-private partnerships”</w:t>
      </w:r>
      <w:r w:rsidRPr="00725123">
        <w:rPr>
          <w:rFonts w:cs="Calibri"/>
        </w:rPr>
        <w:t>. Gal 21</w:t>
      </w:r>
    </w:p>
    <w:p w14:paraId="1E9A60C4" w14:textId="77777777" w:rsidR="00725123" w:rsidRPr="00725123" w:rsidRDefault="00725123" w:rsidP="00725123">
      <w:pPr>
        <w:spacing w:after="0" w:line="240" w:lineRule="auto"/>
        <w:rPr>
          <w:rFonts w:eastAsia="Times New Roman"/>
        </w:rPr>
      </w:pPr>
      <w:r w:rsidRPr="00725123">
        <w:rPr>
          <w:rFonts w:eastAsia="Times New Roman"/>
        </w:rPr>
        <w:t xml:space="preserve">The Interstellar Railroad, or Speculation and Shareholder Whiteness in the Space Economy </w:t>
      </w:r>
      <w:proofErr w:type="spellStart"/>
      <w:r w:rsidRPr="00725123">
        <w:rPr>
          <w:rFonts w:eastAsia="Times New Roman"/>
        </w:rPr>
        <w:t>Réka</w:t>
      </w:r>
      <w:proofErr w:type="spellEnd"/>
      <w:r w:rsidRPr="00725123">
        <w:rPr>
          <w:rFonts w:eastAsia="Times New Roman"/>
        </w:rPr>
        <w:t xml:space="preserve"> </w:t>
      </w:r>
      <w:proofErr w:type="spellStart"/>
      <w:r w:rsidRPr="00725123">
        <w:rPr>
          <w:rFonts w:eastAsia="Times New Roman"/>
        </w:rPr>
        <w:t>Patrícia</w:t>
      </w:r>
      <w:proofErr w:type="spellEnd"/>
      <w:r w:rsidRPr="00725123">
        <w:rPr>
          <w:rFonts w:eastAsia="Times New Roman"/>
        </w:rPr>
        <w:t xml:space="preserve"> </w:t>
      </w:r>
      <w:proofErr w:type="spellStart"/>
      <w:r w:rsidRPr="00725123">
        <w:rPr>
          <w:rFonts w:eastAsia="Times New Roman"/>
        </w:rPr>
        <w:t>Gál</w:t>
      </w:r>
      <w:proofErr w:type="spellEnd"/>
      <w:r w:rsidRPr="00725123">
        <w:rPr>
          <w:rFonts w:eastAsia="Times New Roman"/>
        </w:rPr>
        <w:t xml:space="preserve"> April 14, 2021</w:t>
      </w:r>
    </w:p>
    <w:p w14:paraId="237F1200" w14:textId="77777777" w:rsidR="00725123" w:rsidRPr="00725123" w:rsidRDefault="00725123" w:rsidP="00725123">
      <w:pPr>
        <w:spacing w:after="0" w:line="240" w:lineRule="auto"/>
        <w:rPr>
          <w:rFonts w:eastAsia="Times New Roman"/>
        </w:rPr>
      </w:pPr>
    </w:p>
    <w:p w14:paraId="5CE258D3" w14:textId="77777777" w:rsidR="00725123" w:rsidRPr="00725123" w:rsidRDefault="00725123" w:rsidP="00725123">
      <w:pPr>
        <w:spacing w:after="0" w:line="240" w:lineRule="auto"/>
        <w:rPr>
          <w:rFonts w:eastAsia="Times New Roman"/>
          <w:sz w:val="16"/>
        </w:rPr>
      </w:pPr>
      <w:r w:rsidRPr="00725123">
        <w:rPr>
          <w:rFonts w:eastAsia="Times New Roman"/>
          <w:sz w:val="16"/>
        </w:rPr>
        <w:t xml:space="preserve">Indeed, </w:t>
      </w:r>
      <w:r w:rsidRPr="00725123">
        <w:rPr>
          <w:rFonts w:eastAsia="Times New Roman"/>
          <w:b/>
          <w:bCs/>
          <w:highlight w:val="yellow"/>
          <w:u w:val="single"/>
        </w:rPr>
        <w:t>Musk</w:t>
      </w:r>
      <w:r w:rsidRPr="00725123">
        <w:rPr>
          <w:rFonts w:eastAsia="Times New Roman"/>
          <w:b/>
          <w:bCs/>
          <w:u w:val="single"/>
        </w:rPr>
        <w:t xml:space="preserve"> has</w:t>
      </w:r>
      <w:r w:rsidRPr="00725123">
        <w:rPr>
          <w:rFonts w:eastAsia="Times New Roman"/>
          <w:sz w:val="16"/>
        </w:rPr>
        <w:t xml:space="preserve"> carefully </w:t>
      </w:r>
      <w:r w:rsidRPr="00725123">
        <w:rPr>
          <w:rFonts w:eastAsia="Times New Roman"/>
          <w:b/>
          <w:bCs/>
          <w:highlight w:val="yellow"/>
          <w:u w:val="single"/>
        </w:rPr>
        <w:t>positioned his company as</w:t>
      </w:r>
      <w:r w:rsidRPr="00725123">
        <w:rPr>
          <w:rFonts w:eastAsia="Times New Roman"/>
          <w:b/>
          <w:bCs/>
          <w:u w:val="single"/>
        </w:rPr>
        <w:t xml:space="preserve"> a </w:t>
      </w:r>
      <w:r w:rsidRPr="00725123">
        <w:rPr>
          <w:rFonts w:eastAsia="Times New Roman"/>
          <w:b/>
          <w:bCs/>
          <w:highlight w:val="yellow"/>
          <w:u w:val="single"/>
        </w:rPr>
        <w:t>space transportation</w:t>
      </w:r>
      <w:r w:rsidRPr="00725123">
        <w:rPr>
          <w:rFonts w:eastAsia="Times New Roman"/>
          <w:b/>
          <w:bCs/>
          <w:u w:val="single"/>
        </w:rPr>
        <w:t xml:space="preserve"> </w:t>
      </w:r>
      <w:proofErr w:type="gramStart"/>
      <w:r w:rsidRPr="00725123">
        <w:rPr>
          <w:rFonts w:eastAsia="Times New Roman"/>
          <w:b/>
          <w:bCs/>
          <w:u w:val="single"/>
        </w:rPr>
        <w:t xml:space="preserve">company, </w:t>
      </w:r>
      <w:r w:rsidRPr="00725123">
        <w:rPr>
          <w:rFonts w:eastAsia="Times New Roman"/>
          <w:b/>
          <w:bCs/>
          <w:highlight w:val="yellow"/>
          <w:u w:val="single"/>
        </w:rPr>
        <w:t>and</w:t>
      </w:r>
      <w:proofErr w:type="gramEnd"/>
      <w:r w:rsidRPr="00725123">
        <w:rPr>
          <w:rFonts w:eastAsia="Times New Roman"/>
          <w:b/>
          <w:bCs/>
          <w:u w:val="single"/>
        </w:rPr>
        <w:t xml:space="preserve"> has </w:t>
      </w:r>
      <w:r w:rsidRPr="00725123">
        <w:rPr>
          <w:rFonts w:eastAsia="Times New Roman"/>
          <w:b/>
          <w:bCs/>
          <w:highlight w:val="yellow"/>
          <w:u w:val="single"/>
        </w:rPr>
        <w:t>explicitly compared</w:t>
      </w:r>
      <w:r w:rsidRPr="00725123">
        <w:rPr>
          <w:rFonts w:eastAsia="Times New Roman"/>
          <w:b/>
          <w:bCs/>
          <w:u w:val="single"/>
        </w:rPr>
        <w:t xml:space="preserve"> the </w:t>
      </w:r>
      <w:r w:rsidRPr="00725123">
        <w:rPr>
          <w:rFonts w:eastAsia="Times New Roman"/>
          <w:b/>
          <w:bCs/>
          <w:highlight w:val="yellow"/>
          <w:u w:val="single"/>
        </w:rPr>
        <w:t>SpaceX project to</w:t>
      </w:r>
      <w:r w:rsidRPr="00725123">
        <w:rPr>
          <w:rFonts w:eastAsia="Times New Roman"/>
          <w:b/>
          <w:bCs/>
          <w:u w:val="single"/>
        </w:rPr>
        <w:t xml:space="preserve"> </w:t>
      </w:r>
      <w:r w:rsidRPr="00725123">
        <w:rPr>
          <w:rFonts w:eastAsia="Times New Roman"/>
          <w:b/>
          <w:bCs/>
          <w:highlight w:val="yellow"/>
          <w:u w:val="single"/>
        </w:rPr>
        <w:t>building the Union-Pacific Railroad</w:t>
      </w:r>
      <w:r w:rsidRPr="00725123">
        <w:rPr>
          <w:rFonts w:eastAsia="Times New Roman"/>
          <w:b/>
          <w:bCs/>
          <w:u w:val="single"/>
        </w:rPr>
        <w:t xml:space="preserve"> — for space</w:t>
      </w:r>
      <w:r w:rsidRPr="00725123">
        <w:rPr>
          <w:rFonts w:eastAsia="Times New Roman"/>
          <w:sz w:val="16"/>
        </w:rPr>
        <w:t xml:space="preserve"> (Robertson 2016). The colonial comparison is not surprising (Cowen 2020). </w:t>
      </w:r>
      <w:r w:rsidRPr="00725123">
        <w:rPr>
          <w:rFonts w:eastAsia="Times New Roman"/>
          <w:b/>
          <w:bCs/>
          <w:u w:val="single"/>
        </w:rPr>
        <w:t xml:space="preserve">Proponents of </w:t>
      </w:r>
      <w:r w:rsidRPr="00725123">
        <w:rPr>
          <w:rFonts w:eastAsia="Times New Roman"/>
          <w:b/>
          <w:bCs/>
          <w:highlight w:val="yellow"/>
          <w:u w:val="single"/>
        </w:rPr>
        <w:t>space colonization have</w:t>
      </w:r>
      <w:r w:rsidRPr="00725123">
        <w:rPr>
          <w:rFonts w:eastAsia="Times New Roman"/>
          <w:b/>
          <w:bCs/>
          <w:u w:val="single"/>
        </w:rPr>
        <w:t xml:space="preserve"> long drawn </w:t>
      </w:r>
      <w:r w:rsidRPr="00725123">
        <w:rPr>
          <w:rFonts w:eastAsia="Times New Roman"/>
          <w:b/>
          <w:bCs/>
          <w:highlight w:val="yellow"/>
          <w:u w:val="single"/>
        </w:rPr>
        <w:t>parallels to</w:t>
      </w:r>
      <w:r w:rsidRPr="00725123">
        <w:rPr>
          <w:rFonts w:eastAsia="Times New Roman"/>
          <w:b/>
          <w:bCs/>
          <w:u w:val="single"/>
        </w:rPr>
        <w:t xml:space="preserve"> the </w:t>
      </w:r>
      <w:r w:rsidRPr="00725123">
        <w:rPr>
          <w:rFonts w:eastAsia="Times New Roman"/>
          <w:b/>
          <w:bCs/>
          <w:highlight w:val="yellow"/>
          <w:u w:val="single"/>
        </w:rPr>
        <w:t>colonization of the Americas</w:t>
      </w:r>
      <w:r w:rsidRPr="00725123">
        <w:rPr>
          <w:rFonts w:eastAsia="Times New Roman"/>
          <w:b/>
          <w:bCs/>
          <w:u w:val="single"/>
        </w:rPr>
        <w:t xml:space="preserve">, enthusiastically </w:t>
      </w:r>
      <w:r w:rsidRPr="00725123">
        <w:rPr>
          <w:rFonts w:eastAsia="Times New Roman"/>
          <w:b/>
          <w:bCs/>
          <w:highlight w:val="yellow"/>
          <w:u w:val="single"/>
        </w:rPr>
        <w:t>representing frontier pioneering and imperialist expansionism as</w:t>
      </w:r>
      <w:r w:rsidRPr="00725123">
        <w:rPr>
          <w:rFonts w:eastAsia="Times New Roman"/>
          <w:b/>
          <w:bCs/>
          <w:u w:val="single"/>
        </w:rPr>
        <w:t xml:space="preserve"> imperative to </w:t>
      </w:r>
      <w:r w:rsidRPr="00725123">
        <w:rPr>
          <w:rFonts w:eastAsia="Times New Roman"/>
          <w:b/>
          <w:bCs/>
          <w:highlight w:val="yellow"/>
          <w:u w:val="single"/>
        </w:rPr>
        <w:t>US</w:t>
      </w:r>
      <w:r w:rsidRPr="00725123">
        <w:rPr>
          <w:rFonts w:eastAsia="Times New Roman"/>
          <w:b/>
          <w:bCs/>
          <w:u w:val="single"/>
        </w:rPr>
        <w:t xml:space="preserve"> American </w:t>
      </w:r>
      <w:r w:rsidRPr="00725123">
        <w:rPr>
          <w:rFonts w:eastAsia="Times New Roman"/>
          <w:b/>
          <w:bCs/>
          <w:highlight w:val="yellow"/>
          <w:u w:val="single"/>
        </w:rPr>
        <w:t>national identity</w:t>
      </w:r>
      <w:r w:rsidRPr="00725123">
        <w:rPr>
          <w:rFonts w:eastAsia="Times New Roman"/>
          <w:sz w:val="16"/>
        </w:rPr>
        <w:t xml:space="preserve"> (Billings 2007). The explicit comparison to North American railroad construction hints at a specific trend of space colonization advocacy that is focused on stimulating commercial space operations. </w:t>
      </w:r>
      <w:r w:rsidRPr="00725123">
        <w:rPr>
          <w:rFonts w:eastAsia="Times New Roman"/>
          <w:b/>
          <w:bCs/>
          <w:highlight w:val="yellow"/>
          <w:u w:val="single"/>
        </w:rPr>
        <w:t>The industrialist argument is</w:t>
      </w:r>
      <w:r w:rsidRPr="00725123">
        <w:rPr>
          <w:rFonts w:eastAsia="Times New Roman"/>
          <w:b/>
          <w:bCs/>
          <w:u w:val="single"/>
        </w:rPr>
        <w:t xml:space="preserve"> that </w:t>
      </w:r>
      <w:r w:rsidRPr="00725123">
        <w:rPr>
          <w:rFonts w:eastAsia="Times New Roman"/>
          <w:b/>
          <w:bCs/>
          <w:highlight w:val="yellow"/>
          <w:u w:val="single"/>
        </w:rPr>
        <w:t>just as the construction of the transcontinental railroad was best</w:t>
      </w:r>
      <w:r w:rsidRPr="00725123">
        <w:rPr>
          <w:rFonts w:eastAsia="Times New Roman"/>
          <w:b/>
          <w:bCs/>
          <w:u w:val="single"/>
        </w:rPr>
        <w:t xml:space="preserve"> undertaken </w:t>
      </w:r>
      <w:r w:rsidRPr="00725123">
        <w:rPr>
          <w:rFonts w:eastAsia="Times New Roman"/>
          <w:b/>
          <w:bCs/>
          <w:highlight w:val="yellow"/>
          <w:u w:val="single"/>
        </w:rPr>
        <w:t>by private entrepreneurs</w:t>
      </w:r>
      <w:r w:rsidRPr="00725123">
        <w:rPr>
          <w:rFonts w:eastAsia="Times New Roman"/>
          <w:b/>
          <w:bCs/>
          <w:u w:val="single"/>
        </w:rPr>
        <w:t xml:space="preserve"> who were </w:t>
      </w:r>
      <w:r w:rsidRPr="00725123">
        <w:rPr>
          <w:rFonts w:eastAsia="Times New Roman"/>
          <w:b/>
          <w:bCs/>
          <w:highlight w:val="yellow"/>
          <w:u w:val="single"/>
        </w:rPr>
        <w:t>incentivized by the government with land grants and subsidies</w:t>
      </w:r>
      <w:r w:rsidRPr="00725123">
        <w:rPr>
          <w:rFonts w:eastAsia="Times New Roman"/>
          <w:b/>
          <w:bCs/>
          <w:u w:val="single"/>
        </w:rPr>
        <w:t xml:space="preserve">, the US American </w:t>
      </w:r>
      <w:r w:rsidRPr="00725123">
        <w:rPr>
          <w:rFonts w:eastAsia="Times New Roman"/>
          <w:b/>
          <w:bCs/>
          <w:highlight w:val="yellow"/>
          <w:u w:val="single"/>
        </w:rPr>
        <w:t>government should similarly aid</w:t>
      </w:r>
      <w:r w:rsidRPr="00725123">
        <w:rPr>
          <w:rFonts w:eastAsia="Times New Roman"/>
          <w:b/>
          <w:bCs/>
          <w:u w:val="single"/>
        </w:rPr>
        <w:t xml:space="preserve"> private entrepreneurs</w:t>
      </w:r>
      <w:r w:rsidRPr="00725123">
        <w:rPr>
          <w:rFonts w:eastAsia="Times New Roman"/>
          <w:sz w:val="16"/>
        </w:rPr>
        <w:t xml:space="preserve"> </w:t>
      </w:r>
      <w:r w:rsidRPr="00725123">
        <w:rPr>
          <w:rFonts w:eastAsia="Times New Roman"/>
          <w:b/>
          <w:bCs/>
          <w:highlight w:val="yellow"/>
          <w:u w:val="single"/>
        </w:rPr>
        <w:t>in</w:t>
      </w:r>
      <w:r w:rsidRPr="00725123">
        <w:rPr>
          <w:rFonts w:eastAsia="Times New Roman"/>
          <w:b/>
          <w:bCs/>
          <w:u w:val="single"/>
        </w:rPr>
        <w:t xml:space="preserve"> the establishment of </w:t>
      </w:r>
      <w:r w:rsidRPr="00725123">
        <w:rPr>
          <w:rFonts w:eastAsia="Times New Roman"/>
          <w:b/>
          <w:bCs/>
          <w:highlight w:val="yellow"/>
          <w:u w:val="single"/>
        </w:rPr>
        <w:t>the New Space industry</w:t>
      </w:r>
      <w:r w:rsidRPr="00725123">
        <w:rPr>
          <w:rFonts w:eastAsia="Times New Roman"/>
          <w:sz w:val="16"/>
        </w:rPr>
        <w:t xml:space="preserve"> (</w:t>
      </w:r>
      <w:proofErr w:type="spellStart"/>
      <w:r w:rsidRPr="00725123">
        <w:rPr>
          <w:rFonts w:eastAsia="Times New Roman"/>
          <w:sz w:val="16"/>
        </w:rPr>
        <w:t>Mazlish</w:t>
      </w:r>
      <w:proofErr w:type="spellEnd"/>
      <w:r w:rsidRPr="00725123">
        <w:rPr>
          <w:rFonts w:eastAsia="Times New Roman"/>
          <w:sz w:val="16"/>
        </w:rPr>
        <w:t xml:space="preserve">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725123">
        <w:rPr>
          <w:rFonts w:eastAsia="Times New Roman"/>
          <w:b/>
          <w:bCs/>
          <w:u w:val="single"/>
        </w:rPr>
        <w:t xml:space="preserve">Looking at the transcontinental railroad and current space colonial initiatives in parallel can therefore provide a helpful analytic for understanding, and struggling against, such a colonial expansion. </w:t>
      </w:r>
      <w:r w:rsidRPr="00725123">
        <w:rPr>
          <w:rFonts w:eastAsia="Times New Roman"/>
          <w:sz w:val="16"/>
        </w:rPr>
        <w:t xml:space="preserve">What questions and conceptual understandings can </w:t>
      </w:r>
      <w:proofErr w:type="gramStart"/>
      <w:r w:rsidRPr="00725123">
        <w:rPr>
          <w:rFonts w:eastAsia="Times New Roman"/>
          <w:sz w:val="16"/>
        </w:rPr>
        <w:t>thinking</w:t>
      </w:r>
      <w:proofErr w:type="gramEnd"/>
      <w:r w:rsidRPr="00725123">
        <w:rPr>
          <w:rFonts w:eastAsia="Times New Roman"/>
          <w:sz w:val="16"/>
        </w:rPr>
        <w:t xml:space="preserve"> of commercial space travel alongside the transcontinental railroad generate?</w:t>
      </w:r>
      <w:r w:rsidRPr="00725123">
        <w:rPr>
          <w:sz w:val="16"/>
        </w:rPr>
        <w:t xml:space="preserve"> </w:t>
      </w:r>
      <w:r w:rsidRPr="00725123">
        <w:rPr>
          <w:rFonts w:eastAsia="Times New Roman"/>
          <w:sz w:val="16"/>
        </w:rPr>
        <w:t xml:space="preserve">I am particularly interested in thinking this analogy through some of the concepts advanced by Manu </w:t>
      </w:r>
      <w:proofErr w:type="spellStart"/>
      <w:r w:rsidRPr="00725123">
        <w:rPr>
          <w:rFonts w:eastAsia="Times New Roman"/>
          <w:sz w:val="16"/>
        </w:rPr>
        <w:t>Karuka</w:t>
      </w:r>
      <w:proofErr w:type="spellEnd"/>
      <w:r w:rsidRPr="00725123">
        <w:rPr>
          <w:rFonts w:eastAsia="Times New Roman"/>
          <w:sz w:val="16"/>
        </w:rPr>
        <w:t xml:space="preserve"> in his recent monograph Empire’s Tracks (2019). </w:t>
      </w:r>
      <w:proofErr w:type="spellStart"/>
      <w:r w:rsidRPr="00725123">
        <w:rPr>
          <w:rFonts w:eastAsia="Times New Roman"/>
          <w:sz w:val="16"/>
        </w:rPr>
        <w:t>Karuka</w:t>
      </w:r>
      <w:proofErr w:type="spellEnd"/>
      <w:r w:rsidRPr="00725123">
        <w:rPr>
          <w:rFonts w:eastAsia="Times New Roman"/>
          <w:sz w:val="16"/>
        </w:rPr>
        <w:t xml:space="preserve"> argues that </w:t>
      </w:r>
      <w:r w:rsidRPr="00725123">
        <w:rPr>
          <w:rFonts w:eastAsia="Times New Roman"/>
          <w:b/>
          <w:bCs/>
          <w:u w:val="single"/>
        </w:rPr>
        <w:t xml:space="preserve">the </w:t>
      </w:r>
      <w:r w:rsidRPr="00725123">
        <w:rPr>
          <w:rFonts w:eastAsia="Times New Roman"/>
          <w:b/>
          <w:bCs/>
          <w:highlight w:val="yellow"/>
          <w:u w:val="single"/>
        </w:rPr>
        <w:t>construction of the</w:t>
      </w:r>
      <w:r w:rsidRPr="00725123">
        <w:rPr>
          <w:rFonts w:eastAsia="Times New Roman"/>
          <w:b/>
          <w:bCs/>
          <w:u w:val="single"/>
        </w:rPr>
        <w:t xml:space="preserve"> transcontinental </w:t>
      </w:r>
      <w:r w:rsidRPr="00725123">
        <w:rPr>
          <w:rFonts w:eastAsia="Times New Roman"/>
          <w:b/>
          <w:bCs/>
          <w:highlight w:val="yellow"/>
          <w:u w:val="single"/>
        </w:rPr>
        <w:t>railroad was foundational to</w:t>
      </w:r>
      <w:r w:rsidRPr="00725123">
        <w:rPr>
          <w:rFonts w:eastAsia="Times New Roman"/>
          <w:b/>
          <w:bCs/>
          <w:u w:val="single"/>
        </w:rPr>
        <w:t xml:space="preserve"> the development of </w:t>
      </w:r>
      <w:r w:rsidRPr="00725123">
        <w:rPr>
          <w:rFonts w:eastAsia="Times New Roman"/>
          <w:b/>
          <w:bCs/>
          <w:highlight w:val="yellow"/>
          <w:u w:val="single"/>
        </w:rPr>
        <w:t>the modern US colonial state</w:t>
      </w:r>
      <w:r w:rsidRPr="00725123">
        <w:rPr>
          <w:rFonts w:eastAsia="Times New Roman"/>
          <w:b/>
          <w:bCs/>
          <w:u w:val="single"/>
        </w:rPr>
        <w:t>, which grew in tandem with finance capitalism and the modern corporation.</w:t>
      </w:r>
      <w:r w:rsidRPr="00725123">
        <w:rPr>
          <w:rFonts w:eastAsia="Times New Roman"/>
          <w:sz w:val="16"/>
        </w:rPr>
        <w:t xml:space="preserve"> </w:t>
      </w:r>
      <w:proofErr w:type="spellStart"/>
      <w:r w:rsidRPr="00725123">
        <w:rPr>
          <w:rFonts w:eastAsia="Times New Roman"/>
          <w:sz w:val="16"/>
        </w:rPr>
        <w:t>Karuka’s</w:t>
      </w:r>
      <w:proofErr w:type="spellEnd"/>
      <w:r w:rsidRPr="00725123">
        <w:rPr>
          <w:rFonts w:eastAsia="Times New Roman"/>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725123">
        <w:rPr>
          <w:rFonts w:eastAsia="Times New Roman"/>
          <w:b/>
          <w:bCs/>
          <w:u w:val="single"/>
        </w:rPr>
        <w:t>A landscape of speculation enfolds over the lonesome weightlessness of outer space as these powerful companies are investing towards capitalizing on future shareholding profits.</w:t>
      </w:r>
      <w:r w:rsidRPr="00725123">
        <w:rPr>
          <w:rFonts w:eastAsia="Times New Roman"/>
          <w:sz w:val="16"/>
        </w:rPr>
        <w:t xml:space="preserve"> A future, which has been called into question by numerous people, because, as Shannon </w:t>
      </w:r>
      <w:proofErr w:type="spellStart"/>
      <w:r w:rsidRPr="00725123">
        <w:rPr>
          <w:rFonts w:eastAsia="Times New Roman"/>
          <w:sz w:val="16"/>
        </w:rPr>
        <w:t>Stirone</w:t>
      </w:r>
      <w:proofErr w:type="spellEnd"/>
      <w:r w:rsidRPr="00725123">
        <w:rPr>
          <w:rFonts w:eastAsia="Times New Roman"/>
          <w:sz w:val="16"/>
        </w:rPr>
        <w:t xml:space="preserve"> has put it simply: “Mars is a hellhole. [...] Mars will kill you.” </w:t>
      </w:r>
      <w:proofErr w:type="spellStart"/>
      <w:r w:rsidRPr="00725123">
        <w:rPr>
          <w:rFonts w:eastAsia="Times New Roman"/>
          <w:sz w:val="16"/>
        </w:rPr>
        <w:t>Stirone</w:t>
      </w:r>
      <w:proofErr w:type="spellEnd"/>
      <w:r w:rsidRPr="00725123">
        <w:rPr>
          <w:rFonts w:eastAsia="Times New Roman"/>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725123">
        <w:rPr>
          <w:sz w:val="16"/>
        </w:rPr>
        <w:t xml:space="preserve"> </w:t>
      </w:r>
      <w:r w:rsidRPr="00725123">
        <w:rPr>
          <w:rFonts w:eastAsia="Times New Roman"/>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725123">
        <w:rPr>
          <w:rFonts w:eastAsia="Times New Roman"/>
          <w:sz w:val="16"/>
        </w:rPr>
        <w:t>payments</w:t>
      </w:r>
      <w:proofErr w:type="gramEnd"/>
      <w:r w:rsidRPr="00725123">
        <w:rPr>
          <w:rFonts w:eastAsia="Times New Roman"/>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725123">
        <w:rPr>
          <w:rFonts w:eastAsia="Times New Roman"/>
          <w:b/>
          <w:bCs/>
          <w:u w:val="single"/>
        </w:rPr>
        <w:t xml:space="preserve">Musk’s vision of making space travel affordable through economies of scale can only be made possible by creating initial demand through aspirational marketing. </w:t>
      </w:r>
      <w:r w:rsidRPr="00725123">
        <w:rPr>
          <w:rFonts w:eastAsia="Times New Roman"/>
          <w:b/>
          <w:bCs/>
          <w:highlight w:val="yellow"/>
          <w:u w:val="single"/>
        </w:rPr>
        <w:t>Just as railroad companies</w:t>
      </w:r>
      <w:r w:rsidRPr="00725123">
        <w:rPr>
          <w:rFonts w:eastAsia="Times New Roman"/>
          <w:b/>
          <w:bCs/>
          <w:u w:val="single"/>
        </w:rPr>
        <w:t xml:space="preserve">, aided by government grants and loosened regulations, </w:t>
      </w:r>
      <w:r w:rsidRPr="00725123">
        <w:rPr>
          <w:rFonts w:eastAsia="Times New Roman"/>
          <w:b/>
          <w:bCs/>
          <w:highlight w:val="yellow"/>
          <w:u w:val="single"/>
        </w:rPr>
        <w:t>facilitated</w:t>
      </w:r>
      <w:r w:rsidRPr="00725123">
        <w:rPr>
          <w:rFonts w:eastAsia="Times New Roman"/>
          <w:b/>
          <w:bCs/>
          <w:u w:val="single"/>
        </w:rPr>
        <w:t xml:space="preserve"> the </w:t>
      </w:r>
      <w:r w:rsidRPr="00725123">
        <w:rPr>
          <w:rFonts w:eastAsia="Times New Roman"/>
          <w:b/>
          <w:bCs/>
          <w:highlight w:val="yellow"/>
          <w:u w:val="single"/>
        </w:rPr>
        <w:t>westward expansion</w:t>
      </w:r>
      <w:r w:rsidRPr="00725123">
        <w:rPr>
          <w:rFonts w:eastAsia="Times New Roman"/>
          <w:b/>
          <w:bCs/>
          <w:u w:val="single"/>
        </w:rPr>
        <w:t xml:space="preserve"> of European colonists over Indigenous lands, </w:t>
      </w:r>
      <w:r w:rsidRPr="00725123">
        <w:rPr>
          <w:rFonts w:eastAsia="Times New Roman"/>
          <w:b/>
          <w:bCs/>
          <w:highlight w:val="yellow"/>
          <w:u w:val="single"/>
        </w:rPr>
        <w:t>so ought the colonization of Mars</w:t>
      </w:r>
      <w:r w:rsidRPr="00725123">
        <w:rPr>
          <w:rFonts w:eastAsia="Times New Roman"/>
          <w:b/>
          <w:bCs/>
          <w:u w:val="single"/>
        </w:rPr>
        <w:t xml:space="preserve"> create a pastoral utopia in which inspiration and creativity for all abound.</w:t>
      </w:r>
      <w:r w:rsidRPr="00725123">
        <w:rPr>
          <w:rFonts w:eastAsia="Times New Roman"/>
          <w:sz w:val="16"/>
        </w:rPr>
        <w:t xml:space="preserve"> Exactly how a trip to a Martian colony could be paid by anyone was revealed in recent Tweets by Musk in which he has reinvented indentured servitude for extraplanetary colonization (McKay 2020). </w:t>
      </w:r>
      <w:r w:rsidRPr="00725123">
        <w:rPr>
          <w:rFonts w:eastAsia="Times New Roman"/>
          <w:b/>
          <w:bCs/>
          <w:highlight w:val="yellow"/>
          <w:u w:val="single"/>
        </w:rPr>
        <w:t>Territorial expansion</w:t>
      </w:r>
      <w:r w:rsidRPr="00725123">
        <w:rPr>
          <w:rFonts w:eastAsia="Times New Roman"/>
          <w:b/>
          <w:bCs/>
          <w:u w:val="single"/>
        </w:rPr>
        <w:t xml:space="preserve">, based on financial speculation, facilitated by corporations and using unfree imported laborers is exactly what </w:t>
      </w:r>
      <w:proofErr w:type="spellStart"/>
      <w:r w:rsidRPr="00725123">
        <w:rPr>
          <w:rFonts w:eastAsia="Times New Roman"/>
          <w:b/>
          <w:bCs/>
          <w:u w:val="single"/>
        </w:rPr>
        <w:t>Karuka</w:t>
      </w:r>
      <w:proofErr w:type="spellEnd"/>
      <w:r w:rsidRPr="00725123">
        <w:rPr>
          <w:rFonts w:eastAsia="Times New Roman"/>
          <w:b/>
          <w:bCs/>
          <w:u w:val="single"/>
        </w:rPr>
        <w:t xml:space="preserve"> </w:t>
      </w:r>
      <w:r w:rsidRPr="00725123">
        <w:rPr>
          <w:rFonts w:eastAsia="Times New Roman"/>
          <w:b/>
          <w:bCs/>
          <w:highlight w:val="yellow"/>
          <w:u w:val="single"/>
        </w:rPr>
        <w:t>unveils</w:t>
      </w:r>
      <w:r w:rsidRPr="00725123">
        <w:rPr>
          <w:rFonts w:eastAsia="Times New Roman"/>
          <w:b/>
          <w:bCs/>
          <w:u w:val="single"/>
        </w:rPr>
        <w:t xml:space="preserve"> about </w:t>
      </w:r>
      <w:r w:rsidRPr="00725123">
        <w:rPr>
          <w:rFonts w:eastAsia="Times New Roman"/>
          <w:b/>
          <w:bCs/>
          <w:highlight w:val="yellow"/>
          <w:u w:val="single"/>
        </w:rPr>
        <w:t>the logics of railroad colonialism</w:t>
      </w:r>
      <w:r w:rsidRPr="00725123">
        <w:rPr>
          <w:rFonts w:eastAsia="Times New Roman"/>
          <w:sz w:val="16"/>
        </w:rPr>
        <w:t xml:space="preserve">. He explains, </w:t>
      </w:r>
      <w:proofErr w:type="gramStart"/>
      <w:r w:rsidRPr="00725123">
        <w:rPr>
          <w:rFonts w:eastAsia="Times New Roman"/>
          <w:sz w:val="16"/>
        </w:rPr>
        <w:t>As</w:t>
      </w:r>
      <w:proofErr w:type="gramEnd"/>
      <w:r w:rsidRPr="00725123">
        <w:rPr>
          <w:rFonts w:eastAsia="Times New Roman"/>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725123">
        <w:rPr>
          <w:rFonts w:eastAsia="Times New Roman"/>
          <w:sz w:val="16"/>
        </w:rPr>
        <w:t>hone in on</w:t>
      </w:r>
      <w:proofErr w:type="gramEnd"/>
      <w:r w:rsidRPr="00725123">
        <w:rPr>
          <w:rFonts w:eastAsia="Times New Roman"/>
          <w:sz w:val="16"/>
        </w:rPr>
        <w:t xml:space="preserve"> </w:t>
      </w:r>
      <w:proofErr w:type="spellStart"/>
      <w:r w:rsidRPr="00725123">
        <w:rPr>
          <w:rFonts w:eastAsia="Times New Roman"/>
          <w:sz w:val="16"/>
        </w:rPr>
        <w:t>Karuka’s</w:t>
      </w:r>
      <w:proofErr w:type="spellEnd"/>
      <w:r w:rsidRPr="00725123">
        <w:rPr>
          <w:rFonts w:eastAsia="Times New Roman"/>
          <w:sz w:val="16"/>
        </w:rPr>
        <w:t xml:space="preserve"> key concept of shareholder whiteness. </w:t>
      </w:r>
      <w:proofErr w:type="spellStart"/>
      <w:r w:rsidRPr="00725123">
        <w:rPr>
          <w:rFonts w:eastAsia="Times New Roman"/>
          <w:sz w:val="16"/>
        </w:rPr>
        <w:t>Karuka</w:t>
      </w:r>
      <w:proofErr w:type="spellEnd"/>
      <w:r w:rsidRPr="00725123">
        <w:rPr>
          <w:rFonts w:eastAsia="Times New Roman"/>
          <w:sz w:val="16"/>
        </w:rPr>
        <w:t xml:space="preserve"> explains that slaveholders maintained their economic advantages after the emancipation of slaves by excluding Black people, the Chinese workers who constructed the railroad, and the </w:t>
      </w:r>
      <w:proofErr w:type="spellStart"/>
      <w:r w:rsidRPr="00725123">
        <w:rPr>
          <w:rFonts w:eastAsia="Times New Roman"/>
          <w:sz w:val="16"/>
        </w:rPr>
        <w:t>Indigeous</w:t>
      </w:r>
      <w:proofErr w:type="spellEnd"/>
      <w:r w:rsidRPr="00725123">
        <w:rPr>
          <w:rFonts w:eastAsia="Times New Roman"/>
          <w:sz w:val="16"/>
        </w:rPr>
        <w:t xml:space="preserve"> peoples whose lands they occupied, from corporate ownership. According to </w:t>
      </w:r>
      <w:proofErr w:type="spellStart"/>
      <w:r w:rsidRPr="00725123">
        <w:rPr>
          <w:rFonts w:eastAsia="Times New Roman"/>
          <w:sz w:val="16"/>
        </w:rPr>
        <w:t>Karuka</w:t>
      </w:r>
      <w:proofErr w:type="spellEnd"/>
      <w:r w:rsidRPr="00725123">
        <w:rPr>
          <w:rFonts w:eastAsia="Times New Roman"/>
          <w:sz w:val="16"/>
        </w:rPr>
        <w:t>, “</w:t>
      </w:r>
      <w:r w:rsidRPr="00725123">
        <w:rPr>
          <w:rFonts w:eastAsia="Times New Roman"/>
          <w:b/>
          <w:bCs/>
          <w:u w:val="single"/>
        </w:rPr>
        <w:t>Racism is an effect, not a cause, of imperialism</w:t>
      </w:r>
      <w:r w:rsidRPr="00725123">
        <w:rPr>
          <w:rFonts w:eastAsia="Times New Roman"/>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725123">
        <w:rPr>
          <w:rFonts w:eastAsia="Times New Roman"/>
          <w:sz w:val="16"/>
        </w:rPr>
        <w:t>Karuka</w:t>
      </w:r>
      <w:proofErr w:type="spellEnd"/>
      <w:r w:rsidRPr="00725123">
        <w:rPr>
          <w:rFonts w:eastAsia="Times New Roman"/>
          <w:sz w:val="16"/>
        </w:rPr>
        <w:t xml:space="preserve"> 2019, 150). The extension into the cosmos has already been theorized by scholars as a way to allow for the unfettered continuation of capitalist accumulation, and the New Space companies of the last decade have repeatedly claimed humanity’s extension into the cosmos as an inevitable consequence of “progress” (Dickens 2007; Valentine 2012; Klinger 2017). </w:t>
      </w:r>
      <w:r w:rsidRPr="00725123">
        <w:rPr>
          <w:rFonts w:eastAsia="Times New Roman"/>
          <w:b/>
          <w:bCs/>
          <w:u w:val="single"/>
        </w:rPr>
        <w:t>With little left on Earth to be financialized, companies are turning outer space itself into an asset. I could hardly think of a better example of fictitious capital that would produce such profound alien-</w:t>
      </w:r>
      <w:proofErr w:type="spellStart"/>
      <w:r w:rsidRPr="00725123">
        <w:rPr>
          <w:rFonts w:eastAsia="Times New Roman"/>
          <w:b/>
          <w:bCs/>
          <w:u w:val="single"/>
        </w:rPr>
        <w:t>ation</w:t>
      </w:r>
      <w:proofErr w:type="spellEnd"/>
      <w:r w:rsidRPr="00725123">
        <w:rPr>
          <w:rFonts w:eastAsia="Times New Roman"/>
          <w:b/>
          <w:bCs/>
          <w:u w:val="single"/>
        </w:rPr>
        <w:t xml:space="preserve"> from the act of production</w:t>
      </w:r>
      <w:r w:rsidRPr="00725123">
        <w:rPr>
          <w:rFonts w:eastAsia="Times New Roman"/>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725123">
        <w:rPr>
          <w:rFonts w:eastAsia="Times New Roman"/>
          <w:sz w:val="16"/>
        </w:rPr>
        <w:t>Karuka</w:t>
      </w:r>
      <w:proofErr w:type="spellEnd"/>
      <w:r w:rsidRPr="00725123">
        <w:rPr>
          <w:rFonts w:eastAsia="Times New Roman"/>
          <w:sz w:val="16"/>
        </w:rPr>
        <w:t xml:space="preserve"> writes, </w:t>
      </w:r>
      <w:r w:rsidRPr="00725123">
        <w:rPr>
          <w:rFonts w:eastAsia="Times New Roman"/>
          <w:b/>
          <w:bCs/>
          <w:u w:val="single"/>
        </w:rPr>
        <w:t>“the future of the corporation presupposes the future of the colonial state, and the law of the corporation colonizes the future”</w:t>
      </w:r>
      <w:r w:rsidRPr="00725123">
        <w:rPr>
          <w:rFonts w:eastAsia="Times New Roman"/>
          <w:sz w:val="16"/>
        </w:rPr>
        <w:t xml:space="preserve"> (2019, 153), and his analysis of the role of the modern corporation in the establishment of the US colonial state proves to be an entirely-too fitting prediction of a future neoliberal space dystopia</w:t>
      </w:r>
      <w:r w:rsidRPr="00725123">
        <w:rPr>
          <w:rFonts w:eastAsia="Times New Roman"/>
          <w:b/>
          <w:bCs/>
          <w:u w:val="single"/>
        </w:rPr>
        <w:t xml:space="preserve">. The particular colonial expansion perpetrated through the railroad was achieved through “blending the economic and military functions of the state” </w:t>
      </w:r>
      <w:r w:rsidRPr="00725123">
        <w:rPr>
          <w:rFonts w:eastAsia="Times New Roman"/>
          <w:sz w:val="16"/>
        </w:rPr>
        <w:t>(</w:t>
      </w:r>
      <w:proofErr w:type="spellStart"/>
      <w:r w:rsidRPr="00725123">
        <w:rPr>
          <w:rFonts w:eastAsia="Times New Roman"/>
          <w:sz w:val="16"/>
        </w:rPr>
        <w:t>Karuka</w:t>
      </w:r>
      <w:proofErr w:type="spellEnd"/>
      <w:r w:rsidRPr="00725123">
        <w:rPr>
          <w:rFonts w:eastAsia="Times New Roman"/>
          <w:sz w:val="16"/>
        </w:rPr>
        <w:t xml:space="preserve"> 2019, xiv). The policing of racial and territorial borders was at the heart of imperial expansion as the colonizing states guarded reservation borders as sites of containment. </w:t>
      </w:r>
      <w:r w:rsidRPr="00725123">
        <w:rPr>
          <w:rFonts w:eastAsia="Times New Roman"/>
          <w:b/>
          <w:bCs/>
          <w:highlight w:val="yellow"/>
          <w:u w:val="single"/>
        </w:rPr>
        <w:t>It</w:t>
      </w:r>
      <w:r w:rsidRPr="00725123">
        <w:rPr>
          <w:rFonts w:eastAsia="Times New Roman"/>
          <w:b/>
          <w:bCs/>
          <w:u w:val="single"/>
        </w:rPr>
        <w:t xml:space="preserve"> also </w:t>
      </w:r>
      <w:r w:rsidRPr="00725123">
        <w:rPr>
          <w:rFonts w:eastAsia="Times New Roman"/>
          <w:b/>
          <w:bCs/>
          <w:highlight w:val="yellow"/>
          <w:u w:val="single"/>
        </w:rPr>
        <w:t>allowed</w:t>
      </w:r>
      <w:r w:rsidRPr="00725123">
        <w:rPr>
          <w:rFonts w:eastAsia="Times New Roman"/>
          <w:b/>
          <w:bCs/>
          <w:u w:val="single"/>
        </w:rPr>
        <w:t xml:space="preserve"> the </w:t>
      </w:r>
      <w:r w:rsidRPr="00725123">
        <w:rPr>
          <w:rFonts w:eastAsia="Times New Roman"/>
          <w:b/>
          <w:bCs/>
          <w:highlight w:val="yellow"/>
          <w:u w:val="single"/>
        </w:rPr>
        <w:t>states to enforce</w:t>
      </w:r>
      <w:r w:rsidRPr="00725123">
        <w:rPr>
          <w:rFonts w:eastAsia="Times New Roman"/>
          <w:b/>
          <w:bCs/>
          <w:u w:val="single"/>
        </w:rPr>
        <w:t xml:space="preserve"> </w:t>
      </w:r>
      <w:r w:rsidRPr="00725123">
        <w:rPr>
          <w:rFonts w:eastAsia="Times New Roman"/>
          <w:b/>
          <w:bCs/>
          <w:highlight w:val="yellow"/>
          <w:u w:val="single"/>
        </w:rPr>
        <w:t>the</w:t>
      </w:r>
      <w:r w:rsidRPr="00725123">
        <w:rPr>
          <w:rFonts w:eastAsia="Times New Roman"/>
          <w:b/>
          <w:bCs/>
          <w:u w:val="single"/>
        </w:rPr>
        <w:t xml:space="preserve"> rules of </w:t>
      </w:r>
      <w:r w:rsidRPr="00725123">
        <w:rPr>
          <w:rFonts w:eastAsia="Times New Roman"/>
          <w:b/>
          <w:bCs/>
          <w:highlight w:val="yellow"/>
          <w:u w:val="single"/>
        </w:rPr>
        <w:t>colonial market relations on occupied Indigenous lands.</w:t>
      </w:r>
      <w:r w:rsidRPr="00725123">
        <w:rPr>
          <w:rFonts w:eastAsia="Times New Roman"/>
          <w:b/>
          <w:bCs/>
          <w:u w:val="single"/>
        </w:rPr>
        <w:t xml:space="preserve"> To this day, the militaries of the US naval empire serve the vital functions of presenting their interests at sea. This produces another apt analogy when we consider </w:t>
      </w:r>
      <w:r w:rsidRPr="00725123">
        <w:rPr>
          <w:rFonts w:eastAsia="Times New Roman"/>
          <w:b/>
          <w:bCs/>
          <w:highlight w:val="yellow"/>
          <w:u w:val="single"/>
        </w:rPr>
        <w:t>the same mercantilist logic is being extended into space</w:t>
      </w:r>
      <w:r w:rsidRPr="00725123">
        <w:rPr>
          <w:rFonts w:eastAsia="Times New Roman"/>
          <w:b/>
          <w:bCs/>
          <w:u w:val="single"/>
        </w:rPr>
        <w:t xml:space="preserve"> with the recent development of the United States Space Force, a new branch of the Armed Forces that is meant to facilitate, and ultimately guard, the supremacy of the United States in outer space.</w:t>
      </w:r>
      <w:r w:rsidRPr="00725123">
        <w:rPr>
          <w:rFonts w:eastAsia="Times New Roman"/>
          <w:sz w:val="16"/>
        </w:rPr>
        <w:t xml:space="preserve"> </w:t>
      </w:r>
      <w:r w:rsidRPr="00725123">
        <w:rPr>
          <w:rFonts w:eastAsia="Times New Roman"/>
          <w:b/>
          <w:bCs/>
          <w:u w:val="single"/>
        </w:rPr>
        <w:t xml:space="preserve">Rather than produce a new world or a vastly different future, </w:t>
      </w:r>
      <w:r w:rsidRPr="00725123">
        <w:rPr>
          <w:rFonts w:eastAsia="Times New Roman"/>
          <w:b/>
          <w:bCs/>
          <w:highlight w:val="yellow"/>
          <w:u w:val="single"/>
        </w:rPr>
        <w:t>interstellar-railroad-colonialism</w:t>
      </w:r>
      <w:r w:rsidRPr="00725123">
        <w:rPr>
          <w:rFonts w:eastAsia="Times New Roman"/>
          <w:b/>
          <w:bCs/>
          <w:u w:val="single"/>
        </w:rPr>
        <w:t xml:space="preserve"> seems to aim, at best, to re-entrench and, at worst, to </w:t>
      </w:r>
      <w:r w:rsidRPr="00725123">
        <w:rPr>
          <w:rStyle w:val="Emphasis"/>
          <w:highlight w:val="yellow"/>
        </w:rPr>
        <w:t>exacerbate</w:t>
      </w:r>
      <w:r w:rsidRPr="00725123">
        <w:rPr>
          <w:rFonts w:eastAsia="Times New Roman"/>
          <w:b/>
          <w:bCs/>
          <w:u w:val="single"/>
        </w:rPr>
        <w:t xml:space="preserve"> the </w:t>
      </w:r>
      <w:r w:rsidRPr="00725123">
        <w:rPr>
          <w:rFonts w:eastAsia="Times New Roman"/>
          <w:b/>
          <w:bCs/>
          <w:highlight w:val="yellow"/>
          <w:u w:val="single"/>
        </w:rPr>
        <w:t>ongoing inequalities</w:t>
      </w:r>
      <w:r w:rsidRPr="00725123">
        <w:rPr>
          <w:rFonts w:eastAsia="Times New Roman"/>
          <w:b/>
          <w:bCs/>
          <w:u w:val="single"/>
        </w:rPr>
        <w:t xml:space="preserve"> that exist on Earth</w:t>
      </w:r>
      <w:r w:rsidRPr="00725123">
        <w:rPr>
          <w:rFonts w:eastAsia="Times New Roman"/>
          <w:sz w:val="16"/>
        </w:rPr>
        <w:t xml:space="preserve">. This is especially true for conditions produced in and through colonial relations. </w:t>
      </w:r>
      <w:r w:rsidRPr="00725123">
        <w:rPr>
          <w:rStyle w:val="Emphasis"/>
          <w:highlight w:val="yellow"/>
        </w:rPr>
        <w:t>Space exploration is explicitly settler-colonial</w:t>
      </w:r>
      <w:r w:rsidRPr="00725123">
        <w:rPr>
          <w:rFonts w:eastAsia="Times New Roman"/>
          <w:b/>
          <w:bCs/>
          <w:u w:val="single"/>
        </w:rPr>
        <w:t>.</w:t>
      </w:r>
      <w:r w:rsidRPr="00725123">
        <w:rPr>
          <w:rFonts w:eastAsia="Times New Roman"/>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725123">
        <w:rPr>
          <w:rFonts w:eastAsia="Times New Roman"/>
          <w:sz w:val="16"/>
        </w:rPr>
        <w:t>Hawaiʻi</w:t>
      </w:r>
      <w:proofErr w:type="spellEnd"/>
      <w:r w:rsidRPr="00725123">
        <w:rPr>
          <w:rFonts w:eastAsia="Times New Roman"/>
          <w:sz w:val="16"/>
        </w:rPr>
        <w:t xml:space="preserve">, through French Guiana all the way to </w:t>
      </w:r>
      <w:proofErr w:type="spellStart"/>
      <w:r w:rsidRPr="00725123">
        <w:rPr>
          <w:rFonts w:eastAsia="Times New Roman"/>
          <w:sz w:val="16"/>
        </w:rPr>
        <w:t>Aolepān</w:t>
      </w:r>
      <w:proofErr w:type="spellEnd"/>
      <w:r w:rsidRPr="00725123">
        <w:rPr>
          <w:rFonts w:eastAsia="Times New Roman"/>
          <w:sz w:val="16"/>
        </w:rPr>
        <w:t xml:space="preserve"> </w:t>
      </w:r>
      <w:proofErr w:type="spellStart"/>
      <w:r w:rsidRPr="00725123">
        <w:rPr>
          <w:rFonts w:eastAsia="Times New Roman"/>
          <w:sz w:val="16"/>
        </w:rPr>
        <w:t>Aorōkin</w:t>
      </w:r>
      <w:proofErr w:type="spellEnd"/>
      <w:r w:rsidRPr="00725123">
        <w:rPr>
          <w:rFonts w:eastAsia="Times New Roman"/>
          <w:sz w:val="16"/>
        </w:rPr>
        <w:t xml:space="preserve"> </w:t>
      </w:r>
      <w:proofErr w:type="spellStart"/>
      <w:r w:rsidRPr="00725123">
        <w:rPr>
          <w:rFonts w:eastAsia="Times New Roman"/>
          <w:sz w:val="16"/>
        </w:rPr>
        <w:t>Ṃajeḷ</w:t>
      </w:r>
      <w:proofErr w:type="spellEnd"/>
      <w:r w:rsidRPr="00725123">
        <w:rPr>
          <w:rFonts w:eastAsia="Times New Roman"/>
          <w:sz w:val="16"/>
        </w:rPr>
        <w:t xml:space="preserve"> (Marshall Islands) (Smiles 2020; Prescod-Weinstein et al. 2020; </w:t>
      </w:r>
      <w:proofErr w:type="spellStart"/>
      <w:r w:rsidRPr="00725123">
        <w:rPr>
          <w:rFonts w:eastAsia="Times New Roman"/>
          <w:sz w:val="16"/>
        </w:rPr>
        <w:t>Durrani</w:t>
      </w:r>
      <w:proofErr w:type="spellEnd"/>
      <w:r w:rsidRPr="00725123">
        <w:rPr>
          <w:rFonts w:eastAsia="Times New Roman"/>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Island</w:t>
      </w:r>
      <w:r w:rsidRPr="00725123">
        <w:rPr>
          <w:rFonts w:eastAsia="Times New Roman"/>
          <w:b/>
          <w:bCs/>
          <w:u w:val="single"/>
        </w:rPr>
        <w:t xml:space="preserve">, </w:t>
      </w:r>
      <w:r w:rsidRPr="00725123">
        <w:rPr>
          <w:rFonts w:eastAsia="Times New Roman"/>
          <w:b/>
          <w:bCs/>
          <w:highlight w:val="yellow"/>
          <w:u w:val="single"/>
        </w:rPr>
        <w:t>the fight over territory in</w:t>
      </w:r>
      <w:r w:rsidRPr="00725123">
        <w:rPr>
          <w:rFonts w:eastAsia="Times New Roman"/>
          <w:b/>
          <w:bCs/>
          <w:u w:val="single"/>
        </w:rPr>
        <w:t xml:space="preserve"> outer </w:t>
      </w:r>
      <w:r w:rsidRPr="00725123">
        <w:rPr>
          <w:rFonts w:eastAsia="Times New Roman"/>
          <w:b/>
          <w:bCs/>
          <w:highlight w:val="yellow"/>
          <w:u w:val="single"/>
        </w:rPr>
        <w:t>space</w:t>
      </w:r>
      <w:r w:rsidRPr="00725123">
        <w:rPr>
          <w:rFonts w:eastAsia="Times New Roman"/>
          <w:b/>
          <w:bCs/>
          <w:u w:val="single"/>
        </w:rPr>
        <w:t xml:space="preserve"> might </w:t>
      </w:r>
      <w:r w:rsidRPr="00725123">
        <w:rPr>
          <w:rFonts w:eastAsia="Times New Roman"/>
          <w:b/>
          <w:bCs/>
          <w:highlight w:val="yellow"/>
          <w:u w:val="single"/>
        </w:rPr>
        <w:t>not</w:t>
      </w:r>
      <w:r w:rsidRPr="00725123">
        <w:rPr>
          <w:rFonts w:eastAsia="Times New Roman"/>
          <w:b/>
          <w:bCs/>
          <w:u w:val="single"/>
        </w:rPr>
        <w:t xml:space="preserve"> be fought </w:t>
      </w:r>
      <w:r w:rsidRPr="00725123">
        <w:rPr>
          <w:rFonts w:eastAsia="Times New Roman"/>
          <w:b/>
          <w:bCs/>
          <w:highlight w:val="yellow"/>
          <w:u w:val="single"/>
        </w:rPr>
        <w:t>against extraterrestrial natives</w:t>
      </w:r>
      <w:r w:rsidRPr="00725123">
        <w:rPr>
          <w:rFonts w:eastAsia="Times New Roman"/>
          <w:b/>
          <w:bCs/>
          <w:u w:val="single"/>
        </w:rPr>
        <w:t xml:space="preserve">. Instead, </w:t>
      </w:r>
      <w:r w:rsidRPr="00725123">
        <w:rPr>
          <w:rFonts w:eastAsia="Times New Roman"/>
          <w:b/>
          <w:bCs/>
          <w:highlight w:val="yellow"/>
          <w:u w:val="single"/>
        </w:rPr>
        <w:t>it will</w:t>
      </w:r>
      <w:r w:rsidRPr="00725123">
        <w:rPr>
          <w:rFonts w:eastAsia="Times New Roman"/>
          <w:b/>
          <w:bCs/>
          <w:u w:val="single"/>
        </w:rPr>
        <w:t xml:space="preserve"> likely continue to </w:t>
      </w:r>
      <w:r w:rsidRPr="00725123">
        <w:rPr>
          <w:rFonts w:eastAsia="Times New Roman"/>
          <w:b/>
          <w:bCs/>
          <w:highlight w:val="yellow"/>
          <w:u w:val="single"/>
        </w:rPr>
        <w:t>be fought against the sovereignty of Indigenous peoples on Earth</w:t>
      </w:r>
      <w:r w:rsidRPr="00725123">
        <w:rPr>
          <w:rFonts w:eastAsia="Times New Roman"/>
          <w:b/>
          <w:bCs/>
          <w:u w:val="single"/>
        </w:rPr>
        <w:t>, and in space, against other spacefaring nations, such as China and India.</w:t>
      </w:r>
      <w:r w:rsidRPr="00725123">
        <w:rPr>
          <w:rFonts w:eastAsia="Times New Roman"/>
          <w:sz w:val="16"/>
        </w:rPr>
        <w:t xml:space="preserve"> As such, what remains open for me is to what extent shareholder whiteness remains the </w:t>
      </w:r>
      <w:proofErr w:type="gramStart"/>
      <w:r w:rsidRPr="00725123">
        <w:rPr>
          <w:rFonts w:eastAsia="Times New Roman"/>
          <w:sz w:val="16"/>
        </w:rPr>
        <w:t>same, or</w:t>
      </w:r>
      <w:proofErr w:type="gramEnd"/>
      <w:r w:rsidRPr="00725123">
        <w:rPr>
          <w:rFonts w:eastAsia="Times New Roman"/>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p>
    <w:bookmarkEnd w:id="0"/>
    <w:p w14:paraId="775B16C6" w14:textId="77777777" w:rsidR="00725123" w:rsidRPr="00725123" w:rsidRDefault="00725123" w:rsidP="00725123">
      <w:pPr>
        <w:pStyle w:val="Heading4"/>
        <w:rPr>
          <w:rFonts w:cs="Calibri"/>
        </w:rPr>
      </w:pPr>
      <w:r w:rsidRPr="00725123">
        <w:rPr>
          <w:rFonts w:cs="Calibri"/>
        </w:rPr>
        <w:t xml:space="preserve">The evocation of common heritage of “mankind” always excludes those who are the constitutive </w:t>
      </w:r>
      <w:proofErr w:type="gramStart"/>
      <w:r w:rsidRPr="00725123">
        <w:rPr>
          <w:rFonts w:cs="Calibri"/>
        </w:rPr>
        <w:t>excluded—mechanisms</w:t>
      </w:r>
      <w:proofErr w:type="gramEnd"/>
      <w:r w:rsidRPr="00725123">
        <w:rPr>
          <w:rFonts w:cs="Calibri"/>
        </w:rPr>
        <w:t xml:space="preserve"> like the Moon treaty purport to be for the good of common humanity, but they in fact just reinforce the nation-state’s ability to make sovereign decisions over space. </w:t>
      </w:r>
      <w:proofErr w:type="spellStart"/>
      <w:r w:rsidRPr="00725123">
        <w:rPr>
          <w:rFonts w:cs="Calibri"/>
        </w:rPr>
        <w:t>Cornum</w:t>
      </w:r>
      <w:proofErr w:type="spellEnd"/>
      <w:r w:rsidRPr="00725123">
        <w:rPr>
          <w:rFonts w:cs="Calibri"/>
        </w:rPr>
        <w:t xml:space="preserve"> 18,</w:t>
      </w:r>
    </w:p>
    <w:p w14:paraId="7C85A0B0" w14:textId="77777777" w:rsidR="00725123" w:rsidRPr="00725123" w:rsidRDefault="00725123" w:rsidP="00725123">
      <w:pPr>
        <w:spacing w:before="100" w:beforeAutospacing="1" w:after="100" w:afterAutospacing="1" w:line="240" w:lineRule="auto"/>
        <w:ind w:left="567" w:hanging="567"/>
        <w:rPr>
          <w:rFonts w:eastAsia="Times New Roman"/>
        </w:rPr>
      </w:pPr>
      <w:proofErr w:type="spellStart"/>
      <w:r w:rsidRPr="00725123">
        <w:rPr>
          <w:rFonts w:eastAsia="Times New Roman"/>
        </w:rPr>
        <w:t>Cornum</w:t>
      </w:r>
      <w:proofErr w:type="spellEnd"/>
      <w:r w:rsidRPr="00725123">
        <w:rPr>
          <w:rFonts w:eastAsia="Times New Roman"/>
        </w:rPr>
        <w:t xml:space="preserve">, Lou. “Event Horizon.” </w:t>
      </w:r>
      <w:r w:rsidRPr="00725123">
        <w:rPr>
          <w:rFonts w:eastAsia="Times New Roman"/>
          <w:i/>
          <w:iCs/>
        </w:rPr>
        <w:t>Real Life Mag</w:t>
      </w:r>
      <w:r w:rsidRPr="00725123">
        <w:rPr>
          <w:rFonts w:eastAsia="Times New Roman"/>
        </w:rPr>
        <w:t>, 12 Mar. 2018, https://reallifemag.com/event-horizon/.</w:t>
      </w:r>
    </w:p>
    <w:p w14:paraId="2D727C65" w14:textId="77777777" w:rsidR="00725123" w:rsidRPr="00725123" w:rsidRDefault="00725123" w:rsidP="00725123">
      <w:pPr>
        <w:pStyle w:val="NormalWeb"/>
        <w:shd w:val="clear" w:color="auto" w:fill="FFFFFF"/>
        <w:spacing w:before="240" w:beforeAutospacing="0" w:after="240" w:afterAutospacing="0"/>
        <w:rPr>
          <w:rFonts w:ascii="Calibri" w:hAnsi="Calibri" w:cs="Calibri"/>
          <w:color w:val="000000"/>
          <w:sz w:val="16"/>
          <w:szCs w:val="26"/>
        </w:rPr>
      </w:pPr>
      <w:r w:rsidRPr="00725123">
        <w:rPr>
          <w:rFonts w:ascii="Calibri" w:hAnsi="Calibri" w:cs="Calibri"/>
          <w:color w:val="000000"/>
          <w:sz w:val="16"/>
          <w:szCs w:val="26"/>
        </w:rPr>
        <w:t>The word </w:t>
      </w:r>
      <w:r w:rsidRPr="00725123">
        <w:rPr>
          <w:rFonts w:ascii="Calibri" w:hAnsi="Calibri" w:cs="Calibri"/>
          <w:i/>
          <w:iCs/>
          <w:color w:val="000000"/>
          <w:sz w:val="16"/>
          <w:szCs w:val="26"/>
        </w:rPr>
        <w:t>pioneer</w:t>
      </w:r>
      <w:r w:rsidRPr="00725123">
        <w:rPr>
          <w:rFonts w:ascii="Calibri" w:hAnsi="Calibri" w:cs="Calibr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725123">
        <w:rPr>
          <w:rFonts w:ascii="Calibri" w:hAnsi="Calibri" w:cs="Calibri"/>
          <w:color w:val="000000"/>
          <w:sz w:val="16"/>
          <w:szCs w:val="26"/>
        </w:rPr>
        <w:t>NewSpace</w:t>
      </w:r>
      <w:proofErr w:type="spellEnd"/>
      <w:r w:rsidRPr="00725123">
        <w:rPr>
          <w:rFonts w:ascii="Calibri" w:hAnsi="Calibri" w:cs="Calibri"/>
          <w:color w:val="000000"/>
          <w:sz w:val="16"/>
          <w:szCs w:val="26"/>
        </w:rPr>
        <w:t xml:space="preserve">” to refer to the almost accessible ventures of asteroid mining, space shipping, spaceship travel, and other forms of space commerce. Still, there are </w:t>
      </w:r>
      <w:proofErr w:type="spellStart"/>
      <w:r w:rsidRPr="00725123">
        <w:rPr>
          <w:rFonts w:ascii="Calibri" w:hAnsi="Calibri" w:cs="Calibri"/>
          <w:color w:val="000000"/>
          <w:sz w:val="16"/>
          <w:szCs w:val="26"/>
        </w:rPr>
        <w:t>fminor</w:t>
      </w:r>
      <w:proofErr w:type="spellEnd"/>
      <w:r w:rsidRPr="00725123">
        <w:rPr>
          <w:rFonts w:ascii="Calibri" w:hAnsi="Calibri" w:cs="Calibri"/>
          <w:color w:val="000000"/>
          <w:sz w:val="16"/>
          <w:szCs w:val="26"/>
        </w:rPr>
        <w:t xml:space="preserve"> contractual obstacles. </w:t>
      </w:r>
      <w:r w:rsidRPr="00725123">
        <w:rPr>
          <w:rFonts w:ascii="Calibri" w:hAnsi="Calibri" w:cs="Calibri"/>
          <w:b/>
          <w:bCs/>
          <w:color w:val="000000"/>
          <w:sz w:val="26"/>
          <w:szCs w:val="26"/>
          <w:highlight w:val="yellow"/>
          <w:u w:val="single"/>
        </w:rPr>
        <w:t>Even at the void’s edge, there is a treaty</w:t>
      </w:r>
      <w:r w:rsidRPr="00725123">
        <w:rPr>
          <w:rFonts w:ascii="Calibri" w:hAnsi="Calibri" w:cs="Calibri"/>
          <w:b/>
          <w:bCs/>
          <w:color w:val="000000"/>
          <w:sz w:val="26"/>
          <w:szCs w:val="26"/>
          <w:u w:val="single"/>
        </w:rPr>
        <w:t>.</w:t>
      </w:r>
      <w:r w:rsidRPr="00725123">
        <w:rPr>
          <w:rFonts w:ascii="Calibri" w:hAnsi="Calibri" w:cs="Calibri"/>
          <w:color w:val="000000"/>
          <w:sz w:val="16"/>
          <w:szCs w:val="26"/>
        </w:rPr>
        <w:t xml:space="preserve"> A couple of treaties actually. </w:t>
      </w:r>
      <w:r w:rsidRPr="00725123">
        <w:rPr>
          <w:rFonts w:ascii="Calibri" w:hAnsi="Calibri" w:cs="Calibri"/>
          <w:b/>
          <w:bCs/>
          <w:color w:val="000000"/>
          <w:sz w:val="26"/>
          <w:szCs w:val="26"/>
          <w:u w:val="single"/>
        </w:rPr>
        <w:t xml:space="preserve">Out there the </w:t>
      </w:r>
      <w:r w:rsidRPr="00725123">
        <w:rPr>
          <w:rFonts w:ascii="Calibri" w:hAnsi="Calibri" w:cs="Calibri"/>
          <w:b/>
          <w:bCs/>
          <w:color w:val="000000"/>
          <w:sz w:val="26"/>
          <w:szCs w:val="26"/>
          <w:highlight w:val="yellow"/>
          <w:u w:val="single"/>
        </w:rPr>
        <w:t>governments still rely on these dusty remnants of the dying beast of nation-state sovereignty</w:t>
      </w:r>
      <w:r w:rsidRPr="00725123">
        <w:rPr>
          <w:rFonts w:ascii="Calibri" w:hAnsi="Calibri" w:cs="Calibr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725123">
        <w:rPr>
          <w:rFonts w:ascii="Calibri" w:hAnsi="Calibri" w:cs="Calibri"/>
          <w:color w:val="000000"/>
          <w:sz w:val="16"/>
          <w:szCs w:val="26"/>
        </w:rPr>
        <w:t xml:space="preserve"> — Treaty on Principles Governing the Activities of States in the Exploration and Use of Outer Space, Including the Moon and Other Celestial Bodies — </w:t>
      </w:r>
      <w:r w:rsidRPr="00725123">
        <w:rPr>
          <w:rFonts w:ascii="Calibri" w:hAnsi="Calibri" w:cs="Calibri"/>
          <w:b/>
          <w:bCs/>
          <w:color w:val="000000"/>
          <w:sz w:val="26"/>
          <w:szCs w:val="26"/>
          <w:u w:val="single"/>
        </w:rPr>
        <w:t>may seem surprisingly benevolent. It is sometimes summarized as saying that </w:t>
      </w:r>
      <w:r w:rsidRPr="00725123">
        <w:rPr>
          <w:rFonts w:ascii="Calibri" w:hAnsi="Calibri" w:cs="Calibri"/>
          <w:b/>
          <w:bCs/>
          <w:i/>
          <w:iCs/>
          <w:color w:val="000000"/>
          <w:sz w:val="26"/>
          <w:szCs w:val="26"/>
          <w:u w:val="single"/>
        </w:rPr>
        <w:t>nobody can own space</w:t>
      </w:r>
      <w:r w:rsidRPr="00725123">
        <w:rPr>
          <w:rFonts w:ascii="Calibri" w:hAnsi="Calibri" w:cs="Calibri"/>
          <w:b/>
          <w:bCs/>
          <w:color w:val="000000"/>
          <w:sz w:val="26"/>
          <w:szCs w:val="26"/>
          <w:u w:val="single"/>
        </w:rPr>
        <w:t>. But while it outlaws national appropriation, it allows incorporation without the state.</w:t>
      </w:r>
      <w:r w:rsidRPr="00725123">
        <w:rPr>
          <w:rFonts w:ascii="Calibri" w:hAnsi="Calibri" w:cs="Calibr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725123">
        <w:rPr>
          <w:rFonts w:ascii="Calibri" w:hAnsi="Calibri" w:cs="Calibri"/>
          <w:b/>
          <w:bCs/>
          <w:color w:val="000000"/>
          <w:sz w:val="16"/>
          <w:szCs w:val="26"/>
        </w:rPr>
        <w:t>, </w:t>
      </w:r>
      <w:r w:rsidRPr="00725123">
        <w:rPr>
          <w:rFonts w:ascii="Calibri" w:hAnsi="Calibri" w:cs="Calibr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725123">
        <w:rPr>
          <w:rFonts w:ascii="Calibri" w:hAnsi="Calibri" w:cs="Calibri"/>
          <w:b/>
          <w:bCs/>
          <w:color w:val="000000"/>
          <w:sz w:val="16"/>
          <w:szCs w:val="26"/>
        </w:rPr>
        <w:t> </w:t>
      </w:r>
      <w:r w:rsidRPr="00725123">
        <w:rPr>
          <w:rFonts w:ascii="Calibri" w:hAnsi="Calibri" w:cs="Calibri"/>
          <w:color w:val="000000"/>
          <w:sz w:val="16"/>
          <w:szCs w:val="26"/>
        </w:rPr>
        <w:t xml:space="preserve"> </w:t>
      </w:r>
      <w:r w:rsidRPr="00725123">
        <w:rPr>
          <w:rFonts w:ascii="Calibri" w:hAnsi="Calibri" w:cs="Calibri"/>
          <w:b/>
          <w:bCs/>
          <w:color w:val="000000"/>
          <w:sz w:val="26"/>
          <w:szCs w:val="26"/>
          <w:u w:val="single"/>
        </w:rPr>
        <w:t xml:space="preserve">Evoking the common heritage of “mankind,” the Moon Treaty could appear a </w:t>
      </w:r>
      <w:r w:rsidRPr="00725123">
        <w:rPr>
          <w:rFonts w:ascii="Calibri" w:hAnsi="Calibri" w:cs="Calibri"/>
          <w:b/>
          <w:bCs/>
          <w:color w:val="000000"/>
          <w:sz w:val="26"/>
          <w:szCs w:val="26"/>
          <w:highlight w:val="yellow"/>
          <w:u w:val="single"/>
        </w:rPr>
        <w:t>pie-in-the-sky attempt at more equitable relations</w:t>
      </w:r>
      <w:r w:rsidRPr="00725123">
        <w:rPr>
          <w:rFonts w:ascii="Calibri" w:hAnsi="Calibri" w:cs="Calibri"/>
          <w:b/>
          <w:bCs/>
          <w:color w:val="000000"/>
          <w:sz w:val="26"/>
          <w:szCs w:val="26"/>
          <w:u w:val="single"/>
        </w:rPr>
        <w:t xml:space="preserve"> to land than have been established on Earth since the advent of private property and national borders. But it is of course </w:t>
      </w:r>
      <w:r w:rsidRPr="00725123">
        <w:rPr>
          <w:rFonts w:ascii="Calibri" w:hAnsi="Calibri" w:cs="Calibri"/>
          <w:b/>
          <w:bCs/>
          <w:color w:val="000000"/>
          <w:sz w:val="26"/>
          <w:szCs w:val="26"/>
          <w:highlight w:val="yellow"/>
          <w:u w:val="single"/>
        </w:rPr>
        <w:t xml:space="preserve">expressed only in the </w:t>
      </w:r>
      <w:proofErr w:type="gramStart"/>
      <w:r w:rsidRPr="00725123">
        <w:rPr>
          <w:rFonts w:ascii="Calibri" w:hAnsi="Calibri" w:cs="Calibri"/>
          <w:b/>
          <w:bCs/>
          <w:color w:val="000000"/>
          <w:sz w:val="26"/>
          <w:szCs w:val="26"/>
          <w:highlight w:val="yellow"/>
          <w:u w:val="single"/>
        </w:rPr>
        <w:t>stop-gap</w:t>
      </w:r>
      <w:proofErr w:type="gramEnd"/>
      <w:r w:rsidRPr="00725123">
        <w:rPr>
          <w:rFonts w:ascii="Calibri" w:hAnsi="Calibri" w:cs="Calibri"/>
          <w:b/>
          <w:bCs/>
          <w:color w:val="000000"/>
          <w:sz w:val="26"/>
          <w:szCs w:val="26"/>
          <w:highlight w:val="yellow"/>
          <w:u w:val="single"/>
        </w:rPr>
        <w:t xml:space="preserve"> measure of treaties that assign power to states, governments, and resource-management regimes</w:t>
      </w:r>
      <w:r w:rsidRPr="00725123">
        <w:rPr>
          <w:rFonts w:ascii="Calibri" w:hAnsi="Calibri" w:cs="Calibri"/>
          <w:b/>
          <w:bCs/>
          <w:color w:val="000000"/>
          <w:sz w:val="26"/>
          <w:szCs w:val="26"/>
          <w:u w:val="single"/>
        </w:rPr>
        <w:t xml:space="preserve">. The power of the treaty is in its possible revoking. In making the decision to sign the treaty or not sign the treaty, the </w:t>
      </w:r>
      <w:r w:rsidRPr="00725123">
        <w:rPr>
          <w:rFonts w:ascii="Calibri" w:hAnsi="Calibri" w:cs="Calibri"/>
          <w:b/>
          <w:bCs/>
          <w:color w:val="000000"/>
          <w:sz w:val="26"/>
          <w:szCs w:val="26"/>
          <w:highlight w:val="yellow"/>
          <w:u w:val="single"/>
        </w:rPr>
        <w:t>collectives state their unquestioned right to make decisions in space at all.</w:t>
      </w:r>
      <w:r w:rsidRPr="00725123">
        <w:rPr>
          <w:rFonts w:ascii="Calibri" w:hAnsi="Calibri" w:cs="Calibr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725123">
        <w:rPr>
          <w:rFonts w:ascii="Calibri" w:hAnsi="Calibri" w:cs="Calibri"/>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725123">
        <w:rPr>
          <w:rFonts w:ascii="Calibri" w:hAnsi="Calibri" w:cs="Calibri"/>
          <w:color w:val="000000"/>
          <w:sz w:val="16"/>
          <w:szCs w:val="26"/>
        </w:rPr>
        <w:t>Atossa</w:t>
      </w:r>
      <w:proofErr w:type="spellEnd"/>
      <w:r w:rsidRPr="00725123">
        <w:rPr>
          <w:rFonts w:ascii="Calibri" w:hAnsi="Calibri" w:cs="Calibri"/>
          <w:color w:val="000000"/>
          <w:sz w:val="16"/>
          <w:szCs w:val="26"/>
        </w:rPr>
        <w:t xml:space="preserve"> </w:t>
      </w:r>
      <w:proofErr w:type="spellStart"/>
      <w:r w:rsidRPr="00725123">
        <w:rPr>
          <w:rFonts w:ascii="Calibri" w:hAnsi="Calibri" w:cs="Calibri"/>
          <w:color w:val="000000"/>
          <w:sz w:val="16"/>
          <w:szCs w:val="26"/>
        </w:rPr>
        <w:t>Araxia</w:t>
      </w:r>
      <w:proofErr w:type="spellEnd"/>
      <w:r w:rsidRPr="00725123">
        <w:rPr>
          <w:rFonts w:ascii="Calibri" w:hAnsi="Calibri" w:cs="Calibri"/>
          <w:color w:val="000000"/>
          <w:sz w:val="16"/>
          <w:szCs w:val="26"/>
        </w:rPr>
        <w:t xml:space="preserve"> Abrahamian </w:t>
      </w:r>
      <w:hyperlink r:id="rId10" w:history="1">
        <w:r w:rsidRPr="00725123">
          <w:rPr>
            <w:rFonts w:ascii="Calibri" w:hAnsi="Calibri" w:cs="Calibri"/>
            <w:color w:val="000000"/>
            <w:sz w:val="26"/>
            <w:szCs w:val="26"/>
            <w:u w:val="single"/>
          </w:rPr>
          <w:t>reports for the </w:t>
        </w:r>
      </w:hyperlink>
      <w:hyperlink r:id="rId11" w:history="1">
        <w:r w:rsidRPr="00725123">
          <w:rPr>
            <w:rFonts w:ascii="Calibri" w:hAnsi="Calibri" w:cs="Calibri"/>
            <w:i/>
            <w:iCs/>
            <w:color w:val="000000"/>
            <w:sz w:val="16"/>
            <w:szCs w:val="26"/>
          </w:rPr>
          <w:t>Guardian</w:t>
        </w:r>
      </w:hyperlink>
      <w:r w:rsidRPr="00725123">
        <w:rPr>
          <w:rFonts w:ascii="Calibri" w:hAnsi="Calibri" w:cs="Calibr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725123">
        <w:rPr>
          <w:rFonts w:ascii="Calibri" w:hAnsi="Calibri" w:cs="Calibri"/>
          <w:b/>
          <w:bCs/>
          <w:color w:val="000000"/>
          <w:sz w:val="26"/>
          <w:szCs w:val="26"/>
          <w:u w:val="single"/>
        </w:rPr>
        <w:t xml:space="preserve"> </w:t>
      </w:r>
      <w:r w:rsidRPr="00725123">
        <w:rPr>
          <w:rFonts w:ascii="Calibri" w:hAnsi="Calibri" w:cs="Calibr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725123">
        <w:rPr>
          <w:rFonts w:ascii="Calibri" w:hAnsi="Calibri" w:cs="Calibri"/>
          <w:i/>
          <w:iCs/>
          <w:color w:val="000000"/>
          <w:sz w:val="16"/>
          <w:szCs w:val="26"/>
        </w:rPr>
        <w:t>two </w:t>
      </w:r>
      <w:r w:rsidRPr="00725123">
        <w:rPr>
          <w:rFonts w:ascii="Calibri" w:hAnsi="Calibri" w:cs="Calibri"/>
          <w:color w:val="000000"/>
          <w:sz w:val="16"/>
          <w:szCs w:val="26"/>
        </w:rPr>
        <w:t>— biosphere </w:t>
      </w:r>
      <w:r w:rsidRPr="00725123">
        <w:rPr>
          <w:rFonts w:ascii="Calibri" w:hAnsi="Calibri" w:cs="Calibri"/>
          <w:i/>
          <w:iCs/>
          <w:color w:val="000000"/>
          <w:sz w:val="16"/>
          <w:szCs w:val="26"/>
        </w:rPr>
        <w:t>one</w:t>
      </w:r>
      <w:r w:rsidRPr="00725123">
        <w:rPr>
          <w:rFonts w:ascii="Calibri" w:hAnsi="Calibri" w:cs="Calibr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725123">
        <w:rPr>
          <w:rFonts w:ascii="Calibri" w:hAnsi="Calibri" w:cs="Calibri"/>
          <w:b/>
          <w:bCs/>
          <w:color w:val="000000"/>
          <w:sz w:val="26"/>
          <w:szCs w:val="26"/>
          <w:u w:val="single"/>
        </w:rPr>
        <w:t xml:space="preserve"> </w:t>
      </w:r>
      <w:r w:rsidRPr="00725123">
        <w:rPr>
          <w:rFonts w:ascii="Calibri" w:hAnsi="Calibri" w:cs="Calibr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725123">
        <w:rPr>
          <w:rFonts w:ascii="Calibri" w:hAnsi="Calibri" w:cs="Calibri"/>
          <w:b/>
          <w:bCs/>
          <w:color w:val="000000"/>
          <w:sz w:val="26"/>
          <w:szCs w:val="26"/>
          <w:u w:val="single"/>
        </w:rPr>
        <w:t xml:space="preserve"> </w:t>
      </w:r>
      <w:r w:rsidRPr="00725123">
        <w:rPr>
          <w:rFonts w:ascii="Calibri" w:hAnsi="Calibri" w:cs="Calibr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725123">
        <w:rPr>
          <w:rFonts w:ascii="Calibri" w:hAnsi="Calibri" w:cs="Calibri"/>
          <w:b/>
          <w:bCs/>
          <w:color w:val="000000"/>
          <w:sz w:val="26"/>
          <w:szCs w:val="26"/>
          <w:u w:val="single"/>
        </w:rPr>
        <w:t xml:space="preserve"> </w:t>
      </w:r>
      <w:r w:rsidRPr="00725123">
        <w:rPr>
          <w:rFonts w:ascii="Calibri" w:hAnsi="Calibri" w:cs="Calibri"/>
          <w:color w:val="000000"/>
          <w:sz w:val="16"/>
          <w:szCs w:val="26"/>
        </w:rPr>
        <w:t xml:space="preserve">Even the </w:t>
      </w:r>
      <w:proofErr w:type="gramStart"/>
      <w:r w:rsidRPr="00725123">
        <w:rPr>
          <w:rFonts w:ascii="Calibri" w:hAnsi="Calibri" w:cs="Calibri"/>
          <w:color w:val="000000"/>
          <w:sz w:val="16"/>
          <w:szCs w:val="26"/>
        </w:rPr>
        <w:t>more lofty</w:t>
      </w:r>
      <w:proofErr w:type="gramEnd"/>
      <w:r w:rsidRPr="00725123">
        <w:rPr>
          <w:rFonts w:ascii="Calibri" w:hAnsi="Calibri" w:cs="Calibri"/>
          <w:color w:val="000000"/>
          <w:sz w:val="16"/>
          <w:szCs w:val="26"/>
        </w:rPr>
        <w:t xml:space="preserve"> moral considerations of outer-space ethics (e.g., is terraforming ever morally acceptable?) often ignore their fundamental basis in deathly processes still very much situated on Earth. Any outer-space endeavor today or in the near future will be an extension of the life-destroying capacities of capitalists and their colonial countries. On the </w:t>
      </w:r>
      <w:hyperlink r:id="rId12" w:history="1">
        <w:r w:rsidRPr="00725123">
          <w:rPr>
            <w:rFonts w:ascii="Calibri" w:hAnsi="Calibri" w:cs="Calibri"/>
            <w:color w:val="000000"/>
            <w:sz w:val="26"/>
            <w:szCs w:val="26"/>
            <w:u w:val="single"/>
          </w:rPr>
          <w:t>Deep Space Industries page</w:t>
        </w:r>
      </w:hyperlink>
      <w:r w:rsidRPr="00725123">
        <w:rPr>
          <w:rFonts w:ascii="Calibri" w:hAnsi="Calibri" w:cs="Calibri"/>
          <w:color w:val="000000"/>
          <w:sz w:val="16"/>
          <w:szCs w:val="26"/>
        </w:rPr>
        <w:t> for asteroid mining, the exploitation and extraction of minerals is heralded as “an unlimited future for all mankind</w:t>
      </w:r>
      <w:r w:rsidRPr="00725123">
        <w:rPr>
          <w:rFonts w:ascii="Calibri" w:hAnsi="Calibri" w:cs="Calibri"/>
          <w:b/>
          <w:bCs/>
          <w:color w:val="000000"/>
          <w:sz w:val="26"/>
          <w:szCs w:val="26"/>
          <w:u w:val="single"/>
        </w:rPr>
        <w:t xml:space="preserve">.” The </w:t>
      </w:r>
      <w:r w:rsidRPr="00725123">
        <w:rPr>
          <w:rFonts w:ascii="Calibri" w:hAnsi="Calibri" w:cs="Calibri"/>
          <w:b/>
          <w:bCs/>
          <w:color w:val="000000"/>
          <w:sz w:val="26"/>
          <w:szCs w:val="26"/>
          <w:highlight w:val="yellow"/>
          <w:u w:val="single"/>
        </w:rPr>
        <w:t>endless extension of capitalist accumulation comes with an extension of this delusion of “all mankind.”</w:t>
      </w:r>
      <w:r w:rsidRPr="00725123">
        <w:rPr>
          <w:rFonts w:ascii="Calibri" w:hAnsi="Calibri" w:cs="Calibri"/>
          <w:b/>
          <w:bCs/>
          <w:color w:val="000000"/>
          <w:sz w:val="26"/>
          <w:szCs w:val="26"/>
          <w:u w:val="single"/>
        </w:rPr>
        <w:t xml:space="preserve"> As if all such projects, the project of humanity itself, has not always been an exclusionary one. </w:t>
      </w:r>
      <w:r w:rsidRPr="00725123">
        <w:rPr>
          <w:rFonts w:ascii="Calibri" w:hAnsi="Calibri" w:cs="Calibr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725123">
        <w:rPr>
          <w:rFonts w:ascii="Calibri" w:hAnsi="Calibri" w:cs="Calibri"/>
          <w:color w:val="000000"/>
          <w:sz w:val="16"/>
          <w:szCs w:val="26"/>
        </w:rPr>
        <w:t>territories</w:t>
      </w:r>
      <w:proofErr w:type="gramEnd"/>
      <w:r w:rsidRPr="00725123">
        <w:rPr>
          <w:rFonts w:ascii="Calibri" w:hAnsi="Calibri" w:cs="Calibr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actually hinder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725123">
        <w:rPr>
          <w:rFonts w:ascii="Calibri" w:hAnsi="Calibri" w:cs="Calibri"/>
          <w:i/>
          <w:iCs/>
          <w:color w:val="000000"/>
          <w:sz w:val="16"/>
          <w:szCs w:val="26"/>
        </w:rPr>
        <w:t>Making New Worlds: Why Are We Going? </w:t>
      </w:r>
      <w:r w:rsidRPr="00725123">
        <w:rPr>
          <w:rFonts w:ascii="Calibri" w:hAnsi="Calibri" w:cs="Calibr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0F7B0AC3" w14:textId="77777777" w:rsidR="00725123" w:rsidRPr="00725123" w:rsidRDefault="00725123" w:rsidP="00725123">
      <w:pPr>
        <w:pStyle w:val="Heading4"/>
        <w:spacing w:before="0"/>
        <w:rPr>
          <w:rFonts w:cs="Calibri"/>
        </w:rPr>
      </w:pPr>
      <w:bookmarkStart w:id="1" w:name="_Hlk96267752"/>
      <w:r w:rsidRPr="00725123">
        <w:rPr>
          <w:rFonts w:cs="Calibri"/>
        </w:rPr>
        <w:t xml:space="preserve">The alternative is to make space for indigenous futurist reimagining of the relationship between the NDN and the state. It’s a prerequisite to any reconceptualization of land ownership and requires the capability to appropriate space making it mutually exclusive to the </w:t>
      </w:r>
      <w:proofErr w:type="spellStart"/>
      <w:r w:rsidRPr="00725123">
        <w:rPr>
          <w:rFonts w:cs="Calibri"/>
        </w:rPr>
        <w:t>aff</w:t>
      </w:r>
      <w:proofErr w:type="spellEnd"/>
      <w:r w:rsidRPr="00725123">
        <w:rPr>
          <w:rFonts w:cs="Calibri"/>
        </w:rPr>
        <w:t xml:space="preserve">. The </w:t>
      </w:r>
      <w:proofErr w:type="spellStart"/>
      <w:r w:rsidRPr="00725123">
        <w:rPr>
          <w:rFonts w:cs="Calibri"/>
        </w:rPr>
        <w:t>aff</w:t>
      </w:r>
      <w:proofErr w:type="spellEnd"/>
      <w:r w:rsidRPr="00725123">
        <w:rPr>
          <w:rFonts w:cs="Calibri"/>
        </w:rPr>
        <w:t xml:space="preserve"> reinforces the settler view of relation to land with their flattened understanding of appropriation. </w:t>
      </w:r>
      <w:proofErr w:type="spellStart"/>
      <w:r w:rsidRPr="00725123">
        <w:rPr>
          <w:rFonts w:cs="Calibri"/>
        </w:rPr>
        <w:t>Cornum</w:t>
      </w:r>
      <w:proofErr w:type="spellEnd"/>
      <w:r w:rsidRPr="00725123">
        <w:rPr>
          <w:rFonts w:cs="Calibri"/>
        </w:rPr>
        <w:t xml:space="preserve"> 15.</w:t>
      </w:r>
    </w:p>
    <w:p w14:paraId="7E589581" w14:textId="7D8D2516" w:rsidR="00725123" w:rsidRPr="00725123" w:rsidRDefault="00725123" w:rsidP="00725123">
      <w:pPr>
        <w:rPr>
          <w:rFonts w:eastAsia="Times New Roman"/>
          <w:color w:val="333333"/>
        </w:rPr>
      </w:pPr>
      <w:proofErr w:type="spellStart"/>
      <w:r w:rsidRPr="00725123">
        <w:rPr>
          <w:rFonts w:eastAsia="Times New Roman"/>
        </w:rPr>
        <w:t>Cornum</w:t>
      </w:r>
      <w:proofErr w:type="spellEnd"/>
      <w:r w:rsidRPr="00725123">
        <w:rPr>
          <w:rFonts w:eastAsia="Times New Roman"/>
        </w:rPr>
        <w:t>, Lou</w:t>
      </w:r>
      <w:r w:rsidRPr="00725123">
        <w:rPr>
          <w:rFonts w:eastAsia="Times New Roman"/>
          <w:color w:val="333333"/>
        </w:rPr>
        <w:t>. “</w:t>
      </w:r>
      <w:r w:rsidRPr="00725123">
        <w:rPr>
          <w:rFonts w:eastAsia="Times New Roman"/>
          <w:color w:val="333333"/>
        </w:rPr>
        <w:t>The Space NDN’s Star Map</w:t>
      </w:r>
      <w:r w:rsidRPr="00725123">
        <w:rPr>
          <w:rFonts w:eastAsia="Times New Roman"/>
          <w:color w:val="333333"/>
        </w:rPr>
        <w:t xml:space="preserve">” January 26, </w:t>
      </w:r>
      <w:proofErr w:type="gramStart"/>
      <w:r w:rsidRPr="00725123">
        <w:rPr>
          <w:rFonts w:eastAsia="Times New Roman"/>
          <w:color w:val="333333"/>
        </w:rPr>
        <w:t xml:space="preserve">2015,  </w:t>
      </w:r>
      <w:r w:rsidRPr="00725123">
        <w:rPr>
          <w:rFonts w:eastAsia="Times New Roman"/>
          <w:color w:val="333333"/>
        </w:rPr>
        <w:t>https://thenewinquiry.com/the-space-ndns-star-map/</w:t>
      </w:r>
      <w:proofErr w:type="gramEnd"/>
    </w:p>
    <w:p w14:paraId="276C7EAF" w14:textId="77777777" w:rsidR="00725123" w:rsidRPr="00725123" w:rsidRDefault="00725123" w:rsidP="00725123">
      <w:pPr>
        <w:rPr>
          <w:rFonts w:eastAsia="Times New Roman"/>
          <w:b/>
          <w:bCs/>
          <w:color w:val="333333"/>
          <w:u w:val="single"/>
        </w:rPr>
      </w:pPr>
      <w:r w:rsidRPr="00725123">
        <w:rPr>
          <w:rFonts w:eastAsia="Times New Roman"/>
          <w:b/>
          <w:bCs/>
          <w:color w:val="333333"/>
          <w:u w:val="single"/>
        </w:rPr>
        <w:t>For indigenous futurism</w:t>
      </w:r>
      <w:r w:rsidRPr="00725123">
        <w:rPr>
          <w:rFonts w:eastAsia="Times New Roman"/>
          <w:color w:val="333333"/>
          <w:sz w:val="16"/>
        </w:rPr>
        <w:t xml:space="preserve">, technology is inextricable from the social. </w:t>
      </w:r>
      <w:r w:rsidRPr="00725123">
        <w:rPr>
          <w:rFonts w:eastAsia="Times New Roman"/>
          <w:b/>
          <w:bCs/>
          <w:color w:val="333333"/>
          <w:u w:val="single"/>
        </w:rPr>
        <w:t>Human societies are part of a network of wider relationships with objects</w:t>
      </w:r>
      <w:r w:rsidRPr="00725123">
        <w:rPr>
          <w:rFonts w:eastAsia="Times New Roman"/>
          <w:color w:val="333333"/>
          <w:sz w:val="16"/>
        </w:rPr>
        <w:t xml:space="preserve">, animals, geological formations and so on. </w:t>
      </w:r>
      <w:r w:rsidRPr="00725123">
        <w:rPr>
          <w:rFonts w:eastAsia="Times New Roman"/>
          <w:b/>
          <w:bCs/>
          <w:color w:val="333333"/>
          <w:u w:val="single"/>
        </w:rPr>
        <w:t>To grasp our relationship with the non-human world here on Earth, we must also extend our understanding of how Earth relates to the entirety of the cosmos.</w:t>
      </w:r>
      <w:r w:rsidRPr="00725123">
        <w:rPr>
          <w:rFonts w:eastAsia="Times New Roman"/>
          <w:color w:val="333333"/>
          <w:sz w:val="16"/>
        </w:rPr>
        <w:t xml:space="preserve"> We live on just one among millions of planets, each an intricate and delicate system within a larger, increasing complex structure. </w:t>
      </w:r>
      <w:r w:rsidRPr="00725123">
        <w:rPr>
          <w:rStyle w:val="Emphasis"/>
          <w:highlight w:val="yellow"/>
        </w:rPr>
        <w:t>For the indigenous futurist endeavor, striving to understand the ever-multiplying connections linking us to the beginning of the universe and its constant expansion also entails unraveling the intricate relations that make up our Earthly existence</w:t>
      </w:r>
      <w:r w:rsidRPr="00725123">
        <w:rPr>
          <w:rFonts w:eastAsia="Times New Roman"/>
          <w:color w:val="333333"/>
          <w:sz w:val="16"/>
        </w:rPr>
        <w:t xml:space="preserve">. Zainab </w:t>
      </w:r>
      <w:proofErr w:type="spellStart"/>
      <w:r w:rsidRPr="00725123">
        <w:rPr>
          <w:rFonts w:eastAsia="Times New Roman"/>
          <w:color w:val="333333"/>
          <w:sz w:val="16"/>
        </w:rPr>
        <w:t>Amadahy</w:t>
      </w:r>
      <w:proofErr w:type="spellEnd"/>
      <w:r w:rsidRPr="00725123">
        <w:rPr>
          <w:rFonts w:eastAsia="Times New Roman"/>
          <w:color w:val="333333"/>
          <w:sz w:val="16"/>
        </w:rPr>
        <w:t xml:space="preserve">,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725123">
        <w:rPr>
          <w:rFonts w:eastAsia="Times New Roman"/>
          <w:b/>
          <w:bCs/>
          <w:color w:val="333333"/>
          <w:u w:val="single"/>
        </w:rPr>
        <w:t>Her</w:t>
      </w:r>
      <w:r w:rsidRPr="00725123">
        <w:rPr>
          <w:rFonts w:eastAsia="Times New Roman"/>
          <w:color w:val="333333"/>
          <w:sz w:val="16"/>
        </w:rPr>
        <w:t xml:space="preserve"> 1992 novel </w:t>
      </w:r>
      <w:r w:rsidRPr="00725123">
        <w:rPr>
          <w:rFonts w:eastAsia="Times New Roman"/>
          <w:b/>
          <w:bCs/>
          <w:i/>
          <w:iCs/>
          <w:color w:val="333333"/>
          <w:u w:val="single"/>
        </w:rPr>
        <w:t xml:space="preserve">The Moons of </w:t>
      </w:r>
      <w:proofErr w:type="spellStart"/>
      <w:r w:rsidRPr="00725123">
        <w:rPr>
          <w:rFonts w:eastAsia="Times New Roman"/>
          <w:b/>
          <w:bCs/>
          <w:i/>
          <w:iCs/>
          <w:color w:val="333333"/>
          <w:u w:val="single"/>
        </w:rPr>
        <w:t>Palmares</w:t>
      </w:r>
      <w:proofErr w:type="spellEnd"/>
      <w:r w:rsidRPr="00725123">
        <w:rPr>
          <w:rFonts w:eastAsia="Times New Roman"/>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725123">
        <w:rPr>
          <w:rFonts w:eastAsia="Times New Roman"/>
          <w:color w:val="333333"/>
          <w:sz w:val="16"/>
        </w:rPr>
        <w:t>Eaglefeather</w:t>
      </w:r>
      <w:proofErr w:type="spellEnd"/>
      <w:r w:rsidRPr="00725123">
        <w:rPr>
          <w:rFonts w:eastAsia="Times New Roman"/>
          <w:color w:val="333333"/>
          <w:sz w:val="16"/>
        </w:rPr>
        <w:t xml:space="preserve">, as an oppressive foreign force in the lives of an outer space labor population that has shaped its society in remembrance of black slave resistance in North/South America and the Caribbean. The story </w:t>
      </w:r>
      <w:r w:rsidRPr="00725123">
        <w:rPr>
          <w:rFonts w:eastAsia="Times New Roman"/>
          <w:b/>
          <w:bCs/>
          <w:color w:val="333333"/>
          <w:u w:val="single"/>
        </w:rPr>
        <w:t xml:space="preserve">follows Major </w:t>
      </w:r>
      <w:proofErr w:type="spellStart"/>
      <w:r w:rsidRPr="00725123">
        <w:rPr>
          <w:rFonts w:eastAsia="Times New Roman"/>
          <w:b/>
          <w:bCs/>
          <w:color w:val="333333"/>
          <w:u w:val="single"/>
        </w:rPr>
        <w:t>Eaglefeather’s</w:t>
      </w:r>
      <w:proofErr w:type="spellEnd"/>
      <w:r w:rsidRPr="00725123">
        <w:rPr>
          <w:rFonts w:eastAsia="Times New Roman"/>
          <w:b/>
          <w:bCs/>
          <w:color w:val="333333"/>
          <w:u w:val="single"/>
        </w:rPr>
        <w:t xml:space="preserve"> decision to reject his ties to the corporate state and support a rebel group of laborers</w:t>
      </w:r>
      <w:r w:rsidRPr="00725123">
        <w:rPr>
          <w:rFonts w:eastAsia="Times New Roman"/>
          <w:color w:val="333333"/>
          <w:sz w:val="16"/>
        </w:rPr>
        <w:t xml:space="preserve">. The name </w:t>
      </w:r>
      <w:proofErr w:type="spellStart"/>
      <w:r w:rsidRPr="00725123">
        <w:rPr>
          <w:rFonts w:eastAsia="Times New Roman"/>
          <w:color w:val="333333"/>
          <w:sz w:val="16"/>
        </w:rPr>
        <w:t>Palmares</w:t>
      </w:r>
      <w:proofErr w:type="spellEnd"/>
      <w:r w:rsidRPr="00725123">
        <w:rPr>
          <w:rFonts w:eastAsia="Times New Roman"/>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725123">
        <w:rPr>
          <w:rFonts w:eastAsia="Times New Roman"/>
          <w:i/>
          <w:iCs/>
          <w:color w:val="333333"/>
          <w:sz w:val="16"/>
        </w:rPr>
        <w:t>quilombos</w:t>
      </w:r>
      <w:r w:rsidRPr="00725123">
        <w:rPr>
          <w:rFonts w:eastAsia="Times New Roman"/>
          <w:color w:val="333333"/>
          <w:sz w:val="16"/>
        </w:rPr>
        <w:t xml:space="preserve"> are described as networks of settlements that lived off the land and were supplemented by raids on the slave plantations where the inhabitants were formerly held</w:t>
      </w:r>
      <w:r w:rsidRPr="00725123">
        <w:rPr>
          <w:rFonts w:eastAsia="Times New Roman"/>
          <w:b/>
          <w:bCs/>
          <w:color w:val="333333"/>
          <w:u w:val="single"/>
        </w:rPr>
        <w:t xml:space="preserve">. It is said that in </w:t>
      </w:r>
      <w:proofErr w:type="spellStart"/>
      <w:r w:rsidRPr="00725123">
        <w:rPr>
          <w:rFonts w:eastAsia="Times New Roman"/>
          <w:b/>
          <w:bCs/>
          <w:color w:val="333333"/>
          <w:u w:val="single"/>
        </w:rPr>
        <w:t>Palmares</w:t>
      </w:r>
      <w:proofErr w:type="spellEnd"/>
      <w:r w:rsidRPr="00725123">
        <w:rPr>
          <w:rFonts w:eastAsia="Times New Roman"/>
          <w:b/>
          <w:bCs/>
          <w:color w:val="333333"/>
          <w:u w:val="single"/>
        </w:rPr>
        <w:t xml:space="preserve"> the king was called </w:t>
      </w:r>
      <w:proofErr w:type="spellStart"/>
      <w:r w:rsidRPr="00725123">
        <w:rPr>
          <w:rFonts w:eastAsia="Times New Roman"/>
          <w:b/>
          <w:bCs/>
          <w:color w:val="333333"/>
          <w:u w:val="single"/>
        </w:rPr>
        <w:t>Gangasuma</w:t>
      </w:r>
      <w:proofErr w:type="spellEnd"/>
      <w:r w:rsidRPr="00725123">
        <w:rPr>
          <w:rFonts w:eastAsia="Times New Roman"/>
          <w:b/>
          <w:bCs/>
          <w:color w:val="333333"/>
          <w:u w:val="single"/>
        </w:rPr>
        <w:t xml:space="preserve">, a hybrid term meaning “great lord” composed of the Angolan or </w:t>
      </w:r>
      <w:proofErr w:type="spellStart"/>
      <w:r w:rsidRPr="00725123">
        <w:rPr>
          <w:rFonts w:eastAsia="Times New Roman"/>
          <w:b/>
          <w:bCs/>
          <w:color w:val="333333"/>
          <w:u w:val="single"/>
        </w:rPr>
        <w:t>Bandu</w:t>
      </w:r>
      <w:proofErr w:type="spellEnd"/>
      <w:r w:rsidRPr="00725123">
        <w:rPr>
          <w:rFonts w:eastAsia="Times New Roman"/>
          <w:b/>
          <w:bCs/>
          <w:color w:val="333333"/>
          <w:u w:val="single"/>
        </w:rPr>
        <w:t xml:space="preserve"> word </w:t>
      </w:r>
      <w:r w:rsidRPr="00725123">
        <w:rPr>
          <w:rFonts w:eastAsia="Times New Roman"/>
          <w:b/>
          <w:bCs/>
          <w:i/>
          <w:iCs/>
          <w:color w:val="333333"/>
          <w:u w:val="single"/>
        </w:rPr>
        <w:t>ganga</w:t>
      </w:r>
      <w:r w:rsidRPr="00725123">
        <w:rPr>
          <w:rFonts w:eastAsia="Times New Roman"/>
          <w:b/>
          <w:bCs/>
          <w:color w:val="333333"/>
          <w:u w:val="single"/>
        </w:rPr>
        <w:t xml:space="preserve"> and the </w:t>
      </w:r>
      <w:proofErr w:type="spellStart"/>
      <w:r w:rsidRPr="00725123">
        <w:rPr>
          <w:rFonts w:eastAsia="Times New Roman"/>
          <w:b/>
          <w:bCs/>
          <w:color w:val="333333"/>
          <w:u w:val="single"/>
        </w:rPr>
        <w:t>Tupi</w:t>
      </w:r>
      <w:proofErr w:type="spellEnd"/>
      <w:r w:rsidRPr="00725123">
        <w:rPr>
          <w:rFonts w:eastAsia="Times New Roman"/>
          <w:b/>
          <w:bCs/>
          <w:color w:val="333333"/>
          <w:u w:val="single"/>
        </w:rPr>
        <w:t xml:space="preserve"> word </w:t>
      </w:r>
      <w:proofErr w:type="spellStart"/>
      <w:r w:rsidRPr="00725123">
        <w:rPr>
          <w:rFonts w:eastAsia="Times New Roman"/>
          <w:b/>
          <w:bCs/>
          <w:i/>
          <w:iCs/>
          <w:color w:val="333333"/>
          <w:u w:val="single"/>
        </w:rPr>
        <w:t>assu</w:t>
      </w:r>
      <w:proofErr w:type="spellEnd"/>
      <w:r w:rsidRPr="00725123">
        <w:rPr>
          <w:rFonts w:eastAsia="Times New Roman"/>
          <w:b/>
          <w:bCs/>
          <w:color w:val="333333"/>
          <w:u w:val="single"/>
        </w:rPr>
        <w:t xml:space="preserve">. The word succinctly captures the mixture of cultures that banded together in </w:t>
      </w:r>
      <w:proofErr w:type="spellStart"/>
      <w:r w:rsidRPr="00725123">
        <w:rPr>
          <w:rFonts w:eastAsia="Times New Roman"/>
          <w:b/>
          <w:bCs/>
          <w:color w:val="333333"/>
          <w:u w:val="single"/>
        </w:rPr>
        <w:t>Palmares</w:t>
      </w:r>
      <w:proofErr w:type="spellEnd"/>
      <w:r w:rsidRPr="00725123">
        <w:rPr>
          <w:rFonts w:eastAsia="Times New Roman"/>
          <w:b/>
          <w:bCs/>
          <w:color w:val="333333"/>
          <w:u w:val="single"/>
        </w:rPr>
        <w:t xml:space="preserve"> to live together on the margins of a colonialist, slave-holding society. While </w:t>
      </w:r>
      <w:proofErr w:type="spellStart"/>
      <w:r w:rsidRPr="00725123">
        <w:rPr>
          <w:rFonts w:eastAsia="Times New Roman"/>
          <w:b/>
          <w:bCs/>
          <w:color w:val="333333"/>
          <w:u w:val="single"/>
        </w:rPr>
        <w:t>Palmares</w:t>
      </w:r>
      <w:proofErr w:type="spellEnd"/>
      <w:r w:rsidRPr="00725123">
        <w:rPr>
          <w:rFonts w:eastAsia="Times New Roman"/>
          <w:b/>
          <w:bCs/>
          <w:color w:val="333333"/>
          <w:u w:val="single"/>
        </w:rPr>
        <w:t xml:space="preserve"> was eventually destroyed in a military campaign, it lives on as a legend of slave rebellion and utopian possibility that </w:t>
      </w:r>
      <w:proofErr w:type="spellStart"/>
      <w:r w:rsidRPr="00725123">
        <w:rPr>
          <w:rFonts w:eastAsia="Times New Roman"/>
          <w:b/>
          <w:bCs/>
          <w:color w:val="333333"/>
          <w:u w:val="single"/>
        </w:rPr>
        <w:t>Amadahy</w:t>
      </w:r>
      <w:proofErr w:type="spellEnd"/>
      <w:r w:rsidRPr="00725123">
        <w:rPr>
          <w:rFonts w:eastAsia="Times New Roman"/>
          <w:b/>
          <w:bCs/>
          <w:color w:val="333333"/>
          <w:u w:val="single"/>
        </w:rPr>
        <w:t xml:space="preserve"> finds well suited for her outer space story about collaborative resistance to state power and harmful resource extraction processes. </w:t>
      </w:r>
      <w:r w:rsidRPr="00725123">
        <w:rPr>
          <w:rFonts w:eastAsia="Times New Roman"/>
          <w:b/>
          <w:bCs/>
          <w:color w:val="333333"/>
          <w:highlight w:val="yellow"/>
          <w:u w:val="single"/>
        </w:rPr>
        <w:t>Outer space</w:t>
      </w:r>
      <w:r w:rsidRPr="00725123">
        <w:rPr>
          <w:rFonts w:eastAsia="Times New Roman"/>
          <w:b/>
          <w:bCs/>
          <w:color w:val="333333"/>
          <w:u w:val="single"/>
        </w:rPr>
        <w:t xml:space="preserve">, perhaps because of its appeal to our sense of endless possibility, </w:t>
      </w:r>
      <w:r w:rsidRPr="00725123">
        <w:rPr>
          <w:rFonts w:eastAsia="Times New Roman"/>
          <w:b/>
          <w:bCs/>
          <w:color w:val="333333"/>
          <w:highlight w:val="yellow"/>
          <w:u w:val="single"/>
        </w:rPr>
        <w:t>has become the imaginative site for re-envisioning how black, indigenous and other oppressed people can relate to each other outside of and despite the colonial gaze</w:t>
      </w:r>
      <w:r w:rsidRPr="00725123">
        <w:rPr>
          <w:rFonts w:eastAsia="Times New Roman"/>
          <w:b/>
          <w:bCs/>
          <w:color w:val="333333"/>
          <w:u w:val="single"/>
        </w:rPr>
        <w:t>.</w:t>
      </w:r>
      <w:r w:rsidRPr="00725123">
        <w:rPr>
          <w:rFonts w:eastAsia="Times New Roman"/>
          <w:color w:val="333333"/>
          <w:sz w:val="16"/>
        </w:rPr>
        <w:t xml:space="preserve"> </w:t>
      </w:r>
      <w:proofErr w:type="spellStart"/>
      <w:r w:rsidRPr="00725123">
        <w:rPr>
          <w:rFonts w:eastAsia="Times New Roman"/>
          <w:color w:val="333333"/>
          <w:sz w:val="16"/>
        </w:rPr>
        <w:t>Amadahy’s</w:t>
      </w:r>
      <w:proofErr w:type="spellEnd"/>
      <w:r w:rsidRPr="00725123">
        <w:rPr>
          <w:rFonts w:eastAsia="Times New Roman"/>
          <w:color w:val="333333"/>
          <w:sz w:val="16"/>
        </w:rPr>
        <w:t xml:space="preserve"> work is crucial for a critical understanding of the space NDN. </w:t>
      </w:r>
      <w:r w:rsidRPr="00725123">
        <w:rPr>
          <w:rFonts w:eastAsia="Times New Roman"/>
          <w:b/>
          <w:bCs/>
          <w:color w:val="333333"/>
          <w:u w:val="single"/>
        </w:rPr>
        <w:t>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725123">
        <w:rPr>
          <w:rFonts w:eastAsia="Times New Roman"/>
          <w:color w:val="333333"/>
          <w:sz w:val="16"/>
        </w:rPr>
        <w:t xml:space="preserve"> </w:t>
      </w:r>
      <w:r w:rsidRPr="00725123">
        <w:rPr>
          <w:rFonts w:eastAsia="Times New Roman"/>
          <w:i/>
          <w:iCs/>
          <w:color w:val="333333"/>
          <w:sz w:val="16"/>
        </w:rPr>
        <w:t xml:space="preserve">The Moons of </w:t>
      </w:r>
      <w:proofErr w:type="spellStart"/>
      <w:r w:rsidRPr="00725123">
        <w:rPr>
          <w:rFonts w:eastAsia="Times New Roman"/>
          <w:i/>
          <w:iCs/>
          <w:color w:val="333333"/>
          <w:sz w:val="16"/>
        </w:rPr>
        <w:t>Palmares</w:t>
      </w:r>
      <w:proofErr w:type="spellEnd"/>
      <w:r w:rsidRPr="00725123">
        <w:rPr>
          <w:rFonts w:eastAsia="Times New Roman"/>
          <w:color w:val="333333"/>
          <w:sz w:val="16"/>
        </w:rPr>
        <w:t xml:space="preserve"> works toward this end by revealing the strong connections between indigenous and black histories, narratives and ways of living. </w:t>
      </w:r>
      <w:r w:rsidRPr="00725123">
        <w:rPr>
          <w:rFonts w:eastAsia="Times New Roman"/>
          <w:b/>
          <w:bCs/>
          <w:color w:val="333333"/>
          <w:highlight w:val="yellow"/>
          <w:u w:val="single"/>
        </w:rPr>
        <w:t>Indigenous futurism is indebted to Afrofuturism: Both forms of futurism explore spaces and times outside the control of colonial powers and white supremacy</w:t>
      </w:r>
      <w:r w:rsidRPr="00725123">
        <w:rPr>
          <w:rFonts w:eastAsia="Times New Roman"/>
          <w:b/>
          <w:bCs/>
          <w:color w:val="333333"/>
          <w:u w:val="single"/>
        </w:rPr>
        <w:t>.</w:t>
      </w:r>
      <w:r w:rsidRPr="00725123">
        <w:rPr>
          <w:rFonts w:eastAsia="Times New Roman"/>
          <w:color w:val="333333"/>
          <w:sz w:val="16"/>
        </w:rPr>
        <w:t xml:space="preserve"> </w:t>
      </w:r>
      <w:r w:rsidRPr="00725123">
        <w:rPr>
          <w:rStyle w:val="Emphasis"/>
          <w:highlight w:val="yellow"/>
        </w:rPr>
        <w:t>These alternative</w:t>
      </w:r>
      <w:r w:rsidRPr="00725123">
        <w:rPr>
          <w:rStyle w:val="Emphasis"/>
        </w:rPr>
        <w:t xml:space="preserve"> conceptions of time </w:t>
      </w:r>
      <w:r w:rsidRPr="00725123">
        <w:rPr>
          <w:rStyle w:val="Emphasis"/>
          <w:highlight w:val="yellow"/>
        </w:rPr>
        <w:t>reject the notion that all tradition is regressive by narrating futures intimately connected to the past</w:t>
      </w:r>
      <w:r w:rsidRPr="00725123">
        <w:rPr>
          <w:rStyle w:val="Emphasis"/>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725123">
        <w:rPr>
          <w:rStyle w:val="Emphasis"/>
        </w:rPr>
        <w:t>Amadahy</w:t>
      </w:r>
      <w:proofErr w:type="spellEnd"/>
      <w:r w:rsidRPr="00725123">
        <w:rPr>
          <w:rStyle w:val="Emphasis"/>
        </w:rPr>
        <w:t>, also accounts for those forms of indigeneity that persist among peoples either stolen from their lands or whose lands have been stolen from them.</w:t>
      </w:r>
      <w:r w:rsidRPr="00725123">
        <w:rPr>
          <w:rFonts w:eastAsia="Times New Roman"/>
          <w:color w:val="333333"/>
          <w:sz w:val="16"/>
        </w:rPr>
        <w:t xml:space="preserve"> As the writer </w:t>
      </w:r>
      <w:proofErr w:type="spellStart"/>
      <w:r w:rsidRPr="00725123">
        <w:rPr>
          <w:rFonts w:eastAsia="Times New Roman"/>
          <w:color w:val="333333"/>
          <w:sz w:val="16"/>
        </w:rPr>
        <w:t>Sydette</w:t>
      </w:r>
      <w:proofErr w:type="spellEnd"/>
      <w:r w:rsidRPr="00725123">
        <w:rPr>
          <w:rFonts w:eastAsia="Times New Roman"/>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725123">
        <w:rPr>
          <w:rFonts w:eastAsia="Times New Roman"/>
          <w:b/>
          <w:bCs/>
          <w:color w:val="333333"/>
          <w:highlight w:val="yellow"/>
          <w:u w:val="single"/>
        </w:rPr>
        <w:t>In exploring outer space, black authors are also able to assert their own relationship to land both on Earth and in the cosmos</w:t>
      </w:r>
      <w:r w:rsidRPr="00725123">
        <w:rPr>
          <w:rFonts w:eastAsia="Times New Roman"/>
          <w:b/>
          <w:bCs/>
          <w:color w:val="333333"/>
          <w:u w:val="single"/>
        </w:rPr>
        <w:t>.</w:t>
      </w:r>
      <w:r w:rsidRPr="00725123">
        <w:rPr>
          <w:rFonts w:eastAsia="Times New Roman"/>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725123">
        <w:rPr>
          <w:rFonts w:eastAsia="Times New Roman"/>
          <w:i/>
          <w:iCs/>
          <w:color w:val="333333"/>
          <w:sz w:val="16"/>
        </w:rPr>
        <w:t>Blacktracking</w:t>
      </w:r>
      <w:proofErr w:type="spellEnd"/>
      <w:r w:rsidRPr="00725123">
        <w:rPr>
          <w:rFonts w:eastAsia="Times New Roman"/>
          <w:i/>
          <w:iCs/>
          <w:color w:val="333333"/>
          <w:sz w:val="16"/>
        </w:rPr>
        <w:t xml:space="preserve"> through Afrofuturism</w:t>
      </w:r>
      <w:r w:rsidRPr="00725123">
        <w:rPr>
          <w:rFonts w:eastAsia="Times New Roman"/>
          <w:color w:val="333333"/>
          <w:sz w:val="16"/>
        </w:rPr>
        <w:t xml:space="preserve">, BLP founder and director </w:t>
      </w:r>
      <w:proofErr w:type="spellStart"/>
      <w:r w:rsidRPr="00725123">
        <w:rPr>
          <w:rFonts w:eastAsia="Times New Roman"/>
          <w:color w:val="333333"/>
          <w:sz w:val="16"/>
        </w:rPr>
        <w:t>Mistinguette</w:t>
      </w:r>
      <w:proofErr w:type="spellEnd"/>
      <w:r w:rsidRPr="00725123">
        <w:rPr>
          <w:rFonts w:eastAsia="Times New Roman"/>
          <w:color w:val="333333"/>
          <w:sz w:val="16"/>
        </w:rPr>
        <w:t xml:space="preserve"> Smith discusses how walking over the routes of the Underground Railroad brought forth alternate dimensions and understandings of time outside the settler paradigm of ownership. </w:t>
      </w:r>
      <w:r w:rsidRPr="00725123">
        <w:rPr>
          <w:rStyle w:val="Emphasis"/>
        </w:rPr>
        <w:t xml:space="preserve">These are aspects of relating to land that </w:t>
      </w:r>
      <w:r w:rsidRPr="00725123">
        <w:rPr>
          <w:rStyle w:val="Emphasis"/>
          <w:highlight w:val="yellow"/>
        </w:rPr>
        <w:t>the</w:t>
      </w:r>
      <w:r w:rsidRPr="00725123">
        <w:rPr>
          <w:rStyle w:val="Emphasis"/>
        </w:rPr>
        <w:t xml:space="preserve"> Afrofuturist and the </w:t>
      </w:r>
      <w:r w:rsidRPr="00725123">
        <w:rPr>
          <w:rStyle w:val="Emphasis"/>
          <w:highlight w:val="yellow"/>
        </w:rPr>
        <w:t>space NDN</w:t>
      </w:r>
      <w:r w:rsidRPr="00725123">
        <w:rPr>
          <w:rStyle w:val="Emphasis"/>
        </w:rPr>
        <w:t xml:space="preserve"> (identities which can exist in the same person) bring with them on their travels. This </w:t>
      </w:r>
      <w:r w:rsidRPr="00725123">
        <w:rPr>
          <w:rStyle w:val="Emphasis"/>
          <w:highlight w:val="yellow"/>
        </w:rPr>
        <w:t>focus on relationship rather than a strict idea of location speaks to the way in which the space NDN can remain secure in their indigenous identity even while rocketing through dark skies far from their origins</w:t>
      </w:r>
      <w:r w:rsidRPr="00725123">
        <w:rPr>
          <w:rFonts w:eastAsia="Times New Roman"/>
          <w:b/>
          <w:bCs/>
          <w:color w:val="333333"/>
          <w:sz w:val="16"/>
          <w:u w:val="single"/>
        </w:rPr>
        <w:t xml:space="preserve">. </w:t>
      </w:r>
      <w:r w:rsidRPr="00725123">
        <w:rPr>
          <w:rFonts w:eastAsia="Times New Roman"/>
          <w:color w:val="333333"/>
          <w:sz w:val="16"/>
        </w:rPr>
        <w:t xml:space="preserve">This is not to demean the work of land protectors and defenders who risk serious repercussions for resisting corporate and state encroachment on indigenous territories. </w:t>
      </w:r>
      <w:r w:rsidRPr="00725123">
        <w:rPr>
          <w:rFonts w:eastAsia="Times New Roman"/>
          <w:b/>
          <w:bCs/>
          <w:color w:val="333333"/>
          <w:sz w:val="16"/>
          <w:u w:val="single"/>
        </w:rPr>
        <w:t>The space NDN supports those who are able and choose to remain on the land, while also hoping to broaden understandings of indigeneity outside simple location</w:t>
      </w:r>
      <w:r w:rsidRPr="00725123">
        <w:rPr>
          <w:rFonts w:eastAsia="Times New Roman"/>
          <w:color w:val="333333"/>
          <w:sz w:val="16"/>
        </w:rPr>
        <w:t xml:space="preserve">. </w:t>
      </w:r>
      <w:r w:rsidRPr="00725123">
        <w:rPr>
          <w:rFonts w:eastAsia="Times New Roman"/>
          <w:b/>
          <w:bCs/>
          <w:color w:val="333333"/>
          <w:u w:val="single"/>
        </w:rPr>
        <w:t xml:space="preserve">Locations of course are never simple. </w:t>
      </w:r>
      <w:r w:rsidRPr="00725123">
        <w:rPr>
          <w:rFonts w:eastAsia="Times New Roman"/>
          <w:b/>
          <w:bCs/>
          <w:color w:val="333333"/>
          <w:highlight w:val="yellow"/>
          <w:u w:val="single"/>
        </w:rPr>
        <w:t>It is the settler who wishes to flatten the relation between place and people by claiming land through ownership</w:t>
      </w:r>
      <w:r w:rsidRPr="00725123">
        <w:rPr>
          <w:rFonts w:eastAsia="Times New Roman"/>
          <w:b/>
          <w:bCs/>
          <w:color w:val="333333"/>
          <w:u w:val="single"/>
        </w:rPr>
        <w:t xml:space="preserve">. </w:t>
      </w:r>
      <w:r w:rsidRPr="00725123">
        <w:rPr>
          <w:rFonts w:eastAsia="Times New Roman"/>
          <w:b/>
          <w:bCs/>
          <w:color w:val="333333"/>
          <w:highlight w:val="yellow"/>
          <w:u w:val="single"/>
        </w:rPr>
        <w:t>Projecting themselves forward into faraway lands and times, the space NDN reveals the myriad ways of relating to land beyond property</w:t>
      </w:r>
      <w:r w:rsidRPr="00725123">
        <w:rPr>
          <w:rFonts w:eastAsia="Times New Roman"/>
          <w:b/>
          <w:bCs/>
          <w:color w:val="333333"/>
          <w:u w:val="single"/>
        </w:rPr>
        <w:t xml:space="preserve">. </w:t>
      </w:r>
    </w:p>
    <w:bookmarkEnd w:id="1"/>
    <w:p w14:paraId="55B80BF0" w14:textId="0724EF61" w:rsidR="00725123" w:rsidRDefault="00725123" w:rsidP="00725123">
      <w:pPr>
        <w:pStyle w:val="Heading2"/>
      </w:pPr>
      <w:r>
        <w:t>Case</w:t>
      </w:r>
    </w:p>
    <w:p w14:paraId="2F00187B" w14:textId="0C490A02" w:rsidR="00725123" w:rsidRDefault="00725123" w:rsidP="00725123">
      <w:pPr>
        <w:pStyle w:val="Heading3"/>
      </w:pPr>
      <w:r>
        <w:t>Overview</w:t>
      </w:r>
    </w:p>
    <w:p w14:paraId="678AD3E7" w14:textId="77777777" w:rsidR="00725123" w:rsidRPr="007859B6" w:rsidRDefault="00725123" w:rsidP="00725123">
      <w:pPr>
        <w:pStyle w:val="Heading4"/>
      </w:pPr>
      <w:r w:rsidRPr="007859B6">
        <w:t>Settler colonialism uses “progressive” ideals of science, technology, and environment salvation to reconstruct the white settler hero and paper over apocalypses Indigenous people face every day.</w:t>
      </w:r>
    </w:p>
    <w:p w14:paraId="53F02666" w14:textId="77777777" w:rsidR="00725123" w:rsidRPr="007859B6" w:rsidRDefault="00725123" w:rsidP="00725123">
      <w:r w:rsidRPr="007859B6">
        <w:rPr>
          <w:rStyle w:val="Style13ptBold"/>
        </w:rPr>
        <w:t>Koch 21</w:t>
      </w:r>
      <w:r w:rsidRPr="007859B6">
        <w:t xml:space="preserve"> [Natalie Koch – Department of Geography and the Environment; Whose apocalypse? Biosphere 2 and the spectacle of settler science in the desert; </w:t>
      </w:r>
      <w:proofErr w:type="spellStart"/>
      <w:r w:rsidRPr="007859B6">
        <w:t>Geoforum</w:t>
      </w:r>
      <w:proofErr w:type="spellEnd"/>
      <w:r w:rsidRPr="007859B6">
        <w:t>; 5-21-2021; Accessible Online at https://doi.org/10.1016/j.geoforum.2021.05.015] DL 7-12-2021</w:t>
      </w:r>
    </w:p>
    <w:p w14:paraId="3EFDFCF5" w14:textId="1192E07E" w:rsidR="00725123" w:rsidRPr="003643CF" w:rsidRDefault="00725123" w:rsidP="00725123">
      <w:pPr>
        <w:rPr>
          <w:rStyle w:val="StyleUnderline"/>
          <w:color w:val="FF0000"/>
        </w:rPr>
      </w:pPr>
      <w:r w:rsidRPr="007859B6">
        <w:rPr>
          <w:sz w:val="16"/>
        </w:rPr>
        <w:t xml:space="preserve">At the time, I did not understand much about the relationship between science and spectacle, but almost 30 years after my first visit to Biosphere 2, I have learned that it is impossible to disentangle the two. In my subsequent academic research, I came to see spectacle as a technology of government, which actors use strategically to advance certain agendas and visions of the world (Koch, 2018). Developed in the 1980s by the company Space Biospheres Ventures in cooperation with the University of Arizona, Biosphere 2 was a consummate spectacle. And like many spectacles, it was designed to be a one-off. That is, it was always acknowledged to be an experiment only. </w:t>
      </w:r>
      <w:r w:rsidRPr="007859B6">
        <w:rPr>
          <w:rStyle w:val="StyleUnderline"/>
        </w:rPr>
        <w:t xml:space="preserve">As a kind of </w:t>
      </w:r>
      <w:r w:rsidRPr="009D32B4">
        <w:rPr>
          <w:rStyle w:val="Emphasis"/>
        </w:rPr>
        <w:t>utopian spectacle</w:t>
      </w:r>
      <w:r w:rsidRPr="009D32B4">
        <w:rPr>
          <w:rStyle w:val="StyleUnderline"/>
        </w:rPr>
        <w:t xml:space="preserve"> to sell a </w:t>
      </w:r>
      <w:r w:rsidRPr="009D32B4">
        <w:rPr>
          <w:rStyle w:val="Emphasis"/>
        </w:rPr>
        <w:t>techno-optimistic</w:t>
      </w:r>
      <w:r w:rsidRPr="009D32B4">
        <w:rPr>
          <w:sz w:val="16"/>
        </w:rPr>
        <w:t xml:space="preserve"> </w:t>
      </w:r>
      <w:r w:rsidRPr="009D32B4">
        <w:rPr>
          <w:rStyle w:val="StyleUnderline"/>
        </w:rPr>
        <w:t>future</w:t>
      </w:r>
      <w:r w:rsidRPr="009D32B4">
        <w:rPr>
          <w:sz w:val="16"/>
        </w:rPr>
        <w:t xml:space="preserve">, </w:t>
      </w:r>
      <w:r w:rsidRPr="009D32B4">
        <w:rPr>
          <w:rStyle w:val="StyleUnderline"/>
        </w:rPr>
        <w:t xml:space="preserve">it was engineered to draw attention to </w:t>
      </w:r>
      <w:r w:rsidRPr="009D32B4">
        <w:rPr>
          <w:rStyle w:val="Emphasis"/>
        </w:rPr>
        <w:t>possible solutions</w:t>
      </w:r>
      <w:r w:rsidRPr="009D32B4">
        <w:rPr>
          <w:sz w:val="16"/>
        </w:rPr>
        <w:t xml:space="preserve"> </w:t>
      </w:r>
      <w:r w:rsidRPr="009D32B4">
        <w:rPr>
          <w:rStyle w:val="StyleUnderline"/>
        </w:rPr>
        <w:t>for the</w:t>
      </w:r>
      <w:r w:rsidRPr="009D32B4">
        <w:rPr>
          <w:sz w:val="16"/>
        </w:rPr>
        <w:t xml:space="preserve"> coming environmental </w:t>
      </w:r>
      <w:r w:rsidRPr="009D32B4">
        <w:rPr>
          <w:rStyle w:val="StyleUnderline"/>
        </w:rPr>
        <w:t>apocalypse</w:t>
      </w:r>
      <w:r w:rsidRPr="009D32B4">
        <w:rPr>
          <w:sz w:val="16"/>
        </w:rPr>
        <w:t xml:space="preserve"> </w:t>
      </w:r>
      <w:r w:rsidRPr="007859B6">
        <w:rPr>
          <w:sz w:val="16"/>
        </w:rPr>
        <w:t xml:space="preserve">– itself a dystopian spectacle. Of course, </w:t>
      </w:r>
      <w:r w:rsidRPr="007859B6">
        <w:rPr>
          <w:rStyle w:val="StyleUnderline"/>
        </w:rPr>
        <w:t xml:space="preserve">the project </w:t>
      </w:r>
      <w:r w:rsidRPr="007859B6">
        <w:rPr>
          <w:rStyle w:val="Emphasis"/>
        </w:rPr>
        <w:t>never succeeded</w:t>
      </w:r>
      <w:r w:rsidRPr="007859B6">
        <w:rPr>
          <w:sz w:val="16"/>
        </w:rPr>
        <w:t xml:space="preserve"> in engineering the world out of its environmental troubles, but did this speculative exercise actually do something more? Whose interests did it actually serve?</w:t>
      </w:r>
      <w:r>
        <w:rPr>
          <w:sz w:val="16"/>
        </w:rPr>
        <w:t xml:space="preserve"> </w:t>
      </w:r>
      <w:r w:rsidRPr="007859B6">
        <w:rPr>
          <w:sz w:val="16"/>
        </w:rPr>
        <w:t xml:space="preserve">As this article shows, Biosphere 2′s promoters were adept propagandists. Naturally, nobody had thought to seal a bunch of humans in a glass bubble before, but such experimental projects in the desert are not particularly new. Nor are they particularly progressive: the logic, I will argue, is quintessentially colonial. </w:t>
      </w:r>
      <w:r w:rsidRPr="000E5D2C">
        <w:rPr>
          <w:rStyle w:val="StyleUnderline"/>
          <w:highlight w:val="yellow"/>
        </w:rPr>
        <w:t>Imperial projects</w:t>
      </w:r>
      <w:r w:rsidRPr="000E5D2C">
        <w:rPr>
          <w:sz w:val="16"/>
          <w:highlight w:val="yellow"/>
        </w:rPr>
        <w:t xml:space="preserve"> </w:t>
      </w:r>
      <w:r w:rsidRPr="007859B6">
        <w:rPr>
          <w:sz w:val="16"/>
        </w:rPr>
        <w:t xml:space="preserve">also </w:t>
      </w:r>
      <w:r w:rsidRPr="007859B6">
        <w:rPr>
          <w:rStyle w:val="StyleUnderline"/>
        </w:rPr>
        <w:t xml:space="preserve">have a long history </w:t>
      </w:r>
      <w:r w:rsidRPr="00127C2E">
        <w:rPr>
          <w:rStyle w:val="StyleUnderline"/>
        </w:rPr>
        <w:t xml:space="preserve">of </w:t>
      </w:r>
      <w:r w:rsidRPr="000E5D2C">
        <w:rPr>
          <w:rStyle w:val="StyleUnderline"/>
          <w:highlight w:val="yellow"/>
        </w:rPr>
        <w:t>employing</w:t>
      </w:r>
      <w:r w:rsidRPr="000E5D2C">
        <w:rPr>
          <w:sz w:val="16"/>
          <w:highlight w:val="yellow"/>
        </w:rPr>
        <w:t xml:space="preserve"> </w:t>
      </w:r>
      <w:r w:rsidRPr="007859B6">
        <w:rPr>
          <w:sz w:val="16"/>
        </w:rPr>
        <w:t>“</w:t>
      </w:r>
      <w:r w:rsidRPr="000E5D2C">
        <w:rPr>
          <w:rStyle w:val="Emphasis"/>
          <w:highlight w:val="yellow"/>
        </w:rPr>
        <w:t>experiments</w:t>
      </w:r>
      <w:r w:rsidRPr="007859B6">
        <w:rPr>
          <w:sz w:val="16"/>
        </w:rPr>
        <w:t xml:space="preserve">” </w:t>
      </w:r>
      <w:r w:rsidRPr="007859B6">
        <w:rPr>
          <w:rStyle w:val="StyleUnderline"/>
        </w:rPr>
        <w:t>or</w:t>
      </w:r>
      <w:r w:rsidRPr="007859B6">
        <w:rPr>
          <w:sz w:val="16"/>
        </w:rPr>
        <w:t xml:space="preserve"> “</w:t>
      </w:r>
      <w:r w:rsidRPr="007859B6">
        <w:rPr>
          <w:rStyle w:val="Emphasis"/>
        </w:rPr>
        <w:t>models</w:t>
      </w:r>
      <w:r w:rsidRPr="007859B6">
        <w:rPr>
          <w:sz w:val="16"/>
        </w:rPr>
        <w:t xml:space="preserve">” </w:t>
      </w:r>
      <w:r w:rsidRPr="009D32B4">
        <w:rPr>
          <w:rStyle w:val="StyleUnderline"/>
        </w:rPr>
        <w:t xml:space="preserve">to </w:t>
      </w:r>
      <w:r w:rsidRPr="000E5D2C">
        <w:rPr>
          <w:rStyle w:val="StyleUnderline"/>
          <w:highlight w:val="yellow"/>
        </w:rPr>
        <w:t>introduce</w:t>
      </w:r>
      <w:r w:rsidRPr="000E5D2C">
        <w:rPr>
          <w:sz w:val="16"/>
          <w:highlight w:val="yellow"/>
        </w:rPr>
        <w:t xml:space="preserve"> </w:t>
      </w:r>
      <w:r w:rsidRPr="007859B6">
        <w:rPr>
          <w:sz w:val="16"/>
        </w:rPr>
        <w:t xml:space="preserve">their new mode of </w:t>
      </w:r>
      <w:r w:rsidRPr="000E5D2C">
        <w:rPr>
          <w:rStyle w:val="Emphasis"/>
          <w:highlight w:val="yellow"/>
        </w:rPr>
        <w:t>social ordering</w:t>
      </w:r>
      <w:r w:rsidRPr="007859B6">
        <w:rPr>
          <w:sz w:val="16"/>
        </w:rPr>
        <w:t xml:space="preserve">, </w:t>
      </w:r>
      <w:r w:rsidRPr="007859B6">
        <w:rPr>
          <w:rStyle w:val="StyleUnderline"/>
        </w:rPr>
        <w:t>and</w:t>
      </w:r>
      <w:r w:rsidRPr="007859B6">
        <w:rPr>
          <w:sz w:val="16"/>
        </w:rPr>
        <w:t xml:space="preserve"> Euro-American </w:t>
      </w:r>
      <w:r w:rsidRPr="000E5D2C">
        <w:rPr>
          <w:rStyle w:val="StyleUnderline"/>
          <w:highlight w:val="yellow"/>
        </w:rPr>
        <w:t>imperialism was</w:t>
      </w:r>
      <w:r w:rsidRPr="000E5D2C">
        <w:rPr>
          <w:sz w:val="16"/>
          <w:highlight w:val="yellow"/>
        </w:rPr>
        <w:t xml:space="preserve"> </w:t>
      </w:r>
      <w:r w:rsidRPr="000E5D2C">
        <w:rPr>
          <w:rStyle w:val="Emphasis"/>
          <w:highlight w:val="yellow"/>
        </w:rPr>
        <w:t>always interwoven</w:t>
      </w:r>
      <w:r w:rsidRPr="000E5D2C">
        <w:rPr>
          <w:sz w:val="16"/>
          <w:highlight w:val="yellow"/>
        </w:rPr>
        <w:t xml:space="preserve"> </w:t>
      </w:r>
      <w:r w:rsidRPr="000E5D2C">
        <w:rPr>
          <w:rStyle w:val="StyleUnderline"/>
          <w:highlight w:val="yellow"/>
        </w:rPr>
        <w:t xml:space="preserve">with modern scientific </w:t>
      </w:r>
      <w:r w:rsidRPr="000E5D2C">
        <w:rPr>
          <w:rStyle w:val="Emphasis"/>
          <w:highlight w:val="yellow"/>
        </w:rPr>
        <w:t>technologies</w:t>
      </w:r>
      <w:r w:rsidRPr="000E5D2C">
        <w:rPr>
          <w:rStyle w:val="StyleUnderline"/>
          <w:highlight w:val="yellow"/>
        </w:rPr>
        <w:t xml:space="preserve"> </w:t>
      </w:r>
      <w:r w:rsidRPr="007859B6">
        <w:rPr>
          <w:rStyle w:val="StyleUnderline"/>
        </w:rPr>
        <w:t xml:space="preserve">and </w:t>
      </w:r>
      <w:r w:rsidRPr="007859B6">
        <w:rPr>
          <w:rStyle w:val="Emphasis"/>
        </w:rPr>
        <w:t>concepts.</w:t>
      </w:r>
      <w:r w:rsidRPr="007859B6">
        <w:rPr>
          <w:sz w:val="16"/>
        </w:rPr>
        <w:t xml:space="preserve"> </w:t>
      </w:r>
      <w:r w:rsidRPr="007859B6">
        <w:rPr>
          <w:rStyle w:val="StyleUnderline"/>
        </w:rPr>
        <w:t>Harnessing</w:t>
      </w:r>
      <w:r w:rsidRPr="007859B6">
        <w:rPr>
          <w:sz w:val="16"/>
        </w:rPr>
        <w:t xml:space="preserve"> the discursive power of </w:t>
      </w:r>
      <w:r w:rsidRPr="007859B6">
        <w:rPr>
          <w:rStyle w:val="StyleUnderline"/>
        </w:rPr>
        <w:t>science</w:t>
      </w:r>
      <w:r w:rsidRPr="007859B6">
        <w:rPr>
          <w:sz w:val="16"/>
        </w:rPr>
        <w:t xml:space="preserve">, Biosphere 2’s </w:t>
      </w:r>
      <w:r w:rsidRPr="007859B6">
        <w:rPr>
          <w:rStyle w:val="StyleUnderline"/>
        </w:rPr>
        <w:t>planners</w:t>
      </w:r>
      <w:r w:rsidRPr="007859B6">
        <w:rPr>
          <w:sz w:val="16"/>
        </w:rPr>
        <w:t xml:space="preserve"> nimbly </w:t>
      </w:r>
      <w:r w:rsidRPr="007859B6">
        <w:rPr>
          <w:rStyle w:val="StyleUnderline"/>
        </w:rPr>
        <w:t>adapted the story of</w:t>
      </w:r>
      <w:r w:rsidRPr="007859B6">
        <w:rPr>
          <w:sz w:val="16"/>
        </w:rPr>
        <w:t xml:space="preserve"> environmental </w:t>
      </w:r>
      <w:r w:rsidRPr="007859B6">
        <w:rPr>
          <w:rStyle w:val="StyleUnderline"/>
        </w:rPr>
        <w:t xml:space="preserve">apocalypse to sell their clichéd visions as </w:t>
      </w:r>
      <w:r w:rsidRPr="007859B6">
        <w:rPr>
          <w:rStyle w:val="Emphasis"/>
        </w:rPr>
        <w:t>visionary</w:t>
      </w:r>
      <w:r w:rsidRPr="007859B6">
        <w:rPr>
          <w:sz w:val="16"/>
        </w:rPr>
        <w:t xml:space="preserve">. In doing so, they also sold themselves as visionary. </w:t>
      </w:r>
      <w:r w:rsidRPr="00FB1510">
        <w:rPr>
          <w:rStyle w:val="StyleUnderline"/>
        </w:rPr>
        <w:t xml:space="preserve">The </w:t>
      </w:r>
      <w:r w:rsidRPr="000E5D2C">
        <w:rPr>
          <w:rStyle w:val="Emphasis"/>
          <w:highlight w:val="yellow"/>
        </w:rPr>
        <w:t>colonial</w:t>
      </w:r>
      <w:r w:rsidRPr="000E5D2C">
        <w:rPr>
          <w:rStyle w:val="StyleUnderline"/>
          <w:highlight w:val="yellow"/>
        </w:rPr>
        <w:t xml:space="preserve"> </w:t>
      </w:r>
      <w:r w:rsidRPr="00FB1510">
        <w:rPr>
          <w:rStyle w:val="StyleUnderline"/>
        </w:rPr>
        <w:t xml:space="preserve">logic of </w:t>
      </w:r>
      <w:r w:rsidRPr="000E5D2C">
        <w:rPr>
          <w:rStyle w:val="Emphasis"/>
          <w:highlight w:val="yellow"/>
        </w:rPr>
        <w:t>modern</w:t>
      </w:r>
      <w:r w:rsidRPr="007859B6">
        <w:rPr>
          <w:rStyle w:val="Emphasis"/>
        </w:rPr>
        <w:t xml:space="preserve">ist </w:t>
      </w:r>
      <w:r w:rsidRPr="000E5D2C">
        <w:rPr>
          <w:rStyle w:val="Emphasis"/>
          <w:highlight w:val="yellow"/>
        </w:rPr>
        <w:t>science</w:t>
      </w:r>
      <w:r w:rsidRPr="000E5D2C">
        <w:rPr>
          <w:sz w:val="16"/>
          <w:highlight w:val="yellow"/>
        </w:rPr>
        <w:t xml:space="preserve"> </w:t>
      </w:r>
      <w:r w:rsidRPr="007859B6">
        <w:rPr>
          <w:rStyle w:val="StyleUnderline"/>
        </w:rPr>
        <w:t xml:space="preserve">has </w:t>
      </w:r>
      <w:r w:rsidRPr="000E5D2C">
        <w:rPr>
          <w:rStyle w:val="StyleUnderline"/>
          <w:highlight w:val="yellow"/>
        </w:rPr>
        <w:t>always discount</w:t>
      </w:r>
      <w:r w:rsidRPr="00FB1510">
        <w:rPr>
          <w:rStyle w:val="StyleUnderline"/>
        </w:rPr>
        <w:t>ed</w:t>
      </w:r>
      <w:r w:rsidRPr="000E5D2C">
        <w:rPr>
          <w:rStyle w:val="StyleUnderline"/>
          <w:highlight w:val="yellow"/>
        </w:rPr>
        <w:t xml:space="preserve"> </w:t>
      </w:r>
      <w:r w:rsidRPr="000E5D2C">
        <w:rPr>
          <w:rStyle w:val="Emphasis"/>
          <w:highlight w:val="yellow"/>
        </w:rPr>
        <w:t xml:space="preserve">other </w:t>
      </w:r>
      <w:r w:rsidRPr="00FB1510">
        <w:rPr>
          <w:rStyle w:val="Emphasis"/>
        </w:rPr>
        <w:t xml:space="preserve">ways of </w:t>
      </w:r>
      <w:r w:rsidRPr="000E5D2C">
        <w:rPr>
          <w:rStyle w:val="Emphasis"/>
          <w:highlight w:val="yellow"/>
        </w:rPr>
        <w:t>knowing</w:t>
      </w:r>
      <w:r w:rsidRPr="007859B6">
        <w:rPr>
          <w:sz w:val="16"/>
        </w:rPr>
        <w:t xml:space="preserve">, </w:t>
      </w:r>
      <w:r w:rsidRPr="007859B6">
        <w:rPr>
          <w:rStyle w:val="StyleUnderline"/>
        </w:rPr>
        <w:t xml:space="preserve">strategically </w:t>
      </w:r>
      <w:r w:rsidRPr="000E5D2C">
        <w:rPr>
          <w:rStyle w:val="StyleUnderline"/>
          <w:highlight w:val="yellow"/>
        </w:rPr>
        <w:t>constructing</w:t>
      </w:r>
      <w:r w:rsidRPr="000E5D2C">
        <w:rPr>
          <w:sz w:val="16"/>
          <w:highlight w:val="yellow"/>
        </w:rPr>
        <w:t xml:space="preserve"> </w:t>
      </w:r>
      <w:r w:rsidRPr="007859B6">
        <w:rPr>
          <w:sz w:val="16"/>
        </w:rPr>
        <w:t xml:space="preserve">a particular kind of hero – </w:t>
      </w:r>
      <w:r w:rsidRPr="00FB1510">
        <w:rPr>
          <w:rStyle w:val="StyleUnderline"/>
        </w:rPr>
        <w:t xml:space="preserve">the </w:t>
      </w:r>
      <w:r w:rsidRPr="000E5D2C">
        <w:rPr>
          <w:rStyle w:val="Emphasis"/>
          <w:highlight w:val="yellow"/>
        </w:rPr>
        <w:t>white male scientist</w:t>
      </w:r>
      <w:r w:rsidRPr="000E5D2C">
        <w:rPr>
          <w:sz w:val="16"/>
          <w:highlight w:val="yellow"/>
        </w:rPr>
        <w:t xml:space="preserve"> </w:t>
      </w:r>
      <w:r w:rsidRPr="007859B6">
        <w:rPr>
          <w:sz w:val="16"/>
        </w:rPr>
        <w:t xml:space="preserve">– </w:t>
      </w:r>
      <w:r w:rsidRPr="007859B6">
        <w:rPr>
          <w:rStyle w:val="StyleUnderline"/>
        </w:rPr>
        <w:t xml:space="preserve">who has arrived </w:t>
      </w:r>
      <w:r w:rsidRPr="000E5D2C">
        <w:rPr>
          <w:rStyle w:val="StyleUnderline"/>
          <w:highlight w:val="yellow"/>
        </w:rPr>
        <w:t>to save the day</w:t>
      </w:r>
      <w:r w:rsidRPr="007859B6">
        <w:rPr>
          <w:rStyle w:val="StyleUnderline"/>
        </w:rPr>
        <w:t xml:space="preserve">. </w:t>
      </w:r>
      <w:r w:rsidRPr="000E5D2C">
        <w:rPr>
          <w:rStyle w:val="StyleUnderline"/>
          <w:highlight w:val="yellow"/>
        </w:rPr>
        <w:t>This</w:t>
      </w:r>
      <w:r w:rsidRPr="000E5D2C">
        <w:rPr>
          <w:sz w:val="16"/>
          <w:highlight w:val="yellow"/>
        </w:rPr>
        <w:t xml:space="preserve"> </w:t>
      </w:r>
      <w:r w:rsidRPr="007859B6">
        <w:rPr>
          <w:sz w:val="16"/>
        </w:rPr>
        <w:t xml:space="preserve">supposedly enlightened or superior knowhow in turn works to </w:t>
      </w:r>
      <w:r w:rsidRPr="000E5D2C">
        <w:rPr>
          <w:rStyle w:val="StyleUnderline"/>
          <w:highlight w:val="yellow"/>
        </w:rPr>
        <w:t xml:space="preserve">justify </w:t>
      </w:r>
      <w:r w:rsidRPr="000E5D2C">
        <w:rPr>
          <w:rStyle w:val="Emphasis"/>
          <w:highlight w:val="yellow"/>
        </w:rPr>
        <w:t>settler control</w:t>
      </w:r>
      <w:r w:rsidRPr="000E5D2C">
        <w:rPr>
          <w:rStyle w:val="StyleUnderline"/>
          <w:highlight w:val="yellow"/>
        </w:rPr>
        <w:t xml:space="preserve"> </w:t>
      </w:r>
      <w:r w:rsidRPr="00127C2E">
        <w:rPr>
          <w:rStyle w:val="StyleUnderline"/>
        </w:rPr>
        <w:t>of Indigenous lands</w:t>
      </w:r>
      <w:r w:rsidRPr="007859B6">
        <w:rPr>
          <w:sz w:val="16"/>
        </w:rPr>
        <w:t>. In considering the case of Biosphere 2, then, we must ask who its promoters are and whose “apocalypse” are we being sold?</w:t>
      </w:r>
      <w:r>
        <w:rPr>
          <w:sz w:val="16"/>
        </w:rPr>
        <w:t xml:space="preserve"> </w:t>
      </w:r>
      <w:r w:rsidRPr="007859B6">
        <w:rPr>
          <w:sz w:val="16"/>
        </w:rPr>
        <w:t>This last question has been powerfully posed by many Indigenous scholars, who point to the colonial undercurrent of apocalyptic environmental narratives, or what April Anson (2020: 63) refers to as “</w:t>
      </w:r>
      <w:r w:rsidRPr="00FB1510">
        <w:rPr>
          <w:rStyle w:val="StyleUnderline"/>
        </w:rPr>
        <w:t xml:space="preserve">settler </w:t>
      </w:r>
      <w:r w:rsidRPr="000E5D2C">
        <w:rPr>
          <w:rStyle w:val="StyleUnderline"/>
          <w:highlight w:val="yellow"/>
        </w:rPr>
        <w:t>apocalypse</w:t>
      </w:r>
      <w:r w:rsidRPr="007859B6">
        <w:rPr>
          <w:sz w:val="16"/>
        </w:rPr>
        <w:t>” – “</w:t>
      </w:r>
      <w:r w:rsidRPr="000E5D2C">
        <w:rPr>
          <w:rStyle w:val="StyleUnderline"/>
          <w:highlight w:val="yellow"/>
        </w:rPr>
        <w:t xml:space="preserve">stories </w:t>
      </w:r>
      <w:r w:rsidRPr="007859B6">
        <w:rPr>
          <w:rStyle w:val="StyleUnderline"/>
        </w:rPr>
        <w:t>that tell of the end of the</w:t>
      </w:r>
      <w:r w:rsidRPr="007859B6">
        <w:rPr>
          <w:sz w:val="16"/>
        </w:rPr>
        <w:t xml:space="preserve"> whole </w:t>
      </w:r>
      <w:r w:rsidRPr="007859B6">
        <w:rPr>
          <w:rStyle w:val="StyleUnderline"/>
        </w:rPr>
        <w:t>world</w:t>
      </w:r>
      <w:r w:rsidRPr="007859B6">
        <w:rPr>
          <w:sz w:val="16"/>
        </w:rPr>
        <w:t xml:space="preserve"> but </w:t>
      </w:r>
      <w:r w:rsidRPr="000E5D2C">
        <w:rPr>
          <w:rStyle w:val="StyleUnderline"/>
          <w:highlight w:val="yellow"/>
        </w:rPr>
        <w:t xml:space="preserve">are, in reality, </w:t>
      </w:r>
      <w:r w:rsidRPr="000E5D2C">
        <w:rPr>
          <w:rStyle w:val="Emphasis"/>
          <w:highlight w:val="yellow"/>
        </w:rPr>
        <w:t>specific</w:t>
      </w:r>
      <w:r w:rsidRPr="000E5D2C">
        <w:rPr>
          <w:rStyle w:val="StyleUnderline"/>
          <w:highlight w:val="yellow"/>
        </w:rPr>
        <w:t xml:space="preserve"> to </w:t>
      </w:r>
      <w:r w:rsidRPr="000E5D2C">
        <w:rPr>
          <w:rStyle w:val="Emphasis"/>
          <w:highlight w:val="yellow"/>
        </w:rPr>
        <w:t>white settlers</w:t>
      </w:r>
      <w:r w:rsidRPr="007859B6">
        <w:rPr>
          <w:sz w:val="16"/>
        </w:rPr>
        <w:t>.” Potawatomi scholar Kyle Whyte (2018: 225), extends this argument and stresses how “</w:t>
      </w:r>
      <w:r w:rsidRPr="000E5D2C">
        <w:rPr>
          <w:rStyle w:val="StyleUnderline"/>
          <w:highlight w:val="yellow"/>
        </w:rPr>
        <w:t>dystopian</w:t>
      </w:r>
      <w:r w:rsidRPr="000E5D2C">
        <w:rPr>
          <w:sz w:val="16"/>
          <w:highlight w:val="yellow"/>
        </w:rPr>
        <w:t xml:space="preserve"> </w:t>
      </w:r>
      <w:r w:rsidRPr="007859B6">
        <w:rPr>
          <w:sz w:val="16"/>
        </w:rPr>
        <w:t xml:space="preserve">or postapocalyptic </w:t>
      </w:r>
      <w:r w:rsidRPr="000E5D2C">
        <w:rPr>
          <w:rStyle w:val="StyleUnderline"/>
          <w:highlight w:val="yellow"/>
        </w:rPr>
        <w:t xml:space="preserve">narratives </w:t>
      </w:r>
      <w:r w:rsidRPr="007859B6">
        <w:rPr>
          <w:rStyle w:val="StyleUnderline"/>
        </w:rPr>
        <w:t xml:space="preserve">of </w:t>
      </w:r>
      <w:r w:rsidRPr="007859B6">
        <w:rPr>
          <w:rStyle w:val="Emphasis"/>
        </w:rPr>
        <w:t>climate crises</w:t>
      </w:r>
      <w:r w:rsidRPr="007859B6">
        <w:rPr>
          <w:sz w:val="16"/>
        </w:rPr>
        <w:t xml:space="preserve"> […] can </w:t>
      </w:r>
      <w:r w:rsidRPr="000E5D2C">
        <w:rPr>
          <w:rStyle w:val="StyleUnderline"/>
          <w:highlight w:val="yellow"/>
        </w:rPr>
        <w:t xml:space="preserve">erase Indigenous </w:t>
      </w:r>
      <w:r w:rsidRPr="007859B6">
        <w:rPr>
          <w:rStyle w:val="StyleUnderline"/>
        </w:rPr>
        <w:t xml:space="preserve">peoples’ </w:t>
      </w:r>
      <w:r w:rsidRPr="000E5D2C">
        <w:rPr>
          <w:rStyle w:val="StyleUnderline"/>
          <w:highlight w:val="yellow"/>
        </w:rPr>
        <w:t xml:space="preserve">perspectives on the </w:t>
      </w:r>
      <w:r w:rsidRPr="000E5D2C">
        <w:rPr>
          <w:rStyle w:val="Emphasis"/>
          <w:highlight w:val="yellow"/>
        </w:rPr>
        <w:t>connections</w:t>
      </w:r>
      <w:r w:rsidRPr="000E5D2C">
        <w:rPr>
          <w:rStyle w:val="StyleUnderline"/>
          <w:highlight w:val="yellow"/>
        </w:rPr>
        <w:t xml:space="preserve"> between </w:t>
      </w:r>
      <w:r w:rsidRPr="000E5D2C">
        <w:rPr>
          <w:rStyle w:val="Emphasis"/>
          <w:highlight w:val="yellow"/>
        </w:rPr>
        <w:t>climate change</w:t>
      </w:r>
      <w:r w:rsidRPr="000E5D2C">
        <w:rPr>
          <w:rStyle w:val="StyleUnderline"/>
          <w:highlight w:val="yellow"/>
        </w:rPr>
        <w:t xml:space="preserve"> and </w:t>
      </w:r>
      <w:r w:rsidRPr="000E5D2C">
        <w:rPr>
          <w:rStyle w:val="Emphasis"/>
          <w:highlight w:val="yellow"/>
        </w:rPr>
        <w:t>colonial violence</w:t>
      </w:r>
      <w:r w:rsidRPr="007859B6">
        <w:rPr>
          <w:sz w:val="16"/>
        </w:rPr>
        <w:t xml:space="preserve">.” Speaking from the North American context, he notes how many </w:t>
      </w:r>
      <w:r w:rsidRPr="007859B6">
        <w:rPr>
          <w:rStyle w:val="StyleUnderline"/>
        </w:rPr>
        <w:t>Indigenous communities understand</w:t>
      </w:r>
      <w:r w:rsidRPr="007859B6">
        <w:rPr>
          <w:sz w:val="16"/>
        </w:rPr>
        <w:t xml:space="preserve"> “</w:t>
      </w:r>
      <w:r w:rsidRPr="000E5D2C">
        <w:rPr>
          <w:rStyle w:val="StyleUnderline"/>
          <w:highlight w:val="yellow"/>
        </w:rPr>
        <w:t xml:space="preserve">their societies </w:t>
      </w:r>
      <w:r w:rsidRPr="007859B6">
        <w:rPr>
          <w:rStyle w:val="StyleUnderline"/>
        </w:rPr>
        <w:t xml:space="preserve">as </w:t>
      </w:r>
      <w:r w:rsidRPr="000E5D2C">
        <w:rPr>
          <w:rStyle w:val="Emphasis"/>
          <w:highlight w:val="yellow"/>
        </w:rPr>
        <w:t xml:space="preserve">already </w:t>
      </w:r>
      <w:r w:rsidRPr="007859B6">
        <w:rPr>
          <w:rStyle w:val="Emphasis"/>
        </w:rPr>
        <w:t xml:space="preserve">having </w:t>
      </w:r>
      <w:r w:rsidRPr="000E5D2C">
        <w:rPr>
          <w:rStyle w:val="Emphasis"/>
          <w:highlight w:val="yellow"/>
        </w:rPr>
        <w:t>endured</w:t>
      </w:r>
      <w:r w:rsidRPr="000E5D2C">
        <w:rPr>
          <w:rStyle w:val="StyleUnderline"/>
          <w:highlight w:val="yellow"/>
        </w:rPr>
        <w:t xml:space="preserve"> </w:t>
      </w:r>
      <w:r w:rsidRPr="007859B6">
        <w:rPr>
          <w:rStyle w:val="StyleUnderline"/>
        </w:rPr>
        <w:t xml:space="preserve">one or many more </w:t>
      </w:r>
      <w:r w:rsidRPr="000E5D2C">
        <w:rPr>
          <w:rStyle w:val="StyleUnderline"/>
          <w:highlight w:val="yellow"/>
        </w:rPr>
        <w:t>apocalypses</w:t>
      </w:r>
      <w:r w:rsidRPr="007859B6">
        <w:rPr>
          <w:sz w:val="16"/>
        </w:rPr>
        <w:t xml:space="preserve">” (Whyte 2018, 236). </w:t>
      </w:r>
      <w:proofErr w:type="spellStart"/>
      <w:r w:rsidRPr="007859B6">
        <w:rPr>
          <w:sz w:val="16"/>
        </w:rPr>
        <w:t>Diné</w:t>
      </w:r>
      <w:proofErr w:type="spellEnd"/>
      <w:r w:rsidRPr="007859B6">
        <w:rPr>
          <w:sz w:val="16"/>
        </w:rPr>
        <w:t xml:space="preserve"> geographers Andrew Curley and Majerle Lister (2020) likewise describe these </w:t>
      </w:r>
      <w:r w:rsidRPr="007859B6">
        <w:rPr>
          <w:rStyle w:val="StyleUnderline"/>
        </w:rPr>
        <w:t xml:space="preserve">past and </w:t>
      </w:r>
      <w:r w:rsidRPr="000E5D2C">
        <w:rPr>
          <w:rStyle w:val="StyleUnderline"/>
          <w:highlight w:val="yellow"/>
        </w:rPr>
        <w:t xml:space="preserve">present apocalypses </w:t>
      </w:r>
      <w:r w:rsidRPr="007859B6">
        <w:rPr>
          <w:rStyle w:val="StyleUnderline"/>
        </w:rPr>
        <w:t xml:space="preserve">as a </w:t>
      </w:r>
      <w:r w:rsidRPr="000E5D2C">
        <w:rPr>
          <w:rStyle w:val="StyleUnderline"/>
          <w:highlight w:val="yellow"/>
        </w:rPr>
        <w:t>layering of</w:t>
      </w:r>
      <w:r w:rsidRPr="000E5D2C">
        <w:rPr>
          <w:sz w:val="16"/>
          <w:highlight w:val="yellow"/>
        </w:rPr>
        <w:t xml:space="preserve"> “</w:t>
      </w:r>
      <w:r w:rsidRPr="000E5D2C">
        <w:rPr>
          <w:rStyle w:val="Emphasis"/>
          <w:highlight w:val="yellow"/>
        </w:rPr>
        <w:t>already existing dystopias</w:t>
      </w:r>
      <w:r w:rsidRPr="007859B6">
        <w:rPr>
          <w:sz w:val="16"/>
        </w:rPr>
        <w:t xml:space="preserve">,” which </w:t>
      </w:r>
      <w:r w:rsidRPr="000E5D2C">
        <w:rPr>
          <w:rStyle w:val="StyleUnderline"/>
          <w:highlight w:val="yellow"/>
        </w:rPr>
        <w:t>are</w:t>
      </w:r>
      <w:r w:rsidRPr="000E5D2C">
        <w:rPr>
          <w:sz w:val="16"/>
          <w:highlight w:val="yellow"/>
        </w:rPr>
        <w:t xml:space="preserve"> </w:t>
      </w:r>
      <w:r w:rsidRPr="007859B6">
        <w:rPr>
          <w:sz w:val="16"/>
        </w:rPr>
        <w:t xml:space="preserve">also </w:t>
      </w:r>
      <w:r w:rsidRPr="000E5D2C">
        <w:rPr>
          <w:rStyle w:val="Emphasis"/>
          <w:highlight w:val="yellow"/>
        </w:rPr>
        <w:t>erased</w:t>
      </w:r>
      <w:r w:rsidRPr="000E5D2C">
        <w:rPr>
          <w:sz w:val="16"/>
          <w:highlight w:val="yellow"/>
        </w:rPr>
        <w:t xml:space="preserve"> </w:t>
      </w:r>
      <w:r w:rsidRPr="007859B6">
        <w:rPr>
          <w:sz w:val="16"/>
        </w:rPr>
        <w:t>by narratives of settler apocalypse. That is,</w:t>
      </w:r>
      <w:r>
        <w:rPr>
          <w:sz w:val="16"/>
        </w:rPr>
        <w:t xml:space="preserve"> </w:t>
      </w:r>
      <w:proofErr w:type="gramStart"/>
      <w:r w:rsidRPr="007859B6">
        <w:rPr>
          <w:sz w:val="16"/>
        </w:rPr>
        <w:t>With</w:t>
      </w:r>
      <w:proofErr w:type="gramEnd"/>
      <w:r w:rsidRPr="007859B6">
        <w:rPr>
          <w:sz w:val="16"/>
        </w:rPr>
        <w:t xml:space="preserve"> </w:t>
      </w:r>
      <w:r w:rsidRPr="00127C2E">
        <w:rPr>
          <w:rStyle w:val="Emphasis"/>
        </w:rPr>
        <w:t>colonization</w:t>
      </w:r>
      <w:r w:rsidRPr="00127C2E">
        <w:rPr>
          <w:sz w:val="16"/>
        </w:rPr>
        <w:t xml:space="preserve">, Indigenous peoples saw their lands taken and lives permanently altered. This </w:t>
      </w:r>
      <w:r w:rsidRPr="00127C2E">
        <w:rPr>
          <w:rStyle w:val="StyleUnderline"/>
        </w:rPr>
        <w:t xml:space="preserve">constituted its own </w:t>
      </w:r>
      <w:r w:rsidRPr="00127C2E">
        <w:rPr>
          <w:rStyle w:val="Emphasis"/>
        </w:rPr>
        <w:t>dystopia</w:t>
      </w:r>
      <w:r w:rsidRPr="00127C2E">
        <w:rPr>
          <w:sz w:val="16"/>
        </w:rPr>
        <w:t xml:space="preserve">. Tribes later suffered through </w:t>
      </w:r>
      <w:r w:rsidRPr="00127C2E">
        <w:rPr>
          <w:rStyle w:val="StyleUnderline"/>
        </w:rPr>
        <w:t xml:space="preserve">forced </w:t>
      </w:r>
      <w:r w:rsidRPr="00127C2E">
        <w:rPr>
          <w:rStyle w:val="Emphasis"/>
        </w:rPr>
        <w:t>assimilation</w:t>
      </w:r>
      <w:r w:rsidRPr="00127C2E">
        <w:rPr>
          <w:sz w:val="16"/>
        </w:rPr>
        <w:t xml:space="preserve">, continued </w:t>
      </w:r>
      <w:r w:rsidRPr="00127C2E">
        <w:rPr>
          <w:rStyle w:val="Emphasis"/>
        </w:rPr>
        <w:t>land theft</w:t>
      </w:r>
      <w:r w:rsidRPr="00127C2E">
        <w:rPr>
          <w:rStyle w:val="StyleUnderline"/>
        </w:rPr>
        <w:t>, and</w:t>
      </w:r>
      <w:r w:rsidRPr="00127C2E">
        <w:rPr>
          <w:sz w:val="16"/>
        </w:rPr>
        <w:t xml:space="preserve"> the creation of tribal institutions with legal and political </w:t>
      </w:r>
      <w:r w:rsidRPr="00127C2E">
        <w:rPr>
          <w:rStyle w:val="StyleUnderline"/>
        </w:rPr>
        <w:t xml:space="preserve">rights strongly associated with the expansion of </w:t>
      </w:r>
      <w:r w:rsidRPr="00127C2E">
        <w:rPr>
          <w:rStyle w:val="Emphasis"/>
        </w:rPr>
        <w:t>capitalism</w:t>
      </w:r>
      <w:r w:rsidRPr="00127C2E">
        <w:rPr>
          <w:sz w:val="16"/>
        </w:rPr>
        <w:t xml:space="preserve"> </w:t>
      </w:r>
      <w:r w:rsidRPr="00127C2E">
        <w:rPr>
          <w:rStyle w:val="StyleUnderline"/>
        </w:rPr>
        <w:t xml:space="preserve">and </w:t>
      </w:r>
      <w:r w:rsidRPr="00127C2E">
        <w:rPr>
          <w:rStyle w:val="Emphasis"/>
        </w:rPr>
        <w:t>extractive industries</w:t>
      </w:r>
      <w:r w:rsidRPr="00127C2E">
        <w:rPr>
          <w:sz w:val="16"/>
        </w:rPr>
        <w:t xml:space="preserve"> within and around Indigenous communities. Oil and gas fracking around Indigenous lands have witnessed </w:t>
      </w:r>
      <w:r w:rsidRPr="00127C2E">
        <w:rPr>
          <w:rStyle w:val="StyleUnderline"/>
        </w:rPr>
        <w:t xml:space="preserve">the </w:t>
      </w:r>
      <w:r w:rsidRPr="00127C2E">
        <w:rPr>
          <w:rStyle w:val="Emphasis"/>
        </w:rPr>
        <w:t>abduction</w:t>
      </w:r>
      <w:r w:rsidRPr="00127C2E">
        <w:rPr>
          <w:rStyle w:val="StyleUnderline"/>
        </w:rPr>
        <w:t xml:space="preserve"> and </w:t>
      </w:r>
      <w:r w:rsidRPr="00127C2E">
        <w:rPr>
          <w:rStyle w:val="Emphasis"/>
        </w:rPr>
        <w:t>murder</w:t>
      </w:r>
      <w:r w:rsidRPr="00127C2E">
        <w:rPr>
          <w:rStyle w:val="StyleUnderline"/>
        </w:rPr>
        <w:t xml:space="preserve"> of Indigenous women</w:t>
      </w:r>
      <w:r w:rsidRPr="00127C2E">
        <w:rPr>
          <w:sz w:val="16"/>
        </w:rPr>
        <w:t xml:space="preserve"> who are ensnared into man camps. </w:t>
      </w:r>
      <w:r w:rsidRPr="00127C2E">
        <w:rPr>
          <w:rStyle w:val="StyleUnderline"/>
        </w:rPr>
        <w:t>Coal created</w:t>
      </w:r>
      <w:r w:rsidRPr="00127C2E">
        <w:rPr>
          <w:sz w:val="16"/>
        </w:rPr>
        <w:t xml:space="preserve"> hundreds of </w:t>
      </w:r>
      <w:r w:rsidRPr="00127C2E">
        <w:rPr>
          <w:rStyle w:val="StyleUnderline"/>
        </w:rPr>
        <w:t>jobs</w:t>
      </w:r>
      <w:r w:rsidRPr="00127C2E">
        <w:rPr>
          <w:sz w:val="16"/>
        </w:rPr>
        <w:t xml:space="preserve">, a sense of economic </w:t>
      </w:r>
      <w:r w:rsidRPr="00127C2E">
        <w:rPr>
          <w:rStyle w:val="StyleUnderline"/>
        </w:rPr>
        <w:t>dependency, and</w:t>
      </w:r>
      <w:r w:rsidRPr="00127C2E">
        <w:rPr>
          <w:sz w:val="16"/>
        </w:rPr>
        <w:t xml:space="preserve"> eventual </w:t>
      </w:r>
      <w:r w:rsidRPr="00127C2E">
        <w:rPr>
          <w:rStyle w:val="Emphasis"/>
        </w:rPr>
        <w:t>collapse</w:t>
      </w:r>
      <w:r w:rsidRPr="00127C2E">
        <w:rPr>
          <w:sz w:val="16"/>
        </w:rPr>
        <w:t xml:space="preserve">. </w:t>
      </w:r>
      <w:r w:rsidRPr="00127C2E">
        <w:rPr>
          <w:rStyle w:val="StyleUnderline"/>
        </w:rPr>
        <w:t>These multiple, overlapping, and current</w:t>
      </w:r>
      <w:r w:rsidRPr="00127C2E">
        <w:rPr>
          <w:sz w:val="16"/>
        </w:rPr>
        <w:t xml:space="preserve"> </w:t>
      </w:r>
      <w:r w:rsidRPr="00127C2E">
        <w:rPr>
          <w:rStyle w:val="Emphasis"/>
        </w:rPr>
        <w:t>dystopias</w:t>
      </w:r>
      <w:r w:rsidRPr="00127C2E">
        <w:rPr>
          <w:sz w:val="16"/>
        </w:rPr>
        <w:t xml:space="preserve"> </w:t>
      </w:r>
      <w:r w:rsidRPr="00127C2E">
        <w:rPr>
          <w:rStyle w:val="StyleUnderline"/>
        </w:rPr>
        <w:t xml:space="preserve">are lost on most commentaries </w:t>
      </w:r>
      <w:r w:rsidRPr="007859B6">
        <w:rPr>
          <w:rStyle w:val="StyleUnderline"/>
        </w:rPr>
        <w:t>on climate</w:t>
      </w:r>
      <w:r w:rsidRPr="007859B6">
        <w:rPr>
          <w:sz w:val="16"/>
        </w:rPr>
        <w:t xml:space="preserve"> change (Curley and Lister, 2020: 260).</w:t>
      </w:r>
      <w:r>
        <w:rPr>
          <w:sz w:val="16"/>
        </w:rPr>
        <w:t xml:space="preserve"> </w:t>
      </w:r>
      <w:r w:rsidRPr="007859B6">
        <w:rPr>
          <w:sz w:val="16"/>
        </w:rPr>
        <w:t>This article thus seeks to understand whose “apocalypse” was advanced in the project to build Biosphere 2 in the Arizona desert. It is built on a recognition that settler colonialism, as a system of structural violence, includes elements that are overtly destructive (</w:t>
      </w:r>
      <w:proofErr w:type="gramStart"/>
      <w:r w:rsidRPr="007859B6">
        <w:rPr>
          <w:sz w:val="16"/>
        </w:rPr>
        <w:t>e.g.</w:t>
      </w:r>
      <w:proofErr w:type="gramEnd"/>
      <w:r w:rsidRPr="007859B6">
        <w:rPr>
          <w:sz w:val="16"/>
        </w:rPr>
        <w:t xml:space="preserve"> displacement, genocide), as well as elements that are productive (e.g. scientific endeavors, economic “opportunities” for both settlers and Indigenous/nonwhite people who are enticed to participate in the same structures that oppress them). These negative and positive elements of systems of oppression are never separate (Foucault 1975</w:t>
      </w:r>
      <w:proofErr w:type="gramStart"/>
      <w:r w:rsidRPr="007859B6">
        <w:rPr>
          <w:sz w:val="16"/>
        </w:rPr>
        <w:t>), but</w:t>
      </w:r>
      <w:proofErr w:type="gramEnd"/>
      <w:r w:rsidRPr="007859B6">
        <w:rPr>
          <w:sz w:val="16"/>
        </w:rPr>
        <w:t xml:space="preserve"> analyzing an ostensibly productive project in the American Southwest like Biosphere 2 requires a different analytical focus than analyzing the overtly destructive acts of colonial genocide and violence in the same place.</w:t>
      </w:r>
      <w:r>
        <w:rPr>
          <w:sz w:val="16"/>
        </w:rPr>
        <w:t xml:space="preserve"> </w:t>
      </w:r>
      <w:r w:rsidRPr="007859B6">
        <w:rPr>
          <w:sz w:val="16"/>
        </w:rPr>
        <w:t xml:space="preserve">While this article does not directly examine the violent history of Arizona’s colonization (see Blackhawk, 2006, Crandall, 2019, Dunbar-Ortiz, 2014, Lahti, 2012), Biosphere 2 offers important insights about how the state’s settler colonial power structure was developed with support from the discursive resources of science and environmentalism. I thus examine how certain </w:t>
      </w:r>
      <w:r w:rsidRPr="00127C2E">
        <w:rPr>
          <w:rStyle w:val="StyleUnderline"/>
        </w:rPr>
        <w:t xml:space="preserve">environmental </w:t>
      </w:r>
      <w:r w:rsidRPr="00127C2E">
        <w:rPr>
          <w:rStyle w:val="Emphasis"/>
        </w:rPr>
        <w:t>imaginaries</w:t>
      </w:r>
      <w:r w:rsidRPr="00127C2E">
        <w:rPr>
          <w:rStyle w:val="StyleUnderline"/>
        </w:rPr>
        <w:t xml:space="preserve"> are interwoven with scientific networks</w:t>
      </w:r>
      <w:r w:rsidRPr="00127C2E">
        <w:rPr>
          <w:sz w:val="16"/>
        </w:rPr>
        <w:t xml:space="preserve"> of power </w:t>
      </w:r>
      <w:r w:rsidRPr="00127C2E">
        <w:rPr>
          <w:rStyle w:val="StyleUnderline"/>
        </w:rPr>
        <w:t xml:space="preserve">to sell </w:t>
      </w:r>
      <w:r w:rsidRPr="00127C2E">
        <w:rPr>
          <w:rStyle w:val="Emphasis"/>
        </w:rPr>
        <w:t>apocalyptic visions</w:t>
      </w:r>
      <w:r w:rsidRPr="00127C2E">
        <w:rPr>
          <w:sz w:val="16"/>
        </w:rPr>
        <w:t xml:space="preserve"> </w:t>
      </w:r>
      <w:r w:rsidRPr="007859B6">
        <w:rPr>
          <w:sz w:val="16"/>
        </w:rPr>
        <w:t xml:space="preserve">of living in a changing planet, and by whom. </w:t>
      </w:r>
      <w:r w:rsidRPr="000E5D2C">
        <w:rPr>
          <w:rStyle w:val="Emphasis"/>
          <w:highlight w:val="yellow"/>
        </w:rPr>
        <w:t>Techno-fetishistic</w:t>
      </w:r>
      <w:r w:rsidRPr="000E5D2C">
        <w:rPr>
          <w:sz w:val="16"/>
          <w:highlight w:val="yellow"/>
        </w:rPr>
        <w:t xml:space="preserve"> </w:t>
      </w:r>
      <w:r w:rsidRPr="000E5D2C">
        <w:rPr>
          <w:rStyle w:val="StyleUnderline"/>
          <w:highlight w:val="yellow"/>
        </w:rPr>
        <w:t>projects</w:t>
      </w:r>
      <w:r w:rsidRPr="000E5D2C">
        <w:rPr>
          <w:sz w:val="16"/>
          <w:highlight w:val="yellow"/>
        </w:rPr>
        <w:t xml:space="preserve"> </w:t>
      </w:r>
      <w:r w:rsidRPr="007859B6">
        <w:rPr>
          <w:sz w:val="16"/>
        </w:rPr>
        <w:t xml:space="preserve">in the desert </w:t>
      </w:r>
      <w:r w:rsidRPr="009D32B4">
        <w:rPr>
          <w:rStyle w:val="StyleUnderline"/>
        </w:rPr>
        <w:t xml:space="preserve">have a long history of </w:t>
      </w:r>
      <w:r w:rsidRPr="000E5D2C">
        <w:rPr>
          <w:rStyle w:val="StyleUnderline"/>
          <w:highlight w:val="yellow"/>
        </w:rPr>
        <w:t xml:space="preserve">using </w:t>
      </w:r>
      <w:r w:rsidRPr="000E5D2C">
        <w:rPr>
          <w:rStyle w:val="Emphasis"/>
          <w:highlight w:val="yellow"/>
        </w:rPr>
        <w:t>apocalyptic narratives</w:t>
      </w:r>
      <w:r w:rsidRPr="000E5D2C">
        <w:rPr>
          <w:sz w:val="16"/>
          <w:highlight w:val="yellow"/>
        </w:rPr>
        <w:t xml:space="preserve"> </w:t>
      </w:r>
      <w:r w:rsidRPr="000E5D2C">
        <w:rPr>
          <w:rStyle w:val="StyleUnderline"/>
          <w:highlight w:val="yellow"/>
        </w:rPr>
        <w:t xml:space="preserve">to justify </w:t>
      </w:r>
      <w:r w:rsidRPr="007859B6">
        <w:rPr>
          <w:rStyle w:val="StyleUnderline"/>
        </w:rPr>
        <w:t xml:space="preserve">material </w:t>
      </w:r>
      <w:r w:rsidRPr="000E5D2C">
        <w:rPr>
          <w:rStyle w:val="Emphasis"/>
          <w:highlight w:val="yellow"/>
        </w:rPr>
        <w:t>interventions</w:t>
      </w:r>
      <w:r w:rsidRPr="000E5D2C">
        <w:rPr>
          <w:rStyle w:val="StyleUnderline"/>
          <w:highlight w:val="yellow"/>
        </w:rPr>
        <w:t xml:space="preserve"> </w:t>
      </w:r>
      <w:r w:rsidRPr="007859B6">
        <w:rPr>
          <w:rStyle w:val="StyleUnderline"/>
        </w:rPr>
        <w:t xml:space="preserve">in </w:t>
      </w:r>
      <w:r w:rsidRPr="000E5D2C">
        <w:rPr>
          <w:rStyle w:val="StyleUnderline"/>
          <w:highlight w:val="yellow"/>
        </w:rPr>
        <w:t xml:space="preserve">environmental </w:t>
      </w:r>
      <w:r w:rsidRPr="000E5D2C">
        <w:rPr>
          <w:rStyle w:val="Emphasis"/>
          <w:highlight w:val="yellow"/>
        </w:rPr>
        <w:t>policy</w:t>
      </w:r>
      <w:r w:rsidRPr="000E5D2C">
        <w:rPr>
          <w:rStyle w:val="StyleUnderline"/>
          <w:highlight w:val="yellow"/>
        </w:rPr>
        <w:t xml:space="preserve"> and </w:t>
      </w:r>
      <w:r w:rsidRPr="000E5D2C">
        <w:rPr>
          <w:rStyle w:val="Emphasis"/>
          <w:highlight w:val="yellow"/>
        </w:rPr>
        <w:t>exploration</w:t>
      </w:r>
      <w:r w:rsidRPr="007859B6">
        <w:rPr>
          <w:sz w:val="16"/>
        </w:rPr>
        <w:t xml:space="preserve">, </w:t>
      </w:r>
      <w:r w:rsidRPr="007859B6">
        <w:rPr>
          <w:rStyle w:val="StyleUnderline"/>
        </w:rPr>
        <w:t xml:space="preserve">and </w:t>
      </w:r>
      <w:r w:rsidRPr="000E5D2C">
        <w:rPr>
          <w:rStyle w:val="StyleUnderline"/>
          <w:highlight w:val="yellow"/>
        </w:rPr>
        <w:t>to deflect attention from their role in perpetuating (settler</w:t>
      </w:r>
      <w:r w:rsidRPr="007859B6">
        <w:rPr>
          <w:rStyle w:val="StyleUnderline"/>
        </w:rPr>
        <w:t>)</w:t>
      </w:r>
      <w:r w:rsidRPr="007859B6">
        <w:rPr>
          <w:sz w:val="16"/>
        </w:rPr>
        <w:t xml:space="preserve"> colonial </w:t>
      </w:r>
      <w:r w:rsidRPr="00127C2E">
        <w:rPr>
          <w:rStyle w:val="StyleUnderline"/>
        </w:rPr>
        <w:t>projects of</w:t>
      </w:r>
      <w:r w:rsidRPr="00127C2E">
        <w:rPr>
          <w:sz w:val="16"/>
        </w:rPr>
        <w:t xml:space="preserve"> </w:t>
      </w:r>
      <w:r w:rsidRPr="000E5D2C">
        <w:rPr>
          <w:rStyle w:val="Emphasis"/>
          <w:highlight w:val="yellow"/>
        </w:rPr>
        <w:t>violence</w:t>
      </w:r>
      <w:r w:rsidRPr="000E5D2C">
        <w:rPr>
          <w:sz w:val="16"/>
          <w:highlight w:val="yellow"/>
        </w:rPr>
        <w:t xml:space="preserve"> </w:t>
      </w:r>
      <w:r w:rsidRPr="007859B6">
        <w:rPr>
          <w:rStyle w:val="StyleUnderline"/>
        </w:rPr>
        <w:t>and</w:t>
      </w:r>
      <w:r w:rsidRPr="007859B6">
        <w:rPr>
          <w:sz w:val="16"/>
        </w:rPr>
        <w:t xml:space="preserve"> </w:t>
      </w:r>
      <w:r w:rsidRPr="007859B6">
        <w:rPr>
          <w:rStyle w:val="Emphasis"/>
        </w:rPr>
        <w:t>exclusion</w:t>
      </w:r>
      <w:r w:rsidRPr="007859B6">
        <w:rPr>
          <w:sz w:val="16"/>
        </w:rPr>
        <w:t>. Uniting insights from geography, environmental studies, STS (science and technology studies), and Indigenous studies, this article takes apocalyptic imaginaries seriously and asks how they “touch down” across history and diverse places around the world – whether deserts or not – and what role they play in re/configuring cross-scalar power relations.</w:t>
      </w:r>
      <w:r>
        <w:rPr>
          <w:sz w:val="16"/>
        </w:rPr>
        <w:t xml:space="preserve"> </w:t>
      </w:r>
      <w:r w:rsidRPr="007859B6">
        <w:rPr>
          <w:sz w:val="16"/>
        </w:rPr>
        <w:t xml:space="preserve">To do so, I draw from a larger study on the politics and environmental history of empire in Arizona, which has included archival research, interviews, and fieldwork from 2018 to 2020 (Koch, </w:t>
      </w:r>
      <w:proofErr w:type="gramStart"/>
      <w:r w:rsidRPr="007859B6">
        <w:rPr>
          <w:sz w:val="16"/>
        </w:rPr>
        <w:t>forthcoming-a</w:t>
      </w:r>
      <w:proofErr w:type="gramEnd"/>
      <w:r w:rsidRPr="007859B6">
        <w:rPr>
          <w:sz w:val="16"/>
        </w:rPr>
        <w:t xml:space="preserve">). My interviews for this broader project routinely touched on Biosphere 2, but none were on the record (per request or per legal constraints), so that data is not presented here. </w:t>
      </w:r>
      <w:proofErr w:type="gramStart"/>
      <w:r w:rsidRPr="007859B6">
        <w:rPr>
          <w:sz w:val="16"/>
        </w:rPr>
        <w:t>Instead</w:t>
      </w:r>
      <w:proofErr w:type="gramEnd"/>
      <w:r w:rsidRPr="007859B6">
        <w:rPr>
          <w:sz w:val="16"/>
        </w:rPr>
        <w:t xml:space="preserve"> I use textual analysis, paired with site visits in December 2019, to contextualize the history of Biosphere 2 within the longer genealogy of experimental projects in deserts. A great deal of secrecy still surrounds the project today and no archival records are accessible to the public.1 As such, the textual analysis included a review of all published articles, books, podcasts, and other materials covering the history or commentaries about Biosphere 2 from 1991 to the present, collected via the author’s institutional library databases and a systematic search of relevant materials online. Texts analyzed also included the accounts displayed in the Biosphere 2 visitor spaces, such as the museum-like entry foyer and inside the diverse facilities open to visitors. Although I have been to the site numerous times over 30 years, the site visits in 2019 allowed me to record how different tour guides presented the facilities and the history of the Biosphere 2 project and to gain access to additional materials not available online (</w:t>
      </w:r>
      <w:proofErr w:type="gramStart"/>
      <w:r w:rsidRPr="007859B6">
        <w:rPr>
          <w:sz w:val="16"/>
        </w:rPr>
        <w:t>e.g.</w:t>
      </w:r>
      <w:proofErr w:type="gramEnd"/>
      <w:r w:rsidRPr="007859B6">
        <w:rPr>
          <w:sz w:val="16"/>
        </w:rPr>
        <w:t xml:space="preserve"> promotional videos shown to visitors, activities designed for children, etc.). The discursive approach sheds light on how </w:t>
      </w:r>
      <w:r w:rsidRPr="007859B6">
        <w:rPr>
          <w:rStyle w:val="StyleUnderline"/>
        </w:rPr>
        <w:t>ostensibly “positive” or “</w:t>
      </w:r>
      <w:r w:rsidRPr="000E5D2C">
        <w:rPr>
          <w:rStyle w:val="StyleUnderline"/>
          <w:highlight w:val="yellow"/>
        </w:rPr>
        <w:t xml:space="preserve">progressive” ideals of </w:t>
      </w:r>
      <w:r w:rsidRPr="000E5D2C">
        <w:rPr>
          <w:rStyle w:val="Emphasis"/>
          <w:highlight w:val="yellow"/>
        </w:rPr>
        <w:t>science</w:t>
      </w:r>
      <w:r w:rsidRPr="007859B6">
        <w:rPr>
          <w:rStyle w:val="StyleUnderline"/>
        </w:rPr>
        <w:t xml:space="preserve">, technology, </w:t>
      </w:r>
      <w:r w:rsidRPr="000E5D2C">
        <w:rPr>
          <w:rStyle w:val="StyleUnderline"/>
          <w:highlight w:val="yellow"/>
        </w:rPr>
        <w:t xml:space="preserve">and </w:t>
      </w:r>
      <w:r w:rsidRPr="000E5D2C">
        <w:rPr>
          <w:rStyle w:val="Emphasis"/>
          <w:highlight w:val="yellow"/>
        </w:rPr>
        <w:t>environmental salvation</w:t>
      </w:r>
      <w:r w:rsidRPr="000E5D2C">
        <w:rPr>
          <w:rStyle w:val="StyleUnderline"/>
          <w:highlight w:val="yellow"/>
        </w:rPr>
        <w:t xml:space="preserve"> are </w:t>
      </w:r>
      <w:r w:rsidRPr="000E5D2C">
        <w:rPr>
          <w:rStyle w:val="Emphasis"/>
          <w:highlight w:val="yellow"/>
        </w:rPr>
        <w:t>harnessed</w:t>
      </w:r>
      <w:r w:rsidRPr="000E5D2C">
        <w:rPr>
          <w:sz w:val="16"/>
          <w:highlight w:val="yellow"/>
        </w:rPr>
        <w:t xml:space="preserve"> </w:t>
      </w:r>
      <w:r w:rsidRPr="000E5D2C">
        <w:rPr>
          <w:rStyle w:val="StyleUnderline"/>
          <w:highlight w:val="yellow"/>
        </w:rPr>
        <w:t>to build</w:t>
      </w:r>
      <w:r w:rsidRPr="007859B6">
        <w:rPr>
          <w:rStyle w:val="StyleUnderline"/>
        </w:rPr>
        <w:t xml:space="preserve"> the settler </w:t>
      </w:r>
      <w:r w:rsidRPr="000E5D2C">
        <w:rPr>
          <w:rStyle w:val="StyleUnderline"/>
          <w:highlight w:val="yellow"/>
        </w:rPr>
        <w:t xml:space="preserve">colonial </w:t>
      </w:r>
      <w:r w:rsidRPr="007859B6">
        <w:rPr>
          <w:rStyle w:val="StyleUnderline"/>
        </w:rPr>
        <w:t xml:space="preserve">structures of </w:t>
      </w:r>
      <w:proofErr w:type="spellStart"/>
      <w:r w:rsidRPr="003643CF">
        <w:rPr>
          <w:rStyle w:val="Emphasis"/>
          <w:color w:val="FF0000"/>
          <w:highlight w:val="yellow"/>
        </w:rPr>
        <w:t>exclusion</w:t>
      </w:r>
      <w:r w:rsidRPr="003643CF">
        <w:rPr>
          <w:rStyle w:val="StyleUnderline"/>
          <w:color w:val="FF0000"/>
        </w:rPr>
        <w:t>and</w:t>
      </w:r>
      <w:proofErr w:type="spellEnd"/>
      <w:r w:rsidRPr="003643CF">
        <w:rPr>
          <w:rStyle w:val="StyleUnderline"/>
          <w:color w:val="FF0000"/>
        </w:rPr>
        <w:t xml:space="preserve"> </w:t>
      </w:r>
      <w:r w:rsidRPr="003643CF">
        <w:rPr>
          <w:rStyle w:val="Emphasis"/>
          <w:color w:val="FF0000"/>
        </w:rPr>
        <w:t>Indigenous dispossession</w:t>
      </w:r>
      <w:r w:rsidRPr="003643CF">
        <w:rPr>
          <w:color w:val="FF0000"/>
          <w:sz w:val="16"/>
        </w:rPr>
        <w:t xml:space="preserve">. This story is not isolated to the U.S. Southwest, so by centering the question of whose apocalypse we are being sold, this article conceptually contributes to efforts to map contemporary forms of environmental injustice and </w:t>
      </w:r>
      <w:r w:rsidRPr="003643CF">
        <w:rPr>
          <w:rStyle w:val="StyleUnderline"/>
          <w:color w:val="FF0000"/>
        </w:rPr>
        <w:t>settler colonial violence</w:t>
      </w:r>
      <w:r w:rsidRPr="003643CF">
        <w:rPr>
          <w:color w:val="FF0000"/>
          <w:sz w:val="16"/>
        </w:rPr>
        <w:t xml:space="preserve"> – which </w:t>
      </w:r>
      <w:r w:rsidRPr="003643CF">
        <w:rPr>
          <w:rStyle w:val="StyleUnderline"/>
          <w:color w:val="FF0000"/>
        </w:rPr>
        <w:t xml:space="preserve">are </w:t>
      </w:r>
      <w:r w:rsidRPr="003643CF">
        <w:rPr>
          <w:rStyle w:val="Emphasis"/>
          <w:color w:val="FF0000"/>
        </w:rPr>
        <w:t>not limited</w:t>
      </w:r>
      <w:r w:rsidRPr="003643CF">
        <w:rPr>
          <w:rStyle w:val="StyleUnderline"/>
          <w:color w:val="FF0000"/>
        </w:rPr>
        <w:t xml:space="preserve"> to the violent theft of land and </w:t>
      </w:r>
      <w:proofErr w:type="gramStart"/>
      <w:r w:rsidRPr="003643CF">
        <w:rPr>
          <w:rStyle w:val="StyleUnderline"/>
          <w:color w:val="FF0000"/>
        </w:rPr>
        <w:t>life, but</w:t>
      </w:r>
      <w:proofErr w:type="gramEnd"/>
      <w:r w:rsidRPr="003643CF">
        <w:rPr>
          <w:rStyle w:val="StyleUnderline"/>
          <w:color w:val="FF0000"/>
        </w:rPr>
        <w:t xml:space="preserve"> might also look like a </w:t>
      </w:r>
      <w:r w:rsidRPr="003643CF">
        <w:rPr>
          <w:rStyle w:val="Emphasis"/>
          <w:color w:val="FF0000"/>
        </w:rPr>
        <w:t>gleaming white laboratory</w:t>
      </w:r>
      <w:r w:rsidRPr="003643CF">
        <w:rPr>
          <w:color w:val="FF0000"/>
          <w:sz w:val="16"/>
        </w:rPr>
        <w:t xml:space="preserve"> in the desert. </w:t>
      </w:r>
      <w:r w:rsidRPr="003643CF">
        <w:rPr>
          <w:rStyle w:val="StyleUnderline"/>
          <w:color w:val="FF0000"/>
        </w:rPr>
        <w:t>That is</w:t>
      </w:r>
      <w:r w:rsidRPr="003643CF">
        <w:rPr>
          <w:rStyle w:val="StyleUnderline"/>
          <w:color w:val="FF0000"/>
          <w:highlight w:val="yellow"/>
        </w:rPr>
        <w:t xml:space="preserve">, the </w:t>
      </w:r>
      <w:r w:rsidRPr="003643CF">
        <w:rPr>
          <w:rStyle w:val="Emphasis"/>
          <w:color w:val="FF0000"/>
          <w:highlight w:val="yellow"/>
        </w:rPr>
        <w:t>seductive spectacle</w:t>
      </w:r>
      <w:r w:rsidRPr="003643CF">
        <w:rPr>
          <w:rStyle w:val="StyleUnderline"/>
          <w:color w:val="FF0000"/>
          <w:highlight w:val="yellow"/>
        </w:rPr>
        <w:t xml:space="preserve"> of settler science is a form of </w:t>
      </w:r>
      <w:r w:rsidRPr="003643CF">
        <w:rPr>
          <w:rStyle w:val="Emphasis"/>
          <w:color w:val="FF0000"/>
          <w:highlight w:val="yellow"/>
        </w:rPr>
        <w:t>violence</w:t>
      </w:r>
      <w:r w:rsidRPr="003643CF">
        <w:rPr>
          <w:rStyle w:val="StyleUnderline"/>
          <w:color w:val="FF0000"/>
          <w:highlight w:val="yellow"/>
        </w:rPr>
        <w:t xml:space="preserve"> </w:t>
      </w:r>
      <w:r w:rsidRPr="003643CF">
        <w:rPr>
          <w:rStyle w:val="StyleUnderline"/>
          <w:color w:val="FF0000"/>
        </w:rPr>
        <w:t>too.</w:t>
      </w:r>
    </w:p>
    <w:p w14:paraId="378D862E" w14:textId="77777777" w:rsidR="00E07340" w:rsidRPr="00E07340" w:rsidRDefault="00E07340" w:rsidP="00E07340"/>
    <w:p w14:paraId="48C590CA" w14:textId="77777777" w:rsidR="00E07340" w:rsidRPr="00E07340" w:rsidRDefault="00E07340" w:rsidP="00E07340"/>
    <w:p w14:paraId="30A1D0ED" w14:textId="77777777" w:rsidR="00E07340" w:rsidRPr="00E07340" w:rsidRDefault="00E07340" w:rsidP="00E07340"/>
    <w:sectPr w:rsidR="00E07340" w:rsidRPr="00E073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51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3CF"/>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1C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1A"/>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123"/>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2A5A"/>
    <w:rsid w:val="00BF46EA"/>
    <w:rsid w:val="00C07769"/>
    <w:rsid w:val="00C07D05"/>
    <w:rsid w:val="00C10856"/>
    <w:rsid w:val="00C203FA"/>
    <w:rsid w:val="00C244F5"/>
    <w:rsid w:val="00C3164F"/>
    <w:rsid w:val="00C31B5E"/>
    <w:rsid w:val="00C34D3E"/>
    <w:rsid w:val="00C35B37"/>
    <w:rsid w:val="00C3747A"/>
    <w:rsid w:val="00C37F29"/>
    <w:rsid w:val="00C4392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340"/>
    <w:rsid w:val="00E15598"/>
    <w:rsid w:val="00E20D65"/>
    <w:rsid w:val="00E27FF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F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3C705"/>
  <w14:defaultImageDpi w14:val="300"/>
  <w15:docId w15:val="{B168A50E-07D6-EF43-92AE-259B7459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51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251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51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51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111111,No Spacing1,Card"/>
    <w:basedOn w:val="Normal"/>
    <w:next w:val="Normal"/>
    <w:link w:val="Heading4Char"/>
    <w:uiPriority w:val="9"/>
    <w:unhideWhenUsed/>
    <w:qFormat/>
    <w:rsid w:val="007251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5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5123"/>
  </w:style>
  <w:style w:type="character" w:customStyle="1" w:styleId="Heading1Char">
    <w:name w:val="Heading 1 Char"/>
    <w:aliases w:val="Pocket Char"/>
    <w:basedOn w:val="DefaultParagraphFont"/>
    <w:link w:val="Heading1"/>
    <w:uiPriority w:val="9"/>
    <w:rsid w:val="007251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51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512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7251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2512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72512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725123"/>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2512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25123"/>
    <w:rPr>
      <w:color w:val="auto"/>
      <w:u w:val="none"/>
    </w:rPr>
  </w:style>
  <w:style w:type="paragraph" w:styleId="DocumentMap">
    <w:name w:val="Document Map"/>
    <w:basedOn w:val="Normal"/>
    <w:link w:val="DocumentMapChar"/>
    <w:uiPriority w:val="99"/>
    <w:semiHidden/>
    <w:unhideWhenUsed/>
    <w:rsid w:val="007251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5123"/>
    <w:rPr>
      <w:rFonts w:ascii="Lucida Grande" w:hAnsi="Lucida Grande" w:cs="Lucida Grande"/>
    </w:rPr>
  </w:style>
  <w:style w:type="paragraph" w:customStyle="1" w:styleId="textbold">
    <w:name w:val="text bold"/>
    <w:basedOn w:val="Normal"/>
    <w:link w:val="Emphasis"/>
    <w:uiPriority w:val="20"/>
    <w:qFormat/>
    <w:rsid w:val="00725123"/>
    <w:pPr>
      <w:ind w:left="720"/>
      <w:jc w:val="both"/>
    </w:pPr>
    <w:rPr>
      <w:b/>
      <w:iCs/>
      <w:u w:val="single"/>
      <w:bdr w:val="single" w:sz="12" w:space="0" w:color="auto"/>
    </w:rPr>
  </w:style>
  <w:style w:type="paragraph" w:styleId="NormalWeb">
    <w:name w:val="Normal (Web)"/>
    <w:basedOn w:val="Normal"/>
    <w:uiPriority w:val="99"/>
    <w:unhideWhenUsed/>
    <w:rsid w:val="00725123"/>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ca"/>
    <w:basedOn w:val="Heading1"/>
    <w:link w:val="Hyperlink"/>
    <w:autoRedefine/>
    <w:uiPriority w:val="99"/>
    <w:qFormat/>
    <w:rsid w:val="007251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0734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eepspaceindustries.com/min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news/2017/sep/15/luxembourg-tax-haven-privatise-space" TargetMode="External"/><Relationship Id="rId5" Type="http://schemas.openxmlformats.org/officeDocument/2006/relationships/numbering" Target="numbering.xm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7525</Words>
  <Characters>36873</Characters>
  <Application>Microsoft Office Word</Application>
  <DocSecurity>0</DocSecurity>
  <Lines>466</Lines>
  <Paragraphs>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7</cp:revision>
  <dcterms:created xsi:type="dcterms:W3CDTF">2022-04-23T14:05:00Z</dcterms:created>
  <dcterms:modified xsi:type="dcterms:W3CDTF">2022-04-23T15:30:00Z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