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7F651" w14:textId="019C742C" w:rsidR="000C04BA" w:rsidRPr="000C04BA" w:rsidRDefault="000C04BA" w:rsidP="000C04BA">
      <w:pPr>
        <w:pStyle w:val="Heading1"/>
      </w:pPr>
      <w:r w:rsidRPr="000C04BA">
        <w:t>1NC Lexington R3 vs. Valley R</w:t>
      </w:r>
      <w:r>
        <w:t>T</w:t>
      </w:r>
    </w:p>
    <w:p w14:paraId="7F390EDE" w14:textId="113F4573" w:rsidR="000C04BA" w:rsidRPr="000C04BA" w:rsidRDefault="000C04BA" w:rsidP="000C04BA">
      <w:pPr>
        <w:pStyle w:val="Heading2"/>
      </w:pPr>
      <w:r w:rsidRPr="000C04BA">
        <w:lastRenderedPageBreak/>
        <w:t>Offs</w:t>
      </w:r>
    </w:p>
    <w:p w14:paraId="46E9D4A4" w14:textId="5A8756C0" w:rsidR="000C04BA" w:rsidRPr="000C04BA" w:rsidRDefault="000C04BA" w:rsidP="000C04BA">
      <w:pPr>
        <w:pStyle w:val="Heading3"/>
        <w:rPr>
          <w:lang w:val="es-ES"/>
        </w:rPr>
      </w:pPr>
      <w:r w:rsidRPr="000C04BA">
        <w:rPr>
          <w:lang w:val="es-ES"/>
        </w:rPr>
        <w:lastRenderedPageBreak/>
        <w:t>CP</w:t>
      </w:r>
    </w:p>
    <w:p w14:paraId="68ECCB85" w14:textId="60CA9F1C" w:rsidR="000C04BA" w:rsidRPr="00100A2B" w:rsidRDefault="000C04BA" w:rsidP="000C04BA">
      <w:pPr>
        <w:pStyle w:val="Heading4"/>
        <w:rPr>
          <w:rFonts w:cs="Calibri"/>
        </w:rPr>
      </w:pPr>
      <w:r w:rsidRPr="00100A2B">
        <w:rPr>
          <w:rFonts w:cs="Calibri"/>
        </w:rPr>
        <w:t xml:space="preserve">CP Text: </w:t>
      </w:r>
      <w:r w:rsidR="0021090D">
        <w:rPr>
          <w:rFonts w:cs="Calibri"/>
        </w:rPr>
        <w:t>T</w:t>
      </w:r>
      <w:r w:rsidRPr="00100A2B">
        <w:rPr>
          <w:rFonts w:cs="Calibri"/>
        </w:rPr>
        <w:t>he appropriation of outer space by private entities</w:t>
      </w:r>
      <w:r w:rsidR="0021090D">
        <w:rPr>
          <w:rFonts w:cs="Calibri"/>
        </w:rPr>
        <w:t xml:space="preserve"> is unjust except </w:t>
      </w:r>
      <w:proofErr w:type="gramStart"/>
      <w:r w:rsidR="0021090D">
        <w:rPr>
          <w:rFonts w:cs="Calibri"/>
        </w:rPr>
        <w:t xml:space="preserve">for </w:t>
      </w:r>
      <w:r w:rsidRPr="00100A2B">
        <w:rPr>
          <w:rFonts w:cs="Calibri"/>
        </w:rPr>
        <w:t xml:space="preserve"> </w:t>
      </w:r>
      <w:r w:rsidR="0021090D">
        <w:rPr>
          <w:rFonts w:cs="Calibri"/>
        </w:rPr>
        <w:t>private</w:t>
      </w:r>
      <w:proofErr w:type="gramEnd"/>
      <w:r w:rsidR="0021090D">
        <w:rPr>
          <w:rFonts w:cs="Calibri"/>
        </w:rPr>
        <w:t xml:space="preserve"> entities in t</w:t>
      </w:r>
      <w:r w:rsidRPr="00100A2B">
        <w:rPr>
          <w:rFonts w:cs="Calibri"/>
        </w:rPr>
        <w:t>he United States mining of rare earth metals from asteroids.</w:t>
      </w:r>
    </w:p>
    <w:p w14:paraId="5F4897A3" w14:textId="77777777" w:rsidR="000C04BA" w:rsidRPr="00100A2B" w:rsidRDefault="000C04BA" w:rsidP="000C04BA">
      <w:pPr>
        <w:pStyle w:val="Heading4"/>
      </w:pPr>
      <w:r w:rsidRPr="00100A2B">
        <w:t>The PIC is key to beat China and protect against Chinese REM gatekeeping</w:t>
      </w:r>
    </w:p>
    <w:p w14:paraId="7EEE3EBF" w14:textId="77777777" w:rsidR="000C04BA" w:rsidRPr="00100A2B" w:rsidRDefault="000C04BA" w:rsidP="000C04BA">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9" w:history="1">
        <w:r w:rsidRPr="00100A2B">
          <w:rPr>
            <w:rStyle w:val="Hyperlink"/>
          </w:rPr>
          <w:t>https://www.bloomberg.com/opinion/articles/2021-03-04/u-s-needs-a-strong-defense-against-china-s-rare-earth-weapon</w:t>
        </w:r>
      </w:hyperlink>
      <w:r w:rsidRPr="00100A2B">
        <w:t>] TDI</w:t>
      </w:r>
    </w:p>
    <w:p w14:paraId="14EA333B" w14:textId="77777777" w:rsidR="000C04BA" w:rsidRPr="00DD0697" w:rsidRDefault="000C04BA" w:rsidP="000C04BA">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0"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1"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2"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particular note,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3"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4"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5"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16"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17"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 xml:space="preserve">(and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w:t>
      </w:r>
      <w:r w:rsidRPr="00100A2B">
        <w:rPr>
          <w:rStyle w:val="StyleUnderline"/>
        </w:rPr>
        <w:lastRenderedPageBreak/>
        <w:t>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18"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77BC0C10" w14:textId="77777777" w:rsidR="000C04BA" w:rsidRDefault="000C04BA" w:rsidP="000C04BA">
      <w:pPr>
        <w:pStyle w:val="Heading4"/>
      </w:pPr>
      <w:r>
        <w:t xml:space="preserve">Asteroid mining solves, </w:t>
      </w:r>
      <w:proofErr w:type="spellStart"/>
      <w:r>
        <w:t>Ravisetti</w:t>
      </w:r>
      <w:proofErr w:type="spellEnd"/>
      <w:r>
        <w:t xml:space="preserve"> 21:</w:t>
      </w:r>
    </w:p>
    <w:p w14:paraId="0427B368" w14:textId="77777777" w:rsidR="000C04BA" w:rsidRPr="00100A2B" w:rsidRDefault="000C04BA" w:rsidP="000C04BA">
      <w:proofErr w:type="spellStart"/>
      <w:r w:rsidRPr="001B6F4C">
        <w:t>Monisha</w:t>
      </w:r>
      <w:proofErr w:type="spellEnd"/>
      <w:r w:rsidRPr="001B6F4C">
        <w:t xml:space="preserve"> </w:t>
      </w:r>
      <w:proofErr w:type="spellStart"/>
      <w:r w:rsidRPr="001B6F4C">
        <w:t>Ravisetti</w:t>
      </w:r>
      <w:proofErr w:type="spellEnd"/>
      <w:r w:rsidRPr="001B6F4C">
        <w:t xml:space="preserve">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19" w:history="1">
        <w:r w:rsidRPr="0074435E">
          <w:rPr>
            <w:rStyle w:val="Hyperlink"/>
          </w:rPr>
          <w:t>https://www.cnet.com/news/rare-asteroids-near-earth-may-become-targets-for-space-mining/</w:t>
        </w:r>
      </w:hyperlink>
      <w:r>
        <w:t xml:space="preserve"> //LHP AV</w:t>
      </w:r>
    </w:p>
    <w:p w14:paraId="021A5E59" w14:textId="77777777" w:rsidR="000C04BA" w:rsidRPr="00DD0697" w:rsidRDefault="000C04BA" w:rsidP="000C04BA">
      <w:pPr>
        <w:rPr>
          <w:sz w:val="10"/>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 Mars-based colony</w:t>
      </w:r>
      <w:r w:rsidRPr="00DD0697">
        <w:rPr>
          <w:sz w:val="10"/>
        </w:rPr>
        <w:t xml:space="preserve">, ultimately extending humanity's reach in exploring space. With a cosmic mine, building materials wouldn't have to withstand the expensive shuttle from Earth to space. </w:t>
      </w:r>
    </w:p>
    <w:p w14:paraId="48A22D56" w14:textId="77777777" w:rsidR="000C04BA" w:rsidRPr="00100A2B" w:rsidRDefault="000C04BA" w:rsidP="000C04BA">
      <w:pPr>
        <w:pStyle w:val="Heading4"/>
        <w:rPr>
          <w:rFonts w:cs="Calibri"/>
        </w:rPr>
      </w:pPr>
      <w:r w:rsidRPr="00100A2B">
        <w:rPr>
          <w:rFonts w:cs="Calibri"/>
        </w:rPr>
        <w:t>REM access key to military primacy and tech advancement – alternatives fail</w:t>
      </w:r>
    </w:p>
    <w:p w14:paraId="10B20E25" w14:textId="77777777" w:rsidR="000C04BA" w:rsidRPr="00100A2B" w:rsidRDefault="000C04BA" w:rsidP="000C04BA">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20" w:history="1">
        <w:r w:rsidRPr="00100A2B">
          <w:rPr>
            <w:rStyle w:val="Hyperlink"/>
            <w:szCs w:val="26"/>
          </w:rPr>
          <w:t>https://digital.stpetersburg.usf.edu/cgi/viewcontent.cgi?article=1132&amp;context=honorstheses</w:t>
        </w:r>
      </w:hyperlink>
      <w:r w:rsidRPr="00100A2B">
        <w:rPr>
          <w:szCs w:val="26"/>
        </w:rPr>
        <w:t>] TDI</w:t>
      </w:r>
    </w:p>
    <w:p w14:paraId="19D55A04" w14:textId="77777777" w:rsidR="000C04BA" w:rsidRPr="001B6F4C" w:rsidRDefault="000C04BA" w:rsidP="000C04BA">
      <w:pPr>
        <w:rPr>
          <w:sz w:val="10"/>
        </w:rPr>
      </w:pPr>
      <w:r w:rsidRPr="001B6F4C">
        <w:rPr>
          <w:sz w:val="10"/>
        </w:rPr>
        <w:t xml:space="preserve">The </w:t>
      </w:r>
      <w:r w:rsidRPr="00100A2B">
        <w:rPr>
          <w:rStyle w:val="StyleUnderline"/>
        </w:rPr>
        <w:t xml:space="preserve">implications of a </w:t>
      </w:r>
      <w:r w:rsidRPr="004C1DE6">
        <w:rPr>
          <w:rStyle w:val="StyleUnderline"/>
          <w:highlight w:val="yellow"/>
        </w:rPr>
        <w:t>rare earth shortage</w:t>
      </w:r>
      <w:r w:rsidRPr="004C1DE6">
        <w:rPr>
          <w:sz w:val="10"/>
          <w:highlight w:val="yellow"/>
        </w:rPr>
        <w:t xml:space="preserve"> </w:t>
      </w:r>
      <w:r w:rsidRPr="001B6F4C">
        <w:rPr>
          <w:sz w:val="10"/>
        </w:rPr>
        <w:t xml:space="preserve">aren’t strictly related to the environment, and energy dependence, but </w:t>
      </w:r>
      <w:r w:rsidRPr="00100A2B">
        <w:rPr>
          <w:rStyle w:val="StyleUnderline"/>
        </w:rPr>
        <w:t xml:space="preserve">have distinct military implications as well that </w:t>
      </w:r>
      <w:r w:rsidRPr="004C1DE6">
        <w:rPr>
          <w:rStyle w:val="StyleUnderline"/>
          <w:highlight w:val="yellow"/>
        </w:rPr>
        <w:t xml:space="preserve">could threaten the </w:t>
      </w:r>
      <w:r w:rsidRPr="00100A2B">
        <w:rPr>
          <w:rStyle w:val="StyleUnderline"/>
        </w:rPr>
        <w:t xml:space="preserve">position of the </w:t>
      </w:r>
      <w:r w:rsidRPr="004C1DE6">
        <w:rPr>
          <w:rStyle w:val="StyleUnderline"/>
          <w:highlight w:val="yellow"/>
        </w:rPr>
        <w:t>U</w:t>
      </w:r>
      <w:r w:rsidRPr="00100A2B">
        <w:rPr>
          <w:rStyle w:val="StyleUnderline"/>
        </w:rPr>
        <w:t xml:space="preserve">nited </w:t>
      </w:r>
      <w:r w:rsidRPr="004C1DE6">
        <w:rPr>
          <w:rStyle w:val="StyleUnderline"/>
          <w:highlight w:val="yellow"/>
        </w:rPr>
        <w:t>S</w:t>
      </w:r>
      <w:r w:rsidRPr="00100A2B">
        <w:rPr>
          <w:rStyle w:val="StyleUnderline"/>
        </w:rPr>
        <w:t xml:space="preserve">tates world’s strongest </w:t>
      </w:r>
      <w:r w:rsidRPr="004C1DE6">
        <w:rPr>
          <w:rStyle w:val="StyleUnderline"/>
          <w:highlight w:val="yellow"/>
        </w:rPr>
        <w:t>military</w:t>
      </w:r>
      <w:r w:rsidRPr="001B6F4C">
        <w:rPr>
          <w:sz w:val="10"/>
        </w:rPr>
        <w:t xml:space="preserve">. The United States place in the world was assured by powerful and decisive deployments in World War One and World War Two. </w:t>
      </w:r>
      <w:r w:rsidRPr="004C1DE6">
        <w:rPr>
          <w:rStyle w:val="StyleUnderline"/>
          <w:highlight w:val="yellow"/>
        </w:rPr>
        <w:t xml:space="preserve">Our military expansion was </w:t>
      </w:r>
      <w:r w:rsidRPr="00100A2B">
        <w:rPr>
          <w:rStyle w:val="StyleUnderline"/>
        </w:rPr>
        <w:t xml:space="preserve">built </w:t>
      </w:r>
      <w:r w:rsidRPr="004C1DE6">
        <w:rPr>
          <w:rStyle w:val="StyleUnderline"/>
          <w:highlight w:val="yellow"/>
        </w:rPr>
        <w:t xml:space="preserve">upon a </w:t>
      </w:r>
      <w:r w:rsidRPr="00100A2B">
        <w:rPr>
          <w:rStyle w:val="StyleUnderline"/>
        </w:rPr>
        <w:t xml:space="preserve">large, </w:t>
      </w:r>
      <w:r w:rsidRPr="004C1DE6">
        <w:rPr>
          <w:rStyle w:val="StyleUnderline"/>
          <w:highlight w:val="yellow"/>
        </w:rPr>
        <w:t xml:space="preserve">powerful industrial base </w:t>
      </w:r>
      <w:r w:rsidRPr="00100A2B">
        <w:rPr>
          <w:rStyle w:val="StyleUnderline"/>
        </w:rPr>
        <w:t>that created more, better weapons of war for our soldiers</w:t>
      </w:r>
      <w:r w:rsidRPr="001B6F4C">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4C1DE6">
        <w:rPr>
          <w:rStyle w:val="StyleUnderline"/>
          <w:highlight w:val="yellow"/>
        </w:rPr>
        <w:t>tech</w:t>
      </w:r>
      <w:r w:rsidRPr="00100A2B">
        <w:rPr>
          <w:rStyle w:val="StyleUnderline"/>
        </w:rPr>
        <w:t xml:space="preserve">nological </w:t>
      </w:r>
      <w:r w:rsidRPr="004C1DE6">
        <w:rPr>
          <w:rStyle w:val="StyleUnderline"/>
          <w:highlight w:val="yellow"/>
        </w:rPr>
        <w:t xml:space="preserve">superiority </w:t>
      </w:r>
      <w:r w:rsidRPr="00100A2B">
        <w:rPr>
          <w:rStyle w:val="StyleUnderline"/>
        </w:rPr>
        <w:t xml:space="preserve">over its opponents </w:t>
      </w:r>
      <w:r w:rsidRPr="004C1DE6">
        <w:rPr>
          <w:rStyle w:val="StyleUnderline"/>
          <w:highlight w:val="yellow"/>
        </w:rPr>
        <w:t xml:space="preserve">provided </w:t>
      </w:r>
      <w:r w:rsidRPr="00100A2B">
        <w:rPr>
          <w:rStyle w:val="StyleUnderline"/>
        </w:rPr>
        <w:t xml:space="preserve">it with </w:t>
      </w:r>
      <w:r w:rsidRPr="004C1DE6">
        <w:rPr>
          <w:rStyle w:val="StyleUnderline"/>
          <w:highlight w:val="yellow"/>
        </w:rPr>
        <w:t xml:space="preserve">sustained dominance </w:t>
      </w:r>
      <w:r w:rsidRPr="00100A2B">
        <w:rPr>
          <w:rStyle w:val="StyleUnderline"/>
        </w:rPr>
        <w:t xml:space="preserve">over its enemies, even as the numerical size of the army declined. New technologies, such as the use of the airplane in combat, rocket launched missiles, radar systems, and later, GPS, precision guided missiles, missile defense systems, high tech tanks, lasers, </w:t>
      </w:r>
      <w:r w:rsidRPr="004C1DE6">
        <w:rPr>
          <w:rStyle w:val="StyleUnderline"/>
          <w:highlight w:val="yellow"/>
        </w:rPr>
        <w:t xml:space="preserve">and </w:t>
      </w:r>
      <w:r w:rsidRPr="00100A2B">
        <w:rPr>
          <w:rStyle w:val="StyleUnderline"/>
        </w:rPr>
        <w:t xml:space="preserve">other technologies </w:t>
      </w:r>
      <w:r w:rsidRPr="004C1DE6">
        <w:rPr>
          <w:rStyle w:val="StyleUnderline"/>
          <w:highlight w:val="yellow"/>
        </w:rPr>
        <w:t>now make the difference between victory and defeat</w:t>
      </w:r>
      <w:r w:rsidRPr="00100A2B">
        <w:rPr>
          <w:rStyle w:val="StyleUnderline"/>
        </w:rPr>
        <w:t>.</w:t>
      </w:r>
      <w:r>
        <w:rPr>
          <w:rStyle w:val="StyleUnderline"/>
        </w:rPr>
        <w:t xml:space="preserve"> </w:t>
      </w:r>
      <w:r w:rsidRPr="004C1DE6">
        <w:rPr>
          <w:rStyle w:val="StyleUnderline"/>
          <w:highlight w:val="yellow"/>
        </w:rPr>
        <w:t>The U</w:t>
      </w:r>
      <w:r w:rsidRPr="00100A2B">
        <w:rPr>
          <w:rStyle w:val="StyleUnderline"/>
        </w:rPr>
        <w:t xml:space="preserve">nited </w:t>
      </w:r>
      <w:r w:rsidRPr="004C1DE6">
        <w:rPr>
          <w:rStyle w:val="StyleUnderline"/>
          <w:highlight w:val="yellow"/>
        </w:rPr>
        <w:t>S</w:t>
      </w:r>
      <w:r w:rsidRPr="00100A2B">
        <w:rPr>
          <w:rStyle w:val="StyleUnderline"/>
        </w:rPr>
        <w:t xml:space="preserve">tates </w:t>
      </w:r>
      <w:r w:rsidRPr="004C1DE6">
        <w:rPr>
          <w:rStyle w:val="StyleUnderline"/>
          <w:highlight w:val="yellow"/>
        </w:rPr>
        <w:t xml:space="preserve">military </w:t>
      </w:r>
      <w:r w:rsidRPr="00100A2B">
        <w:rPr>
          <w:rStyle w:val="StyleUnderline"/>
        </w:rPr>
        <w:t xml:space="preserve">now serves many important functions, </w:t>
      </w:r>
      <w:r w:rsidRPr="004C1DE6">
        <w:rPr>
          <w:rStyle w:val="StyleUnderline"/>
          <w:highlight w:val="yellow"/>
        </w:rPr>
        <w:t>deter</w:t>
      </w:r>
      <w:r w:rsidRPr="00100A2B">
        <w:rPr>
          <w:rStyle w:val="StyleUnderline"/>
        </w:rPr>
        <w:t xml:space="preserve">ring </w:t>
      </w:r>
      <w:r w:rsidRPr="004C1DE6">
        <w:rPr>
          <w:rStyle w:val="StyleUnderline"/>
          <w:highlight w:val="yellow"/>
        </w:rPr>
        <w:t xml:space="preserve">threats </w:t>
      </w:r>
      <w:r w:rsidRPr="00100A2B">
        <w:rPr>
          <w:rStyle w:val="StyleUnderline"/>
        </w:rPr>
        <w:t xml:space="preserve">across the world. The United States projects its power </w:t>
      </w:r>
      <w:r w:rsidRPr="004C1DE6">
        <w:rPr>
          <w:rStyle w:val="StyleUnderline"/>
          <w:highlight w:val="yellow"/>
        </w:rPr>
        <w:t>internationally</w:t>
      </w:r>
      <w:r w:rsidRPr="00100A2B">
        <w:rPr>
          <w:rStyle w:val="StyleUnderline"/>
        </w:rPr>
        <w:t xml:space="preserve">, through a network of bases and allied nations. Thus, the United States is a powerful player in all regions of the world, and often serves </w:t>
      </w:r>
      <w:r w:rsidRPr="004C1DE6">
        <w:rPr>
          <w:rStyle w:val="StyleUnderline"/>
          <w:highlight w:val="yellow"/>
        </w:rPr>
        <w:t xml:space="preserve">as a buffer against conflict </w:t>
      </w:r>
      <w:r w:rsidRPr="001B6F4C">
        <w:rPr>
          <w:rStyle w:val="StyleUnderline"/>
        </w:rPr>
        <w:t xml:space="preserve">in </w:t>
      </w:r>
      <w:r w:rsidRPr="00100A2B">
        <w:rPr>
          <w:rStyle w:val="StyleUnderline"/>
        </w:rPr>
        <w:t xml:space="preserve">these regions. US military presence serves as a buffer </w:t>
      </w:r>
      <w:r w:rsidRPr="004C1DE6">
        <w:rPr>
          <w:rStyle w:val="StyleUnderline"/>
          <w:highlight w:val="yellow"/>
        </w:rPr>
        <w:t xml:space="preserve">against Chinese </w:t>
      </w:r>
      <w:r w:rsidRPr="00100A2B">
        <w:rPr>
          <w:rStyle w:val="StyleUnderline"/>
        </w:rPr>
        <w:t xml:space="preserve">military modernization in Eastern Asia, against an increasingly nationalist </w:t>
      </w:r>
      <w:r w:rsidRPr="004C1DE6">
        <w:rPr>
          <w:rStyle w:val="StyleUnderline"/>
          <w:highlight w:val="yellow"/>
        </w:rPr>
        <w:t xml:space="preserve">Russia </w:t>
      </w:r>
      <w:r w:rsidRPr="00100A2B">
        <w:rPr>
          <w:rStyle w:val="StyleUnderline"/>
        </w:rPr>
        <w:t xml:space="preserve">in Europe, </w:t>
      </w:r>
      <w:r w:rsidRPr="004C1DE6">
        <w:rPr>
          <w:rStyle w:val="StyleUnderline"/>
          <w:highlight w:val="yellow"/>
        </w:rPr>
        <w:t xml:space="preserve">and </w:t>
      </w:r>
      <w:r w:rsidRPr="00100A2B">
        <w:rPr>
          <w:rStyle w:val="StyleUnderline"/>
        </w:rPr>
        <w:t xml:space="preserve">smaller </w:t>
      </w:r>
      <w:r w:rsidRPr="004C1DE6">
        <w:rPr>
          <w:rStyle w:val="StyleUnderline"/>
          <w:highlight w:val="yellow"/>
        </w:rPr>
        <w:t>regional actors</w:t>
      </w:r>
      <w:r w:rsidRPr="00100A2B">
        <w:rPr>
          <w:rStyle w:val="StyleUnderline"/>
        </w:rPr>
        <w:t>, such as Venezuela in South America and Iran in the Middle East. The U.S. Navy is deployed all over the world, as the guarantor of international maritime trade routes</w:t>
      </w:r>
      <w:r w:rsidRPr="001B6F4C">
        <w:rPr>
          <w:sz w:val="10"/>
        </w:rPr>
        <w:t xml:space="preserve">. The US Navy leads action against challenges to its maritime sovereignty on the other side of the globe, </w:t>
      </w:r>
      <w:r w:rsidRPr="00100A2B">
        <w:rPr>
          <w:rStyle w:val="StyleUnderline"/>
        </w:rPr>
        <w:t>such as current action against Somali piracy</w:t>
      </w:r>
      <w:r w:rsidRPr="001B6F4C">
        <w:rPr>
          <w:sz w:val="10"/>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B6F4C">
        <w:rPr>
          <w:sz w:val="10"/>
        </w:rPr>
        <w:t xml:space="preserve">. While not direct challenges to US primacy, both terrorism and nuclear proliferation can kill thousands. </w:t>
      </w:r>
      <w:r w:rsidRPr="00100A2B">
        <w:rPr>
          <w:rStyle w:val="StyleUnderline"/>
        </w:rPr>
        <w:t xml:space="preserve">The US Air Force has a </w:t>
      </w:r>
      <w:r w:rsidRPr="00100A2B">
        <w:rPr>
          <w:rStyle w:val="StyleUnderline"/>
        </w:rPr>
        <w:lastRenderedPageBreak/>
        <w:t>commanding lead over the rest of the world, in terms of both numbers and capabilities.</w:t>
      </w:r>
      <w:r w:rsidRPr="001B6F4C">
        <w:rPr>
          <w:sz w:val="10"/>
        </w:rPr>
        <w:t xml:space="preserve"> American ground forces have few </w:t>
      </w:r>
      <w:proofErr w:type="gramStart"/>
      <w:r w:rsidRPr="001B6F4C">
        <w:rPr>
          <w:sz w:val="10"/>
        </w:rPr>
        <w:t>peers, and</w:t>
      </w:r>
      <w:proofErr w:type="gramEnd"/>
      <w:r w:rsidRPr="001B6F4C">
        <w:rPr>
          <w:sz w:val="10"/>
        </w:rPr>
        <w:t xml:space="preserve"> are unmatched in their ability to deploy to anywhere in the world at an equally unmatched pace. 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B6F4C">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4C1DE6">
        <w:rPr>
          <w:rStyle w:val="StyleUnderline"/>
          <w:highlight w:val="yellow"/>
        </w:rPr>
        <w:t>Chinese modernization</w:t>
      </w:r>
      <w:r w:rsidRPr="00100A2B">
        <w:rPr>
          <w:rStyle w:val="StyleUnderline"/>
        </w:rPr>
        <w:t xml:space="preserve"> efforts </w:t>
      </w:r>
      <w:r w:rsidRPr="004C1DE6">
        <w:rPr>
          <w:rStyle w:val="StyleUnderline"/>
          <w:highlight w:val="yellow"/>
        </w:rPr>
        <w:t xml:space="preserve">have </w:t>
      </w:r>
      <w:r w:rsidRPr="00100A2B">
        <w:rPr>
          <w:rStyle w:val="StyleUnderline"/>
        </w:rPr>
        <w:t xml:space="preserve">a </w:t>
      </w:r>
      <w:r w:rsidRPr="004C1DE6">
        <w:rPr>
          <w:rStyle w:val="StyleUnderline"/>
          <w:highlight w:val="yellow"/>
        </w:rPr>
        <w:t>serious</w:t>
      </w:r>
      <w:r w:rsidRPr="00100A2B">
        <w:rPr>
          <w:rStyle w:val="StyleUnderline"/>
        </w:rPr>
        <w:t xml:space="preserve"> </w:t>
      </w:r>
      <w:r w:rsidRPr="004C1DE6">
        <w:rPr>
          <w:rStyle w:val="StyleUnderline"/>
          <w:highlight w:val="yellow"/>
        </w:rPr>
        <w:t>long</w:t>
      </w:r>
      <w:r w:rsidRPr="00100A2B">
        <w:rPr>
          <w:rStyle w:val="StyleUnderline"/>
        </w:rPr>
        <w:t>-</w:t>
      </w:r>
      <w:r w:rsidRPr="004C1DE6">
        <w:rPr>
          <w:rStyle w:val="StyleUnderline"/>
          <w:highlight w:val="yellow"/>
        </w:rPr>
        <w:t xml:space="preserve">term advantage </w:t>
      </w:r>
      <w:r w:rsidRPr="00100A2B">
        <w:rPr>
          <w:rStyle w:val="StyleUnderline"/>
        </w:rPr>
        <w:t xml:space="preserve">over the United States; </w:t>
      </w:r>
      <w:r w:rsidRPr="004C1DE6">
        <w:rPr>
          <w:rStyle w:val="StyleUnderline"/>
          <w:highlight w:val="yellow"/>
        </w:rPr>
        <w:t>access to rare earth metals</w:t>
      </w:r>
      <w:r w:rsidRPr="00100A2B">
        <w:rPr>
          <w:rStyle w:val="StyleUnderline"/>
        </w:rPr>
        <w:t>, and a large concentration of rare earth chemists doing research.80 This advantage, coupled with the U.S. losing access to rare earth metals, will even the odds much quicker than policymakers had previously anticipated</w:t>
      </w:r>
      <w:r w:rsidRPr="001B6F4C">
        <w:rPr>
          <w:sz w:val="10"/>
        </w:rPr>
        <w:t xml:space="preserve">. 81 </w:t>
      </w:r>
      <w:r w:rsidRPr="00100A2B">
        <w:rPr>
          <w:rStyle w:val="StyleUnderline"/>
        </w:rPr>
        <w:t>The largest example is US airpower</w:t>
      </w:r>
      <w:r w:rsidRPr="001B6F4C">
        <w:rPr>
          <w:sz w:val="10"/>
        </w:rPr>
        <w:t xml:space="preserve">. With every successive generation of military aircraft, </w:t>
      </w:r>
      <w:r w:rsidRPr="00100A2B">
        <w:rPr>
          <w:rStyle w:val="StyleUnderline"/>
        </w:rPr>
        <w:t>the U</w:t>
      </w:r>
      <w:r w:rsidRPr="004C1DE6">
        <w:rPr>
          <w:rStyle w:val="StyleUnderline"/>
          <w:highlight w:val="yellow"/>
        </w:rPr>
        <w:t xml:space="preserve">.S. Air Force becomes more </w:t>
      </w:r>
      <w:r w:rsidRPr="00100A2B">
        <w:rPr>
          <w:rStyle w:val="StyleUnderline"/>
        </w:rPr>
        <w:t xml:space="preserve">and more </w:t>
      </w:r>
      <w:r w:rsidRPr="004C1DE6">
        <w:rPr>
          <w:rStyle w:val="StyleUnderline"/>
          <w:highlight w:val="yellow"/>
        </w:rPr>
        <w:t xml:space="preserve">dependent </w:t>
      </w:r>
      <w:r w:rsidRPr="00100A2B">
        <w:rPr>
          <w:rStyle w:val="StyleUnderline"/>
        </w:rPr>
        <w:t xml:space="preserve">on Rare Earth Metals.82 As </w:t>
      </w:r>
      <w:r w:rsidRPr="004C1DE6">
        <w:rPr>
          <w:rStyle w:val="StyleUnderline"/>
          <w:highlight w:val="yellow"/>
        </w:rPr>
        <w:t xml:space="preserve">planes </w:t>
      </w:r>
      <w:r w:rsidRPr="00100A2B">
        <w:rPr>
          <w:rStyle w:val="StyleUnderline"/>
        </w:rPr>
        <w:t xml:space="preserve">get faster and faster, they </w:t>
      </w:r>
      <w:r w:rsidRPr="004C1DE6">
        <w:rPr>
          <w:rStyle w:val="StyleUnderline"/>
          <w:highlight w:val="yellow"/>
        </w:rPr>
        <w:t xml:space="preserve">have to get lighter </w:t>
      </w:r>
      <w:r w:rsidRPr="00100A2B">
        <w:rPr>
          <w:rStyle w:val="StyleUnderline"/>
        </w:rPr>
        <w:t>and lighter, while adding weight from extra computers and other features on board</w:t>
      </w:r>
      <w:r w:rsidRPr="001B6F4C">
        <w:rPr>
          <w:sz w:val="10"/>
        </w:rPr>
        <w:t xml:space="preserve">.83 To lighten the weight of the plane, </w:t>
      </w:r>
      <w:r w:rsidRPr="00100A2B">
        <w:rPr>
          <w:rStyle w:val="StyleUnderline"/>
        </w:rPr>
        <w:t>scandium is used to produce lightweight aluminum alloys for the body of the plane</w:t>
      </w:r>
      <w:r w:rsidRPr="001B6F4C">
        <w:rPr>
          <w:sz w:val="10"/>
        </w:rPr>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B6F4C">
        <w:rPr>
          <w:sz w:val="10"/>
        </w:rPr>
        <w:t xml:space="preserve">.85 </w:t>
      </w:r>
      <w:r w:rsidRPr="004C1DE6">
        <w:rPr>
          <w:rStyle w:val="StyleUnderline"/>
          <w:highlight w:val="yellow"/>
        </w:rPr>
        <w:t xml:space="preserve">F-35 jets </w:t>
      </w:r>
      <w:r w:rsidRPr="00100A2B">
        <w:rPr>
          <w:rStyle w:val="StyleUnderline"/>
        </w:rPr>
        <w:t>are the next generation fighter jet that works together to form the dual plane combination that cements U.S. dominance in air power over the Russian PAK FA</w:t>
      </w:r>
      <w:r w:rsidRPr="001B6F4C">
        <w:rPr>
          <w:sz w:val="10"/>
        </w:rPr>
        <w:t xml:space="preserve">.86 </w:t>
      </w:r>
      <w:r w:rsidRPr="00100A2B">
        <w:rPr>
          <w:rStyle w:val="StyleUnderline"/>
        </w:rPr>
        <w:t xml:space="preserve">Rare earth shortages don’t just affect air power, also compromising the navigation system of </w:t>
      </w:r>
      <w:r w:rsidRPr="004C1DE6">
        <w:rPr>
          <w:rStyle w:val="StyleUnderline"/>
          <w:highlight w:val="yellow"/>
        </w:rPr>
        <w:t>Abrams Tanks</w:t>
      </w:r>
      <w:r w:rsidRPr="00100A2B">
        <w:rPr>
          <w:rStyle w:val="StyleUnderline"/>
        </w:rPr>
        <w:t xml:space="preserve">, which need samarium cobalt magnets. The Abrams Tank is the primary offensive mechanized vehicle in the U.S. arsenal. The </w:t>
      </w:r>
      <w:r w:rsidRPr="004C1DE6">
        <w:rPr>
          <w:rStyle w:val="StyleUnderline"/>
          <w:highlight w:val="yellow"/>
        </w:rPr>
        <w:t>Aegis Spy 1 Radar</w:t>
      </w:r>
      <w:r w:rsidRPr="00100A2B">
        <w:rPr>
          <w:rStyle w:val="StyleUnderline"/>
        </w:rPr>
        <w:t xml:space="preserve"> also uses samarium.87 Many </w:t>
      </w:r>
      <w:r w:rsidRPr="004C1DE6">
        <w:rPr>
          <w:rStyle w:val="StyleUnderline"/>
          <w:highlight w:val="yellow"/>
        </w:rPr>
        <w:t xml:space="preserve">naval ships </w:t>
      </w:r>
      <w:r w:rsidRPr="00100A2B">
        <w:rPr>
          <w:rStyle w:val="StyleUnderline"/>
        </w:rPr>
        <w:t xml:space="preserve">require neodymium. </w:t>
      </w:r>
      <w:proofErr w:type="gramStart"/>
      <w:r w:rsidRPr="004C1DE6">
        <w:rPr>
          <w:rStyle w:val="StyleUnderline"/>
          <w:highlight w:val="yellow"/>
        </w:rPr>
        <w:t>Hell</w:t>
      </w:r>
      <w:proofErr w:type="gramEnd"/>
      <w:r w:rsidRPr="004C1DE6">
        <w:rPr>
          <w:rStyle w:val="StyleUnderline"/>
          <w:highlight w:val="yellow"/>
        </w:rPr>
        <w:t xml:space="preserve"> Fire missiles, satellites, night vision goggles, avionics, and precision guided munitions all require rare earth metals</w:t>
      </w:r>
      <w:r w:rsidRPr="001B6F4C">
        <w:rPr>
          <w:sz w:val="10"/>
        </w:rPr>
        <w:t xml:space="preserve">. 88 </w:t>
      </w: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1B6F4C">
        <w:rPr>
          <w:sz w:val="10"/>
        </w:rPr>
        <w:t xml:space="preserve">To make matters worse, the defense industrial base is often a single market industry, dependent on government contracts for its business. </w:t>
      </w:r>
      <w:r w:rsidRPr="004C1DE6">
        <w:rPr>
          <w:rStyle w:val="StyleUnderline"/>
          <w:highlight w:val="yellow"/>
        </w:rPr>
        <w:t xml:space="preserve">If China tightens the export quotas </w:t>
      </w:r>
      <w:r w:rsidRPr="00100A2B">
        <w:rPr>
          <w:rStyle w:val="StyleUnderline"/>
        </w:rPr>
        <w:t xml:space="preserve">further, major US defense contractors will be in trouble.89 Every sector of </w:t>
      </w:r>
      <w:r w:rsidRPr="004C1DE6">
        <w:rPr>
          <w:rStyle w:val="StyleUnderline"/>
          <w:highlight w:val="yellow"/>
        </w:rPr>
        <w:t>the</w:t>
      </w:r>
      <w:r w:rsidRPr="00100A2B">
        <w:rPr>
          <w:rStyle w:val="StyleUnderline"/>
        </w:rPr>
        <w:t xml:space="preserve"> </w:t>
      </w:r>
      <w:r w:rsidRPr="004C1DE6">
        <w:rPr>
          <w:rStyle w:val="StyleUnderline"/>
          <w:highlight w:val="yellow"/>
        </w:rPr>
        <w:t xml:space="preserve">defense industrial base </w:t>
      </w:r>
      <w:r w:rsidRPr="00100A2B">
        <w:rPr>
          <w:rStyle w:val="StyleUnderline"/>
        </w:rPr>
        <w:t xml:space="preserve">is dependent on rare earth metals. Without rare earths, these contractors can’t build anything, which </w:t>
      </w:r>
      <w:r w:rsidRPr="004C1DE6">
        <w:rPr>
          <w:rStyle w:val="StyleUnderline"/>
          <w:highlight w:val="yellow"/>
        </w:rPr>
        <w:t xml:space="preserve">collapses </w:t>
      </w:r>
      <w:r w:rsidRPr="00100A2B">
        <w:rPr>
          <w:rStyle w:val="StyleUnderline"/>
        </w:rPr>
        <w:t>the industry</w:t>
      </w:r>
      <w:r w:rsidRPr="001B6F4C">
        <w:rPr>
          <w:sz w:val="10"/>
        </w:rPr>
        <w:t xml:space="preserve">.90 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B6F4C">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4C1DE6">
        <w:rPr>
          <w:rStyle w:val="StyleUnderline"/>
          <w:highlight w:val="yellow"/>
        </w:rPr>
        <w:t>substitutions aren’t possible</w:t>
      </w:r>
      <w:r w:rsidRPr="001B6F4C">
        <w:rPr>
          <w:sz w:val="10"/>
        </w:rPr>
        <w:t>. 91</w:t>
      </w:r>
    </w:p>
    <w:p w14:paraId="28EB0440" w14:textId="77777777" w:rsidR="000C04BA" w:rsidRPr="00100A2B" w:rsidRDefault="000C04BA" w:rsidP="000C04BA"/>
    <w:p w14:paraId="5B0ED8F3" w14:textId="77777777" w:rsidR="000C04BA" w:rsidRDefault="000C04BA" w:rsidP="000C04BA">
      <w:pPr>
        <w:pStyle w:val="Heading4"/>
      </w:pPr>
      <w:r>
        <w:t>Primacy and allied commitments solve arms races and great power war – unipolarity is sustainable, and prevents power vacuums and global escalation</w:t>
      </w:r>
    </w:p>
    <w:p w14:paraId="63A5C9FA" w14:textId="77777777" w:rsidR="000C04BA" w:rsidRDefault="000C04BA" w:rsidP="000C04BA">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6A4264A5" w14:textId="77777777" w:rsidR="000C04BA" w:rsidRPr="00DD0697" w:rsidRDefault="000C04BA" w:rsidP="000C04BA">
      <w:pPr>
        <w:rPr>
          <w:b/>
          <w:iCs/>
          <w:u w:val="single"/>
          <w:bdr w:val="single" w:sz="8" w:space="0" w:color="auto"/>
        </w:rPr>
      </w:pPr>
      <w:r>
        <w:rPr>
          <w:rStyle w:val="StyleUnderline"/>
        </w:rPr>
        <w:lastRenderedPageBreak/>
        <w:t xml:space="preserve">Since World War II, the United States has had a military </w:t>
      </w:r>
      <w:r>
        <w:rPr>
          <w:rStyle w:val="Emphasis"/>
        </w:rPr>
        <w:t>second to none</w:t>
      </w:r>
      <w:r w:rsidRPr="00DD0697">
        <w:rPr>
          <w:sz w:val="10"/>
        </w:rPr>
        <w:t xml:space="preserve">. Since the Cold War, </w:t>
      </w:r>
      <w:r w:rsidRPr="004C1DE6">
        <w:rPr>
          <w:rStyle w:val="StyleUnderline"/>
          <w:highlight w:val="yellow"/>
        </w:rPr>
        <w:t xml:space="preserve">America has </w:t>
      </w:r>
      <w:r w:rsidRPr="004C1DE6">
        <w:rPr>
          <w:rStyle w:val="Emphasis"/>
          <w:highlight w:val="yellow"/>
        </w:rPr>
        <w:t>committed</w:t>
      </w:r>
      <w:r w:rsidRPr="004C1DE6">
        <w:rPr>
          <w:rStyle w:val="StyleUnderline"/>
          <w:highlight w:val="yellow"/>
        </w:rPr>
        <w:t xml:space="preserve"> to</w:t>
      </w:r>
      <w:r>
        <w:rPr>
          <w:rStyle w:val="StyleUnderline"/>
        </w:rPr>
        <w:t xml:space="preserve"> having</w:t>
      </w:r>
      <w:r w:rsidRPr="00DD0697">
        <w:rPr>
          <w:sz w:val="10"/>
        </w:rPr>
        <w:t xml:space="preserve"> </w:t>
      </w:r>
      <w:r w:rsidRPr="004C1DE6">
        <w:rPr>
          <w:rStyle w:val="Emphasis"/>
          <w:highlight w:val="yellow"/>
        </w:rPr>
        <w:t>overwhelming military primacy</w:t>
      </w:r>
      <w:r w:rsidRPr="00DD0697">
        <w:rPr>
          <w:sz w:val="10"/>
        </w:rPr>
        <w:t xml:space="preserve">. The idea, as George W. Bush declared in 2002, that America must possess “strengths beyond challenge” has featured in every major U.S. strategy document for a quarter century; it has also been reflected in concrete terms.6 </w:t>
      </w:r>
      <w:r w:rsidRPr="004C1DE6">
        <w:rPr>
          <w:rStyle w:val="StyleUnderline"/>
          <w:highlight w:val="yellow"/>
        </w:rPr>
        <w:t>From the early</w:t>
      </w:r>
      <w:r>
        <w:rPr>
          <w:rStyle w:val="StyleUnderline"/>
        </w:rPr>
        <w:t xml:space="preserve"> 19</w:t>
      </w:r>
      <w:r w:rsidRPr="004C1DE6">
        <w:rPr>
          <w:rStyle w:val="StyleUnderline"/>
          <w:highlight w:val="yellow"/>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rsidRPr="00DD0697">
        <w:rPr>
          <w:sz w:val="10"/>
        </w:rPr>
        <w:t xml:space="preserve">.7 Perhaps more important, U.S. </w:t>
      </w:r>
      <w:r w:rsidRPr="004C1DE6">
        <w:rPr>
          <w:rStyle w:val="StyleUnderline"/>
          <w:highlight w:val="yellow"/>
        </w:rPr>
        <w:t>primacy was</w:t>
      </w:r>
      <w:r>
        <w:rPr>
          <w:rStyle w:val="StyleUnderline"/>
        </w:rPr>
        <w:t xml:space="preserve"> also </w:t>
      </w:r>
      <w:r w:rsidRPr="004C1DE6">
        <w:rPr>
          <w:rStyle w:val="StyleUnderline"/>
          <w:highlight w:val="yellow"/>
        </w:rPr>
        <w:t xml:space="preserve">unrivaled in key overseas </w:t>
      </w:r>
      <w:r w:rsidRPr="004C1DE6">
        <w:rPr>
          <w:rStyle w:val="Emphasis"/>
          <w:highlight w:val="yellow"/>
        </w:rPr>
        <w:t>strategic regions</w:t>
      </w:r>
      <w:r w:rsidRPr="00DD0697">
        <w:rPr>
          <w:sz w:val="10"/>
        </w:rPr>
        <w:t>—</w:t>
      </w:r>
      <w:r w:rsidRPr="004C1DE6">
        <w:rPr>
          <w:rStyle w:val="Emphasis"/>
          <w:highlight w:val="yellow"/>
        </w:rPr>
        <w:t>Europe, East Asia, the Middle East</w:t>
      </w:r>
      <w:r w:rsidRPr="00DD0697">
        <w:rPr>
          <w:sz w:val="10"/>
        </w:rPr>
        <w:t xml:space="preserve">. </w:t>
      </w:r>
      <w:r>
        <w:rPr>
          <w:rStyle w:val="StyleUnderline"/>
        </w:rPr>
        <w:t xml:space="preserve">From </w:t>
      </w:r>
      <w:r>
        <w:rPr>
          <w:rStyle w:val="Emphasis"/>
        </w:rPr>
        <w:t>thrashing Saddam</w:t>
      </w:r>
      <w:r w:rsidRPr="00DD0697">
        <w:rPr>
          <w:sz w:val="10"/>
        </w:rP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 xml:space="preserve">on its own geopolitical doorstep. </w:t>
      </w:r>
      <w:r w:rsidRPr="00DD0697">
        <w:rPr>
          <w:sz w:val="10"/>
        </w:rPr>
        <w:t xml:space="preserve">This </w:t>
      </w:r>
      <w:r>
        <w:rPr>
          <w:rStyle w:val="Emphasis"/>
        </w:rPr>
        <w:t xml:space="preserve">military </w:t>
      </w:r>
      <w:r w:rsidRPr="004C1DE6">
        <w:rPr>
          <w:rStyle w:val="Emphasis"/>
          <w:highlight w:val="yellow"/>
        </w:rPr>
        <w:t>dominance</w:t>
      </w:r>
      <w:r w:rsidRPr="004C1DE6">
        <w:rPr>
          <w:sz w:val="10"/>
          <w:highlight w:val="yellow"/>
        </w:rPr>
        <w:t xml:space="preserve"> </w:t>
      </w:r>
      <w:r w:rsidRPr="004C1DE6">
        <w:rPr>
          <w:rStyle w:val="StyleUnderline"/>
          <w:highlight w:val="yellow"/>
        </w:rPr>
        <w:t>has constituted the</w:t>
      </w:r>
      <w:r w:rsidRPr="004C1DE6">
        <w:rPr>
          <w:sz w:val="10"/>
          <w:highlight w:val="yellow"/>
        </w:rPr>
        <w:t xml:space="preserve"> </w:t>
      </w:r>
      <w:r w:rsidRPr="004C1DE6">
        <w:rPr>
          <w:rStyle w:val="Emphasis"/>
          <w:highlight w:val="yellow"/>
        </w:rPr>
        <w:t xml:space="preserve">hard-power backbone </w:t>
      </w:r>
      <w:r w:rsidRPr="004C1DE6">
        <w:rPr>
          <w:rStyle w:val="StyleUnderline"/>
          <w:highlight w:val="yellow"/>
        </w:rPr>
        <w:t>of an ambitious global strategy</w:t>
      </w:r>
      <w:r>
        <w:rPr>
          <w:rStyle w:val="StyleUnderline"/>
        </w:rPr>
        <w:t xml:space="preserve">. </w:t>
      </w:r>
      <w:r w:rsidRPr="00DD0697">
        <w:rPr>
          <w:sz w:val="10"/>
        </w:rPr>
        <w:t>After the Cold War, U.S.</w:t>
      </w:r>
      <w:r>
        <w:rPr>
          <w:rStyle w:val="StyleUnderline"/>
        </w:rPr>
        <w:t xml:space="preserve"> policymakers committed to </w:t>
      </w:r>
      <w:r w:rsidRPr="004C1DE6">
        <w:rPr>
          <w:rStyle w:val="StyleUnderline"/>
          <w:highlight w:val="yellow"/>
        </w:rPr>
        <w:t>averting a return to</w:t>
      </w:r>
      <w:r>
        <w:rPr>
          <w:rStyle w:val="StyleUnderline"/>
        </w:rPr>
        <w:t xml:space="preserve"> the </w:t>
      </w:r>
      <w:r w:rsidRPr="004C1DE6">
        <w:rPr>
          <w:rStyle w:val="Emphasis"/>
          <w:highlight w:val="yellow"/>
        </w:rPr>
        <w:t>unstable multipolarity</w:t>
      </w:r>
      <w:r w:rsidRPr="004C1DE6">
        <w:rPr>
          <w:rStyle w:val="StyleUnderline"/>
          <w:highlight w:val="yellow"/>
        </w:rPr>
        <w:t xml:space="preserve"> of earlier eras</w:t>
      </w:r>
      <w:r>
        <w:rPr>
          <w:rStyle w:val="StyleUnderline"/>
        </w:rPr>
        <w:t>, and to perpetuating the more favorable unipolar order.</w:t>
      </w:r>
      <w:r w:rsidRPr="00DD0697">
        <w:rPr>
          <w:sz w:val="10"/>
        </w:rPr>
        <w:t xml:space="preserve"> </w:t>
      </w:r>
      <w:r>
        <w:rPr>
          <w:rStyle w:val="StyleUnderline"/>
        </w:rPr>
        <w:t xml:space="preserve">They committed to building on the successes of the postwar era by further </w:t>
      </w:r>
      <w:r w:rsidRPr="004C1DE6">
        <w:rPr>
          <w:rStyle w:val="StyleUnderline"/>
          <w:highlight w:val="yellow"/>
        </w:rPr>
        <w:t xml:space="preserve">advancing </w:t>
      </w:r>
      <w:r w:rsidRPr="004C1DE6">
        <w:rPr>
          <w:rStyle w:val="Emphasis"/>
          <w:highlight w:val="yellow"/>
        </w:rPr>
        <w:t>liberal political values</w:t>
      </w:r>
      <w:r w:rsidRPr="004C1DE6">
        <w:rPr>
          <w:rStyle w:val="StyleUnderline"/>
          <w:highlight w:val="yellow"/>
        </w:rPr>
        <w:t xml:space="preserve"> and an open</w:t>
      </w:r>
      <w:r>
        <w:rPr>
          <w:rStyle w:val="StyleUnderline"/>
        </w:rPr>
        <w:t xml:space="preserve"> international </w:t>
      </w:r>
      <w:r w:rsidRPr="004C1DE6">
        <w:rPr>
          <w:rStyle w:val="Emphasis"/>
          <w:highlight w:val="yellow"/>
        </w:rPr>
        <w:t>economy</w:t>
      </w:r>
      <w:r w:rsidRPr="004C1DE6">
        <w:rPr>
          <w:rStyle w:val="StyleUnderline"/>
          <w:highlight w:val="yellow"/>
        </w:rPr>
        <w:t>,</w:t>
      </w:r>
      <w:r>
        <w:rPr>
          <w:rStyle w:val="StyleUnderline"/>
        </w:rPr>
        <w:t xml:space="preserve"> and to </w:t>
      </w:r>
      <w:r w:rsidRPr="004C1DE6">
        <w:rPr>
          <w:rStyle w:val="Emphasis"/>
          <w:highlight w:val="yellow"/>
        </w:rPr>
        <w:t>suppressing</w:t>
      </w:r>
      <w:r>
        <w:rPr>
          <w:rStyle w:val="StyleUnderline"/>
        </w:rPr>
        <w:t xml:space="preserve"> international scourges such as </w:t>
      </w:r>
      <w:r w:rsidRPr="004C1DE6">
        <w:rPr>
          <w:rStyle w:val="Emphasis"/>
          <w:highlight w:val="yellow"/>
        </w:rPr>
        <w:t>rogue states</w:t>
      </w:r>
      <w:r w:rsidRPr="004C1DE6">
        <w:rPr>
          <w:rStyle w:val="StyleUnderline"/>
          <w:highlight w:val="yellow"/>
        </w:rPr>
        <w:t xml:space="preserve">, </w:t>
      </w:r>
      <w:r w:rsidRPr="004C1DE6">
        <w:rPr>
          <w:rStyle w:val="Emphasis"/>
          <w:highlight w:val="yellow"/>
        </w:rPr>
        <w:t>nuclear proliferation</w:t>
      </w:r>
      <w:r w:rsidRPr="004C1DE6">
        <w:rPr>
          <w:rStyle w:val="StyleUnderline"/>
          <w:highlight w:val="yellow"/>
        </w:rPr>
        <w:t>, and</w:t>
      </w:r>
      <w:r>
        <w:rPr>
          <w:rStyle w:val="StyleUnderline"/>
        </w:rPr>
        <w:t xml:space="preserve"> catastrophic </w:t>
      </w:r>
      <w:r w:rsidRPr="004C1DE6">
        <w:rPr>
          <w:rStyle w:val="Emphasis"/>
          <w:highlight w:val="yellow"/>
        </w:rPr>
        <w:t>terrorism</w:t>
      </w:r>
      <w:r>
        <w:rPr>
          <w:rStyle w:val="StyleUnderline"/>
        </w:rPr>
        <w:t xml:space="preserve">. </w:t>
      </w:r>
      <w:r w:rsidRPr="00DD0697">
        <w:rPr>
          <w:sz w:val="10"/>
        </w:rPr>
        <w:t xml:space="preserve">And because they recognized that military force remained the ultima ratio </w:t>
      </w:r>
      <w:proofErr w:type="spellStart"/>
      <w:r w:rsidRPr="00DD0697">
        <w:rPr>
          <w:sz w:val="10"/>
        </w:rPr>
        <w:t>regum</w:t>
      </w:r>
      <w:proofErr w:type="spellEnd"/>
      <w:r w:rsidRPr="00DD0697">
        <w:rPr>
          <w:sz w:val="10"/>
        </w:rPr>
        <w:t xml:space="preserve">, </w:t>
      </w:r>
      <w:r>
        <w:rPr>
          <w:rStyle w:val="StyleUnderline"/>
        </w:rPr>
        <w:t>they understood the</w:t>
      </w:r>
      <w:r w:rsidRPr="00DD0697">
        <w:rPr>
          <w:sz w:val="10"/>
        </w:rPr>
        <w:t xml:space="preserve"> </w:t>
      </w:r>
      <w:r>
        <w:rPr>
          <w:rStyle w:val="Emphasis"/>
        </w:rPr>
        <w:t>centrality</w:t>
      </w:r>
      <w:r w:rsidRPr="00DD0697">
        <w:rPr>
          <w:sz w:val="10"/>
        </w:rPr>
        <w:t xml:space="preserve"> </w:t>
      </w:r>
      <w:r>
        <w:rPr>
          <w:rStyle w:val="StyleUnderline"/>
        </w:rPr>
        <w:t>of military preponderance</w:t>
      </w:r>
      <w:r w:rsidRPr="00DD0697">
        <w:rPr>
          <w:sz w:val="10"/>
        </w:rPr>
        <w:t xml:space="preserve">. </w:t>
      </w:r>
      <w:r>
        <w:rPr>
          <w:rStyle w:val="StyleUnderline"/>
        </w:rPr>
        <w:t xml:space="preserve">Washington would </w:t>
      </w:r>
      <w:r>
        <w:rPr>
          <w:rStyle w:val="Emphasis"/>
        </w:rPr>
        <w:t>need</w:t>
      </w:r>
      <w:r>
        <w:rPr>
          <w:rStyle w:val="StyleUnderline"/>
        </w:rPr>
        <w:t xml:space="preserve"> the </w:t>
      </w:r>
      <w:r>
        <w:rPr>
          <w:rStyle w:val="Emphasis"/>
        </w:rPr>
        <w:t>military power</w:t>
      </w:r>
      <w:r w:rsidRPr="00DD0697">
        <w:rPr>
          <w:sz w:val="10"/>
        </w:rP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rsidRPr="00DD0697">
        <w:rPr>
          <w:sz w:val="10"/>
        </w:rPr>
        <w:t xml:space="preserve"> </w:t>
      </w:r>
      <w:r>
        <w:rPr>
          <w:rStyle w:val="StyleUnderline"/>
        </w:rPr>
        <w:t>versus any potential</w:t>
      </w:r>
      <w:r w:rsidRPr="00DD0697">
        <w:rPr>
          <w:sz w:val="10"/>
        </w:rPr>
        <w:t xml:space="preserve"> </w:t>
      </w:r>
      <w:r>
        <w:rPr>
          <w:rStyle w:val="Emphasis"/>
        </w:rPr>
        <w:t xml:space="preserve">great-power rival. </w:t>
      </w:r>
      <w:r w:rsidRPr="00DD0697">
        <w:rPr>
          <w:sz w:val="10"/>
        </w:rPr>
        <w:t xml:space="preserve">It must be able to answer the sharpest challenges to the international system, such as Saddam’s invasion of Kuwait in 1990 or jihadist extremism after 9/11. Finally, </w:t>
      </w:r>
      <w:r>
        <w:rPr>
          <w:rStyle w:val="StyleUnderline"/>
        </w:rPr>
        <w:t xml:space="preserve">because </w:t>
      </w:r>
      <w:r w:rsidRPr="004C1DE6">
        <w:rPr>
          <w:rStyle w:val="StyleUnderline"/>
          <w:highlight w:val="yellow"/>
        </w:rPr>
        <w:t xml:space="preserve">prevailing global </w:t>
      </w:r>
      <w:r w:rsidRPr="004C1DE6">
        <w:rPr>
          <w:rStyle w:val="Emphasis"/>
          <w:highlight w:val="yellow"/>
        </w:rPr>
        <w:t>norms</w:t>
      </w:r>
      <w:r>
        <w:rPr>
          <w:rStyle w:val="StyleUnderline"/>
        </w:rPr>
        <w:t xml:space="preserve"> generally </w:t>
      </w:r>
      <w:r w:rsidRPr="004C1DE6">
        <w:rPr>
          <w:rStyle w:val="StyleUnderline"/>
          <w:highlight w:val="yellow"/>
        </w:rPr>
        <w:t xml:space="preserve">reflect </w:t>
      </w:r>
      <w:r w:rsidRPr="004C1DE6">
        <w:rPr>
          <w:rStyle w:val="Emphasis"/>
          <w:highlight w:val="yellow"/>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4C1DE6">
        <w:rPr>
          <w:rStyle w:val="StyleUnderline"/>
          <w:highlight w:val="yellow"/>
        </w:rPr>
        <w:t>the international order</w:t>
      </w:r>
      <w:r>
        <w:rPr>
          <w:rStyle w:val="StyleUnderline"/>
        </w:rPr>
        <w:t xml:space="preserve"> </w:t>
      </w:r>
      <w:r w:rsidRPr="004C1DE6">
        <w:rPr>
          <w:rStyle w:val="StyleUnderline"/>
          <w:highlight w:val="yellow"/>
        </w:rPr>
        <w:t>required “</w:t>
      </w:r>
      <w:r w:rsidRPr="004C1DE6">
        <w:rPr>
          <w:rStyle w:val="Emphasis"/>
          <w:highlight w:val="yellow"/>
        </w:rPr>
        <w:t>strengths beyond challenge</w:t>
      </w:r>
      <w:r>
        <w:rPr>
          <w:rStyle w:val="StyleUnderline"/>
        </w:rPr>
        <w:t xml:space="preserve">,” but it was not at all inaccurate. </w:t>
      </w:r>
      <w:r w:rsidRPr="00DD0697">
        <w:rPr>
          <w:sz w:val="10"/>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4C1DE6">
        <w:rPr>
          <w:rStyle w:val="StyleUnderline"/>
          <w:highlight w:val="yellow"/>
        </w:rPr>
        <w:t>if Washington cut back too far</w:t>
      </w:r>
      <w:r>
        <w:rPr>
          <w:rStyle w:val="StyleUnderline"/>
        </w:rPr>
        <w:t>, its primacy would erode to a point where it ceased to deliver its geopolitical benefits</w:t>
      </w:r>
      <w:r w:rsidRPr="00DD0697">
        <w:rPr>
          <w:sz w:val="10"/>
        </w:rPr>
        <w:t xml:space="preserve">. </w:t>
      </w:r>
      <w:r w:rsidRPr="004C1DE6">
        <w:rPr>
          <w:rStyle w:val="Emphasis"/>
          <w:highlight w:val="yellow"/>
        </w:rPr>
        <w:t>Alliances</w:t>
      </w:r>
      <w:r w:rsidRPr="00DD0697">
        <w:rPr>
          <w:sz w:val="10"/>
        </w:rPr>
        <w:t xml:space="preserve"> </w:t>
      </w:r>
      <w:r>
        <w:rPr>
          <w:rStyle w:val="StyleUnderline"/>
        </w:rPr>
        <w:t>would</w:t>
      </w:r>
      <w:r w:rsidRPr="00DD0697">
        <w:rPr>
          <w:sz w:val="10"/>
        </w:rPr>
        <w:t xml:space="preserve"> </w:t>
      </w:r>
      <w:r w:rsidRPr="004C1DE6">
        <w:rPr>
          <w:rStyle w:val="Emphasis"/>
          <w:highlight w:val="yellow"/>
        </w:rPr>
        <w:t>lose credibility</w:t>
      </w:r>
      <w:r w:rsidRPr="00DD0697">
        <w:rPr>
          <w:sz w:val="10"/>
        </w:rPr>
        <w:t xml:space="preserve">; </w:t>
      </w:r>
      <w:r>
        <w:rPr>
          <w:rStyle w:val="StyleUnderline"/>
        </w:rPr>
        <w:t>the</w:t>
      </w:r>
      <w:r w:rsidRPr="00DD0697">
        <w:rPr>
          <w:sz w:val="10"/>
        </w:rPr>
        <w:t xml:space="preserve"> </w:t>
      </w:r>
      <w:r w:rsidRPr="004C1DE6">
        <w:rPr>
          <w:rStyle w:val="StyleUnderline"/>
          <w:highlight w:val="yellow"/>
        </w:rPr>
        <w:t>stability</w:t>
      </w:r>
      <w:r>
        <w:rPr>
          <w:rStyle w:val="StyleUnderline"/>
        </w:rPr>
        <w:t xml:space="preserve"> of key </w:t>
      </w:r>
      <w:r>
        <w:rPr>
          <w:rStyle w:val="Emphasis"/>
        </w:rPr>
        <w:t>regions</w:t>
      </w:r>
      <w:r>
        <w:rPr>
          <w:rStyle w:val="StyleUnderline"/>
        </w:rPr>
        <w:t xml:space="preserve"> </w:t>
      </w:r>
      <w:r w:rsidRPr="004C1DE6">
        <w:rPr>
          <w:rStyle w:val="StyleUnderline"/>
          <w:highlight w:val="yellow"/>
        </w:rPr>
        <w:t>would</w:t>
      </w:r>
      <w:r>
        <w:rPr>
          <w:rStyle w:val="StyleUnderline"/>
        </w:rPr>
        <w:t xml:space="preserve"> be </w:t>
      </w:r>
      <w:r w:rsidRPr="004C1DE6">
        <w:rPr>
          <w:rStyle w:val="Emphasis"/>
          <w:highlight w:val="yellow"/>
        </w:rPr>
        <w:t>erode</w:t>
      </w:r>
      <w:r>
        <w:rPr>
          <w:rStyle w:val="Emphasis"/>
        </w:rPr>
        <w:t>d</w:t>
      </w:r>
      <w:r w:rsidRPr="00DD0697">
        <w:rPr>
          <w:sz w:val="10"/>
        </w:rPr>
        <w:t xml:space="preserve">; </w:t>
      </w:r>
      <w:r>
        <w:rPr>
          <w:rStyle w:val="Emphasis"/>
        </w:rPr>
        <w:t>rivals would be emboldened</w:t>
      </w:r>
      <w:r w:rsidRPr="00DD0697">
        <w:rPr>
          <w:sz w:val="10"/>
        </w:rPr>
        <w:t xml:space="preserve">; </w:t>
      </w:r>
      <w:r>
        <w:rPr>
          <w:rStyle w:val="Emphasis"/>
        </w:rPr>
        <w:t xml:space="preserve">international </w:t>
      </w:r>
      <w:r w:rsidRPr="004C1DE6">
        <w:rPr>
          <w:rStyle w:val="Emphasis"/>
          <w:highlight w:val="yellow"/>
        </w:rPr>
        <w:t>crises would go unaddressed</w:t>
      </w:r>
      <w:r w:rsidRPr="00DD0697">
        <w:rPr>
          <w:sz w:val="10"/>
        </w:rPr>
        <w:t xml:space="preserve">. American </w:t>
      </w:r>
      <w:r w:rsidRPr="004C1DE6">
        <w:rPr>
          <w:rStyle w:val="StyleUnderline"/>
          <w:highlight w:val="yellow"/>
        </w:rPr>
        <w:t>primacy was</w:t>
      </w:r>
      <w:r>
        <w:rPr>
          <w:rStyle w:val="StyleUnderline"/>
        </w:rPr>
        <w:t xml:space="preserve"> thus like </w:t>
      </w:r>
      <w:r w:rsidRPr="004C1DE6">
        <w:rPr>
          <w:rStyle w:val="StyleUnderline"/>
          <w:highlight w:val="yellow"/>
        </w:rPr>
        <w:t xml:space="preserve">a </w:t>
      </w:r>
      <w:r w:rsidRPr="004C1DE6">
        <w:rPr>
          <w:rStyle w:val="Emphasis"/>
          <w:highlight w:val="yellow"/>
        </w:rPr>
        <w:t>reasonably priced insurance policy</w:t>
      </w:r>
      <w:r w:rsidRPr="00DD0697">
        <w:rPr>
          <w:sz w:val="10"/>
        </w:rP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rsidRPr="00DD0697">
        <w:rPr>
          <w:sz w:val="10"/>
        </w:rPr>
        <w:t>9 Washington paid its insurance premiums for two decades after the Cold War. But more</w:t>
      </w:r>
      <w:r>
        <w:rPr>
          <w:rStyle w:val="StyleUnderline"/>
        </w:rPr>
        <w:t xml:space="preserve"> recently American primacy and strategic solvency have been imperiled. </w:t>
      </w:r>
      <w:r w:rsidRPr="00DD0697">
        <w:rPr>
          <w:sz w:val="10"/>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rsidRPr="00DD0697">
        <w:rPr>
          <w:sz w:val="10"/>
        </w:rP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rsidRPr="00DD0697">
        <w:rPr>
          <w:sz w:val="10"/>
        </w:rPr>
        <w:t xml:space="preserve">, due to four factors. First, </w:t>
      </w:r>
      <w:r w:rsidRPr="004C1DE6">
        <w:rPr>
          <w:rStyle w:val="Emphasis"/>
          <w:highlight w:val="yellow"/>
        </w:rPr>
        <w:t>great-power</w:t>
      </w:r>
      <w:r>
        <w:rPr>
          <w:rStyle w:val="Emphasis"/>
        </w:rPr>
        <w:t xml:space="preserve"> military </w:t>
      </w:r>
      <w:r w:rsidRPr="004C1DE6">
        <w:rPr>
          <w:rStyle w:val="Emphasis"/>
          <w:highlight w:val="yellow"/>
        </w:rPr>
        <w:t>competition is back</w:t>
      </w:r>
      <w:r w:rsidRPr="00DD0697">
        <w:rPr>
          <w:sz w:val="10"/>
        </w:rPr>
        <w:t xml:space="preserve">. </w:t>
      </w:r>
      <w:r>
        <w:rPr>
          <w:rStyle w:val="StyleUnderline"/>
        </w:rPr>
        <w:t>The world’s two leading authoritarian powers</w:t>
      </w:r>
      <w:r w:rsidRPr="00DD0697">
        <w:rPr>
          <w:sz w:val="10"/>
        </w:rPr>
        <w:t>—</w:t>
      </w:r>
      <w:r w:rsidRPr="004C1DE6">
        <w:rPr>
          <w:rStyle w:val="Emphasis"/>
          <w:highlight w:val="yellow"/>
        </w:rPr>
        <w:t>China</w:t>
      </w:r>
      <w:r w:rsidRPr="004C1DE6">
        <w:rPr>
          <w:sz w:val="10"/>
          <w:highlight w:val="yellow"/>
        </w:rPr>
        <w:t xml:space="preserve"> </w:t>
      </w:r>
      <w:r w:rsidRPr="004C1DE6">
        <w:rPr>
          <w:rStyle w:val="StyleUnderline"/>
          <w:highlight w:val="yellow"/>
        </w:rPr>
        <w:t>and</w:t>
      </w:r>
      <w:r w:rsidRPr="004C1DE6">
        <w:rPr>
          <w:sz w:val="10"/>
          <w:highlight w:val="yellow"/>
        </w:rPr>
        <w:t xml:space="preserve"> </w:t>
      </w:r>
      <w:r w:rsidRPr="004C1DE6">
        <w:rPr>
          <w:rStyle w:val="Emphasis"/>
          <w:highlight w:val="yellow"/>
        </w:rPr>
        <w:t>Russia</w:t>
      </w:r>
      <w:r w:rsidRPr="00DD0697">
        <w:rPr>
          <w:sz w:val="10"/>
        </w:rPr>
        <w:t>—</w:t>
      </w:r>
      <w:r w:rsidRPr="004C1DE6">
        <w:rPr>
          <w:rStyle w:val="StyleUnderline"/>
          <w:highlight w:val="yellow"/>
        </w:rPr>
        <w:t xml:space="preserve">are seeking </w:t>
      </w:r>
      <w:r w:rsidRPr="004C1DE6">
        <w:rPr>
          <w:rStyle w:val="Emphasis"/>
          <w:highlight w:val="yellow"/>
        </w:rPr>
        <w:t>regional hegemony</w:t>
      </w:r>
      <w:r w:rsidRPr="00DD0697">
        <w:rPr>
          <w:sz w:val="10"/>
        </w:rPr>
        <w:t xml:space="preserve">, </w:t>
      </w:r>
      <w:r w:rsidRPr="004C1DE6">
        <w:rPr>
          <w:rStyle w:val="StyleUnderline"/>
          <w:highlight w:val="yellow"/>
        </w:rPr>
        <w:t>contesting</w:t>
      </w:r>
      <w:r>
        <w:rPr>
          <w:rStyle w:val="StyleUnderline"/>
        </w:rPr>
        <w:t xml:space="preserve"> global norms such as nonaggression and </w:t>
      </w:r>
      <w:r w:rsidRPr="004C1DE6">
        <w:rPr>
          <w:rStyle w:val="StyleUnderline"/>
          <w:highlight w:val="yellow"/>
        </w:rPr>
        <w:t>freedom of navigation</w:t>
      </w:r>
      <w:r>
        <w:rPr>
          <w:rStyle w:val="StyleUnderline"/>
        </w:rPr>
        <w:t xml:space="preserve">, and developing the </w:t>
      </w:r>
      <w:r>
        <w:rPr>
          <w:rStyle w:val="Emphasis"/>
        </w:rPr>
        <w:t>military punch</w:t>
      </w:r>
      <w:r>
        <w:rPr>
          <w:rStyle w:val="StyleUnderline"/>
        </w:rPr>
        <w:t xml:space="preserve"> to underwrite </w:t>
      </w:r>
      <w:r>
        <w:rPr>
          <w:rStyle w:val="StyleUnderline"/>
        </w:rPr>
        <w:lastRenderedPageBreak/>
        <w:t>these ambitions</w:t>
      </w:r>
      <w:r w:rsidRPr="00DD0697">
        <w:rPr>
          <w:sz w:val="10"/>
        </w:rPr>
        <w:t>. Notwithstanding severe economic and demographic problems</w:t>
      </w:r>
      <w:r>
        <w:rPr>
          <w:rStyle w:val="StyleUnderline"/>
        </w:rPr>
        <w:t xml:space="preserve">, Russia has conducted </w:t>
      </w:r>
      <w:r w:rsidRPr="004C1DE6">
        <w:rPr>
          <w:rStyle w:val="StyleUnderline"/>
          <w:highlight w:val="yellow"/>
        </w:rPr>
        <w:t xml:space="preserve">a major military </w:t>
      </w:r>
      <w:r w:rsidRPr="004C1DE6">
        <w:rPr>
          <w:rStyle w:val="Emphasis"/>
          <w:highlight w:val="yellow"/>
        </w:rPr>
        <w:t>modernization</w:t>
      </w:r>
      <w:r w:rsidRPr="004C1DE6">
        <w:rPr>
          <w:rStyle w:val="StyleUnderline"/>
          <w:highlight w:val="yellow"/>
        </w:rPr>
        <w:t xml:space="preserve"> emphasizing </w:t>
      </w:r>
      <w:r w:rsidRPr="004C1DE6">
        <w:rPr>
          <w:rStyle w:val="Emphasis"/>
          <w:highlight w:val="yellow"/>
        </w:rPr>
        <w:t>nuclear weapons</w:t>
      </w:r>
      <w:r>
        <w:rPr>
          <w:rStyle w:val="StyleUnderline"/>
        </w:rPr>
        <w:t>, high-end conventional capabilities, and rapid-deployment and special operations forces— and utilized many of these capabilities in conflicts in Ukraine and Syria</w:t>
      </w:r>
      <w:r w:rsidRPr="00DD0697">
        <w:rPr>
          <w:sz w:val="10"/>
        </w:rPr>
        <w:t xml:space="preserve">.10 </w:t>
      </w:r>
      <w:r>
        <w:rPr>
          <w:rStyle w:val="StyleUnderline"/>
        </w:rPr>
        <w:t>China</w:t>
      </w:r>
      <w:r w:rsidRPr="00DD0697">
        <w:rPr>
          <w:sz w:val="10"/>
        </w:rPr>
        <w:t xml:space="preserve">, meanwhile, </w:t>
      </w:r>
      <w:r>
        <w:rPr>
          <w:rStyle w:val="StyleUnderline"/>
        </w:rPr>
        <w:t xml:space="preserve">has carried out a </w:t>
      </w:r>
      <w:r>
        <w:rPr>
          <w:rStyle w:val="Emphasis"/>
        </w:rPr>
        <w:t>buildup of historic proportions,</w:t>
      </w:r>
      <w:r w:rsidRPr="00DD0697">
        <w:rPr>
          <w:sz w:val="10"/>
        </w:rP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rsidRPr="00DD0697">
        <w:rPr>
          <w:sz w:val="10"/>
        </w:rPr>
        <w:t xml:space="preserve"> </w:t>
      </w:r>
      <w:r>
        <w:rPr>
          <w:rStyle w:val="StyleUnderline"/>
        </w:rPr>
        <w:t>necessary to threaten China’s neighbors and complicate U.S. intervention on their behalf</w:t>
      </w:r>
      <w:r w:rsidRPr="00DD0697">
        <w:rPr>
          <w:sz w:val="10"/>
        </w:rP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101BEC34" w14:textId="77777777" w:rsidR="000C04BA" w:rsidRPr="00100A2B" w:rsidRDefault="000C04BA" w:rsidP="000C04BA">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1A414DB3" w14:textId="77777777" w:rsidR="000C04BA" w:rsidRPr="00100A2B" w:rsidRDefault="000C04BA" w:rsidP="000C04BA">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21" w:history="1">
        <w:r w:rsidRPr="00100A2B">
          <w:rPr>
            <w:rStyle w:val="Hyperlink"/>
          </w:rPr>
          <w:t>https://documents.worldbank.org/en/publication/documents-reports/documentdetail/207371500386458722/the-growing-role-of-minerals-and-metals-for-a-low-carbon-future</w:t>
        </w:r>
      </w:hyperlink>
      <w:r w:rsidRPr="00100A2B">
        <w:t>] TDI</w:t>
      </w:r>
    </w:p>
    <w:p w14:paraId="564E9874" w14:textId="77777777" w:rsidR="000C04BA" w:rsidRPr="00100A2B" w:rsidRDefault="000C04BA" w:rsidP="000C04BA">
      <w:pPr>
        <w:pStyle w:val="ListParagraph"/>
        <w:numPr>
          <w:ilvl w:val="0"/>
          <w:numId w:val="12"/>
        </w:numPr>
      </w:pPr>
      <w:r w:rsidRPr="00100A2B">
        <w:t>Full report - https://documents1.worldbank.org/curated/en/207371500386458722/pdf/117581-WP-P159838-PUBLIC-ClimateSmartMiningJuly.pdf</w:t>
      </w:r>
    </w:p>
    <w:p w14:paraId="203B7E79" w14:textId="70CB9744" w:rsidR="000C04BA" w:rsidRDefault="000C04BA" w:rsidP="000C04BA">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6684697A" w14:textId="77777777" w:rsidR="004C1DE6" w:rsidRPr="00100A2B" w:rsidRDefault="004C1DE6" w:rsidP="004C1DE6">
      <w:pPr>
        <w:pStyle w:val="Heading4"/>
      </w:pPr>
      <w:r w:rsidRPr="00100A2B">
        <w:t>Warming causes extinction</w:t>
      </w:r>
      <w:r>
        <w:t xml:space="preserve">. </w:t>
      </w:r>
    </w:p>
    <w:p w14:paraId="00CF680F" w14:textId="77777777" w:rsidR="004C1DE6" w:rsidRPr="00100A2B" w:rsidRDefault="004C1DE6" w:rsidP="004C1DE6">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2FD7A8CB" w14:textId="4919599F" w:rsidR="004C1DE6" w:rsidRDefault="004C1DE6" w:rsidP="004C1DE6">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 xml:space="preserve">large-scale Amazon dieback drastically affecting ecosystems, </w:t>
      </w:r>
      <w:r w:rsidRPr="00A2554D">
        <w:rPr>
          <w:rStyle w:val="StyleUnderline"/>
        </w:rPr>
        <w:lastRenderedPageBreak/>
        <w:t>rivers, agriculture, energy production, and livelihoods</w:t>
      </w:r>
      <w:r w:rsidRPr="00535A81">
        <w:rPr>
          <w:sz w:val="12"/>
        </w:rPr>
        <w:t>. This would further add to 21</w:t>
      </w:r>
      <w:r w:rsidRPr="00535A81">
        <w:rPr>
          <w:sz w:val="12"/>
          <w:vertAlign w:val="superscript"/>
        </w:rPr>
        <w:t>st</w:t>
      </w:r>
      <w:r w:rsidRPr="00535A81">
        <w:rPr>
          <w:sz w:val="12"/>
        </w:rPr>
        <w:t xml:space="preserve">-century global warming and impact entire continents.” In other words, once we allow temperatures to climb past a certain point, where the mercury stops is not in our </w:t>
      </w:r>
      <w:proofErr w:type="gramStart"/>
      <w:r w:rsidRPr="00535A81">
        <w:rPr>
          <w:sz w:val="12"/>
        </w:rPr>
        <w:t>control.¶</w:t>
      </w:r>
      <w:proofErr w:type="gramEnd"/>
      <w:r w:rsidRPr="00535A81">
        <w:rPr>
          <w:sz w:val="12"/>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C1DE6">
        <w:rPr>
          <w:rStyle w:val="StyleUnderline"/>
          <w:highlight w:val="yellow"/>
        </w:rPr>
        <w:t>we’re on track to a 4-C</w:t>
      </w:r>
      <w:r w:rsidRPr="00100A2B">
        <w:rPr>
          <w:rStyle w:val="StyleUnderline"/>
        </w:rPr>
        <w:t xml:space="preserve"> warmer </w:t>
      </w:r>
      <w:r w:rsidRPr="004C1DE6">
        <w:rPr>
          <w:rStyle w:val="StyleUnderline"/>
          <w:highlight w:val="yellow"/>
        </w:rPr>
        <w:t>world</w:t>
      </w:r>
      <w:r w:rsidRPr="00535A81">
        <w:rPr>
          <w:sz w:val="12"/>
        </w:rPr>
        <w:t xml:space="preserve"> [by century’s end] </w:t>
      </w:r>
      <w:r w:rsidRPr="004C1DE6">
        <w:rPr>
          <w:rStyle w:val="StyleUnderline"/>
          <w:highlight w:val="yellow"/>
        </w:rPr>
        <w:t xml:space="preserve">marked by </w:t>
      </w:r>
      <w:r w:rsidRPr="006A6648">
        <w:rPr>
          <w:rStyle w:val="Emphasis"/>
        </w:rPr>
        <w:t xml:space="preserve">extreme </w:t>
      </w:r>
      <w:r w:rsidRPr="004C1DE6">
        <w:rPr>
          <w:rStyle w:val="Emphasis"/>
          <w:highlight w:val="yellow"/>
        </w:rPr>
        <w:t>heat waves</w:t>
      </w:r>
      <w:r w:rsidRPr="004C1DE6">
        <w:rPr>
          <w:rStyle w:val="StyleUnderline"/>
          <w:highlight w:val="yellow"/>
        </w:rPr>
        <w:t xml:space="preserve">, </w:t>
      </w:r>
      <w:r w:rsidRPr="004C1DE6">
        <w:rPr>
          <w:rStyle w:val="Emphasis"/>
          <w:highlight w:val="yellow"/>
        </w:rPr>
        <w:t xml:space="preserve">declining </w:t>
      </w:r>
      <w:r w:rsidRPr="006A6648">
        <w:rPr>
          <w:rStyle w:val="Emphasis"/>
        </w:rPr>
        <w:t xml:space="preserve">global </w:t>
      </w:r>
      <w:r w:rsidRPr="004C1DE6">
        <w:rPr>
          <w:rStyle w:val="Emphasis"/>
          <w:highlight w:val="yellow"/>
        </w:rPr>
        <w:t>food stocks</w:t>
      </w:r>
      <w:r w:rsidRPr="004C1DE6">
        <w:rPr>
          <w:rStyle w:val="StyleUnderline"/>
          <w:highlight w:val="yellow"/>
        </w:rPr>
        <w:t xml:space="preserve">, </w:t>
      </w:r>
      <w:r w:rsidRPr="006A6648">
        <w:rPr>
          <w:rStyle w:val="Emphasis"/>
        </w:rPr>
        <w:t>loss of ecosystems</w:t>
      </w:r>
      <w:r w:rsidRPr="00100A2B">
        <w:rPr>
          <w:rStyle w:val="StyleUnderline"/>
        </w:rPr>
        <w:t xml:space="preserve"> and biodiversity, </w:t>
      </w:r>
      <w:r w:rsidRPr="004C1DE6">
        <w:rPr>
          <w:rStyle w:val="StyleUnderline"/>
          <w:highlight w:val="yellow"/>
        </w:rPr>
        <w:t>and</w:t>
      </w:r>
      <w:r w:rsidRPr="00100A2B">
        <w:rPr>
          <w:rStyle w:val="StyleUnderline"/>
        </w:rPr>
        <w:t xml:space="preserve"> </w:t>
      </w:r>
      <w:r w:rsidRPr="00100A2B">
        <w:rPr>
          <w:rStyle w:val="Emphasis"/>
        </w:rPr>
        <w:t xml:space="preserve">life-threatening </w:t>
      </w:r>
      <w:r w:rsidRPr="004C1DE6">
        <w:rPr>
          <w:rStyle w:val="Emphasis"/>
          <w:highlight w:val="yellow"/>
        </w:rPr>
        <w:t>sea level rise</w:t>
      </w:r>
      <w:r w:rsidRPr="00535A81">
        <w:rPr>
          <w:sz w:val="12"/>
        </w:rPr>
        <w:t>.” And the report cautioned that, “</w:t>
      </w:r>
      <w:r w:rsidRPr="004C1DE6">
        <w:rPr>
          <w:rStyle w:val="StyleUnderline"/>
          <w:highlight w:val="yellow"/>
        </w:rPr>
        <w:t>there is</w:t>
      </w:r>
      <w:r w:rsidRPr="00100A2B">
        <w:rPr>
          <w:rStyle w:val="StyleUnderline"/>
        </w:rPr>
        <w:t xml:space="preserve"> also </w:t>
      </w:r>
      <w:r w:rsidRPr="004C1DE6">
        <w:rPr>
          <w:rStyle w:val="Emphasis"/>
          <w:highlight w:val="yellow"/>
        </w:rPr>
        <w:t>no certainty that adaptation to a 4-C world is possible</w:t>
      </w:r>
      <w:r w:rsidRPr="00535A81">
        <w:rPr>
          <w:sz w:val="12"/>
        </w:rPr>
        <w:t xml:space="preserve">.” Kevin Anderson, former director (now deputy director) of the Tyndall Centre for Climate Change, which has quickly established itself as one of the </w:t>
      </w:r>
      <w:proofErr w:type="gramStart"/>
      <w:r w:rsidRPr="00535A81">
        <w:rPr>
          <w:sz w:val="12"/>
        </w:rPr>
        <w:t>U.K’s</w:t>
      </w:r>
      <w:proofErr w:type="gramEnd"/>
      <w:r w:rsidRPr="00535A81">
        <w:rPr>
          <w:sz w:val="12"/>
        </w:rPr>
        <w:t xml:space="preserve">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4C1DE6">
        <w:rPr>
          <w:rStyle w:val="StyleUnderline"/>
          <w:highlight w:val="yellow"/>
        </w:rPr>
        <w:t>“incompatible with an</w:t>
      </w:r>
      <w:r w:rsidRPr="00100A2B">
        <w:rPr>
          <w:rStyle w:val="StyleUnderline"/>
        </w:rPr>
        <w:t xml:space="preserve"> organized, </w:t>
      </w:r>
      <w:r w:rsidRPr="004C1DE6">
        <w:rPr>
          <w:rStyle w:val="StyleUnderline"/>
          <w:highlight w:val="yellow"/>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w:t>
      </w:r>
      <w:proofErr w:type="gramStart"/>
      <w:r w:rsidRPr="00535A81">
        <w:rPr>
          <w:sz w:val="12"/>
        </w:rPr>
        <w:t>Tuvalu, and</w:t>
      </w:r>
      <w:proofErr w:type="gramEnd"/>
      <w:r w:rsidRPr="00535A81">
        <w:rPr>
          <w:sz w:val="12"/>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35A81">
        <w:rPr>
          <w:sz w:val="12"/>
        </w:rPr>
        <w:t>Shanghai.¶</w:t>
      </w:r>
      <w:proofErr w:type="gramEnd"/>
      <w:r w:rsidRPr="00535A81">
        <w:rPr>
          <w:sz w:val="12"/>
        </w:rPr>
        <w:t xml:space="preserve"> Meanwhile, </w:t>
      </w:r>
      <w:r w:rsidRPr="00100A2B">
        <w:rPr>
          <w:rStyle w:val="StyleUnderline"/>
        </w:rPr>
        <w:t xml:space="preserve">brutal </w:t>
      </w:r>
      <w:r w:rsidRPr="004C1DE6">
        <w:rPr>
          <w:rStyle w:val="StyleUnderline"/>
          <w:highlight w:val="yellow"/>
        </w:rPr>
        <w:t>heat waves</w:t>
      </w:r>
      <w:r w:rsidRPr="00100A2B">
        <w:rPr>
          <w:rStyle w:val="StyleUnderline"/>
        </w:rPr>
        <w:t xml:space="preserve"> that can </w:t>
      </w:r>
      <w:r w:rsidRPr="004C1DE6">
        <w:rPr>
          <w:rStyle w:val="StyleUnderline"/>
          <w:highlight w:val="yellow"/>
        </w:rPr>
        <w:t>kill</w:t>
      </w:r>
      <w:r w:rsidRPr="00100A2B">
        <w:rPr>
          <w:rStyle w:val="StyleUnderline"/>
        </w:rPr>
        <w:t xml:space="preserve"> tens of </w:t>
      </w:r>
      <w:r w:rsidRPr="004C1DE6">
        <w:rPr>
          <w:rStyle w:val="StyleUnderline"/>
          <w:highlight w:val="yellow"/>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4C1DE6">
        <w:rPr>
          <w:rStyle w:val="StyleUnderline"/>
          <w:highlight w:val="yellow"/>
        </w:rPr>
        <w:t>heat would</w:t>
      </w:r>
      <w:r w:rsidRPr="00A2554D">
        <w:rPr>
          <w:rStyle w:val="StyleUnderline"/>
        </w:rPr>
        <w:t xml:space="preserve"> also </w:t>
      </w:r>
      <w:r w:rsidRPr="004C1DE6">
        <w:rPr>
          <w:rStyle w:val="StyleUnderline"/>
          <w:highlight w:val="yellow"/>
        </w:rPr>
        <w:t>cause</w:t>
      </w:r>
      <w:r w:rsidRPr="00A2554D">
        <w:rPr>
          <w:rStyle w:val="StyleUnderline"/>
        </w:rPr>
        <w:t xml:space="preserve"> staple </w:t>
      </w:r>
      <w:r w:rsidRPr="004C1DE6">
        <w:rPr>
          <w:rStyle w:val="StyleUnderline"/>
          <w:highlight w:val="yellow"/>
        </w:rPr>
        <w:t xml:space="preserve">crops to suffer </w:t>
      </w:r>
      <w:r w:rsidRPr="004C1DE6">
        <w:rPr>
          <w:rStyle w:val="Emphasis"/>
          <w:highlight w:val="yellow"/>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4C1DE6">
        <w:rPr>
          <w:rStyle w:val="StyleUnderline"/>
          <w:highlight w:val="yellow"/>
        </w:rPr>
        <w:t>losses</w:t>
      </w:r>
      <w:r w:rsidRPr="00100A2B">
        <w:rPr>
          <w:rStyle w:val="StyleUnderline"/>
        </w:rPr>
        <w:t xml:space="preserve"> could easily </w:t>
      </w:r>
      <w:r w:rsidRPr="004C1DE6">
        <w:rPr>
          <w:rStyle w:val="StyleUnderline"/>
          <w:highlight w:val="yellow"/>
        </w:rPr>
        <w:t>turn out to be more severe than the models have predicted</w:t>
      </w:r>
      <w:r w:rsidRPr="004C1DE6">
        <w:rPr>
          <w:sz w:val="12"/>
          <w:highlight w:val="yellow"/>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35A81">
        <w:rPr>
          <w:sz w:val="12"/>
        </w:rPr>
        <w:t>This likely spells</w:t>
      </w:r>
      <w:proofErr w:type="gramEnd"/>
      <w:r w:rsidRPr="00535A81">
        <w:rPr>
          <w:sz w:val="12"/>
        </w:rPr>
        <w:t xml:space="preserve"> down for the entire West Antarctic ice sheet, which according to lead study author Eric </w:t>
      </w:r>
      <w:proofErr w:type="spellStart"/>
      <w:r w:rsidRPr="00535A81">
        <w:rPr>
          <w:sz w:val="12"/>
        </w:rPr>
        <w:t>Rignot</w:t>
      </w:r>
      <w:proofErr w:type="spellEnd"/>
      <w:r w:rsidRPr="00535A81">
        <w:rPr>
          <w:sz w:val="12"/>
        </w:rPr>
        <w:t xml:space="preserve"> “comes with a sea level rise between three and five </w:t>
      </w:r>
      <w:proofErr w:type="spellStart"/>
      <w:r w:rsidRPr="00535A81">
        <w:rPr>
          <w:sz w:val="12"/>
        </w:rPr>
        <w:t>metres</w:t>
      </w:r>
      <w:proofErr w:type="spellEnd"/>
      <w:r w:rsidRPr="00535A81">
        <w:rPr>
          <w:sz w:val="12"/>
        </w:rPr>
        <w:t xml:space="preserve">.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The accounting giant PricewaterhouseCoopers as also published a report warning businesses that we are headed for “4-</w:t>
      </w:r>
      <w:proofErr w:type="gramStart"/>
      <w:r w:rsidRPr="00535A81">
        <w:rPr>
          <w:sz w:val="12"/>
        </w:rPr>
        <w:t>C ,</w:t>
      </w:r>
      <w:proofErr w:type="gramEnd"/>
      <w:r w:rsidRPr="00535A81">
        <w:rPr>
          <w:sz w:val="12"/>
        </w:rPr>
        <w:t xml:space="preserve"> or even 6-C” of warming.¶ These various projections are the equivalent of every alarm in your house going off simultaneously. And then every alarm on your street going off as well, one by one by one. They mean, quite simply, that </w:t>
      </w:r>
      <w:r w:rsidRPr="004C1DE6">
        <w:rPr>
          <w:rStyle w:val="StyleUnderline"/>
          <w:highlight w:val="yellow"/>
        </w:rPr>
        <w:t xml:space="preserve">climate change has become an </w:t>
      </w:r>
      <w:r w:rsidRPr="004C1DE6">
        <w:rPr>
          <w:rStyle w:val="Emphasis"/>
          <w:highlight w:val="yellow"/>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4C1DE6">
        <w:rPr>
          <w:rStyle w:val="StyleUnderline"/>
          <w:highlight w:val="yellow"/>
        </w:rPr>
        <w:t>not</w:t>
      </w:r>
      <w:r w:rsidRPr="00100A2B">
        <w:rPr>
          <w:rStyle w:val="StyleUnderline"/>
        </w:rPr>
        <w:t xml:space="preserve"> given to </w:t>
      </w:r>
      <w:r w:rsidRPr="004C1DE6">
        <w:rPr>
          <w:rStyle w:val="StyleUnderline"/>
          <w:highlight w:val="yellow"/>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6C90073F" w14:textId="06840D1A" w:rsidR="005862F9" w:rsidRDefault="005862F9" w:rsidP="005862F9">
      <w:pPr>
        <w:pStyle w:val="Heading3"/>
      </w:pPr>
      <w:r>
        <w:lastRenderedPageBreak/>
        <w:t>NC</w:t>
      </w:r>
    </w:p>
    <w:p w14:paraId="333FD13B" w14:textId="77777777" w:rsidR="005862F9" w:rsidRPr="006B3778" w:rsidRDefault="005862F9" w:rsidP="005862F9">
      <w:pPr>
        <w:pStyle w:val="Heading4"/>
        <w:spacing w:before="0"/>
        <w:rPr>
          <w:rFonts w:cs="Calibri"/>
        </w:rPr>
      </w:pPr>
      <w:r w:rsidRPr="003677F5">
        <w:rPr>
          <w:rFonts w:cs="Calibri"/>
        </w:rPr>
        <w:t xml:space="preserve">Pain and pleasure are </w:t>
      </w:r>
      <w:r w:rsidRPr="003677F5">
        <w:rPr>
          <w:rFonts w:cs="Calibri"/>
          <w:u w:val="single"/>
        </w:rPr>
        <w:t>intrinsically valuable</w:t>
      </w:r>
      <w:r w:rsidRPr="003677F5">
        <w:rPr>
          <w:rFonts w:cs="Calibri"/>
        </w:rPr>
        <w:t xml:space="preserve"> – to justify beyond that runs into </w:t>
      </w:r>
      <w:r w:rsidRPr="003677F5">
        <w:rPr>
          <w:rFonts w:cs="Calibri"/>
          <w:u w:val="single"/>
        </w:rPr>
        <w:t>moral incoherence.</w:t>
      </w:r>
      <w:r>
        <w:rPr>
          <w:rFonts w:cs="Calibri"/>
        </w:rPr>
        <w:t xml:space="preserve"> Moen 16,</w:t>
      </w:r>
    </w:p>
    <w:p w14:paraId="324A82C6" w14:textId="77777777" w:rsidR="005862F9" w:rsidRPr="003677F5" w:rsidRDefault="005862F9" w:rsidP="005862F9">
      <w:pPr>
        <w:spacing w:after="0"/>
        <w:rPr>
          <w:sz w:val="16"/>
        </w:rPr>
      </w:pPr>
      <w:r w:rsidRPr="003677F5">
        <w:rPr>
          <w:rStyle w:val="Emphasis"/>
        </w:rPr>
        <w:t>Moen 16</w:t>
      </w:r>
      <w:r w:rsidRPr="003677F5">
        <w:rPr>
          <w:sz w:val="16"/>
        </w:rPr>
        <w:t xml:space="preserve"> [Ole Martin Moen, Research Fellow in Philosophy at University of Oslo “An Argument for Hedonism” Journal of Value Inquiry (Springer), 50 (2) 2016: 267–281] SJDI // RCT by </w:t>
      </w:r>
      <w:proofErr w:type="spellStart"/>
      <w:r w:rsidRPr="003677F5">
        <w:rPr>
          <w:sz w:val="16"/>
        </w:rPr>
        <w:t>JPark</w:t>
      </w:r>
      <w:proofErr w:type="spellEnd"/>
    </w:p>
    <w:p w14:paraId="6F87C490" w14:textId="77777777" w:rsidR="005862F9" w:rsidRDefault="005862F9" w:rsidP="005862F9">
      <w:pPr>
        <w:spacing w:after="0"/>
        <w:rPr>
          <w:rStyle w:val="StyleUnderline"/>
        </w:rPr>
      </w:pPr>
      <w:r w:rsidRPr="003677F5">
        <w:rPr>
          <w:sz w:val="16"/>
        </w:rPr>
        <w:t xml:space="preserve">Let us start by observing, empirically, that </w:t>
      </w:r>
      <w:r w:rsidRPr="003677F5">
        <w:rPr>
          <w:rStyle w:val="StyleUnderline"/>
        </w:rPr>
        <w:t xml:space="preserve">a widely shared judgment about intrinsic value and disvalue is that </w:t>
      </w:r>
      <w:r w:rsidRPr="006B3778">
        <w:rPr>
          <w:rStyle w:val="StyleUnderline"/>
          <w:highlight w:val="yellow"/>
        </w:rPr>
        <w:t xml:space="preserve">pleasure is intrinsically </w:t>
      </w:r>
      <w:proofErr w:type="gramStart"/>
      <w:r w:rsidRPr="006B3778">
        <w:rPr>
          <w:rStyle w:val="StyleUnderline"/>
          <w:highlight w:val="yellow"/>
        </w:rPr>
        <w:t>valuable</w:t>
      </w:r>
      <w:proofErr w:type="gramEnd"/>
      <w:r w:rsidRPr="006B3778">
        <w:rPr>
          <w:rStyle w:val="StyleUnderline"/>
          <w:highlight w:val="yellow"/>
        </w:rPr>
        <w:t xml:space="preserve"> and pain is intrinsically </w:t>
      </w:r>
      <w:proofErr w:type="spellStart"/>
      <w:r w:rsidRPr="006B3778">
        <w:rPr>
          <w:rStyle w:val="StyleUnderline"/>
          <w:highlight w:val="yellow"/>
        </w:rPr>
        <w:t>disvaluable</w:t>
      </w:r>
      <w:proofErr w:type="spellEnd"/>
      <w:r w:rsidRPr="003677F5">
        <w:rPr>
          <w:rStyle w:val="StyleUnderline"/>
        </w:rPr>
        <w:t>.</w:t>
      </w:r>
      <w:r w:rsidRPr="003677F5">
        <w:rPr>
          <w:sz w:val="16"/>
        </w:rPr>
        <w:t xml:space="preserve"> </w:t>
      </w:r>
      <w:r w:rsidRPr="003677F5">
        <w:rPr>
          <w:rStyle w:val="StyleUnderline"/>
        </w:rPr>
        <w:t>On virtually any proposed list of intrinsic values and disvalues (we will look at some of them below), pleasure is included among the intrinsic values and pain among the intrinsic disvalues.</w:t>
      </w:r>
      <w:r w:rsidRPr="003677F5">
        <w:rPr>
          <w:sz w:val="16"/>
        </w:rPr>
        <w:t xml:space="preserve"> This inclusion makes intuitive sense, moreover, for </w:t>
      </w:r>
      <w:r w:rsidRPr="006B3778">
        <w:rPr>
          <w:rStyle w:val="StyleUnderline"/>
          <w:highlight w:val="yellow"/>
        </w:rPr>
        <w:t>there is something undeniably good about</w:t>
      </w:r>
      <w:r w:rsidRPr="003677F5">
        <w:rPr>
          <w:rStyle w:val="StyleUnderline"/>
        </w:rPr>
        <w:t xml:space="preserve"> the way </w:t>
      </w:r>
      <w:r w:rsidRPr="006B3778">
        <w:rPr>
          <w:rStyle w:val="StyleUnderline"/>
          <w:highlight w:val="yellow"/>
        </w:rPr>
        <w:t>pleasure</w:t>
      </w:r>
      <w:r w:rsidRPr="003677F5">
        <w:rPr>
          <w:rStyle w:val="StyleUnderline"/>
        </w:rPr>
        <w:t xml:space="preserve"> feels </w:t>
      </w:r>
      <w:r w:rsidRPr="006B3778">
        <w:rPr>
          <w:rStyle w:val="StyleUnderline"/>
          <w:highlight w:val="yellow"/>
        </w:rPr>
        <w:t>and something undeniably bad about</w:t>
      </w:r>
      <w:r w:rsidRPr="003677F5">
        <w:rPr>
          <w:rStyle w:val="StyleUnderline"/>
        </w:rPr>
        <w:t xml:space="preserve"> the way </w:t>
      </w:r>
      <w:r w:rsidRPr="006B3778">
        <w:rPr>
          <w:rStyle w:val="StyleUnderline"/>
          <w:highlight w:val="yellow"/>
        </w:rPr>
        <w:t>pain</w:t>
      </w:r>
      <w:r w:rsidRPr="003677F5">
        <w:rPr>
          <w:rStyle w:val="StyleUnderline"/>
        </w:rPr>
        <w:t xml:space="preserve"> feels, and neither the goodness of pleasure nor the badness of pain seems to be exhausted by the further effects that these experiences might have.</w:t>
      </w:r>
      <w:r w:rsidRPr="003677F5">
        <w:rPr>
          <w:sz w:val="16"/>
        </w:rPr>
        <w:t xml:space="preserve"> “Pleasure” and “pain” are here understood inclusively, as encompassing anything hedonically positive and anything hedonically negative.2 </w:t>
      </w:r>
      <w:r w:rsidRPr="003677F5">
        <w:rPr>
          <w:rStyle w:val="StyleUnderline"/>
        </w:rPr>
        <w:t xml:space="preserve">The special </w:t>
      </w:r>
      <w:r w:rsidRPr="006B3778">
        <w:rPr>
          <w:rStyle w:val="StyleUnderline"/>
          <w:highlight w:val="yellow"/>
        </w:rPr>
        <w:t>value statuses of pleasure and pain are manifested in how we treat</w:t>
      </w:r>
      <w:r w:rsidRPr="003677F5">
        <w:rPr>
          <w:rStyle w:val="StyleUnderline"/>
        </w:rPr>
        <w:t xml:space="preserve"> these </w:t>
      </w:r>
      <w:r w:rsidRPr="006B3778">
        <w:rPr>
          <w:rStyle w:val="StyleUnderline"/>
          <w:highlight w:val="yellow"/>
        </w:rPr>
        <w:t>experiences in</w:t>
      </w:r>
      <w:r w:rsidRPr="003677F5">
        <w:rPr>
          <w:rStyle w:val="StyleUnderline"/>
        </w:rPr>
        <w:t xml:space="preserve"> our </w:t>
      </w:r>
      <w:r w:rsidRPr="006B3778">
        <w:rPr>
          <w:rStyle w:val="StyleUnderline"/>
          <w:highlight w:val="yellow"/>
        </w:rPr>
        <w:t>everyday reasoning</w:t>
      </w:r>
      <w:r w:rsidRPr="003677F5">
        <w:rPr>
          <w:rStyle w:val="StyleUnderline"/>
        </w:rPr>
        <w:t xml:space="preserve"> about values.</w:t>
      </w:r>
      <w:r w:rsidRPr="003677F5">
        <w:rPr>
          <w:sz w:val="16"/>
        </w:rPr>
        <w:t xml:space="preserve"> If you tell me that you are heading for the convenience store, </w:t>
      </w:r>
      <w:r w:rsidRPr="003677F5">
        <w:rPr>
          <w:rStyle w:val="StyleUnderline"/>
        </w:rPr>
        <w:t>I might ask: “What for?” This is a reasonable question, for when you go to the convenience store you usually do so</w:t>
      </w:r>
      <w:r w:rsidRPr="003677F5">
        <w:rPr>
          <w:sz w:val="16"/>
        </w:rPr>
        <w:t xml:space="preserve">, not merely for the sake of going to the convenience store, but </w:t>
      </w:r>
      <w:r w:rsidRPr="003677F5">
        <w:rPr>
          <w:rStyle w:val="StyleUnderline"/>
        </w:rPr>
        <w:t>for the sake of achieving something further that you deem to be valuable.</w:t>
      </w:r>
      <w:r w:rsidRPr="003677F5">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6B3778">
        <w:rPr>
          <w:rStyle w:val="StyleUnderline"/>
          <w:highlight w:val="yellow"/>
        </w:rPr>
        <w:t xml:space="preserve">If </w:t>
      </w:r>
      <w:proofErr w:type="gramStart"/>
      <w:r w:rsidRPr="006B3778">
        <w:rPr>
          <w:rStyle w:val="StyleUnderline"/>
          <w:highlight w:val="yellow"/>
        </w:rPr>
        <w:t>I</w:t>
      </w:r>
      <w:proofErr w:type="gramEnd"/>
      <w:r w:rsidRPr="003677F5">
        <w:rPr>
          <w:rStyle w:val="StyleUnderline"/>
        </w:rPr>
        <w:t xml:space="preserve"> then proceed by </w:t>
      </w:r>
      <w:r w:rsidRPr="006B3778">
        <w:rPr>
          <w:rStyle w:val="StyleUnderline"/>
          <w:highlight w:val="yellow"/>
        </w:rPr>
        <w:t>ask</w:t>
      </w:r>
      <w:r w:rsidRPr="003677F5">
        <w:rPr>
          <w:rStyle w:val="StyleUnderline"/>
        </w:rPr>
        <w:t xml:space="preserve">ing “But </w:t>
      </w:r>
      <w:r w:rsidRPr="006B3778">
        <w:rPr>
          <w:rStyle w:val="StyleUnderline"/>
          <w:highlight w:val="yellow"/>
        </w:rPr>
        <w:t>what is the pleasure of drinking the soda good for</w:t>
      </w:r>
      <w:r w:rsidRPr="003677F5">
        <w:rPr>
          <w:rStyle w:val="StyleUnderline"/>
        </w:rPr>
        <w:t xml:space="preserve">?” </w:t>
      </w:r>
      <w:r w:rsidRPr="006B3778">
        <w:rPr>
          <w:rStyle w:val="StyleUnderline"/>
          <w:highlight w:val="yellow"/>
        </w:rPr>
        <w:t>the discussion</w:t>
      </w:r>
      <w:r w:rsidRPr="003677F5">
        <w:rPr>
          <w:rStyle w:val="StyleUnderline"/>
        </w:rPr>
        <w:t xml:space="preserve"> is likely to </w:t>
      </w:r>
      <w:r w:rsidRPr="006B3778">
        <w:rPr>
          <w:rStyle w:val="StyleUnderline"/>
          <w:highlight w:val="yellow"/>
        </w:rPr>
        <w:t>reach an awkward end</w:t>
      </w:r>
      <w:r w:rsidRPr="003677F5">
        <w:rPr>
          <w:rStyle w:val="StyleUnderline"/>
        </w:rPr>
        <w:t xml:space="preserve">. The reason is that the </w:t>
      </w:r>
      <w:r w:rsidRPr="006B3778">
        <w:rPr>
          <w:rStyle w:val="StyleUnderline"/>
          <w:highlight w:val="yellow"/>
        </w:rPr>
        <w:t>pleasure is not good for anything further</w:t>
      </w:r>
      <w:r w:rsidRPr="003677F5">
        <w:rPr>
          <w:rStyle w:val="StyleUnderline"/>
        </w:rPr>
        <w:t>; it is simply that for which going to the convenience store and buying the soda is good.</w:t>
      </w:r>
      <w:r w:rsidRPr="003677F5">
        <w:rPr>
          <w:sz w:val="16"/>
        </w:rPr>
        <w:t>3 As Aristotle observes</w:t>
      </w:r>
      <w:r w:rsidRPr="003677F5">
        <w:rPr>
          <w:rStyle w:val="StyleUnderline"/>
        </w:rPr>
        <w:t>: “We never ask [a man] what his end is in being pleased, because we assume that pleasure is choice worthy in itself.</w:t>
      </w:r>
      <w:r w:rsidRPr="003677F5">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3677F5">
        <w:rPr>
          <w:rStyle w:val="StyleUnderline"/>
        </w:rPr>
        <w:t xml:space="preserve">pleasure and pain are both places where we reach the end of the line in matters of value. </w:t>
      </w:r>
    </w:p>
    <w:p w14:paraId="468CB1F6" w14:textId="77777777" w:rsidR="005862F9" w:rsidRDefault="005862F9" w:rsidP="005862F9">
      <w:pPr>
        <w:pStyle w:val="Heading4"/>
      </w:pPr>
      <w:r>
        <w:t xml:space="preserve">Thus, the standard is maximizing expected well-being. Prefer additionally. </w:t>
      </w:r>
    </w:p>
    <w:p w14:paraId="301EAF2B" w14:textId="655031AA" w:rsidR="005862F9" w:rsidRPr="009157E0" w:rsidRDefault="009157E0" w:rsidP="009157E0">
      <w:pPr>
        <w:pStyle w:val="Heading4"/>
      </w:pPr>
      <w:r w:rsidRPr="009157E0">
        <w:t>1</w:t>
      </w:r>
      <w:r w:rsidR="005862F9" w:rsidRPr="009157E0">
        <w:t xml:space="preserve">] Life is a prerequisite to value – stop death because it ontologically destroys the subject and is irreversible. And extinction hijacks and side </w:t>
      </w:r>
      <w:proofErr w:type="gramStart"/>
      <w:r w:rsidR="005862F9" w:rsidRPr="009157E0">
        <w:t>constrains</w:t>
      </w:r>
      <w:proofErr w:type="gramEnd"/>
      <w:r w:rsidR="005862F9" w:rsidRPr="009157E0">
        <w:t xml:space="preserve"> the framework. </w:t>
      </w:r>
    </w:p>
    <w:p w14:paraId="2432CCEE" w14:textId="77777777" w:rsidR="005862F9" w:rsidRPr="0082079B" w:rsidRDefault="005862F9" w:rsidP="005862F9">
      <w:pPr>
        <w:rPr>
          <w:rFonts w:asciiTheme="minorHAnsi" w:hAnsiTheme="minorHAnsi" w:cstheme="minorHAnsi"/>
        </w:rPr>
      </w:pPr>
      <w:proofErr w:type="spellStart"/>
      <w:r w:rsidRPr="0082079B">
        <w:rPr>
          <w:rStyle w:val="Style13ptBold"/>
          <w:rFonts w:asciiTheme="minorHAnsi" w:hAnsiTheme="minorHAnsi" w:cstheme="minorHAnsi"/>
        </w:rPr>
        <w:t>Pummer</w:t>
      </w:r>
      <w:proofErr w:type="spellEnd"/>
      <w:r w:rsidRPr="0082079B">
        <w:rPr>
          <w:rStyle w:val="Style13ptBold"/>
          <w:rFonts w:asciiTheme="minorHAnsi" w:hAnsiTheme="minorHAnsi" w:cstheme="minorHAnsi"/>
        </w:rPr>
        <w:t xml:space="preserve"> 15</w:t>
      </w:r>
      <w:r w:rsidRPr="0082079B">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4BEC84CD" w14:textId="77777777" w:rsidR="005862F9" w:rsidRPr="00FC36C5" w:rsidRDefault="005862F9" w:rsidP="005862F9">
      <w:pPr>
        <w:rPr>
          <w:rFonts w:asciiTheme="minorHAnsi" w:hAnsiTheme="minorHAnsi" w:cstheme="minorHAnsi"/>
          <w:sz w:val="14"/>
        </w:rPr>
      </w:pPr>
      <w:r w:rsidRPr="0082079B">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82079B">
        <w:rPr>
          <w:rFonts w:asciiTheme="minorHAnsi" w:hAnsiTheme="minorHAnsi" w:cstheme="minorHAnsi"/>
          <w:sz w:val="14"/>
        </w:rPr>
        <w:t>, whatever general moral view we adopt</w:t>
      </w:r>
      <w:r w:rsidRPr="0082079B">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82079B">
        <w:rPr>
          <w:rFonts w:asciiTheme="minorHAnsi" w:hAnsiTheme="minorHAnsi" w:cstheme="minorHAnsi"/>
          <w:sz w:val="14"/>
        </w:rPr>
        <w:t xml:space="preserve"> How we might in fact try to reduce such existential risks is discussed elsewhere. My claim here is only that </w:t>
      </w:r>
      <w:r w:rsidRPr="0082079B">
        <w:rPr>
          <w:rStyle w:val="StyleUnderline"/>
          <w:rFonts w:asciiTheme="minorHAnsi" w:hAnsiTheme="minorHAnsi" w:cstheme="minorHAnsi"/>
        </w:rPr>
        <w:t xml:space="preserve">we – whether we’re consequentialists, deontologists, or virtue ethicists – should all agree that we should try to save the world. </w:t>
      </w:r>
      <w:r w:rsidRPr="0082079B">
        <w:rPr>
          <w:rFonts w:asciiTheme="minorHAnsi" w:hAnsiTheme="minorHAnsi" w:cstheme="minorHAnsi"/>
          <w:sz w:val="14"/>
        </w:rPr>
        <w:t xml:space="preserve">According to consequentialism, we should maximize the good, where this is taken to be the </w:t>
      </w:r>
      <w:r w:rsidRPr="0082079B">
        <w:rPr>
          <w:rFonts w:asciiTheme="minorHAnsi" w:hAnsiTheme="minorHAnsi" w:cstheme="minorHAnsi"/>
          <w:sz w:val="14"/>
        </w:rPr>
        <w:lastRenderedPageBreak/>
        <w:t xml:space="preserve">goodness, from an impartial perspective, of outcomes. </w:t>
      </w:r>
      <w:r w:rsidRPr="0082079B">
        <w:rPr>
          <w:rStyle w:val="StyleUnderline"/>
          <w:rFonts w:asciiTheme="minorHAnsi" w:hAnsiTheme="minorHAnsi" w:cstheme="minorHAnsi"/>
        </w:rPr>
        <w:t>Clearly one thing that makes an outcome good is that the people in it are doing well. There is little disagreement here.</w:t>
      </w:r>
      <w:r w:rsidRPr="0082079B">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82079B">
        <w:rPr>
          <w:rStyle w:val="StyleUnderline"/>
          <w:rFonts w:asciiTheme="minorHAnsi" w:hAnsiTheme="minorHAnsi" w:cstheme="minorHAnsi"/>
        </w:rPr>
        <w:t xml:space="preserve"> </w:t>
      </w:r>
      <w:r w:rsidRPr="00FA16CC">
        <w:rPr>
          <w:rStyle w:val="StyleUnderline"/>
          <w:rFonts w:asciiTheme="minorHAnsi" w:hAnsiTheme="minorHAnsi" w:cstheme="minorHAnsi"/>
          <w:highlight w:val="yellow"/>
        </w:rPr>
        <w:t xml:space="preserve">reducing existential risk is </w:t>
      </w:r>
      <w:r w:rsidRPr="0082079B">
        <w:rPr>
          <w:rStyle w:val="StyleUnderline"/>
          <w:rFonts w:asciiTheme="minorHAnsi" w:hAnsiTheme="minorHAnsi" w:cstheme="minorHAnsi"/>
        </w:rPr>
        <w:t xml:space="preserve">easily </w:t>
      </w:r>
      <w:r w:rsidRPr="00FA16CC">
        <w:rPr>
          <w:rStyle w:val="StyleUnderline"/>
          <w:rFonts w:asciiTheme="minorHAnsi" w:hAnsiTheme="minorHAnsi" w:cstheme="minorHAnsi"/>
          <w:highlight w:val="yellow"/>
        </w:rPr>
        <w:t>the most important thing in the whole world.</w:t>
      </w:r>
      <w:r w:rsidRPr="0082079B">
        <w:rPr>
          <w:rStyle w:val="StyleUnderline"/>
          <w:rFonts w:asciiTheme="minorHAnsi" w:hAnsiTheme="minorHAnsi" w:cstheme="minorHAnsi"/>
        </w:rPr>
        <w:t xml:space="preserve"> This is for the familiar reason that there are </w:t>
      </w:r>
      <w:r w:rsidRPr="00FA16CC">
        <w:rPr>
          <w:rStyle w:val="StyleUnderline"/>
          <w:rFonts w:asciiTheme="minorHAnsi" w:hAnsiTheme="minorHAnsi" w:cstheme="minorHAnsi"/>
          <w:highlight w:val="yellow"/>
        </w:rPr>
        <w:t xml:space="preserve">so many people </w:t>
      </w:r>
      <w:r w:rsidRPr="0082079B">
        <w:rPr>
          <w:rStyle w:val="StyleUnderline"/>
          <w:rFonts w:asciiTheme="minorHAnsi" w:hAnsiTheme="minorHAnsi" w:cstheme="minorHAnsi"/>
        </w:rPr>
        <w:t xml:space="preserve">who </w:t>
      </w:r>
      <w:r w:rsidRPr="00FA16CC">
        <w:rPr>
          <w:rStyle w:val="StyleUnderline"/>
          <w:rFonts w:asciiTheme="minorHAnsi" w:hAnsiTheme="minorHAnsi" w:cstheme="minorHAnsi"/>
          <w:highlight w:val="yellow"/>
        </w:rPr>
        <w:t>could exist in the future</w:t>
      </w:r>
      <w:r w:rsidRPr="0082079B">
        <w:rPr>
          <w:rStyle w:val="StyleUnderline"/>
          <w:rFonts w:asciiTheme="minorHAnsi" w:hAnsiTheme="minorHAnsi" w:cstheme="minorHAnsi"/>
        </w:rPr>
        <w:t xml:space="preserve"> – there are </w:t>
      </w:r>
      <w:r w:rsidRPr="00FA16CC">
        <w:rPr>
          <w:rStyle w:val="StyleUnderline"/>
          <w:rFonts w:asciiTheme="minorHAnsi" w:hAnsiTheme="minorHAnsi" w:cstheme="minorHAnsi"/>
          <w:highlight w:val="yellow"/>
        </w:rPr>
        <w:t>trillions upon trillions</w:t>
      </w:r>
      <w:r w:rsidRPr="0082079B">
        <w:rPr>
          <w:rStyle w:val="StyleUnderline"/>
          <w:rFonts w:asciiTheme="minorHAnsi" w:hAnsiTheme="minorHAnsi" w:cstheme="minorHAnsi"/>
        </w:rPr>
        <w:t xml:space="preserve">… upon trillions. There are so many possible future people that </w:t>
      </w:r>
      <w:r w:rsidRPr="00FA16CC">
        <w:rPr>
          <w:rStyle w:val="StyleUnderline"/>
          <w:rFonts w:asciiTheme="minorHAnsi" w:hAnsiTheme="minorHAnsi" w:cstheme="minorHAnsi"/>
          <w:highlight w:val="yellow"/>
        </w:rPr>
        <w:t>reducing existential risk is</w:t>
      </w:r>
      <w:r w:rsidRPr="0082079B">
        <w:rPr>
          <w:rStyle w:val="StyleUnderline"/>
          <w:rFonts w:asciiTheme="minorHAnsi" w:hAnsiTheme="minorHAnsi" w:cstheme="minorHAnsi"/>
        </w:rPr>
        <w:t xml:space="preserve"> arguably </w:t>
      </w:r>
      <w:r w:rsidRPr="00FA16CC">
        <w:rPr>
          <w:rStyle w:val="StyleUnderline"/>
          <w:rFonts w:asciiTheme="minorHAnsi" w:hAnsiTheme="minorHAnsi" w:cstheme="minorHAnsi"/>
          <w:highlight w:val="yellow"/>
        </w:rPr>
        <w:t>the most important</w:t>
      </w:r>
      <w:r w:rsidRPr="0082079B">
        <w:rPr>
          <w:rStyle w:val="StyleUnderline"/>
          <w:rFonts w:asciiTheme="minorHAnsi" w:hAnsiTheme="minorHAnsi" w:cstheme="minorHAnsi"/>
        </w:rPr>
        <w:t xml:space="preserve"> thing in the world, </w:t>
      </w:r>
      <w:r w:rsidRPr="00FA16CC">
        <w:rPr>
          <w:rStyle w:val="StyleUnderline"/>
          <w:rFonts w:asciiTheme="minorHAnsi" w:hAnsiTheme="minorHAnsi" w:cstheme="minorHAnsi"/>
          <w:highlight w:val="yellow"/>
        </w:rPr>
        <w:t xml:space="preserve">even if the well-being of these possible people were given only 0.001% as much weight </w:t>
      </w:r>
      <w:r w:rsidRPr="0082079B">
        <w:rPr>
          <w:rStyle w:val="StyleUnderline"/>
          <w:rFonts w:asciiTheme="minorHAnsi" w:hAnsiTheme="minorHAnsi" w:cstheme="minorHAnsi"/>
        </w:rPr>
        <w:t>as that of existing people.</w:t>
      </w:r>
      <w:r w:rsidRPr="0082079B">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2079B">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82079B">
        <w:rPr>
          <w:rStyle w:val="StyleUnderline"/>
          <w:rFonts w:asciiTheme="minorHAnsi" w:hAnsiTheme="minorHAnsi" w:cstheme="minorHAnsi"/>
        </w:rPr>
        <w:t>high quality</w:t>
      </w:r>
      <w:proofErr w:type="gramEnd"/>
      <w:r w:rsidRPr="0082079B">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2079B">
        <w:rPr>
          <w:rStyle w:val="Emphasis"/>
          <w:rFonts w:asciiTheme="minorHAnsi" w:hAnsiTheme="minorHAnsi" w:cstheme="minorHAnsi"/>
        </w:rPr>
        <w:t>that is a huge mistake.</w:t>
      </w:r>
      <w:r w:rsidRPr="0082079B">
        <w:rPr>
          <w:rFonts w:asciiTheme="minorHAnsi" w:hAnsiTheme="minorHAnsi" w:cstheme="minorHAnsi"/>
          <w:sz w:val="14"/>
        </w:rPr>
        <w:t xml:space="preserve"> </w:t>
      </w:r>
      <w:r w:rsidRPr="0082079B">
        <w:rPr>
          <w:rStyle w:val="StyleUnderline"/>
          <w:rFonts w:asciiTheme="minorHAnsi" w:hAnsiTheme="minorHAnsi" w:cstheme="minorHAnsi"/>
        </w:rPr>
        <w:t xml:space="preserve">Non-consequentialism is the view that there’s more that determines rightness than the goodness of consequences or outcomes; </w:t>
      </w:r>
      <w:r w:rsidRPr="0082079B">
        <w:rPr>
          <w:rStyle w:val="Emphasis"/>
          <w:rFonts w:asciiTheme="minorHAnsi" w:hAnsiTheme="minorHAnsi" w:cstheme="minorHAnsi"/>
        </w:rPr>
        <w:t>it is not the view that the latter don’t matter</w:t>
      </w:r>
      <w:r w:rsidRPr="0082079B">
        <w:rPr>
          <w:rStyle w:val="StyleUnderline"/>
          <w:rFonts w:asciiTheme="minorHAnsi" w:hAnsiTheme="minorHAnsi" w:cstheme="minorHAnsi"/>
        </w:rPr>
        <w:t>.</w:t>
      </w:r>
      <w:r w:rsidRPr="0082079B">
        <w:rPr>
          <w:rFonts w:asciiTheme="minorHAnsi" w:hAnsiTheme="minorHAnsi" w:cstheme="minorHAnsi"/>
          <w:sz w:val="14"/>
        </w:rPr>
        <w:t xml:space="preserve"> Even John Rawls wrote, “</w:t>
      </w:r>
      <w:r w:rsidRPr="0082079B">
        <w:rPr>
          <w:rStyle w:val="StyleUnderline"/>
          <w:rFonts w:asciiTheme="minorHAnsi" w:hAnsiTheme="minorHAnsi" w:cstheme="minorHAnsi"/>
        </w:rPr>
        <w:t>All ethical doctrines worth our attention take consequences into account in judging rightness. One which did not would simply be irrational, crazy.</w:t>
      </w:r>
      <w:r w:rsidRPr="0082079B">
        <w:rPr>
          <w:rFonts w:asciiTheme="minorHAnsi" w:hAnsiTheme="minorHAnsi" w:cstheme="minorHAnsi"/>
          <w:sz w:val="14"/>
        </w:rPr>
        <w:t xml:space="preserve">” </w:t>
      </w:r>
      <w:r w:rsidRPr="0082079B">
        <w:rPr>
          <w:rStyle w:val="Emphasis"/>
          <w:rFonts w:asciiTheme="minorHAnsi" w:hAnsiTheme="minorHAnsi" w:cstheme="minorHAnsi"/>
        </w:rPr>
        <w:t>Minimally plausible versions of deontology and virtue ethics must be concerned in part with promoting the good</w:t>
      </w:r>
      <w:r w:rsidRPr="0082079B">
        <w:rPr>
          <w:rStyle w:val="StyleUnderline"/>
          <w:rFonts w:asciiTheme="minorHAnsi" w:hAnsiTheme="minorHAnsi" w:cstheme="minorHAnsi"/>
        </w:rPr>
        <w:t>, from an impartial point of view.</w:t>
      </w:r>
      <w:r w:rsidRPr="0082079B">
        <w:rPr>
          <w:rFonts w:asciiTheme="minorHAnsi" w:hAnsiTheme="minorHAnsi" w:cstheme="minorHAnsi"/>
          <w:sz w:val="14"/>
        </w:rPr>
        <w:t xml:space="preserve"> </w:t>
      </w:r>
      <w:r w:rsidRPr="0082079B">
        <w:rPr>
          <w:rStyle w:val="StyleUnderline"/>
          <w:rFonts w:asciiTheme="minorHAnsi" w:hAnsiTheme="minorHAnsi" w:cstheme="minorHAnsi"/>
        </w:rPr>
        <w:t>They’d thus imply very strong reasons to reduce existential risk</w:t>
      </w:r>
      <w:r w:rsidRPr="0082079B">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2079B">
        <w:rPr>
          <w:rStyle w:val="StyleUnderline"/>
          <w:rFonts w:asciiTheme="minorHAnsi" w:hAnsiTheme="minorHAnsi" w:cstheme="minorHAnsi"/>
        </w:rPr>
        <w:t>Even egoism, the view that each agent should maximize her own good, might imply strong reasons to reduce existential risk.</w:t>
      </w:r>
      <w:r w:rsidRPr="0082079B">
        <w:rPr>
          <w:rFonts w:asciiTheme="minorHAnsi" w:hAnsiTheme="minorHAnsi" w:cstheme="minorHAnsi"/>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82079B">
        <w:rPr>
          <w:rStyle w:val="StyleUnderline"/>
          <w:rFonts w:asciiTheme="minorHAnsi" w:hAnsiTheme="minorHAnsi" w:cstheme="minorHAnsi"/>
        </w:rPr>
        <w:t>To be minimally plausible, egoism will need to be paired with a more sophisticated account of well-being.</w:t>
      </w:r>
      <w:r w:rsidRPr="0082079B">
        <w:rPr>
          <w:rFonts w:asciiTheme="minorHAnsi" w:hAnsiTheme="minorHAnsi" w:cstheme="minorHAnsi"/>
          <w:sz w:val="14"/>
        </w:rPr>
        <w:t xml:space="preserve"> To see this, it is enough to consider, as Plato did, the possibility of a ring of invisibility – </w:t>
      </w:r>
      <w:r w:rsidRPr="0082079B">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2079B">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82079B">
        <w:rPr>
          <w:rStyle w:val="StyleUnderline"/>
          <w:rFonts w:asciiTheme="minorHAnsi" w:hAnsiTheme="minorHAnsi" w:cstheme="minorHAnsi"/>
        </w:rPr>
        <w:t>once these elements are included, we can (roughly, as above) argue that this sort of egoism will imply strong reasons to reduce existential risk.</w:t>
      </w:r>
      <w:r w:rsidRPr="0082079B">
        <w:rPr>
          <w:rFonts w:asciiTheme="minorHAnsi" w:hAnsiTheme="minorHAnsi" w:cstheme="minorHAnsi"/>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A16CC">
        <w:rPr>
          <w:rStyle w:val="Emphasis"/>
          <w:rFonts w:asciiTheme="minorHAnsi" w:hAnsiTheme="minorHAnsi" w:cstheme="minorHAnsi"/>
          <w:highlight w:val="yellow"/>
        </w:rPr>
        <w:t>We should also take into account moral uncertainty.</w:t>
      </w:r>
      <w:r w:rsidRPr="0082079B">
        <w:rPr>
          <w:rFonts w:asciiTheme="minorHAnsi" w:hAnsiTheme="minorHAnsi" w:cstheme="minorHAnsi"/>
          <w:sz w:val="14"/>
        </w:rPr>
        <w:t xml:space="preserve"> </w:t>
      </w:r>
      <w:r w:rsidRPr="0082079B">
        <w:rPr>
          <w:rStyle w:val="StyleUnderline"/>
          <w:rFonts w:asciiTheme="minorHAnsi" w:hAnsiTheme="minorHAnsi" w:cstheme="minorHAnsi"/>
        </w:rPr>
        <w:t>What is it reasonable for one to do, when one is uncertain not (only) about the empirical facts, but also about the moral facts?</w:t>
      </w:r>
      <w:r w:rsidRPr="0082079B">
        <w:rPr>
          <w:rFonts w:asciiTheme="minorHAnsi" w:hAnsiTheme="minorHAnsi" w:cstheme="minorHAnsi"/>
          <w:sz w:val="14"/>
        </w:rPr>
        <w:t xml:space="preserve"> I’ve just argued that </w:t>
      </w:r>
      <w:r w:rsidRPr="0082079B">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82079B">
        <w:rPr>
          <w:rFonts w:asciiTheme="minorHAnsi" w:hAnsiTheme="minorHAnsi" w:cstheme="minorHAnsi"/>
          <w:sz w:val="14"/>
        </w:rPr>
        <w:t xml:space="preserve"> But </w:t>
      </w:r>
      <w:r w:rsidRPr="0082079B">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t>
      </w:r>
      <w:r w:rsidRPr="0082079B">
        <w:rPr>
          <w:rStyle w:val="StyleUnderline"/>
          <w:rFonts w:asciiTheme="minorHAnsi" w:hAnsiTheme="minorHAnsi" w:cstheme="minorHAnsi"/>
        </w:rPr>
        <w:lastRenderedPageBreak/>
        <w:t xml:space="preserve">were 90% sure that their view is the correct one </w:t>
      </w:r>
      <w:r w:rsidRPr="0082079B">
        <w:rPr>
          <w:rFonts w:asciiTheme="minorHAnsi" w:hAnsiTheme="minorHAnsi" w:cstheme="minorHAnsi"/>
          <w:sz w:val="14"/>
        </w:rPr>
        <w:t xml:space="preserve">(and 10% sure that one of these other ones is correct), </w:t>
      </w:r>
      <w:r w:rsidRPr="0082079B">
        <w:rPr>
          <w:rStyle w:val="StyleUnderline"/>
          <w:rFonts w:asciiTheme="minorHAnsi" w:hAnsiTheme="minorHAnsi" w:cstheme="minorHAnsi"/>
        </w:rPr>
        <w:t>they would have pretty strong reason, from the standpoint of moral uncertainty, to reduce existential risk.</w:t>
      </w:r>
      <w:r w:rsidRPr="0082079B">
        <w:rPr>
          <w:rFonts w:asciiTheme="minorHAnsi" w:hAnsiTheme="minorHAnsi" w:cstheme="minorHAnsi"/>
          <w:sz w:val="14"/>
        </w:rPr>
        <w:t xml:space="preserve"> Perhaps most disturbingly still, </w:t>
      </w:r>
      <w:r w:rsidRPr="00FA16CC">
        <w:rPr>
          <w:rStyle w:val="StyleUnderline"/>
          <w:rFonts w:asciiTheme="minorHAnsi" w:hAnsiTheme="minorHAnsi" w:cstheme="minorHAnsi"/>
          <w:highlight w:val="yellow"/>
        </w:rPr>
        <w:t xml:space="preserve">even if we are only 1% sure that </w:t>
      </w:r>
      <w:r w:rsidRPr="0082079B">
        <w:rPr>
          <w:rStyle w:val="StyleUnderline"/>
          <w:rFonts w:asciiTheme="minorHAnsi" w:hAnsiTheme="minorHAnsi" w:cstheme="minorHAnsi"/>
        </w:rPr>
        <w:t xml:space="preserve">the </w:t>
      </w:r>
      <w:r w:rsidRPr="00FA16CC">
        <w:rPr>
          <w:rStyle w:val="StyleUnderline"/>
          <w:rFonts w:asciiTheme="minorHAnsi" w:hAnsiTheme="minorHAnsi" w:cstheme="minorHAnsi"/>
          <w:highlight w:val="yellow"/>
        </w:rPr>
        <w:t xml:space="preserve">well-being </w:t>
      </w:r>
      <w:r w:rsidRPr="0082079B">
        <w:rPr>
          <w:rStyle w:val="StyleUnderline"/>
          <w:rFonts w:asciiTheme="minorHAnsi" w:hAnsiTheme="minorHAnsi" w:cstheme="minorHAnsi"/>
        </w:rPr>
        <w:t xml:space="preserve">of possible future people </w:t>
      </w:r>
      <w:r w:rsidRPr="00FA16CC">
        <w:rPr>
          <w:rStyle w:val="StyleUnderline"/>
          <w:rFonts w:asciiTheme="minorHAnsi" w:hAnsiTheme="minorHAnsi" w:cstheme="minorHAnsi"/>
          <w:highlight w:val="yellow"/>
        </w:rPr>
        <w:t>matters, it</w:t>
      </w:r>
      <w:r w:rsidRPr="0082079B">
        <w:rPr>
          <w:rStyle w:val="StyleUnderline"/>
          <w:rFonts w:asciiTheme="minorHAnsi" w:hAnsiTheme="minorHAnsi" w:cstheme="minorHAnsi"/>
        </w:rPr>
        <w:t xml:space="preserve"> is at least arguable that, </w:t>
      </w:r>
      <w:r w:rsidRPr="00FA16CC">
        <w:rPr>
          <w:rStyle w:val="StyleUnderline"/>
          <w:rFonts w:asciiTheme="minorHAnsi" w:hAnsiTheme="minorHAnsi" w:cstheme="minorHAnsi"/>
          <w:highlight w:val="yellow"/>
        </w:rPr>
        <w:t xml:space="preserve">from </w:t>
      </w:r>
      <w:r w:rsidRPr="0082079B">
        <w:rPr>
          <w:rStyle w:val="StyleUnderline"/>
          <w:rFonts w:asciiTheme="minorHAnsi" w:hAnsiTheme="minorHAnsi" w:cstheme="minorHAnsi"/>
        </w:rPr>
        <w:t xml:space="preserve">the standpoint of </w:t>
      </w:r>
      <w:r w:rsidRPr="00FA16CC">
        <w:rPr>
          <w:rStyle w:val="StyleUnderline"/>
          <w:rFonts w:asciiTheme="minorHAnsi" w:hAnsiTheme="minorHAnsi" w:cstheme="minorHAnsi"/>
          <w:highlight w:val="yellow"/>
        </w:rPr>
        <w:t>moral uncertainty, reducing existential risk is the most important thing in the world.</w:t>
      </w:r>
      <w:r w:rsidRPr="0082079B">
        <w:rPr>
          <w:rFonts w:asciiTheme="minorHAnsi" w:hAnsiTheme="minorHAnsi" w:cstheme="minorHAnsi"/>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2079B">
        <w:rPr>
          <w:rStyle w:val="StyleUnderline"/>
          <w:rFonts w:asciiTheme="minorHAnsi" w:hAnsiTheme="minorHAnsi" w:cstheme="minorHAnsi"/>
        </w:rPr>
        <w:t>It is enough for my claim that there is moral agreement in the relevant sense if</w:t>
      </w:r>
      <w:r w:rsidRPr="0082079B">
        <w:rPr>
          <w:rFonts w:asciiTheme="minorHAnsi" w:hAnsiTheme="minorHAnsi" w:cstheme="minorHAnsi"/>
          <w:sz w:val="14"/>
        </w:rPr>
        <w:t xml:space="preserve">, at least given certain empirical claims about what future lives would most likely be like, </w:t>
      </w:r>
      <w:r w:rsidRPr="00FA16CC">
        <w:rPr>
          <w:rStyle w:val="Emphasis"/>
          <w:rFonts w:asciiTheme="minorHAnsi" w:hAnsiTheme="minorHAnsi" w:cstheme="minorHAnsi"/>
          <w:highlight w:val="yellow"/>
        </w:rPr>
        <w:t xml:space="preserve">all minimally plausible moral views would converge </w:t>
      </w:r>
      <w:r w:rsidRPr="0082079B">
        <w:rPr>
          <w:rStyle w:val="Emphasis"/>
          <w:rFonts w:asciiTheme="minorHAnsi" w:hAnsiTheme="minorHAnsi" w:cstheme="minorHAnsi"/>
        </w:rPr>
        <w:t xml:space="preserve">on the conclusion </w:t>
      </w:r>
      <w:r w:rsidRPr="00FA16CC">
        <w:rPr>
          <w:rStyle w:val="Emphasis"/>
          <w:rFonts w:asciiTheme="minorHAnsi" w:hAnsiTheme="minorHAnsi" w:cstheme="minorHAnsi"/>
          <w:highlight w:val="yellow"/>
        </w:rPr>
        <w:t>that we should try to save the world</w:t>
      </w:r>
      <w:r w:rsidRPr="00FA16CC">
        <w:rPr>
          <w:rStyle w:val="StyleUnderline"/>
          <w:rFonts w:asciiTheme="minorHAnsi" w:hAnsiTheme="minorHAnsi" w:cstheme="minorHAnsi"/>
          <w:highlight w:val="yellow"/>
        </w:rPr>
        <w:t>.</w:t>
      </w:r>
      <w:r w:rsidRPr="0082079B">
        <w:rPr>
          <w:rFonts w:asciiTheme="minorHAnsi" w:hAnsiTheme="minorHAnsi" w:cstheme="minorHAnsi"/>
          <w:sz w:val="14"/>
        </w:rPr>
        <w:t xml:space="preserve"> While there are some non-crazy </w:t>
      </w:r>
      <w:r w:rsidRPr="0082079B">
        <w:rPr>
          <w:rStyle w:val="StyleUnderline"/>
          <w:rFonts w:asciiTheme="minorHAnsi" w:hAnsiTheme="minorHAnsi" w:cstheme="minorHAnsi"/>
        </w:rPr>
        <w:t>views that place significantly greater moral weight on avoiding suffering than on promoting happiness</w:t>
      </w:r>
      <w:r w:rsidRPr="0082079B">
        <w:rPr>
          <w:rFonts w:asciiTheme="minorHAnsi" w:hAnsiTheme="minorHAnsi" w:cstheme="minorHAnsi"/>
          <w:sz w:val="14"/>
        </w:rPr>
        <w:t xml:space="preserve">, for reasons others have offered (and for independent reasons I won’t get into here unless requested to), they nonetheless </w:t>
      </w:r>
      <w:r w:rsidRPr="0082079B">
        <w:rPr>
          <w:rStyle w:val="StyleUnderline"/>
          <w:rFonts w:asciiTheme="minorHAnsi" w:hAnsiTheme="minorHAnsi" w:cstheme="minorHAnsi"/>
        </w:rPr>
        <w:t>seem to be fairly implausible views.</w:t>
      </w:r>
      <w:r w:rsidRPr="0082079B">
        <w:rPr>
          <w:rFonts w:asciiTheme="minorHAnsi" w:hAnsiTheme="minorHAnsi" w:cstheme="minorHAnsi"/>
          <w:sz w:val="14"/>
        </w:rPr>
        <w:t xml:space="preserve"> And </w:t>
      </w:r>
      <w:r w:rsidRPr="0082079B">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82079B">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82079B">
        <w:rPr>
          <w:rStyle w:val="StyleUnderline"/>
          <w:rFonts w:asciiTheme="minorHAnsi" w:hAnsiTheme="minorHAnsi" w:cstheme="minorHAnsi"/>
        </w:rPr>
        <w:t xml:space="preserve">Given the scientific and technological discoveries of the last two centuries, the world has never changed as fast. </w:t>
      </w:r>
      <w:r w:rsidRPr="0082079B">
        <w:rPr>
          <w:rFonts w:asciiTheme="minorHAnsi" w:hAnsiTheme="minorHAnsi" w:cstheme="minorHAnsi"/>
          <w:sz w:val="14"/>
        </w:rPr>
        <w:t xml:space="preserve">We shall soon have even greater powers to transform, not only our surroundings, but ourselves and our successors. </w:t>
      </w:r>
      <w:r w:rsidRPr="0082079B">
        <w:rPr>
          <w:rStyle w:val="StyleUnderline"/>
          <w:rFonts w:asciiTheme="minorHAnsi" w:hAnsiTheme="minorHAnsi" w:cstheme="minorHAnsi"/>
        </w:rPr>
        <w:t xml:space="preserve">If we act wisely in the next few centuries, humanity will survive its most dangerous and decisive period. </w:t>
      </w:r>
      <w:r w:rsidRPr="0082079B">
        <w:rPr>
          <w:rFonts w:asciiTheme="minorHAnsi" w:hAnsiTheme="minorHAnsi" w:cstheme="minorHAnsi"/>
          <w:sz w:val="14"/>
        </w:rPr>
        <w:t xml:space="preserve">Our descendants could, if necessary, go elsewhere, spreading through this galaxy…. </w:t>
      </w:r>
      <w:r w:rsidRPr="0082079B">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82079B">
        <w:rPr>
          <w:rFonts w:asciiTheme="minorHAnsi" w:hAnsiTheme="minorHAnsi" w:cstheme="minorHAnsi"/>
          <w:sz w:val="14"/>
        </w:rPr>
        <w:t>” (From chapter 36 of On What Matters)</w:t>
      </w:r>
    </w:p>
    <w:p w14:paraId="4BAF8B1B" w14:textId="2AEC5420" w:rsidR="005862F9" w:rsidRDefault="009157E0" w:rsidP="005862F9">
      <w:pPr>
        <w:pStyle w:val="Heading4"/>
      </w:pPr>
      <w:r>
        <w:t>2</w:t>
      </w:r>
      <w:r w:rsidR="005862F9">
        <w:t xml:space="preserve">] Theory – </w:t>
      </w:r>
    </w:p>
    <w:p w14:paraId="28787476" w14:textId="77777777" w:rsidR="005862F9" w:rsidRDefault="005862F9" w:rsidP="005862F9">
      <w:pPr>
        <w:pStyle w:val="Heading4"/>
      </w:pPr>
      <w:r>
        <w:t xml:space="preserve">A] Ground – Every impact can be linked to </w:t>
      </w:r>
      <w:proofErr w:type="gramStart"/>
      <w:r>
        <w:t>util</w:t>
      </w:r>
      <w:proofErr w:type="gramEnd"/>
      <w:r>
        <w:t xml:space="preserve"> but other ethics exclude most impacts. Ground key to fairness since you need arguments to win.</w:t>
      </w:r>
    </w:p>
    <w:p w14:paraId="30188AB1" w14:textId="77777777" w:rsidR="005862F9" w:rsidRDefault="005862F9" w:rsidP="005862F9">
      <w:pPr>
        <w:pStyle w:val="Heading4"/>
        <w:rPr>
          <w:rFonts w:cstheme="minorHAnsi"/>
        </w:rPr>
      </w:pPr>
      <w:r>
        <w:t xml:space="preserve">B] Topic Lit – </w:t>
      </w:r>
      <w:r>
        <w:rPr>
          <w:rFonts w:cstheme="minorHAnsi"/>
        </w:rPr>
        <w:t>M</w:t>
      </w:r>
      <w:r w:rsidRPr="0073319A">
        <w:rPr>
          <w:rFonts w:cstheme="minorHAnsi"/>
        </w:rPr>
        <w:t xml:space="preserve">ost articles are written through the lens of util since they’re </w:t>
      </w:r>
      <w:r>
        <w:rPr>
          <w:rFonts w:cstheme="minorHAnsi"/>
        </w:rPr>
        <w:t>written</w:t>
      </w:r>
      <w:r w:rsidRPr="0073319A">
        <w:rPr>
          <w:rFonts w:cstheme="minorHAnsi"/>
        </w:rPr>
        <w:t xml:space="preserve"> for policymakers and the general public to understand who take consequences to be important, not philosophy majors. </w:t>
      </w:r>
      <w:r>
        <w:rPr>
          <w:rFonts w:cstheme="minorHAnsi"/>
        </w:rPr>
        <w:t>Key to f</w:t>
      </w:r>
      <w:r w:rsidRPr="0073319A">
        <w:rPr>
          <w:rFonts w:cstheme="minorHAnsi"/>
        </w:rPr>
        <w:t>airness and education since it’s a lens through which we engage the res.</w:t>
      </w:r>
    </w:p>
    <w:p w14:paraId="6F66677D" w14:textId="7AC1EB82" w:rsidR="005862F9" w:rsidRDefault="009157E0" w:rsidP="005862F9">
      <w:pPr>
        <w:pStyle w:val="Heading4"/>
      </w:pPr>
      <w:r>
        <w:t>3</w:t>
      </w:r>
      <w:r w:rsidR="005862F9">
        <w:t xml:space="preserve">] </w:t>
      </w:r>
      <w:r w:rsidR="005862F9" w:rsidRPr="00276CBF">
        <w:t xml:space="preserve">Use epistemic modesty for evaluating the </w:t>
      </w:r>
      <w:r w:rsidR="005862F9">
        <w:t>framework debate – that’s multiplying the probability a framework is true by its relative offense</w:t>
      </w:r>
    </w:p>
    <w:p w14:paraId="469D09D7" w14:textId="77777777" w:rsidR="005862F9" w:rsidRDefault="005862F9" w:rsidP="005862F9">
      <w:pPr>
        <w:pStyle w:val="Heading4"/>
        <w:rPr>
          <w:rFonts w:cstheme="majorHAnsi"/>
        </w:rPr>
      </w:pPr>
      <w:r w:rsidRPr="00276CBF">
        <w:rPr>
          <w:rFonts w:cstheme="majorHAnsi"/>
        </w:rPr>
        <w:t xml:space="preserve">A] Substantively true </w:t>
      </w:r>
      <w:r>
        <w:rPr>
          <w:rFonts w:cstheme="majorHAnsi"/>
        </w:rPr>
        <w:t xml:space="preserve">since high probability of winning your framework increases the odds that your impacts </w:t>
      </w:r>
      <w:proofErr w:type="gramStart"/>
      <w:r>
        <w:rPr>
          <w:rFonts w:cstheme="majorHAnsi"/>
        </w:rPr>
        <w:t>matters</w:t>
      </w:r>
      <w:proofErr w:type="gramEnd"/>
      <w:r>
        <w:rPr>
          <w:rFonts w:cstheme="majorHAnsi"/>
        </w:rPr>
        <w:t>, but that probability is still dependent of the impacts. A 51% chance your framework is true still means there is a 49% chance my impacts matter – modesty produces the highest chance of moral actions</w:t>
      </w:r>
    </w:p>
    <w:p w14:paraId="118F5872" w14:textId="77777777" w:rsidR="005862F9" w:rsidRPr="007D606E" w:rsidRDefault="005862F9" w:rsidP="005862F9">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w:t>
      </w:r>
      <w:r>
        <w:rPr>
          <w:rFonts w:cstheme="majorHAnsi"/>
        </w:rPr>
        <w:t>d</w:t>
      </w:r>
    </w:p>
    <w:p w14:paraId="12F745DC" w14:textId="77777777" w:rsidR="005862F9" w:rsidRPr="005862F9" w:rsidRDefault="005862F9" w:rsidP="005862F9"/>
    <w:p w14:paraId="4D76ED8F" w14:textId="77777777" w:rsidR="004C1DE6" w:rsidRPr="00DD0697" w:rsidRDefault="004C1DE6" w:rsidP="000C04BA">
      <w:pPr>
        <w:rPr>
          <w:sz w:val="10"/>
        </w:rPr>
      </w:pPr>
    </w:p>
    <w:p w14:paraId="7664CF4B" w14:textId="4A0765A0" w:rsidR="00E42E4C" w:rsidRDefault="000C04BA" w:rsidP="000C04BA">
      <w:pPr>
        <w:pStyle w:val="Heading2"/>
      </w:pPr>
      <w:r>
        <w:lastRenderedPageBreak/>
        <w:t>Case</w:t>
      </w:r>
    </w:p>
    <w:p w14:paraId="5D3E60AE" w14:textId="55A4B28E" w:rsidR="000C04BA" w:rsidRDefault="004C1DE6" w:rsidP="000C04BA">
      <w:pPr>
        <w:pStyle w:val="Heading3"/>
      </w:pPr>
      <w:r>
        <w:lastRenderedPageBreak/>
        <w:t>Contention</w:t>
      </w:r>
    </w:p>
    <w:p w14:paraId="3D0FD97D" w14:textId="77777777" w:rsidR="000C04BA" w:rsidRDefault="000C04BA" w:rsidP="000C04BA">
      <w:pPr>
        <w:pStyle w:val="Heading4"/>
      </w:pPr>
      <w:r>
        <w:t xml:space="preserve">1] space is functionally infinite – no entity could significantly alter and appropriate enough space to deny access to others, so the </w:t>
      </w:r>
      <w:proofErr w:type="spellStart"/>
      <w:r>
        <w:t>lockean</w:t>
      </w:r>
      <w:proofErr w:type="spellEnd"/>
      <w:r>
        <w:t xml:space="preserve"> proviso could never be fulfilled </w:t>
      </w:r>
    </w:p>
    <w:p w14:paraId="241767EE" w14:textId="77777777" w:rsidR="000C04BA" w:rsidRDefault="000C04BA" w:rsidP="000C04BA">
      <w:pPr>
        <w:pStyle w:val="Heading4"/>
      </w:pPr>
      <w:r>
        <w:t>2] space is not a necessary resource</w:t>
      </w:r>
    </w:p>
    <w:p w14:paraId="20E16684" w14:textId="7F8A9F88" w:rsidR="000C04BA" w:rsidRDefault="000C04BA" w:rsidP="000C04BA">
      <w:pPr>
        <w:pStyle w:val="Heading4"/>
      </w:pPr>
      <w:r>
        <w:t xml:space="preserve">3] if </w:t>
      </w:r>
      <w:r>
        <w:t xml:space="preserve">it’s subject to the </w:t>
      </w:r>
      <w:proofErr w:type="spellStart"/>
      <w:r>
        <w:t>lockean</w:t>
      </w:r>
      <w:proofErr w:type="spellEnd"/>
      <w:r>
        <w:t xml:space="preserve"> proviso, it’s not appropriation, </w:t>
      </w:r>
      <w:proofErr w:type="spellStart"/>
      <w:r>
        <w:t>Feser</w:t>
      </w:r>
      <w:proofErr w:type="spellEnd"/>
      <w:r>
        <w:t xml:space="preserve"> 05:</w:t>
      </w:r>
    </w:p>
    <w:p w14:paraId="02269892" w14:textId="77777777" w:rsidR="000C04BA" w:rsidRPr="003C4933" w:rsidRDefault="000C04BA" w:rsidP="000C04BA">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56322C56" w14:textId="5D80E2A3" w:rsidR="000C04BA" w:rsidRPr="000C04BA" w:rsidRDefault="000C04BA" w:rsidP="000C04BA">
      <w:pPr>
        <w:rPr>
          <w:sz w:val="10"/>
        </w:rPr>
      </w:pPr>
      <w:r w:rsidRPr="000C04BA">
        <w:rPr>
          <w:sz w:val="10"/>
        </w:rPr>
        <w:t xml:space="preserve">Locke’s proviso on the initial acquisition of resources was that the acquirer had to leave “enough and as good . . . in common for others” to acquire,24 and Nozick’s gloss on this proviso is that it “is meant to ensure that the situation of others is not worsened.”25 </w:t>
      </w:r>
      <w:r w:rsidRPr="004C1DE6">
        <w:rPr>
          <w:b/>
          <w:bCs/>
          <w:highlight w:val="yellow"/>
          <w:u w:val="single"/>
        </w:rPr>
        <w:t xml:space="preserve">The standard example </w:t>
      </w:r>
      <w:r w:rsidRPr="000258A4">
        <w:rPr>
          <w:b/>
          <w:bCs/>
          <w:u w:val="single"/>
        </w:rPr>
        <w:t xml:space="preserve">of a purported violation of the proviso </w:t>
      </w:r>
      <w:r w:rsidRPr="004C1DE6">
        <w:rPr>
          <w:b/>
          <w:bCs/>
          <w:highlight w:val="yellow"/>
          <w:u w:val="single"/>
        </w:rPr>
        <w:t xml:space="preserve">involves </w:t>
      </w:r>
      <w:r w:rsidRPr="000258A4">
        <w:rPr>
          <w:b/>
          <w:bCs/>
          <w:u w:val="single"/>
        </w:rPr>
        <w:t xml:space="preserve">someone </w:t>
      </w:r>
      <w:r w:rsidRPr="004C1DE6">
        <w:rPr>
          <w:b/>
          <w:bCs/>
          <w:highlight w:val="yellow"/>
          <w:u w:val="single"/>
        </w:rPr>
        <w:t>appropriating</w:t>
      </w:r>
      <w:r w:rsidRPr="004C1DE6">
        <w:rPr>
          <w:sz w:val="10"/>
          <w:highlight w:val="yellow"/>
        </w:rPr>
        <w:t xml:space="preserve"> </w:t>
      </w:r>
      <w:r w:rsidRPr="000C04BA">
        <w:rPr>
          <w:sz w:val="10"/>
        </w:rPr>
        <w:t>for himself a resource that others had previously held in common—</w:t>
      </w:r>
      <w:r w:rsidRPr="004C1DE6">
        <w:rPr>
          <w:b/>
          <w:bCs/>
          <w:highlight w:val="yellow"/>
          <w:u w:val="single"/>
        </w:rPr>
        <w:t xml:space="preserve">a water hole </w:t>
      </w:r>
      <w:r w:rsidRPr="000258A4">
        <w:rPr>
          <w:b/>
          <w:bCs/>
          <w:u w:val="single"/>
        </w:rPr>
        <w:t>in the midst of a desert</w:t>
      </w:r>
      <w:r w:rsidRPr="000C04BA">
        <w:rPr>
          <w:sz w:val="10"/>
        </w:rPr>
        <w:t>, say, which is the only source of water for those living in the surrounding area</w:t>
      </w:r>
      <w:r w:rsidRPr="000258A4">
        <w:rPr>
          <w:b/>
          <w:bCs/>
          <w:u w:val="single"/>
        </w:rPr>
        <w:t xml:space="preserve">. Doesn’t the person who </w:t>
      </w:r>
      <w:proofErr w:type="spellStart"/>
      <w:r w:rsidRPr="000258A4">
        <w:rPr>
          <w:b/>
          <w:bCs/>
          <w:u w:val="single"/>
        </w:rPr>
        <w:t>appropri</w:t>
      </w:r>
      <w:proofErr w:type="spellEnd"/>
      <w:r w:rsidRPr="000258A4">
        <w:rPr>
          <w:b/>
          <w:bCs/>
          <w:u w:val="single"/>
        </w:rPr>
        <w:t xml:space="preserve">- </w:t>
      </w:r>
      <w:proofErr w:type="spellStart"/>
      <w:r w:rsidRPr="000258A4">
        <w:rPr>
          <w:b/>
          <w:bCs/>
          <w:u w:val="single"/>
        </w:rPr>
        <w:t>ates</w:t>
      </w:r>
      <w:proofErr w:type="spellEnd"/>
      <w:r w:rsidRPr="000258A4">
        <w:rPr>
          <w:b/>
          <w:bCs/>
          <w:u w:val="single"/>
        </w:rPr>
        <w:t xml:space="preserve"> this water hole commit a clear injustice</w:t>
      </w:r>
      <w:r w:rsidRPr="000C04BA">
        <w:rPr>
          <w:sz w:val="10"/>
        </w:rPr>
        <w:t xml:space="preserve"> against those who had been using it (since he now, say, charges them for water that they previously took for free, or even forbids them to use the water, in either case clearly leaving them worse </w:t>
      </w:r>
      <w:proofErr w:type="gramStart"/>
      <w:r w:rsidRPr="000C04BA">
        <w:rPr>
          <w:sz w:val="10"/>
        </w:rPr>
        <w:t>off )</w:t>
      </w:r>
      <w:proofErr w:type="gramEnd"/>
      <w:r w:rsidRPr="000C04BA">
        <w:rPr>
          <w:sz w:val="10"/>
        </w:rPr>
        <w:t xml:space="preserve">? Doesn’t such an example serve as a </w:t>
      </w:r>
      <w:proofErr w:type="spellStart"/>
      <w:r w:rsidRPr="000C04BA">
        <w:rPr>
          <w:sz w:val="10"/>
        </w:rPr>
        <w:t>counterex</w:t>
      </w:r>
      <w:proofErr w:type="spellEnd"/>
      <w:r w:rsidRPr="000C04BA">
        <w:rPr>
          <w:sz w:val="10"/>
        </w:rPr>
        <w:t xml:space="preserve">- ample to the claim that there are no unjust initial acquisitions? Yes and no: yes, </w:t>
      </w:r>
      <w:r w:rsidRPr="004C1DE6">
        <w:rPr>
          <w:b/>
          <w:bCs/>
          <w:highlight w:val="yellow"/>
          <w:u w:val="single"/>
        </w:rPr>
        <w:t xml:space="preserve">this </w:t>
      </w:r>
      <w:r w:rsidRPr="000258A4">
        <w:rPr>
          <w:b/>
          <w:bCs/>
          <w:u w:val="single"/>
        </w:rPr>
        <w:t>person’s behavior is an injustice; no</w:t>
      </w:r>
      <w:r w:rsidRPr="000C04BA">
        <w:rPr>
          <w:sz w:val="10"/>
        </w:rPr>
        <w:t xml:space="preserve">, </w:t>
      </w:r>
      <w:r w:rsidRPr="000258A4">
        <w:rPr>
          <w:b/>
          <w:bCs/>
          <w:u w:val="single"/>
        </w:rPr>
        <w:t>it is not a counterexample</w:t>
      </w:r>
      <w:r w:rsidRPr="000C04BA">
        <w:rPr>
          <w:sz w:val="10"/>
        </w:rPr>
        <w:t xml:space="preserve">, </w:t>
      </w:r>
      <w:r w:rsidRPr="000258A4">
        <w:rPr>
          <w:b/>
          <w:bCs/>
          <w:u w:val="single"/>
        </w:rPr>
        <w:t xml:space="preserve">because the </w:t>
      </w:r>
      <w:r w:rsidRPr="004C1DE6">
        <w:rPr>
          <w:b/>
          <w:bCs/>
          <w:highlight w:val="yellow"/>
          <w:u w:val="single"/>
        </w:rPr>
        <w:t xml:space="preserve">person </w:t>
      </w:r>
      <w:r w:rsidRPr="000C04BA">
        <w:rPr>
          <w:sz w:val="10"/>
        </w:rPr>
        <w:t xml:space="preserve">who takes possession of the water hole </w:t>
      </w:r>
      <w:r w:rsidRPr="004C1DE6">
        <w:rPr>
          <w:b/>
          <w:bCs/>
          <w:highlight w:val="yellow"/>
          <w:u w:val="single"/>
        </w:rPr>
        <w:t>is not an initial acquirer, but a thief</w:t>
      </w:r>
      <w:r w:rsidRPr="000258A4">
        <w:rPr>
          <w:b/>
          <w:bCs/>
          <w:u w:val="single"/>
        </w:rPr>
        <w:t>.</w:t>
      </w:r>
      <w:r w:rsidRPr="000C04BA">
        <w:rPr>
          <w:sz w:val="10"/>
        </w:rPr>
        <w:t xml:space="preserve"> The correct interpretation of this sort of case is, I suggest, as follows: </w:t>
      </w:r>
      <w:r w:rsidRPr="004C1DE6">
        <w:rPr>
          <w:b/>
          <w:bCs/>
          <w:highlight w:val="yellow"/>
          <w:u w:val="single"/>
        </w:rPr>
        <w:t>The water hole is not unowned</w:t>
      </w:r>
      <w:r w:rsidRPr="004C1DE6">
        <w:rPr>
          <w:sz w:val="10"/>
          <w:highlight w:val="yellow"/>
        </w:rPr>
        <w:t xml:space="preserve"> </w:t>
      </w:r>
      <w:r w:rsidRPr="000C04BA">
        <w:rPr>
          <w:sz w:val="10"/>
        </w:rPr>
        <w:t xml:space="preserve">in the first place when the person in question tries to acquire it. </w:t>
      </w:r>
      <w:r w:rsidRPr="000258A4">
        <w:rPr>
          <w:b/>
          <w:bCs/>
          <w:u w:val="single"/>
        </w:rPr>
        <w:t xml:space="preserve">After all, </w:t>
      </w:r>
      <w:r w:rsidRPr="004C1DE6">
        <w:rPr>
          <w:b/>
          <w:bCs/>
          <w:highlight w:val="yellow"/>
          <w:u w:val="single"/>
        </w:rPr>
        <w:t>other people had been using it, and their use</w:t>
      </w:r>
      <w:r w:rsidRPr="004C1DE6">
        <w:rPr>
          <w:sz w:val="10"/>
          <w:highlight w:val="yellow"/>
        </w:rPr>
        <w:t xml:space="preserve"> </w:t>
      </w:r>
      <w:r w:rsidRPr="000C04BA">
        <w:rPr>
          <w:sz w:val="10"/>
        </w:rPr>
        <w:t xml:space="preserve">(especially since it is presumably regular, continuous use) </w:t>
      </w:r>
      <w:r w:rsidRPr="000258A4">
        <w:rPr>
          <w:b/>
          <w:bCs/>
          <w:u w:val="single"/>
        </w:rPr>
        <w:t xml:space="preserve">itself </w:t>
      </w:r>
      <w:r w:rsidRPr="004C1DE6">
        <w:rPr>
          <w:b/>
          <w:bCs/>
          <w:highlight w:val="yellow"/>
          <w:u w:val="single"/>
        </w:rPr>
        <w:t>amounted to initial acquisition</w:t>
      </w:r>
      <w:r w:rsidRPr="004C1DE6">
        <w:rPr>
          <w:sz w:val="10"/>
          <w:highlight w:val="yellow"/>
        </w:rPr>
        <w:t xml:space="preserve"> </w:t>
      </w:r>
      <w:r w:rsidRPr="000C04BA">
        <w:rPr>
          <w:sz w:val="10"/>
        </w:rPr>
        <w:t xml:space="preserve">of the water hole. </w:t>
      </w:r>
      <w:r w:rsidRPr="000258A4">
        <w:rPr>
          <w:b/>
          <w:bCs/>
          <w:u w:val="single"/>
        </w:rPr>
        <w:t>Their use counts as a kind of labor-mixing, a bringing of the resource under their control</w:t>
      </w:r>
      <w:r w:rsidRPr="000C04BA">
        <w:rPr>
          <w:sz w:val="10"/>
        </w:rPr>
        <w:t>. Thus, they have every right to object to what the would-be acquirer tries to do, precisely because they have already acquired it. His act amounts to what Nozick would call an “unjust transfer” of the resource, an attempt to take it from its rightful owners without their consent.26</w:t>
      </w:r>
      <w:r w:rsidRPr="000C04BA">
        <w:rPr>
          <w:sz w:val="10"/>
        </w:rPr>
        <w:t xml:space="preserve"> </w:t>
      </w:r>
      <w:r w:rsidRPr="000258A4">
        <w:rPr>
          <w:b/>
          <w:bCs/>
          <w:u w:val="single"/>
        </w:rPr>
        <w:t>One might object that in this case we are dealing with a community of users</w:t>
      </w:r>
      <w:r w:rsidRPr="000C04BA">
        <w:rPr>
          <w:sz w:val="10"/>
        </w:rPr>
        <w:t xml:space="preserve"> of the water hole, not a single individual who came across an unowned resource; doesn’t this conflict with what I said earlier about individuals, rather than “all of us collectively,” being the ones who come to own resources? It does not, because </w:t>
      </w:r>
      <w:r w:rsidRPr="004C1DE6">
        <w:rPr>
          <w:b/>
          <w:bCs/>
          <w:highlight w:val="yellow"/>
          <w:u w:val="single"/>
        </w:rPr>
        <w:t>nothing</w:t>
      </w:r>
      <w:r w:rsidRPr="004C1DE6">
        <w:rPr>
          <w:sz w:val="10"/>
          <w:highlight w:val="yellow"/>
        </w:rPr>
        <w:t xml:space="preserve"> </w:t>
      </w:r>
      <w:r w:rsidRPr="000C04BA">
        <w:rPr>
          <w:sz w:val="10"/>
        </w:rPr>
        <w:t xml:space="preserve">in what I said above </w:t>
      </w:r>
      <w:r w:rsidRPr="004C1DE6">
        <w:rPr>
          <w:b/>
          <w:bCs/>
          <w:highlight w:val="yellow"/>
          <w:u w:val="single"/>
        </w:rPr>
        <w:t>rules out cases where a number of people together initially acquire a resource</w:t>
      </w:r>
      <w:r w:rsidRPr="000C04BA">
        <w:rPr>
          <w:sz w:val="10"/>
        </w:rPr>
        <w:t xml:space="preserve">. </w:t>
      </w:r>
      <w:r w:rsidRPr="000258A4">
        <w:rPr>
          <w:b/>
          <w:bCs/>
          <w:u w:val="single"/>
        </w:rPr>
        <w:t>Indeed, historically, this probably has happened quite often, as families and tribes moved into virgin territory</w:t>
      </w:r>
      <w:r w:rsidRPr="000C04BA">
        <w:rPr>
          <w:sz w:val="10"/>
        </w:rPr>
        <w:t xml:space="preserve">. </w:t>
      </w:r>
      <w:r w:rsidRPr="000258A4">
        <w:rPr>
          <w:b/>
          <w:bCs/>
          <w:u w:val="single"/>
        </w:rPr>
        <w:t xml:space="preserve">What I denied </w:t>
      </w:r>
      <w:r w:rsidRPr="000C04BA">
        <w:rPr>
          <w:sz w:val="10"/>
        </w:rPr>
        <w:t xml:space="preserve">above </w:t>
      </w:r>
      <w:r w:rsidRPr="000258A4">
        <w:rPr>
          <w:b/>
          <w:bCs/>
          <w:u w:val="single"/>
        </w:rPr>
        <w:t xml:space="preserve">was that </w:t>
      </w:r>
      <w:r w:rsidRPr="000C04BA">
        <w:rPr>
          <w:sz w:val="10"/>
        </w:rPr>
        <w:t xml:space="preserve">“all of us collectively,” that is, </w:t>
      </w:r>
      <w:r w:rsidRPr="000258A4">
        <w:rPr>
          <w:b/>
          <w:bCs/>
          <w:u w:val="single"/>
        </w:rPr>
        <w:t xml:space="preserve">the human race </w:t>
      </w:r>
      <w:r w:rsidRPr="000C04BA">
        <w:rPr>
          <w:sz w:val="10"/>
        </w:rPr>
        <w:t xml:space="preserve">as a whole, </w:t>
      </w:r>
      <w:r w:rsidRPr="000258A4">
        <w:rPr>
          <w:b/>
          <w:bCs/>
          <w:u w:val="single"/>
        </w:rPr>
        <w:t>ever appropriated all unowned resources</w:t>
      </w:r>
      <w:r w:rsidRPr="000C04BA">
        <w:rPr>
          <w:sz w:val="10"/>
        </w:rPr>
        <w:t xml:space="preserve"> as a whole in a way that gave rise to common own- </w:t>
      </w:r>
      <w:proofErr w:type="spellStart"/>
      <w:r w:rsidRPr="000C04BA">
        <w:rPr>
          <w:sz w:val="10"/>
        </w:rPr>
        <w:t>ership</w:t>
      </w:r>
      <w:proofErr w:type="spellEnd"/>
      <w:r w:rsidRPr="000C04BA">
        <w:rPr>
          <w:sz w:val="10"/>
        </w:rPr>
        <w:t xml:space="preserve"> of them. </w:t>
      </w:r>
      <w:r w:rsidRPr="000258A4">
        <w:rPr>
          <w:b/>
          <w:bCs/>
          <w:u w:val="single"/>
        </w:rPr>
        <w:t>It is quite easy to see how a</w:t>
      </w:r>
      <w:r w:rsidRPr="000C04BA">
        <w:rPr>
          <w:sz w:val="10"/>
        </w:rPr>
        <w:t xml:space="preserve"> (relatively) </w:t>
      </w:r>
      <w:r w:rsidRPr="000258A4">
        <w:rPr>
          <w:b/>
          <w:bCs/>
          <w:u w:val="single"/>
        </w:rPr>
        <w:t>small group</w:t>
      </w:r>
      <w:r w:rsidRPr="000C04BA">
        <w:rPr>
          <w:sz w:val="10"/>
        </w:rPr>
        <w:t xml:space="preserve"> of individuals </w:t>
      </w:r>
      <w:r w:rsidRPr="000258A4">
        <w:rPr>
          <w:b/>
          <w:bCs/>
          <w:u w:val="single"/>
        </w:rPr>
        <w:t>might together acquire</w:t>
      </w:r>
      <w:r w:rsidRPr="000C04BA">
        <w:rPr>
          <w:sz w:val="10"/>
        </w:rPr>
        <w:t xml:space="preserve">, say, a discrete tract of </w:t>
      </w:r>
      <w:r w:rsidRPr="000258A4">
        <w:rPr>
          <w:b/>
          <w:bCs/>
          <w:u w:val="single"/>
        </w:rPr>
        <w:t>land</w:t>
      </w:r>
      <w:r w:rsidRPr="000C04BA">
        <w:rPr>
          <w:sz w:val="10"/>
        </w:rPr>
        <w:t xml:space="preserve">, so that they all come to have common ownership of it, perhaps </w:t>
      </w:r>
      <w:r w:rsidRPr="000258A4">
        <w:rPr>
          <w:b/>
          <w:bCs/>
          <w:u w:val="single"/>
        </w:rPr>
        <w:t>because they all know one another and are consciously devoted to a common purpose</w:t>
      </w:r>
      <w:r w:rsidRPr="000C04BA">
        <w:rPr>
          <w:sz w:val="10"/>
        </w:rPr>
        <w:t xml:space="preserve">, and because their efforts are intertwined in such a way that it is hard to sort out exactly who has done what. </w:t>
      </w:r>
      <w:r w:rsidRPr="000258A4">
        <w:rPr>
          <w:b/>
          <w:bCs/>
          <w:u w:val="single"/>
        </w:rPr>
        <w:t>This is very different from claiming that some much larger group</w:t>
      </w:r>
      <w:r w:rsidRPr="000C04BA">
        <w:rPr>
          <w:sz w:val="10"/>
        </w:rPr>
        <w:t xml:space="preserve"> (of perhaps thousands or hundreds of thou- sands of people or more) </w:t>
      </w:r>
      <w:r w:rsidRPr="000258A4">
        <w:rPr>
          <w:b/>
          <w:bCs/>
          <w:u w:val="single"/>
        </w:rPr>
        <w:t>has “collectively” initially acquired a continent, where the “group” is not consciously working together as a whole</w:t>
      </w:r>
      <w:r w:rsidRPr="000C04BA">
        <w:rPr>
          <w:sz w:val="10"/>
        </w:rPr>
        <w:t>, where its members largely do not know each other and are separated by geo- graphical and communal boundaries, and where it is easy to demarcate which bits of territory have been worked by which individuals and/or subgroups. It is not plausible to say in this sort of case, much less in the case of the human race as a whole, that “all of us collectively” have acquired resources. Rather, it is a matter of many discrete individuals and groups engaging in many discrete acts of initial acquisition.</w:t>
      </w:r>
      <w:r w:rsidRPr="000C04BA">
        <w:rPr>
          <w:sz w:val="10"/>
        </w:rPr>
        <w:t xml:space="preserve"> </w:t>
      </w:r>
      <w:r w:rsidRPr="000258A4">
        <w:rPr>
          <w:b/>
          <w:bCs/>
          <w:u w:val="single"/>
        </w:rPr>
        <w:t xml:space="preserve">Another objection to my interpretation of the water-hole case would be that those who were previously using the water hole might not claim it as their property; they might claim only the right to use it for certain </w:t>
      </w:r>
      <w:proofErr w:type="spellStart"/>
      <w:r w:rsidRPr="000258A4">
        <w:rPr>
          <w:b/>
          <w:bCs/>
          <w:u w:val="single"/>
        </w:rPr>
        <w:t>pur</w:t>
      </w:r>
      <w:proofErr w:type="spellEnd"/>
      <w:r w:rsidRPr="000258A4">
        <w:rPr>
          <w:b/>
          <w:bCs/>
          <w:u w:val="single"/>
        </w:rPr>
        <w:t>- poses</w:t>
      </w:r>
      <w:r w:rsidRPr="000C04BA">
        <w:rPr>
          <w:sz w:val="10"/>
        </w:rPr>
        <w:t xml:space="preserve">. As many property theorists have pointed out, </w:t>
      </w:r>
      <w:r w:rsidRPr="000258A4">
        <w:rPr>
          <w:b/>
          <w:bCs/>
          <w:u w:val="single"/>
        </w:rPr>
        <w:t xml:space="preserve">however, any “prop- </w:t>
      </w:r>
      <w:proofErr w:type="spellStart"/>
      <w:r w:rsidRPr="000258A4">
        <w:rPr>
          <w:b/>
          <w:bCs/>
          <w:u w:val="single"/>
        </w:rPr>
        <w:t>erty</w:t>
      </w:r>
      <w:proofErr w:type="spellEnd"/>
      <w:r w:rsidRPr="000258A4">
        <w:rPr>
          <w:b/>
          <w:bCs/>
          <w:u w:val="single"/>
        </w:rPr>
        <w:t xml:space="preserve"> right” to something is really a bundle of rights</w:t>
      </w:r>
      <w:r w:rsidRPr="000C04BA">
        <w:rPr>
          <w:sz w:val="10"/>
        </w:rPr>
        <w:t xml:space="preserve">: the right to use something (perhaps in certain ways but not others, perhaps for a certain period of time), the right to sell it or lease it, the right to exclude others from it, the right to destroy it, and so forth. </w:t>
      </w:r>
      <w:r w:rsidRPr="000258A4">
        <w:rPr>
          <w:b/>
          <w:bCs/>
          <w:u w:val="single"/>
        </w:rPr>
        <w:t>Full ownership of something entails</w:t>
      </w:r>
      <w:r w:rsidRPr="000C04BA">
        <w:rPr>
          <w:sz w:val="10"/>
        </w:rPr>
        <w:t xml:space="preserve"> having </w:t>
      </w:r>
      <w:r w:rsidRPr="000258A4">
        <w:rPr>
          <w:b/>
          <w:bCs/>
          <w:u w:val="single"/>
        </w:rPr>
        <w:t>all of these rights</w:t>
      </w:r>
      <w:r w:rsidRPr="000C04BA">
        <w:rPr>
          <w:sz w:val="10"/>
        </w:rPr>
        <w:t xml:space="preserve"> to it; </w:t>
      </w:r>
      <w:r w:rsidRPr="000258A4">
        <w:rPr>
          <w:b/>
          <w:bCs/>
          <w:u w:val="single"/>
        </w:rPr>
        <w:t>having only some of these rights entails having</w:t>
      </w:r>
      <w:r w:rsidRPr="000C04BA">
        <w:rPr>
          <w:sz w:val="10"/>
        </w:rPr>
        <w:t xml:space="preserve"> (one of a number of degrees </w:t>
      </w:r>
      <w:proofErr w:type="gramStart"/>
      <w:r w:rsidRPr="000C04BA">
        <w:rPr>
          <w:sz w:val="10"/>
        </w:rPr>
        <w:t>of )</w:t>
      </w:r>
      <w:proofErr w:type="gramEnd"/>
      <w:r w:rsidRPr="000C04BA">
        <w:rPr>
          <w:sz w:val="10"/>
        </w:rPr>
        <w:t xml:space="preserve"> </w:t>
      </w:r>
      <w:r w:rsidRPr="000258A4">
        <w:rPr>
          <w:b/>
          <w:bCs/>
          <w:u w:val="single"/>
        </w:rPr>
        <w:t>partial ownership</w:t>
      </w:r>
      <w:r w:rsidRPr="000C04BA">
        <w:rPr>
          <w:sz w:val="10"/>
        </w:rPr>
        <w:t xml:space="preserve">. </w:t>
      </w:r>
      <w:r w:rsidRPr="003C4933">
        <w:rPr>
          <w:b/>
          <w:bCs/>
          <w:u w:val="single"/>
        </w:rPr>
        <w:t xml:space="preserve">Since the right to use the water hole just is one among the bundle of rights </w:t>
      </w:r>
      <w:proofErr w:type="spellStart"/>
      <w:r w:rsidRPr="003C4933">
        <w:rPr>
          <w:b/>
          <w:bCs/>
          <w:u w:val="single"/>
        </w:rPr>
        <w:t>consti</w:t>
      </w:r>
      <w:proofErr w:type="spellEnd"/>
      <w:r w:rsidRPr="003C4933">
        <w:rPr>
          <w:b/>
          <w:bCs/>
          <w:u w:val="single"/>
        </w:rPr>
        <w:t xml:space="preserve">- </w:t>
      </w:r>
      <w:proofErr w:type="spellStart"/>
      <w:r w:rsidRPr="003C4933">
        <w:rPr>
          <w:b/>
          <w:bCs/>
          <w:u w:val="single"/>
        </w:rPr>
        <w:t>tuting</w:t>
      </w:r>
      <w:proofErr w:type="spellEnd"/>
      <w:r w:rsidRPr="003C4933">
        <w:rPr>
          <w:b/>
          <w:bCs/>
          <w:u w:val="single"/>
        </w:rPr>
        <w:t xml:space="preserve"> ownership of it, anyone who claims the right to use thereby claims partial ownership.</w:t>
      </w:r>
      <w:r w:rsidRPr="000C04BA">
        <w:rPr>
          <w:sz w:val="10"/>
        </w:rPr>
        <w:t xml:space="preserve"> The correct thing to say about the water-hole example, then, is that the users are not claiming full ownership of it, but they are, whether they realize it or not, claiming partial ownership (even, at least, temporary ownership) of it. </w:t>
      </w:r>
      <w:r w:rsidRPr="004C1DE6">
        <w:rPr>
          <w:b/>
          <w:bCs/>
          <w:highlight w:val="yellow"/>
          <w:u w:val="single"/>
        </w:rPr>
        <w:t xml:space="preserve">The violation of their property rights </w:t>
      </w:r>
      <w:r w:rsidRPr="003C4933">
        <w:rPr>
          <w:b/>
          <w:bCs/>
          <w:u w:val="single"/>
        </w:rPr>
        <w:t xml:space="preserve">by the newcomer thus </w:t>
      </w:r>
      <w:r w:rsidRPr="004C1DE6">
        <w:rPr>
          <w:b/>
          <w:bCs/>
          <w:highlight w:val="yellow"/>
          <w:u w:val="single"/>
        </w:rPr>
        <w:t xml:space="preserve">consists in </w:t>
      </w:r>
      <w:r w:rsidRPr="003C4933">
        <w:rPr>
          <w:b/>
          <w:bCs/>
          <w:u w:val="single"/>
        </w:rPr>
        <w:t xml:space="preserve">his </w:t>
      </w:r>
      <w:r w:rsidRPr="004C1DE6">
        <w:rPr>
          <w:b/>
          <w:bCs/>
          <w:highlight w:val="yellow"/>
          <w:u w:val="single"/>
        </w:rPr>
        <w:t xml:space="preserve">taking </w:t>
      </w:r>
      <w:r w:rsidRPr="003C4933">
        <w:rPr>
          <w:b/>
          <w:bCs/>
          <w:u w:val="single"/>
        </w:rPr>
        <w:t xml:space="preserve">over </w:t>
      </w:r>
      <w:r w:rsidRPr="004C1DE6">
        <w:rPr>
          <w:b/>
          <w:bCs/>
          <w:highlight w:val="yellow"/>
          <w:u w:val="single"/>
        </w:rPr>
        <w:t xml:space="preserve">the </w:t>
      </w:r>
      <w:r w:rsidRPr="003C4933">
        <w:rPr>
          <w:b/>
          <w:bCs/>
          <w:u w:val="single"/>
        </w:rPr>
        <w:t xml:space="preserve">water </w:t>
      </w:r>
      <w:r w:rsidRPr="004C1DE6">
        <w:rPr>
          <w:b/>
          <w:bCs/>
          <w:highlight w:val="yellow"/>
          <w:u w:val="single"/>
        </w:rPr>
        <w:t xml:space="preserve">hole </w:t>
      </w:r>
      <w:r w:rsidRPr="003C4933">
        <w:rPr>
          <w:b/>
          <w:bCs/>
          <w:u w:val="single"/>
        </w:rPr>
        <w:t xml:space="preserve">in such a way </w:t>
      </w:r>
      <w:r w:rsidRPr="004C1DE6">
        <w:rPr>
          <w:b/>
          <w:bCs/>
          <w:highlight w:val="yellow"/>
          <w:u w:val="single"/>
        </w:rPr>
        <w:t xml:space="preserve">that they are no longer able to use it </w:t>
      </w:r>
      <w:r w:rsidRPr="003C4933">
        <w:rPr>
          <w:b/>
          <w:bCs/>
          <w:u w:val="single"/>
        </w:rPr>
        <w:t>as they once did</w:t>
      </w:r>
      <w:r w:rsidRPr="000C04BA">
        <w:rPr>
          <w:sz w:val="10"/>
        </w:rPr>
        <w:t>. If he treated it in some other way, however —acquiring other rights over it that the previous users neither claimed nor wanted to claim, in a way that would allow them to continue using it as they always had —then he could presumably become a partial owner of the hole as well, “initially acquiring” those aspects of it that no one had yet claimed.</w:t>
      </w:r>
      <w:r w:rsidRPr="000C04BA">
        <w:rPr>
          <w:sz w:val="10"/>
        </w:rPr>
        <w:t xml:space="preserve"> </w:t>
      </w:r>
      <w:r w:rsidRPr="000C04BA">
        <w:rPr>
          <w:sz w:val="10"/>
        </w:rPr>
        <w:t xml:space="preserve">This raises the question of whether our paradigmatic individual initial acquirer of an unowned resource fully owns </w:t>
      </w:r>
      <w:r w:rsidRPr="000C04BA">
        <w:rPr>
          <w:sz w:val="10"/>
        </w:rPr>
        <w:lastRenderedPageBreak/>
        <w:t xml:space="preserve">what he has acquired. </w:t>
      </w:r>
      <w:r w:rsidRPr="003C4933">
        <w:rPr>
          <w:b/>
          <w:bCs/>
          <w:u w:val="single"/>
        </w:rPr>
        <w:t>The right answer seems to be that he does if (unlike the water-hole users) he claims he does after mixing his labor with it in such a way that he has had a significant effect on or taken control of it in all the ways relevant to all the various rights one could claim over it</w:t>
      </w:r>
      <w:r w:rsidRPr="000C04BA">
        <w:rPr>
          <w:sz w:val="10"/>
        </w:rPr>
        <w:t xml:space="preserve">. If he comes across a water hole that no one has ever used, and if he only bathes in it from time to time, perhaps he has only acquired in effect the right to use it; if instead he builds a fence around it, posts guard dogs, and so forth, he has acquired full ownership. </w:t>
      </w:r>
      <w:r w:rsidRPr="003C4933">
        <w:rPr>
          <w:b/>
          <w:bCs/>
          <w:u w:val="single"/>
        </w:rPr>
        <w:t>The situation is really, in essence, no different from what it was when we were considering initial acquisition as acquisition of a single amorphous “property right</w:t>
      </w:r>
      <w:r w:rsidRPr="000C04BA">
        <w:rPr>
          <w:sz w:val="10"/>
        </w:rPr>
        <w:t>.” Whether it is one right or a bundle of them, if an individual mixes his labor with a resource in such a way that he takes control of or significantly affects a resource in ways covered by all the relevant rights in question, then he has acquired that resource</w:t>
      </w:r>
      <w:r w:rsidRPr="003C4933">
        <w:rPr>
          <w:b/>
          <w:bCs/>
          <w:u w:val="single"/>
        </w:rPr>
        <w:t>. His acquisition is neither just nor unjust; it is those who would seek without his consent to deprive him of the rights he has so acquired who are the first who could be said to act unjustly.</w:t>
      </w:r>
      <w:r w:rsidRPr="000C04BA">
        <w:rPr>
          <w:sz w:val="10"/>
        </w:rPr>
        <w:t xml:space="preserve"> And if he has (by having a very significant effect on the resource) indeed so acquired all the rights that one could acquire to the resource, then his ownership of it is full ownership.</w:t>
      </w:r>
    </w:p>
    <w:p w14:paraId="49F0E6A7" w14:textId="1AF4E77B" w:rsidR="001E7886" w:rsidRDefault="001E7886" w:rsidP="001E7886">
      <w:pPr>
        <w:pStyle w:val="Heading4"/>
      </w:pPr>
      <w:r>
        <w:t xml:space="preserve">4] If no one can appropriate it, then literally no one can use it, which is obviously worse than nobody </w:t>
      </w:r>
      <w:proofErr w:type="gramStart"/>
      <w:r>
        <w:t>have</w:t>
      </w:r>
      <w:proofErr w:type="gramEnd"/>
      <w:r>
        <w:t xml:space="preserve"> it</w:t>
      </w:r>
      <w:r>
        <w:t xml:space="preserve">, </w:t>
      </w:r>
      <w:proofErr w:type="spellStart"/>
      <w:r>
        <w:t>Feser</w:t>
      </w:r>
      <w:proofErr w:type="spellEnd"/>
      <w:r>
        <w:t xml:space="preserve"> 05:</w:t>
      </w:r>
    </w:p>
    <w:p w14:paraId="39CD60CC" w14:textId="77777777" w:rsidR="001E7886" w:rsidRDefault="001E7886" w:rsidP="001E7886">
      <w:r>
        <w:t xml:space="preserve">Edward </w:t>
      </w:r>
      <w:proofErr w:type="spellStart"/>
      <w:r>
        <w:t>Feser</w:t>
      </w:r>
      <w:proofErr w:type="spellEnd"/>
      <w:r>
        <w:t>, [</w:t>
      </w:r>
      <w:r w:rsidRPr="00C46168">
        <w:t>Associate Professor of Philosophy at Pasadena City College</w:t>
      </w:r>
      <w:r>
        <w:t>] “</w:t>
      </w:r>
      <w:r w:rsidRPr="00C46168">
        <w:t>THERE IS NO SUCH THING AS AN UNJUST INITIAL ACQUISITION</w:t>
      </w:r>
      <w:r>
        <w:t>,” 2005 //LHP AV</w:t>
      </w:r>
    </w:p>
    <w:p w14:paraId="18D2777B" w14:textId="406116C0" w:rsidR="000C04BA" w:rsidRPr="001E7886" w:rsidRDefault="001E7886" w:rsidP="001E7886">
      <w:pPr>
        <w:rPr>
          <w:sz w:val="10"/>
        </w:rPr>
      </w:pPr>
      <w:r w:rsidRPr="001E7886">
        <w:rPr>
          <w:sz w:val="10"/>
        </w:rPr>
        <w:t xml:space="preserve">The problem, then, is that </w:t>
      </w:r>
      <w:r w:rsidRPr="004C1DE6">
        <w:rPr>
          <w:b/>
          <w:bCs/>
          <w:highlight w:val="yellow"/>
          <w:u w:val="single"/>
        </w:rPr>
        <w:t>if everyone owns everything, no one owns anything</w:t>
      </w:r>
      <w:r w:rsidRPr="001E7886">
        <w:rPr>
          <w:sz w:val="10"/>
        </w:rPr>
        <w:t xml:space="preserve">. This remains true </w:t>
      </w:r>
      <w:r w:rsidRPr="00131C70">
        <w:rPr>
          <w:b/>
          <w:bCs/>
          <w:u w:val="single"/>
        </w:rPr>
        <w:t>if</w:t>
      </w:r>
      <w:r w:rsidRPr="001E7886">
        <w:rPr>
          <w:sz w:val="10"/>
        </w:rPr>
        <w:t xml:space="preserve"> we take not a Lockean construal of com- mon ownership, but a construal on which </w:t>
      </w:r>
      <w:r w:rsidRPr="004C1DE6">
        <w:rPr>
          <w:b/>
          <w:bCs/>
          <w:highlight w:val="yellow"/>
          <w:u w:val="single"/>
        </w:rPr>
        <w:t>one</w:t>
      </w:r>
      <w:r w:rsidRPr="004C1DE6">
        <w:rPr>
          <w:sz w:val="10"/>
          <w:highlight w:val="yellow"/>
        </w:rPr>
        <w:t xml:space="preserve"> </w:t>
      </w:r>
      <w:r w:rsidRPr="004C1DE6">
        <w:rPr>
          <w:b/>
          <w:bCs/>
          <w:highlight w:val="yellow"/>
          <w:u w:val="single"/>
        </w:rPr>
        <w:t>must</w:t>
      </w:r>
      <w:r w:rsidRPr="004C1DE6">
        <w:rPr>
          <w:sz w:val="10"/>
          <w:highlight w:val="yellow"/>
        </w:rPr>
        <w:t xml:space="preserve"> </w:t>
      </w:r>
      <w:r w:rsidRPr="004C1DE6">
        <w:rPr>
          <w:b/>
          <w:bCs/>
          <w:highlight w:val="yellow"/>
          <w:u w:val="single"/>
        </w:rPr>
        <w:t>get the permission of every other human being</w:t>
      </w:r>
      <w:r w:rsidRPr="001E7886">
        <w:rPr>
          <w:sz w:val="10"/>
        </w:rPr>
        <w:t xml:space="preserve">, </w:t>
      </w:r>
      <w:r w:rsidRPr="00131C70">
        <w:rPr>
          <w:b/>
          <w:bCs/>
          <w:u w:val="single"/>
        </w:rPr>
        <w:t xml:space="preserve">as co-owners of the world, </w:t>
      </w:r>
      <w:r w:rsidRPr="004C1DE6">
        <w:rPr>
          <w:b/>
          <w:bCs/>
          <w:highlight w:val="yellow"/>
          <w:u w:val="single"/>
        </w:rPr>
        <w:t xml:space="preserve">to use any part </w:t>
      </w:r>
      <w:r w:rsidRPr="00131C70">
        <w:rPr>
          <w:b/>
          <w:bCs/>
          <w:u w:val="single"/>
        </w:rPr>
        <w:t>of the world</w:t>
      </w:r>
      <w:r w:rsidRPr="001E7886">
        <w:rPr>
          <w:sz w:val="10"/>
        </w:rPr>
        <w:t xml:space="preserve"> —what Cohen calls the “joint ownership” interpretation of com- mon ownership.10 In </w:t>
      </w:r>
      <w:r w:rsidRPr="00131C70">
        <w:rPr>
          <w:b/>
          <w:bCs/>
          <w:u w:val="single"/>
        </w:rPr>
        <w:t>what sense do you own something if no one is in principle excluded from it, if everyone has a say over everything and anything you seek to do with it?</w:t>
      </w:r>
      <w:r w:rsidRPr="001E7886">
        <w:rPr>
          <w:sz w:val="10"/>
        </w:rPr>
        <w:t xml:space="preserve">11 </w:t>
      </w:r>
      <w:r w:rsidRPr="00131C70">
        <w:rPr>
          <w:b/>
          <w:bCs/>
          <w:u w:val="single"/>
        </w:rPr>
        <w:t>One’s “</w:t>
      </w:r>
      <w:r w:rsidRPr="004C1DE6">
        <w:rPr>
          <w:b/>
          <w:bCs/>
          <w:highlight w:val="yellow"/>
          <w:u w:val="single"/>
        </w:rPr>
        <w:t>ownership</w:t>
      </w:r>
      <w:r w:rsidRPr="00131C70">
        <w:rPr>
          <w:b/>
          <w:bCs/>
          <w:u w:val="single"/>
        </w:rPr>
        <w:t xml:space="preserve">” </w:t>
      </w:r>
      <w:r w:rsidRPr="004C1DE6">
        <w:rPr>
          <w:b/>
          <w:bCs/>
          <w:highlight w:val="yellow"/>
          <w:u w:val="single"/>
        </w:rPr>
        <w:t xml:space="preserve">becomes </w:t>
      </w:r>
      <w:r w:rsidRPr="00131C70">
        <w:rPr>
          <w:b/>
          <w:bCs/>
          <w:u w:val="single"/>
        </w:rPr>
        <w:t xml:space="preserve">purely formal and practically </w:t>
      </w:r>
      <w:r w:rsidRPr="004C1DE6">
        <w:rPr>
          <w:b/>
          <w:bCs/>
          <w:highlight w:val="yellow"/>
          <w:u w:val="single"/>
        </w:rPr>
        <w:t>useless</w:t>
      </w:r>
      <w:r w:rsidRPr="001E7886">
        <w:rPr>
          <w:sz w:val="10"/>
        </w:rPr>
        <w:t xml:space="preserve">. This joint-ownership construal also has the difficulty that </w:t>
      </w:r>
      <w:r w:rsidRPr="004C1DE6">
        <w:rPr>
          <w:b/>
          <w:bCs/>
          <w:highlight w:val="yellow"/>
          <w:u w:val="single"/>
        </w:rPr>
        <w:t>it</w:t>
      </w:r>
      <w:r w:rsidRPr="00131C70">
        <w:rPr>
          <w:b/>
          <w:bCs/>
          <w:u w:val="single"/>
        </w:rPr>
        <w:t xml:space="preserve"> </w:t>
      </w:r>
      <w:r w:rsidRPr="004C1DE6">
        <w:rPr>
          <w:b/>
          <w:bCs/>
          <w:highlight w:val="yellow"/>
          <w:u w:val="single"/>
        </w:rPr>
        <w:t>is incompatible with</w:t>
      </w:r>
      <w:r w:rsidRPr="004C1DE6">
        <w:rPr>
          <w:sz w:val="10"/>
          <w:highlight w:val="yellow"/>
        </w:rPr>
        <w:t xml:space="preserve"> </w:t>
      </w:r>
      <w:r w:rsidRPr="001E7886">
        <w:rPr>
          <w:sz w:val="10"/>
        </w:rPr>
        <w:t xml:space="preserve">any substantial (as opposed to for- mal) form of </w:t>
      </w:r>
      <w:r w:rsidRPr="004C1DE6">
        <w:rPr>
          <w:b/>
          <w:bCs/>
          <w:highlight w:val="yellow"/>
          <w:u w:val="single"/>
        </w:rPr>
        <w:t>self-ownership</w:t>
      </w:r>
      <w:r w:rsidRPr="004C1DE6">
        <w:rPr>
          <w:sz w:val="10"/>
          <w:highlight w:val="yellow"/>
        </w:rPr>
        <w:t xml:space="preserve">, </w:t>
      </w:r>
      <w:r w:rsidRPr="004C1DE6">
        <w:rPr>
          <w:b/>
          <w:bCs/>
          <w:highlight w:val="yellow"/>
          <w:u w:val="single"/>
        </w:rPr>
        <w:t>since</w:t>
      </w:r>
      <w:r w:rsidRPr="001E7886">
        <w:rPr>
          <w:sz w:val="10"/>
        </w:rPr>
        <w:t xml:space="preserve">, given that </w:t>
      </w:r>
      <w:r w:rsidRPr="004C1DE6">
        <w:rPr>
          <w:b/>
          <w:bCs/>
          <w:highlight w:val="yellow"/>
          <w:u w:val="single"/>
        </w:rPr>
        <w:t>I cannot</w:t>
      </w:r>
      <w:r w:rsidRPr="004C1DE6">
        <w:rPr>
          <w:sz w:val="10"/>
          <w:highlight w:val="yellow"/>
        </w:rPr>
        <w:t xml:space="preserve"> </w:t>
      </w:r>
      <w:r w:rsidRPr="001E7886">
        <w:rPr>
          <w:sz w:val="10"/>
        </w:rPr>
        <w:t xml:space="preserve">so much as </w:t>
      </w:r>
      <w:r w:rsidRPr="004C1DE6">
        <w:rPr>
          <w:b/>
          <w:bCs/>
          <w:highlight w:val="yellow"/>
          <w:u w:val="single"/>
        </w:rPr>
        <w:t>move</w:t>
      </w:r>
      <w:r w:rsidRPr="004C1DE6">
        <w:rPr>
          <w:sz w:val="10"/>
          <w:highlight w:val="yellow"/>
        </w:rPr>
        <w:t xml:space="preserve"> </w:t>
      </w:r>
      <w:r w:rsidRPr="00131C70">
        <w:rPr>
          <w:b/>
          <w:bCs/>
          <w:u w:val="single"/>
        </w:rPr>
        <w:t>without</w:t>
      </w:r>
      <w:r w:rsidRPr="001E7886">
        <w:rPr>
          <w:sz w:val="10"/>
        </w:rPr>
        <w:t xml:space="preserve"> </w:t>
      </w:r>
      <w:r w:rsidRPr="00131C70">
        <w:rPr>
          <w:b/>
          <w:bCs/>
          <w:u w:val="single"/>
        </w:rPr>
        <w:t>using</w:t>
      </w:r>
      <w:r w:rsidRPr="001E7886">
        <w:rPr>
          <w:sz w:val="10"/>
        </w:rPr>
        <w:t xml:space="preserve"> parts of </w:t>
      </w:r>
      <w:r w:rsidRPr="00131C70">
        <w:rPr>
          <w:b/>
          <w:bCs/>
          <w:u w:val="single"/>
        </w:rPr>
        <w:t>the external world</w:t>
      </w:r>
      <w:r w:rsidRPr="001E7886">
        <w:rPr>
          <w:sz w:val="10"/>
        </w:rPr>
        <w:t xml:space="preserve">, it entails that I cannot do anything with my self-owned powers without the permission of everyone else.12 And it is, of course, for this reason wildly impractical. These con- </w:t>
      </w:r>
      <w:proofErr w:type="spellStart"/>
      <w:r w:rsidRPr="001E7886">
        <w:rPr>
          <w:sz w:val="10"/>
        </w:rPr>
        <w:t>siderations</w:t>
      </w:r>
      <w:proofErr w:type="spellEnd"/>
      <w:r w:rsidRPr="001E7886">
        <w:rPr>
          <w:sz w:val="10"/>
        </w:rPr>
        <w:t xml:space="preserve"> would seem to tell decisively against the assumption that resources are initially commonly owned (in the joint-ownership sense at least), even if there were some reason to believe this assumption, which (as I have suggested) there is not. </w:t>
      </w:r>
    </w:p>
    <w:p w14:paraId="03551A14" w14:textId="6A20BAD7" w:rsidR="001E7886" w:rsidRPr="001E7886" w:rsidRDefault="001E7886" w:rsidP="001E7886"/>
    <w:sectPr w:rsidR="001E7886" w:rsidRPr="001E78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04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D3C"/>
    <w:rsid w:val="00065FEE"/>
    <w:rsid w:val="00066E3C"/>
    <w:rsid w:val="00072718"/>
    <w:rsid w:val="0007381E"/>
    <w:rsid w:val="00076094"/>
    <w:rsid w:val="0008785F"/>
    <w:rsid w:val="00090CBE"/>
    <w:rsid w:val="00094DEC"/>
    <w:rsid w:val="000A2D8A"/>
    <w:rsid w:val="000C04B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886"/>
    <w:rsid w:val="001F1173"/>
    <w:rsid w:val="002005A8"/>
    <w:rsid w:val="00203DD8"/>
    <w:rsid w:val="00204E1D"/>
    <w:rsid w:val="002059BD"/>
    <w:rsid w:val="00207FD8"/>
    <w:rsid w:val="0021090D"/>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17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DE6"/>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2F9"/>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61F"/>
    <w:rsid w:val="008E7A3E"/>
    <w:rsid w:val="008F41FD"/>
    <w:rsid w:val="008F4479"/>
    <w:rsid w:val="008F4BA0"/>
    <w:rsid w:val="00901726"/>
    <w:rsid w:val="009157E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F9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C59402"/>
  <w14:defaultImageDpi w14:val="300"/>
  <w15:docId w15:val="{515012CB-DA3C-FC42-BA68-7D7DE86AF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04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C04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4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04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0C04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04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4BA"/>
  </w:style>
  <w:style w:type="character" w:customStyle="1" w:styleId="Heading1Char">
    <w:name w:val="Heading 1 Char"/>
    <w:aliases w:val="Pocket Char"/>
    <w:basedOn w:val="DefaultParagraphFont"/>
    <w:link w:val="Heading1"/>
    <w:uiPriority w:val="9"/>
    <w:rsid w:val="000C04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04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04B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0C04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04B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C04B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C04B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04B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C04BA"/>
    <w:rPr>
      <w:color w:val="auto"/>
      <w:u w:val="none"/>
    </w:rPr>
  </w:style>
  <w:style w:type="paragraph" w:styleId="DocumentMap">
    <w:name w:val="Document Map"/>
    <w:basedOn w:val="Normal"/>
    <w:link w:val="DocumentMapChar"/>
    <w:uiPriority w:val="99"/>
    <w:semiHidden/>
    <w:unhideWhenUsed/>
    <w:rsid w:val="000C04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4BA"/>
    <w:rPr>
      <w:rFonts w:ascii="Lucida Grande" w:hAnsi="Lucida Grande" w:cs="Lucida Grande"/>
    </w:rPr>
  </w:style>
  <w:style w:type="paragraph" w:customStyle="1" w:styleId="Emphasis1">
    <w:name w:val="Emphasis1"/>
    <w:basedOn w:val="Normal"/>
    <w:link w:val="Emphasis"/>
    <w:autoRedefine/>
    <w:uiPriority w:val="20"/>
    <w:qFormat/>
    <w:rsid w:val="000C04B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C04B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C04BA"/>
    <w:pPr>
      <w:ind w:left="720"/>
      <w:contextualSpacing/>
    </w:pPr>
  </w:style>
  <w:style w:type="paragraph" w:customStyle="1" w:styleId="textbold">
    <w:name w:val="text bold"/>
    <w:basedOn w:val="Normal"/>
    <w:uiPriority w:val="20"/>
    <w:qFormat/>
    <w:rsid w:val="005862F9"/>
    <w:pPr>
      <w:ind w:left="720"/>
      <w:jc w:val="both"/>
    </w:pPr>
    <w:rPr>
      <w:rFonts w:eastAsiaTheme="minorHAns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0/02/afghanistans-mineral-resources-are-a-lost-opportunity-and-a-threat/" TargetMode="External"/><Relationship Id="rId18" Type="http://schemas.openxmlformats.org/officeDocument/2006/relationships/hyperlink" Target="https://www.commerce.gov/news/press-releases/2019/06/department-commerce-releases-report-critical-minerals" TargetMode="External"/><Relationship Id="rId3" Type="http://schemas.openxmlformats.org/officeDocument/2006/relationships/customXml" Target="../customXml/item3.xml"/><Relationship Id="rId21" Type="http://schemas.openxmlformats.org/officeDocument/2006/relationships/hyperlink" Target="https://documents.worldbank.org/en/publication/documents-reports/documentdetail/207371500386458722/the-growing-role-of-minerals-and-metals-for-a-low-carbon-future" TargetMode="External"/><Relationship Id="rId7" Type="http://schemas.openxmlformats.org/officeDocument/2006/relationships/settings" Target="settings.xml"/><Relationship Id="rId12" Type="http://schemas.openxmlformats.org/officeDocument/2006/relationships/hyperlink" Target="https://www.bloomberg.com/news/articles/2021-02-16/why-rare-earths-are-achilles-heal-for-europe-u-s-quicktake" TargetMode="External"/><Relationship Id="rId17" Type="http://schemas.openxmlformats.org/officeDocument/2006/relationships/hyperlink" Target="https://www.bloomberg.com/opinion/articles/2021-02-22/china-weaponizing-rare-earths-technology-will-probably-backfire" TargetMode="External"/><Relationship Id="rId2" Type="http://schemas.openxmlformats.org/officeDocument/2006/relationships/customXml" Target="../customXml/item2.xml"/><Relationship Id="rId16" Type="http://schemas.openxmlformats.org/officeDocument/2006/relationships/hyperlink" Target="https://www.state.gov/wp-content/uploads/2019/06/Energy-Resource-Governance-Initiative-ERGI-Fact-Sheet.pdf" TargetMode="External"/><Relationship Id="rId20"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19/china-may-ban-rare-earth-technology-exports-on-security-concerns?sref=QYxyklwO" TargetMode="External"/><Relationship Id="rId5" Type="http://schemas.openxmlformats.org/officeDocument/2006/relationships/numbering" Target="numbering.xml"/><Relationship Id="rId15" Type="http://schemas.openxmlformats.org/officeDocument/2006/relationships/hyperlink" Target="https://www.wsj.com/articles/china-trade-fight-raises-specter-of-rare-earth-shortage-11559304000" TargetMode="External"/><Relationship Id="rId23" Type="http://schemas.openxmlformats.org/officeDocument/2006/relationships/theme" Target="theme/theme1.xml"/><Relationship Id="rId10" Type="http://schemas.openxmlformats.org/officeDocument/2006/relationships/hyperlink" Target="https://www.scmp.com/news/china/diplomacy/article/3122501/china-raises-rare-earth-quotas-goodwill-trade-signal-us" TargetMode="External"/><Relationship Id="rId19" Type="http://schemas.openxmlformats.org/officeDocument/2006/relationships/hyperlink" Target="https://www.cnet.com/news/rare-asteroids-near-earth-may-become-targets-for-space-mining/" TargetMode="External"/><Relationship Id="rId4" Type="http://schemas.openxmlformats.org/officeDocument/2006/relationships/customXml" Target="../customXml/item4.xml"/><Relationship Id="rId9" Type="http://schemas.openxmlformats.org/officeDocument/2006/relationships/hyperlink" Target="https://www.bloomberg.com/opinion/articles/2021-03-04/u-s-needs-a-strong-defense-against-china-s-rare-earth-weapon" TargetMode="External"/><Relationship Id="rId14" Type="http://schemas.openxmlformats.org/officeDocument/2006/relationships/hyperlink" Target="https://www.fraserinstitute.org/article/afghanistans-rare-earth-element-bonanz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rma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7980</Words>
  <Characters>45487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Verma</dc:creator>
  <cp:keywords>5.2</cp:keywords>
  <dc:description/>
  <cp:lastModifiedBy>Arjun Verma</cp:lastModifiedBy>
  <cp:revision>8</cp:revision>
  <dcterms:created xsi:type="dcterms:W3CDTF">2022-01-15T18:33:00Z</dcterms:created>
  <dcterms:modified xsi:type="dcterms:W3CDTF">2022-01-15T19:51:00Z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