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70C7B0" w14:textId="1985C62A" w:rsidR="00092BC4" w:rsidRDefault="00092BC4" w:rsidP="00092BC4">
      <w:pPr>
        <w:pStyle w:val="Heading2"/>
      </w:pPr>
      <w:r>
        <w:t>Offs</w:t>
      </w:r>
    </w:p>
    <w:p w14:paraId="5920AA59" w14:textId="64BE1C12" w:rsidR="00092BC4" w:rsidRDefault="00092BC4" w:rsidP="00092BC4">
      <w:pPr>
        <w:pStyle w:val="Heading3"/>
      </w:pPr>
      <w:r>
        <w:lastRenderedPageBreak/>
        <w:t>T – Private</w:t>
      </w:r>
    </w:p>
    <w:p w14:paraId="6C47D84C" w14:textId="23536030" w:rsidR="00092BC4" w:rsidRPr="00092BC4" w:rsidRDefault="00092BC4" w:rsidP="00092BC4">
      <w:pPr>
        <w:pStyle w:val="Heading4"/>
      </w:pPr>
      <w:r>
        <w:t xml:space="preserve">Interpretation: The </w:t>
      </w:r>
      <w:proofErr w:type="spellStart"/>
      <w:r>
        <w:t>aff</w:t>
      </w:r>
      <w:proofErr w:type="spellEnd"/>
      <w:r>
        <w:t xml:space="preserve"> may only prohibit appropriation by private entities. Collins:</w:t>
      </w:r>
    </w:p>
    <w:p w14:paraId="2C29E088" w14:textId="6052D4E4" w:rsidR="00092BC4" w:rsidRPr="00092BC4" w:rsidRDefault="00092BC4" w:rsidP="00092BC4">
      <w:hyperlink r:id="rId9" w:history="1">
        <w:r w:rsidRPr="0074435E">
          <w:rPr>
            <w:rStyle w:val="Hyperlink"/>
          </w:rPr>
          <w:t>https://www.collinsdictionary.com/us/dictionary/english/private-entity</w:t>
        </w:r>
      </w:hyperlink>
      <w:r>
        <w:t xml:space="preserve"> //LHP AV</w:t>
      </w:r>
    </w:p>
    <w:p w14:paraId="32A55E75" w14:textId="52A1A869" w:rsidR="00092BC4" w:rsidRDefault="00092BC4" w:rsidP="00092BC4">
      <w:r w:rsidRPr="008E2FF0">
        <w:rPr>
          <w:b/>
          <w:bCs/>
          <w:highlight w:val="yellow"/>
          <w:u w:val="single"/>
        </w:rPr>
        <w:t>Private industries</w:t>
      </w:r>
      <w:r w:rsidRPr="008E2FF0">
        <w:rPr>
          <w:highlight w:val="yellow"/>
        </w:rPr>
        <w:t xml:space="preserve"> </w:t>
      </w:r>
      <w:r w:rsidRPr="00092BC4">
        <w:t xml:space="preserve">and services </w:t>
      </w:r>
      <w:r w:rsidRPr="00092BC4">
        <w:rPr>
          <w:b/>
          <w:bCs/>
          <w:u w:val="single"/>
        </w:rPr>
        <w:t xml:space="preserve">are </w:t>
      </w:r>
      <w:r w:rsidRPr="008E2FF0">
        <w:rPr>
          <w:b/>
          <w:bCs/>
          <w:highlight w:val="yellow"/>
          <w:u w:val="single"/>
        </w:rPr>
        <w:t xml:space="preserve">owned </w:t>
      </w:r>
      <w:r w:rsidRPr="00092BC4">
        <w:rPr>
          <w:b/>
          <w:bCs/>
          <w:u w:val="single"/>
        </w:rPr>
        <w:t xml:space="preserve">or controlled </w:t>
      </w:r>
      <w:r w:rsidRPr="008E2FF0">
        <w:rPr>
          <w:b/>
          <w:bCs/>
          <w:highlight w:val="yellow"/>
          <w:u w:val="single"/>
        </w:rPr>
        <w:t xml:space="preserve">by </w:t>
      </w:r>
      <w:r w:rsidRPr="00092BC4">
        <w:rPr>
          <w:b/>
          <w:bCs/>
          <w:u w:val="single"/>
        </w:rPr>
        <w:t xml:space="preserve">an </w:t>
      </w:r>
      <w:r w:rsidRPr="008E2FF0">
        <w:rPr>
          <w:b/>
          <w:bCs/>
          <w:highlight w:val="yellow"/>
          <w:u w:val="single"/>
        </w:rPr>
        <w:t>individual</w:t>
      </w:r>
      <w:r w:rsidRPr="008E2FF0">
        <w:rPr>
          <w:highlight w:val="yellow"/>
        </w:rPr>
        <w:t xml:space="preserve"> </w:t>
      </w:r>
      <w:r w:rsidRPr="00092BC4">
        <w:t xml:space="preserve">person </w:t>
      </w:r>
      <w:r w:rsidRPr="008E2FF0">
        <w:rPr>
          <w:b/>
          <w:bCs/>
          <w:highlight w:val="yellow"/>
          <w:u w:val="single"/>
        </w:rPr>
        <w:t>or</w:t>
      </w:r>
      <w:r w:rsidRPr="008E2FF0">
        <w:rPr>
          <w:highlight w:val="yellow"/>
        </w:rPr>
        <w:t xml:space="preserve"> </w:t>
      </w:r>
      <w:r w:rsidRPr="00092BC4">
        <w:t xml:space="preserve">a commercial </w:t>
      </w:r>
      <w:r w:rsidRPr="008E2FF0">
        <w:rPr>
          <w:b/>
          <w:bCs/>
          <w:highlight w:val="yellow"/>
          <w:u w:val="single"/>
        </w:rPr>
        <w:t>company</w:t>
      </w:r>
      <w:r w:rsidRPr="00092BC4">
        <w:t xml:space="preserve">, </w:t>
      </w:r>
      <w:r w:rsidRPr="008E2FF0">
        <w:rPr>
          <w:b/>
          <w:bCs/>
          <w:highlight w:val="yellow"/>
          <w:u w:val="single"/>
        </w:rPr>
        <w:t xml:space="preserve">rather than </w:t>
      </w:r>
      <w:r w:rsidRPr="00092BC4">
        <w:rPr>
          <w:b/>
          <w:bCs/>
          <w:u w:val="single"/>
        </w:rPr>
        <w:t xml:space="preserve">by </w:t>
      </w:r>
      <w:r w:rsidRPr="008E2FF0">
        <w:rPr>
          <w:b/>
          <w:bCs/>
          <w:highlight w:val="yellow"/>
          <w:u w:val="single"/>
        </w:rPr>
        <w:t>the state</w:t>
      </w:r>
      <w:r w:rsidRPr="00092BC4">
        <w:t xml:space="preserve"> or an official organization.</w:t>
      </w:r>
    </w:p>
    <w:p w14:paraId="1EC693FC" w14:textId="7BC13C25" w:rsidR="00092BC4" w:rsidRDefault="00092BC4" w:rsidP="00092BC4">
      <w:pPr>
        <w:pStyle w:val="Heading4"/>
      </w:pPr>
      <w:r>
        <w:t xml:space="preserve">By means the agent appropriating is private </w:t>
      </w:r>
      <w:proofErr w:type="spellStart"/>
      <w:proofErr w:type="gramStart"/>
      <w:r>
        <w:t>entities,Collins</w:t>
      </w:r>
      <w:proofErr w:type="spellEnd"/>
      <w:proofErr w:type="gramEnd"/>
      <w:r>
        <w:t>:</w:t>
      </w:r>
    </w:p>
    <w:p w14:paraId="535DEB3A" w14:textId="2E8C2CDB" w:rsidR="00092BC4" w:rsidRDefault="00092BC4" w:rsidP="00092BC4">
      <w:hyperlink r:id="rId10" w:history="1">
        <w:r w:rsidRPr="0074435E">
          <w:rPr>
            <w:rStyle w:val="Hyperlink"/>
          </w:rPr>
          <w:t>https://www.collinsdictionary.com/us/dictionary/english/by</w:t>
        </w:r>
      </w:hyperlink>
      <w:r>
        <w:t xml:space="preserve"> //LHP AV</w:t>
      </w:r>
    </w:p>
    <w:p w14:paraId="4420284D" w14:textId="0919C1C7" w:rsidR="00092BC4" w:rsidRPr="00092BC4" w:rsidRDefault="00092BC4" w:rsidP="00092BC4">
      <w:r w:rsidRPr="008E2FF0">
        <w:rPr>
          <w:b/>
          <w:bCs/>
          <w:highlight w:val="yellow"/>
          <w:u w:val="single"/>
        </w:rPr>
        <w:t>If something is done by a person</w:t>
      </w:r>
      <w:r w:rsidRPr="008E2FF0">
        <w:rPr>
          <w:highlight w:val="yellow"/>
        </w:rPr>
        <w:t xml:space="preserve"> </w:t>
      </w:r>
      <w:r w:rsidRPr="00092BC4">
        <w:t xml:space="preserve">or thing, </w:t>
      </w:r>
      <w:r w:rsidRPr="008E2FF0">
        <w:rPr>
          <w:b/>
          <w:bCs/>
          <w:highlight w:val="yellow"/>
          <w:u w:val="single"/>
        </w:rPr>
        <w:t xml:space="preserve">that person </w:t>
      </w:r>
      <w:r w:rsidRPr="00092BC4">
        <w:rPr>
          <w:b/>
          <w:bCs/>
          <w:u w:val="single"/>
        </w:rPr>
        <w:t xml:space="preserve">or thing </w:t>
      </w:r>
      <w:r w:rsidRPr="008E2FF0">
        <w:rPr>
          <w:b/>
          <w:bCs/>
          <w:highlight w:val="yellow"/>
          <w:u w:val="single"/>
        </w:rPr>
        <w:t>does it</w:t>
      </w:r>
      <w:r w:rsidRPr="00092BC4">
        <w:t>.</w:t>
      </w:r>
    </w:p>
    <w:p w14:paraId="66C45F7F" w14:textId="5347CD87" w:rsidR="00092BC4" w:rsidRDefault="00092BC4" w:rsidP="00092BC4">
      <w:r>
        <w:rPr>
          <w:rStyle w:val="Style13ptBold"/>
        </w:rPr>
        <w:t xml:space="preserve">Violation: Your solvency advocate admits that the appropriation is BY the government, </w:t>
      </w:r>
      <w:r w:rsidRPr="00E70197">
        <w:rPr>
          <w:rStyle w:val="Style13ptBold"/>
        </w:rPr>
        <w:t>Cooper 8</w:t>
      </w:r>
      <w:r w:rsidRPr="00E70197">
        <w:t xml:space="preserve"> [Cooper, Nikhil D. "Circumventing Non-Appropriation: Law and Development of United States Space Commerce." Hastings Const. LQ 36 (2008): 457.] TDI</w:t>
      </w:r>
    </w:p>
    <w:p w14:paraId="29E0DB6F" w14:textId="25E43E5C" w:rsidR="00092BC4" w:rsidRPr="00092BC4" w:rsidRDefault="00092BC4" w:rsidP="00092BC4">
      <w:r>
        <w:t xml:space="preserve">*blue highlights original, </w:t>
      </w:r>
      <w:proofErr w:type="spellStart"/>
      <w:r>
        <w:t>eyllow</w:t>
      </w:r>
      <w:proofErr w:type="spellEnd"/>
      <w:r>
        <w:t xml:space="preserve"> by LHP, reading both</w:t>
      </w:r>
    </w:p>
    <w:p w14:paraId="19EDE0EE" w14:textId="77777777" w:rsidR="008E2FF0" w:rsidRDefault="008E2FF0" w:rsidP="008E2FF0">
      <w:pPr>
        <w:rPr>
          <w:rStyle w:val="StyleUnderline"/>
        </w:rPr>
      </w:pPr>
      <w:r w:rsidRPr="00E70197">
        <w:rPr>
          <w:rStyle w:val="Emphasis"/>
        </w:rPr>
        <w:t xml:space="preserve">that the </w:t>
      </w:r>
      <w:r w:rsidRPr="00C77730">
        <w:rPr>
          <w:rStyle w:val="Emphasis"/>
          <w:highlight w:val="cyan"/>
        </w:rPr>
        <w:t>space commerce industry violates</w:t>
      </w:r>
      <w:r w:rsidRPr="00E70197">
        <w:rPr>
          <w:rStyle w:val="StyleUnderline"/>
        </w:rPr>
        <w:t xml:space="preserve"> perhaps not the "letter" of the treaty, but circumvents entirely </w:t>
      </w:r>
      <w:r w:rsidRPr="00C77730">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C77730">
        <w:rPr>
          <w:rStyle w:val="StyleUnderline"/>
          <w:highlight w:val="cyan"/>
        </w:rPr>
        <w:t>U</w:t>
      </w:r>
      <w:r w:rsidRPr="00E70197">
        <w:rPr>
          <w:rStyle w:val="StyleUnderline"/>
        </w:rPr>
        <w:t xml:space="preserve">nited </w:t>
      </w:r>
      <w:r w:rsidRPr="00C77730">
        <w:rPr>
          <w:rStyle w:val="StyleUnderline"/>
          <w:highlight w:val="cyan"/>
        </w:rPr>
        <w:t>S</w:t>
      </w:r>
      <w:r w:rsidRPr="00E70197">
        <w:rPr>
          <w:rStyle w:val="StyleUnderline"/>
        </w:rPr>
        <w:t xml:space="preserve">tates </w:t>
      </w:r>
      <w:r w:rsidRPr="00C77730">
        <w:rPr>
          <w:rStyle w:val="Emphasis"/>
          <w:highlight w:val="cyan"/>
        </w:rPr>
        <w:t>is</w:t>
      </w:r>
      <w:r w:rsidRPr="00E70197">
        <w:rPr>
          <w:rStyle w:val="Emphasis"/>
        </w:rPr>
        <w:t xml:space="preserve"> effectively "</w:t>
      </w:r>
      <w:r w:rsidRPr="00C77730">
        <w:rPr>
          <w:rStyle w:val="Emphasis"/>
          <w:highlight w:val="cyan"/>
        </w:rPr>
        <w:t>appropriating" space</w:t>
      </w:r>
      <w:r w:rsidRPr="00E70197">
        <w:rPr>
          <w:rStyle w:val="Emphasis"/>
        </w:rPr>
        <w:t xml:space="preserve"> through its protection and encouragement of private industry</w:t>
      </w:r>
      <w:r w:rsidRPr="00E70197">
        <w:rPr>
          <w:rStyle w:val="StyleUnderline"/>
        </w:rPr>
        <w:t xml:space="preserve">. </w:t>
      </w:r>
      <w:r w:rsidRPr="00092BC4">
        <w:rPr>
          <w:rStyle w:val="StyleUnderline"/>
          <w:highlight w:val="yellow"/>
        </w:rPr>
        <w:t xml:space="preserve">Such </w:t>
      </w:r>
      <w:r w:rsidRPr="00E70197">
        <w:rPr>
          <w:rStyle w:val="StyleUnderline"/>
        </w:rPr>
        <w:t xml:space="preserve">an </w:t>
      </w:r>
      <w:r w:rsidRPr="00092BC4">
        <w:rPr>
          <w:rStyle w:val="StyleUnderline"/>
          <w:highlight w:val="yellow"/>
        </w:rPr>
        <w:t>appropriation would take place</w:t>
      </w:r>
      <w:r w:rsidRPr="00092BC4">
        <w:rPr>
          <w:sz w:val="12"/>
          <w:highlight w:val="yellow"/>
        </w:rPr>
        <w:t xml:space="preserve"> </w:t>
      </w:r>
      <w:r w:rsidRPr="008F40F5">
        <w:rPr>
          <w:sz w:val="12"/>
        </w:rPr>
        <w:t xml:space="preserve">not by realizing a "sovereign" right to space property or the uses of space as expressly proscribed in the Outer Space Treaty, but, instead, </w:t>
      </w:r>
      <w:r w:rsidRPr="00092BC4">
        <w:rPr>
          <w:rStyle w:val="StyleUnderline"/>
          <w:highlight w:val="yellow"/>
        </w:rPr>
        <w:t xml:space="preserve">through </w:t>
      </w:r>
      <w:r w:rsidRPr="00E70197">
        <w:rPr>
          <w:rStyle w:val="StyleUnderline"/>
        </w:rPr>
        <w:t xml:space="preserve">the effective use of </w:t>
      </w:r>
      <w:r w:rsidRPr="00092BC4">
        <w:rPr>
          <w:rStyle w:val="StyleUnderline"/>
          <w:highlight w:val="yellow"/>
        </w:rPr>
        <w:t>government power</w:t>
      </w:r>
      <w:r w:rsidRPr="00E70197">
        <w:rPr>
          <w:rStyle w:val="StyleUnderline"/>
        </w:rPr>
        <w:t>, services, and contracts to encourage and support the rapid development of the private space commerce industry in the United States</w:t>
      </w:r>
    </w:p>
    <w:p w14:paraId="397656AB" w14:textId="77564C13" w:rsidR="00092BC4" w:rsidRDefault="00092BC4" w:rsidP="00092BC4">
      <w:pPr>
        <w:pStyle w:val="Heading4"/>
      </w:pPr>
      <w:r w:rsidRPr="00092BC4">
        <w:t>Vote neg</w:t>
      </w:r>
      <w:r>
        <w:t xml:space="preserve"> –</w:t>
      </w:r>
    </w:p>
    <w:p w14:paraId="6810265A" w14:textId="77777777" w:rsidR="00092BC4" w:rsidRDefault="00092BC4" w:rsidP="00092BC4">
      <w:pPr>
        <w:pStyle w:val="Heading4"/>
      </w:pPr>
      <w:r>
        <w:t xml:space="preserve">1] Precision – </w:t>
      </w:r>
    </w:p>
    <w:p w14:paraId="31268CB8" w14:textId="15292F81" w:rsidR="00092BC4" w:rsidRDefault="00092BC4" w:rsidP="00092BC4">
      <w:pPr>
        <w:pStyle w:val="Heading4"/>
      </w:pPr>
      <w:r>
        <w:t>A] stasis point</w:t>
      </w:r>
    </w:p>
    <w:p w14:paraId="1A477873" w14:textId="4E9C3744" w:rsidR="00092BC4" w:rsidRDefault="00092BC4" w:rsidP="00092BC4">
      <w:pPr>
        <w:pStyle w:val="Heading4"/>
      </w:pPr>
      <w:r>
        <w:t>B] jurisdiction</w:t>
      </w:r>
    </w:p>
    <w:p w14:paraId="0E11DEFE" w14:textId="1B3DAFA7" w:rsidR="00092BC4" w:rsidRDefault="00092BC4" w:rsidP="00092BC4">
      <w:pPr>
        <w:pStyle w:val="Heading4"/>
      </w:pPr>
      <w:r>
        <w:t>2] Ground – private good is the lit</w:t>
      </w:r>
    </w:p>
    <w:p w14:paraId="7D65DC38" w14:textId="28885DA1" w:rsidR="00092BC4" w:rsidRDefault="00092BC4" w:rsidP="00092BC4">
      <w:pPr>
        <w:pStyle w:val="Heading4"/>
      </w:pPr>
      <w:r>
        <w:t xml:space="preserve">3] Vote neg on presumption – the </w:t>
      </w:r>
      <w:proofErr w:type="spellStart"/>
      <w:r>
        <w:t>aff</w:t>
      </w:r>
      <w:proofErr w:type="spellEnd"/>
      <w:r>
        <w:t xml:space="preserve"> prohibits public space appropriation too then obviously if the US is appropriating by giving it to private companies, it would also be by using it itself</w:t>
      </w:r>
    </w:p>
    <w:p w14:paraId="127CB9AA" w14:textId="13E2DD21" w:rsidR="00092BC4" w:rsidRPr="00092BC4" w:rsidRDefault="00092BC4" w:rsidP="00092BC4">
      <w:pPr>
        <w:pStyle w:val="Heading4"/>
      </w:pPr>
      <w:r>
        <w:t xml:space="preserve">Fairness, </w:t>
      </w:r>
      <w:proofErr w:type="spellStart"/>
      <w:r>
        <w:t>dtd</w:t>
      </w:r>
      <w:proofErr w:type="spellEnd"/>
      <w:r>
        <w:t xml:space="preserve">, no </w:t>
      </w:r>
      <w:proofErr w:type="spellStart"/>
      <w:r>
        <w:t>rvi</w:t>
      </w:r>
      <w:proofErr w:type="spellEnd"/>
      <w:r>
        <w:t>, ci</w:t>
      </w:r>
    </w:p>
    <w:p w14:paraId="61B03D5E" w14:textId="0491BD56" w:rsidR="00092BC4" w:rsidRPr="00092BC4" w:rsidRDefault="00092BC4" w:rsidP="00092BC4"/>
    <w:p w14:paraId="3C10053C" w14:textId="1EC07A4D" w:rsidR="00092BC4" w:rsidRDefault="00092BC4" w:rsidP="00092BC4">
      <w:pPr>
        <w:pStyle w:val="Heading3"/>
      </w:pPr>
      <w:r>
        <w:lastRenderedPageBreak/>
        <w:t>DA</w:t>
      </w:r>
    </w:p>
    <w:p w14:paraId="737FA465" w14:textId="77777777" w:rsidR="00092BC4" w:rsidRPr="004736C9" w:rsidRDefault="00092BC4" w:rsidP="00092BC4">
      <w:pPr>
        <w:pStyle w:val="Heading4"/>
      </w:pPr>
      <w:r>
        <w:t xml:space="preserve">The private space industry is the only thing preventing Chinese dominance of outer space – they’ve </w:t>
      </w:r>
      <w:r>
        <w:rPr>
          <w:u w:val="single"/>
        </w:rPr>
        <w:t>already copied</w:t>
      </w:r>
      <w:r>
        <w:t xml:space="preserve"> SpaceX’s innovations</w:t>
      </w:r>
    </w:p>
    <w:p w14:paraId="02D2ABF5" w14:textId="77777777" w:rsidR="00092BC4" w:rsidRPr="004736C9" w:rsidRDefault="00092BC4" w:rsidP="00092BC4">
      <w:pPr>
        <w:rPr>
          <w:rStyle w:val="Style13ptBold"/>
        </w:rPr>
      </w:pPr>
      <w:r w:rsidRPr="004736C9">
        <w:rPr>
          <w:rStyle w:val="Style13ptBold"/>
        </w:rPr>
        <w:t>Berger 21</w:t>
      </w:r>
    </w:p>
    <w:p w14:paraId="671B93D1" w14:textId="77777777" w:rsidR="00092BC4" w:rsidRPr="00841933" w:rsidRDefault="00092BC4" w:rsidP="00092BC4">
      <w:pPr>
        <w:rPr>
          <w:sz w:val="12"/>
          <w:szCs w:val="12"/>
        </w:rPr>
      </w:pPr>
      <w:r w:rsidRPr="00841933">
        <w:rPr>
          <w:sz w:val="12"/>
          <w:szCs w:val="12"/>
        </w:rPr>
        <w:t>Eric Berger, reporter, CNN.  Why China's space program could overtake NASA, CNN.com April 1, 2021.  Eric Berger, a reporter and editor based in Houston, is the author of </w:t>
      </w:r>
      <w:hyperlink r:id="rId11" w:tgtFrame="_blank" w:history="1">
        <w:r w:rsidRPr="00841933">
          <w:rPr>
            <w:rStyle w:val="Hyperlink"/>
            <w:sz w:val="12"/>
            <w:szCs w:val="12"/>
          </w:rPr>
          <w:t>"LIFTOFF: Elon Musk and the Desperate Early Days that Launched SpaceX."</w:t>
        </w:r>
      </w:hyperlink>
      <w:r w:rsidRPr="00841933">
        <w:rPr>
          <w:sz w:val="12"/>
          <w:szCs w:val="12"/>
        </w:rPr>
        <w:t xml:space="preserve"> After a long career at the Houston Chronicle, he joined Ars </w:t>
      </w:r>
      <w:proofErr w:type="spellStart"/>
      <w:r w:rsidRPr="00841933">
        <w:rPr>
          <w:sz w:val="12"/>
          <w:szCs w:val="12"/>
        </w:rPr>
        <w:t>Technica</w:t>
      </w:r>
      <w:proofErr w:type="spellEnd"/>
      <w:r w:rsidRPr="00841933">
        <w:rPr>
          <w:sz w:val="12"/>
          <w:szCs w:val="12"/>
        </w:rPr>
        <w:t xml:space="preserve"> in 2015 as the site's senior space editor, covering SpaceX, NASA and everything beyond. He was a Pulitzer Prize finalist for his coverage of Hurricane Ike in the Houston Chronicle in 2008. </w:t>
      </w:r>
      <w:hyperlink r:id="rId12" w:history="1">
        <w:r w:rsidRPr="00841933">
          <w:rPr>
            <w:rStyle w:val="Hyperlink"/>
            <w:sz w:val="12"/>
            <w:szCs w:val="12"/>
          </w:rPr>
          <w:t>https://www.cnn.com/2021/04/01/opinions/china-space-race-us-spacex-berger/index.html</w:t>
        </w:r>
      </w:hyperlink>
      <w:r w:rsidRPr="00841933">
        <w:rPr>
          <w:sz w:val="12"/>
          <w:szCs w:val="12"/>
        </w:rPr>
        <w:t xml:space="preserve"> -CAT</w:t>
      </w:r>
    </w:p>
    <w:p w14:paraId="2802B383" w14:textId="77777777" w:rsidR="00092BC4" w:rsidRPr="008C6965" w:rsidRDefault="00092BC4" w:rsidP="00092BC4">
      <w:pPr>
        <w:rPr>
          <w:sz w:val="8"/>
        </w:rPr>
      </w:pPr>
      <w:r w:rsidRPr="008E2FF0">
        <w:rPr>
          <w:rStyle w:val="StyleUnderline"/>
          <w:highlight w:val="yellow"/>
        </w:rPr>
        <w:t xml:space="preserve">China has a good chance of becoming </w:t>
      </w:r>
      <w:r w:rsidRPr="00165349">
        <w:rPr>
          <w:rStyle w:val="StyleUnderline"/>
        </w:rPr>
        <w:t xml:space="preserve">the </w:t>
      </w:r>
      <w:r w:rsidRPr="008E2FF0">
        <w:rPr>
          <w:rStyle w:val="StyleUnderline"/>
          <w:highlight w:val="yellow"/>
        </w:rPr>
        <w:t xml:space="preserve">dominant </w:t>
      </w:r>
      <w:r w:rsidRPr="00165349">
        <w:rPr>
          <w:rStyle w:val="StyleUnderline"/>
        </w:rPr>
        <w:t>space power in the 21st</w:t>
      </w:r>
      <w:r w:rsidRPr="00924E14">
        <w:rPr>
          <w:rStyle w:val="StyleUnderline"/>
        </w:rPr>
        <w:t xml:space="preserve"> century, and it's not just looking to copy NASA on the way to the top. Instead, the country is paying close attention to what innovative US companies like SpaceX are doing as well</w:t>
      </w:r>
      <w:r w:rsidRPr="008C6965">
        <w:rPr>
          <w:sz w:val="8"/>
        </w:rPr>
        <w:t xml:space="preserve">. To get ahead in space, communism is learning from capitalism. </w:t>
      </w:r>
      <w:r w:rsidRPr="00924E14">
        <w:rPr>
          <w:rStyle w:val="StyleUnderline"/>
        </w:rPr>
        <w:t xml:space="preserve">In </w:t>
      </w:r>
      <w:r w:rsidRPr="008E2FF0">
        <w:rPr>
          <w:rStyle w:val="StyleUnderline"/>
          <w:highlight w:val="yellow"/>
        </w:rPr>
        <w:t xml:space="preserve">the </w:t>
      </w:r>
      <w:r w:rsidRPr="00924E14">
        <w:rPr>
          <w:rStyle w:val="StyleUnderline"/>
        </w:rPr>
        <w:t xml:space="preserve">summer of </w:t>
      </w:r>
      <w:r w:rsidRPr="008E2FF0">
        <w:rPr>
          <w:rStyle w:val="StyleUnderline"/>
          <w:highlight w:val="yellow"/>
        </w:rPr>
        <w:t>2019</w:t>
      </w:r>
      <w:r w:rsidRPr="00924E14">
        <w:rPr>
          <w:rStyle w:val="StyleUnderline"/>
        </w:rPr>
        <w:t xml:space="preserve">, a small </w:t>
      </w:r>
      <w:r w:rsidRPr="008E2FF0">
        <w:rPr>
          <w:rStyle w:val="StyleUnderline"/>
          <w:highlight w:val="yellow"/>
        </w:rPr>
        <w:t xml:space="preserve">Chinese rocket </w:t>
      </w:r>
      <w:r w:rsidRPr="00924E14">
        <w:rPr>
          <w:rStyle w:val="StyleUnderline"/>
        </w:rPr>
        <w:t xml:space="preserve">launched from an inland spaceport in the southern part of the country. Close-up photos, posted afterward on Chinese social media accounts, showed small grid fins affixed to the upper part of this Long March 2C rocket for the first time. They </w:t>
      </w:r>
      <w:r w:rsidRPr="00986098">
        <w:rPr>
          <w:rStyle w:val="StyleUnderline"/>
        </w:rPr>
        <w:t xml:space="preserve">were </w:t>
      </w:r>
      <w:r w:rsidRPr="008E2FF0">
        <w:rPr>
          <w:rStyle w:val="StyleUnderline"/>
          <w:highlight w:val="yellow"/>
        </w:rPr>
        <w:t xml:space="preserve">virtually identical in design to </w:t>
      </w:r>
      <w:r w:rsidRPr="00924E14">
        <w:rPr>
          <w:rStyle w:val="StyleUnderline"/>
        </w:rPr>
        <w:t xml:space="preserve">the grid fins </w:t>
      </w:r>
      <w:r w:rsidRPr="008E2FF0">
        <w:rPr>
          <w:rStyle w:val="StyleUnderline"/>
          <w:highlight w:val="yellow"/>
        </w:rPr>
        <w:t>SpaceX</w:t>
      </w:r>
      <w:r w:rsidRPr="00924E14">
        <w:rPr>
          <w:rStyle w:val="StyleUnderline"/>
        </w:rPr>
        <w:t xml:space="preserve"> uses to steer its </w:t>
      </w:r>
      <w:r w:rsidRPr="008E2FF0">
        <w:rPr>
          <w:rStyle w:val="StyleUnderline"/>
          <w:highlight w:val="yellow"/>
        </w:rPr>
        <w:t>Falcon 9</w:t>
      </w:r>
      <w:r w:rsidRPr="00924E14">
        <w:rPr>
          <w:rStyle w:val="StyleUnderline"/>
        </w:rPr>
        <w:t xml:space="preserve"> rocket through the atmosphere for landings on its ocean-based drone ships. A year after this test, </w:t>
      </w:r>
      <w:r w:rsidRPr="008E2FF0">
        <w:rPr>
          <w:rStyle w:val="StyleUnderline"/>
          <w:highlight w:val="yellow"/>
        </w:rPr>
        <w:t xml:space="preserve">China's main space contractor revealed plans </w:t>
      </w:r>
      <w:r w:rsidRPr="00924E14">
        <w:rPr>
          <w:rStyle w:val="StyleUnderline"/>
        </w:rPr>
        <w:t xml:space="preserve">to develop the ability </w:t>
      </w:r>
      <w:r w:rsidRPr="008E2FF0">
        <w:rPr>
          <w:rStyle w:val="StyleUnderline"/>
          <w:highlight w:val="yellow"/>
        </w:rPr>
        <w:t xml:space="preserve">to reuse its </w:t>
      </w:r>
      <w:r w:rsidRPr="00924E14">
        <w:rPr>
          <w:rStyle w:val="StyleUnderline"/>
        </w:rPr>
        <w:t xml:space="preserve">Long March 8 </w:t>
      </w:r>
      <w:r w:rsidRPr="008E2FF0">
        <w:rPr>
          <w:rStyle w:val="StyleUnderline"/>
          <w:highlight w:val="yellow"/>
        </w:rPr>
        <w:t>booster</w:t>
      </w:r>
      <w:r w:rsidRPr="00924E14">
        <w:rPr>
          <w:rStyle w:val="StyleUnderline"/>
        </w:rPr>
        <w:t xml:space="preserve">, which is powered by kerosene fuel, </w:t>
      </w:r>
      <w:r w:rsidRPr="008E2FF0">
        <w:rPr>
          <w:rStyle w:val="StyleUnderline"/>
          <w:highlight w:val="yellow"/>
        </w:rPr>
        <w:t>the same type of power that fuels SpaceX rockets</w:t>
      </w:r>
      <w:r w:rsidRPr="00924E14">
        <w:rPr>
          <w:rStyle w:val="StyleUnderline"/>
        </w:rPr>
        <w:t xml:space="preserve">. By 2025, Chinese officials said, this rocket would be capable of </w:t>
      </w:r>
      <w:r w:rsidRPr="008E2FF0">
        <w:rPr>
          <w:rStyle w:val="StyleUnderline"/>
          <w:highlight w:val="yellow"/>
        </w:rPr>
        <w:t>landing on a sea platform like SpaceX</w:t>
      </w:r>
      <w:r w:rsidRPr="00924E14">
        <w:rPr>
          <w:rStyle w:val="StyleUnderline"/>
        </w:rPr>
        <w:t xml:space="preserve">'s Falcon 9 booster. And it is not just the Chinese government contractors that are emulating SpaceX. A growing number of </w:t>
      </w:r>
      <w:r w:rsidRPr="008E2FF0">
        <w:rPr>
          <w:rStyle w:val="StyleUnderline"/>
          <w:highlight w:val="yellow"/>
        </w:rPr>
        <w:t>semi-private Chinese companies have also announced plans to develop reusable rockets</w:t>
      </w:r>
      <w:r w:rsidRPr="00924E14">
        <w:rPr>
          <w:rStyle w:val="StyleUnderline"/>
        </w:rPr>
        <w:t xml:space="preserve">. Chinese </w:t>
      </w:r>
      <w:r w:rsidRPr="00986098">
        <w:rPr>
          <w:rStyle w:val="StyleUnderline"/>
        </w:rPr>
        <w:t xml:space="preserve">firms such as </w:t>
      </w:r>
      <w:proofErr w:type="spellStart"/>
      <w:r w:rsidRPr="00986098">
        <w:rPr>
          <w:rStyle w:val="StyleUnderline"/>
        </w:rPr>
        <w:t>LinkSpace</w:t>
      </w:r>
      <w:proofErr w:type="spellEnd"/>
      <w:r w:rsidRPr="00986098">
        <w:rPr>
          <w:rStyle w:val="StyleUnderline"/>
        </w:rPr>
        <w:t xml:space="preserve"> </w:t>
      </w:r>
      <w:r w:rsidRPr="008E2FF0">
        <w:rPr>
          <w:rStyle w:val="StyleUnderline"/>
          <w:highlight w:val="yellow"/>
        </w:rPr>
        <w:t xml:space="preserve">and </w:t>
      </w:r>
      <w:r w:rsidRPr="00986098">
        <w:rPr>
          <w:rStyle w:val="StyleUnderline"/>
        </w:rPr>
        <w:t xml:space="preserve">Galactic Energy have </w:t>
      </w:r>
      <w:r w:rsidRPr="008E2FF0">
        <w:rPr>
          <w:rStyle w:val="StyleUnderline"/>
          <w:highlight w:val="yellow"/>
        </w:rPr>
        <w:t xml:space="preserve">released schematics that </w:t>
      </w:r>
      <w:r w:rsidRPr="00924E14">
        <w:rPr>
          <w:rStyle w:val="StyleUnderline"/>
        </w:rPr>
        <w:t xml:space="preserve">seem to </w:t>
      </w:r>
      <w:r w:rsidRPr="008E2FF0">
        <w:rPr>
          <w:rStyle w:val="StyleUnderline"/>
          <w:highlight w:val="yellow"/>
        </w:rPr>
        <w:t>mimic SpaceX technology</w:t>
      </w:r>
      <w:r w:rsidRPr="008C6965">
        <w:rPr>
          <w:sz w:val="8"/>
        </w:rPr>
        <w:t xml:space="preserve">. None of this should be particularly surprising. Government-launched enterprises in both Russia and Europe also recently revealed plans to develop reusable rockets that are similar both in appearance and function to the Falcon 9 booster. </w:t>
      </w:r>
      <w:r w:rsidRPr="00924E14">
        <w:rPr>
          <w:rStyle w:val="StyleUnderline"/>
        </w:rPr>
        <w:t xml:space="preserve">But what makes the </w:t>
      </w:r>
      <w:r w:rsidRPr="008E2FF0">
        <w:rPr>
          <w:rStyle w:val="StyleUnderline"/>
          <w:highlight w:val="yellow"/>
        </w:rPr>
        <w:t xml:space="preserve">Chinese </w:t>
      </w:r>
      <w:r w:rsidRPr="00924E14">
        <w:rPr>
          <w:rStyle w:val="StyleUnderline"/>
        </w:rPr>
        <w:t xml:space="preserve">efforts to emulate SpaceX particularly notable is the country's expansive </w:t>
      </w:r>
      <w:r w:rsidRPr="008E2FF0">
        <w:rPr>
          <w:rStyle w:val="StyleUnderline"/>
          <w:highlight w:val="yellow"/>
        </w:rPr>
        <w:t xml:space="preserve">ambitions </w:t>
      </w:r>
      <w:r w:rsidRPr="00924E14">
        <w:rPr>
          <w:rStyle w:val="StyleUnderline"/>
        </w:rPr>
        <w:t xml:space="preserve">in space </w:t>
      </w:r>
      <w:r w:rsidRPr="008E2FF0">
        <w:rPr>
          <w:rStyle w:val="StyleUnderline"/>
          <w:highlight w:val="yellow"/>
        </w:rPr>
        <w:t xml:space="preserve">and </w:t>
      </w:r>
      <w:r w:rsidRPr="00924E14">
        <w:rPr>
          <w:rStyle w:val="StyleUnderline"/>
        </w:rPr>
        <w:t xml:space="preserve">its </w:t>
      </w:r>
      <w:r w:rsidRPr="008E2FF0">
        <w:rPr>
          <w:rStyle w:val="StyleUnderline"/>
          <w:highlight w:val="yellow"/>
        </w:rPr>
        <w:t xml:space="preserve">vast resources </w:t>
      </w:r>
      <w:r w:rsidRPr="00924E14">
        <w:rPr>
          <w:rStyle w:val="StyleUnderline"/>
        </w:rPr>
        <w:t xml:space="preserve">to </w:t>
      </w:r>
      <w:r w:rsidRPr="008E2FF0">
        <w:rPr>
          <w:rStyle w:val="StyleUnderline"/>
          <w:highlight w:val="yellow"/>
        </w:rPr>
        <w:t>back up these long-term goals</w:t>
      </w:r>
      <w:r w:rsidRPr="008C6965">
        <w:rPr>
          <w:sz w:val="8"/>
        </w:rPr>
        <w:t xml:space="preserve">. Earlier this month, the Chinese government signed an agreement with Russia to work together to build a Moon base. China has also begun planning to launch crewed missions to Mars and deploy a massive space-based, commercial-scale solar power plant by 2050. They're playing the long game, and they're playing to win. Based on China's recent accomplishments in space, it would be wise to take these grand ambitions seriously. In December, China became only the third nation to return Moon rocks to Earth. Later this spring, it will seek to join the United States as only the second country to land and operate a rover on the surface of Mars. All the while, China is racing across a number of other fronts in space, from building an orbital space station to maturing anti-satellite capabilities in space to establishing a base on the moon. As China advances in space, NASA has spent more than $20 billion building a large rocket, the Space Launch System, that could soon be obsolete. And flying this single-use rocket is so expensive that, in combination with its Artemis program, NASA could exceed its congressional funds by more than 43%. NASA could also abandon the International Space Station in a few years. Meanwhile, China is training European astronauts and teaching them Chinese so that they might visit its large, modular space station. Some of these European astronauts may subsequently join the China-Russia lunar exploration effort. </w:t>
      </w:r>
      <w:r w:rsidRPr="00924E14">
        <w:rPr>
          <w:rStyle w:val="StyleUnderline"/>
        </w:rPr>
        <w:t xml:space="preserve">Increasingly, </w:t>
      </w:r>
      <w:r w:rsidRPr="008E2FF0">
        <w:rPr>
          <w:rStyle w:val="Emphasis"/>
          <w:highlight w:val="yellow"/>
        </w:rPr>
        <w:t>the US' main advantage over China lies in its</w:t>
      </w:r>
      <w:r w:rsidRPr="008E2FF0">
        <w:rPr>
          <w:rStyle w:val="StyleUnderline"/>
          <w:highlight w:val="yellow"/>
        </w:rPr>
        <w:t xml:space="preserve"> </w:t>
      </w:r>
      <w:r w:rsidRPr="00924E14">
        <w:rPr>
          <w:rStyle w:val="StyleUnderline"/>
        </w:rPr>
        <w:t xml:space="preserve">burgeoning </w:t>
      </w:r>
      <w:r w:rsidRPr="008E2FF0">
        <w:rPr>
          <w:rStyle w:val="Emphasis"/>
          <w:highlight w:val="yellow"/>
        </w:rPr>
        <w:t>commercial space industry</w:t>
      </w:r>
      <w:r w:rsidRPr="008E2FF0">
        <w:rPr>
          <w:rStyle w:val="StyleUnderline"/>
          <w:highlight w:val="yellow"/>
        </w:rPr>
        <w:t xml:space="preserve">, </w:t>
      </w:r>
      <w:r w:rsidRPr="008A2A6B">
        <w:rPr>
          <w:rStyle w:val="StyleUnderline"/>
        </w:rPr>
        <w:t xml:space="preserve">led by </w:t>
      </w:r>
      <w:r w:rsidRPr="00165349">
        <w:rPr>
          <w:rStyle w:val="StyleUnderline"/>
        </w:rPr>
        <w:t>SpaceX. If America wants to compete, it should unleash the full potential of SpaceX and other commercial space companies that</w:t>
      </w:r>
      <w:r w:rsidRPr="00924E14">
        <w:rPr>
          <w:rStyle w:val="StyleUnderline"/>
        </w:rPr>
        <w:t xml:space="preserve"> seek to go further in space, faster and for less money</w:t>
      </w:r>
      <w:r w:rsidRPr="008C6965">
        <w:rPr>
          <w:sz w:val="8"/>
        </w:rPr>
        <w:t xml:space="preserve">. This kind of public-private partnership has already worked in low-Earth orbit, with NASA buying services from companies such as SpaceX, Northrop Grumman and Boeing to deliver cargo and astronauts to the International Space Station. This is one reason why, about five years ago, China began backing dozens of companies to commercialize rockets and satellites. </w:t>
      </w:r>
      <w:r w:rsidRPr="008E2FF0">
        <w:rPr>
          <w:rStyle w:val="Emphasis"/>
          <w:highlight w:val="yellow"/>
        </w:rPr>
        <w:t>The</w:t>
      </w:r>
      <w:r w:rsidRPr="008E2FF0">
        <w:rPr>
          <w:rStyle w:val="StyleUnderline"/>
          <w:highlight w:val="yellow"/>
        </w:rPr>
        <w:t xml:space="preserve"> </w:t>
      </w:r>
      <w:r w:rsidRPr="00924E14">
        <w:rPr>
          <w:rStyle w:val="StyleUnderline"/>
        </w:rPr>
        <w:t xml:space="preserve">21st century </w:t>
      </w:r>
      <w:r w:rsidRPr="008E2FF0">
        <w:rPr>
          <w:rStyle w:val="Emphasis"/>
          <w:highlight w:val="yellow"/>
        </w:rPr>
        <w:t>space race</w:t>
      </w:r>
      <w:r w:rsidRPr="00924E14">
        <w:rPr>
          <w:rStyle w:val="StyleUnderline"/>
        </w:rPr>
        <w:t xml:space="preserve">, therefore, </w:t>
      </w:r>
      <w:r w:rsidRPr="008E2FF0">
        <w:rPr>
          <w:rStyle w:val="Emphasis"/>
          <w:highlight w:val="yellow"/>
        </w:rPr>
        <w:t>is not</w:t>
      </w:r>
      <w:r w:rsidRPr="008E2FF0">
        <w:rPr>
          <w:rStyle w:val="StyleUnderline"/>
          <w:highlight w:val="yellow"/>
        </w:rPr>
        <w:t xml:space="preserve"> </w:t>
      </w:r>
      <w:r w:rsidRPr="00924E14">
        <w:rPr>
          <w:rStyle w:val="StyleUnderline"/>
        </w:rPr>
        <w:t xml:space="preserve">so much </w:t>
      </w:r>
      <w:r w:rsidRPr="008E2FF0">
        <w:rPr>
          <w:rStyle w:val="Emphasis"/>
          <w:highlight w:val="yellow"/>
        </w:rPr>
        <w:t>between China and NASA</w:t>
      </w:r>
      <w:r w:rsidRPr="00924E14">
        <w:rPr>
          <w:rStyle w:val="StyleUnderline"/>
        </w:rPr>
        <w:t xml:space="preserve">. Rather, </w:t>
      </w:r>
      <w:r w:rsidRPr="008E2FF0">
        <w:rPr>
          <w:rStyle w:val="StyleUnderline"/>
          <w:highlight w:val="yellow"/>
        </w:rPr>
        <w:t xml:space="preserve">it </w:t>
      </w:r>
      <w:r w:rsidRPr="008E2FF0">
        <w:rPr>
          <w:rStyle w:val="Emphasis"/>
          <w:highlight w:val="yellow"/>
        </w:rPr>
        <w:t>is between China and</w:t>
      </w:r>
      <w:r w:rsidRPr="008E2FF0">
        <w:rPr>
          <w:rStyle w:val="StyleUnderline"/>
          <w:highlight w:val="yellow"/>
        </w:rPr>
        <w:t xml:space="preserve"> </w:t>
      </w:r>
      <w:r w:rsidRPr="008E2FF0">
        <w:rPr>
          <w:rStyle w:val="Emphasis"/>
          <w:highlight w:val="yellow"/>
        </w:rPr>
        <w:t>the US commercial space industry</w:t>
      </w:r>
      <w:r w:rsidRPr="008C6965">
        <w:rPr>
          <w:sz w:val="8"/>
        </w:rPr>
        <w:t xml:space="preserve">. Astronauts relocated a spacecraft outside the International Space Station Astronauts relocated a spacecraft outside the International Space Station Nearly a decade ago, SpaceX attracted international acclaim when it began to successfully land its Falcon 9 rockets, accomplishing an engineering feat many previously deemed impossible or impractical. While historically rocket boosters have been discarded in the ocean after they expend their fuel on the way to orbit, SpaceX figured out how to land its boosters upright on platforms at sea and on land, allowing the company to recover and refurbish the rockets and save money. Later, the company strapped three of these Falcon 9 cores together to build a larger and much more powerful rocket, called the Falcon Heavy. And it is now testing an even larger, reusable booster, its Starship vehicle, intended to ferry humans to and from Mars. In late February, China unveiled strikingly similar space plans. The country's space agency said it would build a triple core rocket, which looks like a SpaceX Falcon Heavy. And it also confirmed plans to move forward with its titanic Long March 9 rocket, capable of lifting as much as 140 metric tons to low-Earth orbit, the same amount as the Saturn V rocket, an American super heavy-lift launch vehicle that remains the most powerful rocket that has ever flown successfully. This massive rocket would be unlike anything NASA built, however; Chinese officials, taking a page from the SpaceX playbook, said they would like it to be reusable. And, they added, they aim to one day launch the Long March 9 to take its taikonauts to Mars. </w:t>
      </w:r>
      <w:r w:rsidRPr="00C107C7">
        <w:rPr>
          <w:rStyle w:val="StyleUnderline"/>
        </w:rPr>
        <w:t>While SpaceX became a transformational space company, the US and China have been locked in an increasingly intense battle for influence and economic resources on</w:t>
      </w:r>
      <w:r w:rsidRPr="008A2A6B">
        <w:rPr>
          <w:rStyle w:val="StyleUnderline"/>
        </w:rPr>
        <w:t xml:space="preserve"> Earth. </w:t>
      </w:r>
      <w:r w:rsidRPr="008E2FF0">
        <w:rPr>
          <w:rStyle w:val="StyleUnderline"/>
          <w:highlight w:val="yellow"/>
        </w:rPr>
        <w:t>That conflict</w:t>
      </w:r>
      <w:r w:rsidRPr="008A2A6B">
        <w:rPr>
          <w:rStyle w:val="StyleUnderline"/>
        </w:rPr>
        <w:t xml:space="preserve">, which </w:t>
      </w:r>
      <w:r w:rsidRPr="00986098">
        <w:rPr>
          <w:rStyle w:val="StyleUnderline"/>
        </w:rPr>
        <w:t xml:space="preserve">has already emerged in low-Earth orbit, </w:t>
      </w:r>
      <w:r w:rsidRPr="008E2FF0">
        <w:rPr>
          <w:rStyle w:val="StyleUnderline"/>
          <w:highlight w:val="yellow"/>
        </w:rPr>
        <w:t xml:space="preserve">will extend to the Moon and </w:t>
      </w:r>
      <w:r w:rsidRPr="008C6965">
        <w:rPr>
          <w:rStyle w:val="StyleUnderline"/>
        </w:rPr>
        <w:t xml:space="preserve">eventually </w:t>
      </w:r>
      <w:r w:rsidRPr="008E2FF0">
        <w:rPr>
          <w:rStyle w:val="StyleUnderline"/>
          <w:highlight w:val="yellow"/>
        </w:rPr>
        <w:t xml:space="preserve">Mars </w:t>
      </w:r>
      <w:r w:rsidRPr="008A2A6B">
        <w:rPr>
          <w:rStyle w:val="StyleUnderline"/>
        </w:rPr>
        <w:t xml:space="preserve">in the coming decades. In the contest for geopolitical influence and economic wealth, </w:t>
      </w:r>
      <w:r w:rsidRPr="008E2FF0">
        <w:rPr>
          <w:rStyle w:val="StyleUnderline"/>
          <w:highlight w:val="yellow"/>
        </w:rPr>
        <w:t>space will come to represent the ultimate high ground</w:t>
      </w:r>
      <w:r w:rsidRPr="008A2A6B">
        <w:rPr>
          <w:rStyle w:val="StyleUnderline"/>
        </w:rPr>
        <w:t xml:space="preserve">. China is definitely going. For now, the US and NASA have the advantage of a more robust space program and a </w:t>
      </w:r>
      <w:r w:rsidRPr="008A2A6B">
        <w:rPr>
          <w:rStyle w:val="StyleUnderline"/>
        </w:rPr>
        <w:lastRenderedPageBreak/>
        <w:t>stronger commercial space industry</w:t>
      </w:r>
      <w:r w:rsidRPr="008C6965">
        <w:rPr>
          <w:sz w:val="8"/>
        </w:rPr>
        <w:t>. But for the last decade, the US commercial space industry has succeeded despite Congress, not because of it. Unless Congress and NASA more closely embrace commercial space and follow a bold plan of exploration, China's constancy of purpose and mimicking of Western strengths will overcome this head start.</w:t>
      </w:r>
    </w:p>
    <w:p w14:paraId="0AAD795E" w14:textId="77777777" w:rsidR="00092BC4" w:rsidRDefault="00092BC4" w:rsidP="00092BC4">
      <w:pPr>
        <w:pStyle w:val="Heading4"/>
      </w:pPr>
      <w:r>
        <w:t>Chinese dominance would allow them to monopolize lunar Helium-3 and control the world’s economy.</w:t>
      </w:r>
    </w:p>
    <w:p w14:paraId="3C15B748" w14:textId="77777777" w:rsidR="00092BC4" w:rsidRPr="003D79DF" w:rsidRDefault="00092BC4" w:rsidP="00092BC4">
      <w:pPr>
        <w:rPr>
          <w:rStyle w:val="Style13ptBold"/>
        </w:rPr>
      </w:pPr>
      <w:proofErr w:type="spellStart"/>
      <w:r w:rsidRPr="003D79DF">
        <w:rPr>
          <w:rStyle w:val="Style13ptBold"/>
        </w:rPr>
        <w:t>Bilder</w:t>
      </w:r>
      <w:proofErr w:type="spellEnd"/>
      <w:r w:rsidRPr="003D79DF">
        <w:rPr>
          <w:rStyle w:val="Style13ptBold"/>
        </w:rPr>
        <w:t xml:space="preserve"> 10</w:t>
      </w:r>
    </w:p>
    <w:p w14:paraId="28251E79" w14:textId="77777777" w:rsidR="00092BC4" w:rsidRPr="003D79DF" w:rsidRDefault="00092BC4" w:rsidP="00092BC4">
      <w:pPr>
        <w:rPr>
          <w:sz w:val="12"/>
          <w:szCs w:val="12"/>
        </w:rPr>
      </w:pPr>
      <w:r w:rsidRPr="003D79DF">
        <w:rPr>
          <w:sz w:val="12"/>
          <w:szCs w:val="12"/>
        </w:rPr>
        <w:t xml:space="preserve">Richard B. </w:t>
      </w:r>
      <w:proofErr w:type="spellStart"/>
      <w:r w:rsidRPr="003D79DF">
        <w:rPr>
          <w:sz w:val="12"/>
          <w:szCs w:val="12"/>
        </w:rPr>
        <w:t>Bilder</w:t>
      </w:r>
      <w:proofErr w:type="spellEnd"/>
      <w:r w:rsidRPr="003D79DF">
        <w:rPr>
          <w:sz w:val="12"/>
          <w:szCs w:val="12"/>
        </w:rPr>
        <w:t xml:space="preserve">, Foley &amp; Lardner-Bascom Emeritus Professor of Law, University of Wisconsin Law School A LEGAL REGIME FOR THE MINING OF HELIUM-3 ON THE MOON: U.S. POLICY OPTIONS 33 Fordham Int’l L.J. 243 Fordham International Law Journal </w:t>
      </w:r>
      <w:proofErr w:type="gramStart"/>
      <w:r w:rsidRPr="003D79DF">
        <w:rPr>
          <w:sz w:val="12"/>
          <w:szCs w:val="12"/>
        </w:rPr>
        <w:t>January,</w:t>
      </w:r>
      <w:proofErr w:type="gramEnd"/>
      <w:r w:rsidRPr="003D79DF">
        <w:rPr>
          <w:sz w:val="12"/>
          <w:szCs w:val="12"/>
        </w:rPr>
        <w:t xml:space="preserve"> 2010 -CAT</w:t>
      </w:r>
    </w:p>
    <w:p w14:paraId="330ECF37" w14:textId="77777777" w:rsidR="00092BC4" w:rsidRDefault="00092BC4" w:rsidP="00092BC4">
      <w:pPr>
        <w:rPr>
          <w:sz w:val="8"/>
        </w:rPr>
      </w:pPr>
      <w:r w:rsidRPr="005C69A8">
        <w:rPr>
          <w:sz w:val="8"/>
        </w:rPr>
        <w:t xml:space="preserve">A LEGAL REGIME FOR THE MINING OF HELIUM-3 ON THE MOON: U.S. POLICY OPTIONS </w:t>
      </w:r>
      <w:r w:rsidRPr="003D79DF">
        <w:rPr>
          <w:rStyle w:val="StyleUnderline"/>
        </w:rPr>
        <w:t xml:space="preserve">During the past several years, the United States and three of the world’s other leading space powers, </w:t>
      </w:r>
      <w:r w:rsidRPr="008E2FF0">
        <w:rPr>
          <w:rStyle w:val="StyleUnderline"/>
          <w:highlight w:val="yellow"/>
        </w:rPr>
        <w:t xml:space="preserve">Russia, China, and India, have </w:t>
      </w:r>
      <w:r w:rsidRPr="003D79DF">
        <w:rPr>
          <w:rStyle w:val="StyleUnderline"/>
        </w:rPr>
        <w:t xml:space="preserve">each </w:t>
      </w:r>
      <w:r w:rsidRPr="008E2FF0">
        <w:rPr>
          <w:rStyle w:val="StyleUnderline"/>
          <w:highlight w:val="yellow"/>
        </w:rPr>
        <w:t>announced their intent to establish a base on the Moon</w:t>
      </w:r>
      <w:r w:rsidRPr="003D79DF">
        <w:rPr>
          <w:rStyle w:val="StyleUnderline"/>
        </w:rPr>
        <w:t xml:space="preserve">, in part with the purpose--or, in the case of the United States, at least the exploratory goal--of seeking </w:t>
      </w:r>
      <w:r w:rsidRPr="008E2FF0">
        <w:rPr>
          <w:rStyle w:val="StyleUnderline"/>
          <w:highlight w:val="yellow"/>
        </w:rPr>
        <w:t xml:space="preserve">to mine </w:t>
      </w:r>
      <w:r w:rsidRPr="003D79DF">
        <w:rPr>
          <w:rStyle w:val="StyleUnderline"/>
        </w:rPr>
        <w:t xml:space="preserve">and bring to Earth </w:t>
      </w:r>
      <w:r w:rsidRPr="008E2FF0">
        <w:rPr>
          <w:rStyle w:val="StyleUnderline"/>
          <w:highlight w:val="yellow"/>
        </w:rPr>
        <w:t xml:space="preserve">helium-3 </w:t>
      </w:r>
      <w:r w:rsidRPr="003D79DF">
        <w:rPr>
          <w:rStyle w:val="StyleUnderline"/>
        </w:rPr>
        <w:t>(“He-3”), an isotope1 of helium rarely found naturally on Earth but believed to be present in large amounts as a component of the lunar soil</w:t>
      </w:r>
      <w:r w:rsidRPr="005C69A8">
        <w:rPr>
          <w:sz w:val="8"/>
        </w:rPr>
        <w:t xml:space="preserve">.2 </w:t>
      </w:r>
      <w:r w:rsidRPr="003D79DF">
        <w:rPr>
          <w:rStyle w:val="StyleUnderline"/>
        </w:rPr>
        <w:t>The potential value of *246 He-3 is that it is theoretically an ideal fuel for thermonuclear fusion power reactors, which could serve as a virtually limitless source of safe and non-polluting energy.3 For example, it is estimated that forty tons of liquefied He-3 brought from the Moon to the Earth--about the amount that would comfortably fit in the cargo bays of two current U.S. space shuttles--would provide sufficient fuel for He-3 fusion reactors to meet the full electrical needs of the United States, or one quarter of the entire world’s electrical needs, for an entire year</w:t>
      </w:r>
      <w:r w:rsidRPr="005C69A8">
        <w:rPr>
          <w:sz w:val="8"/>
        </w:rPr>
        <w:t xml:space="preserve">.4 While the technological and economic feasibility of fusion-based nuclear energy, particularly fusion reactors utilizing He-3 *247 as fuel, is still uncertain and contested, and its commercial realization at best decades away,5 the implications of such a development could be far-reaching and profound. Fusion energy could significantly reduce the world’s heavy dependence on fossil fuels, which are associated with environmental pollution, greenhouse gas emissions, and global warming--not to mention their rising price and role in recurrent geopolitical and economic tensions. Fusion energy could also provide a safer alternative to many countries’ growing reliance on energy generated from nuclear fission reactors, which hold the potential dangers of nuclear accidents, terrorism, weapons proliferation, and radioactive waste disposal. Moreover, in contrast to the prospect of depletion of terrestrial fossil fuels, it is estimated that there is sufficient He-3 present on the Moon to meet humanity’s rapidly growing energy needs for many centuries to come.6 Thus, despite the problematic future of He-3-based fusion energy, it is not surprising that the United States and other major powers are beginning to position themselves to ensure their future access to lunar He-3 resources. However, the growing interest in lunar He-3 poses its own problems. As yet, there is no international consensus on whether, or how, any nation or private entity can exploit or acquire title to lunar resources. The U.N.-developed 1967 Outer Space Treaty7 does not specifically address this question. The related U.N.-sponsored 1979 Moon Agreement8 purports to lay the groundwork for the eventual establishment of a regime for the exploitation of lunar resources, but that agreement has thus far been ratified by only a very few countries--not including the United States and none of which are currently leading space *248 powers.9 Absent an agreed international legal framework, attempts by the United States or any other nation or private entity to acquire and bring to Earth significant quantities of He-3 could give rise to controversy and conflict. Indeed, without the security of an established legal regime, nations or private entities might well be reluctant to commit the very substantial money, effort, and resources necessary to mine, process, and transport back to Earth the amounts of lunar He-3 sufficient to support the broad-scale terrestrial use of He-3-based fusion energy. Consequently, it seems timely to revisit the issue of the legal regime potentially applicable to exploiting He-3 and other lunar resources.10 Part I of this Article will briefly discuss the technical *249 and economic prospects for the development of He-3-based fusion energy. Part II lays out the present legal situation concerning the exploitation of lunar resources such as He-3. Part III analyzes whether it is prudent for the United States to seek an international lunar resource regime. Concluding that it would *250 be, Part IV provides possible policy options for the United States concerning the establishment of an international legal regime capable of facilitating the development of He-3-based fusion energy. I. THE PROSPECTS FOR HE-3-BASED FUSION ENERGY11 He-3 is a component of the “solar wind” comprised of gas and charged particles continuously emitted by the sun into the solar system in the course of its thermonuclear fusion processes.12 </w:t>
      </w:r>
      <w:r w:rsidRPr="003D79DF">
        <w:rPr>
          <w:rStyle w:val="StyleUnderline"/>
        </w:rPr>
        <w:t xml:space="preserve">During more than four billion years in which the solar wind has impacted the Moon, significant amounts of He-3, in addition to particles of other ionized components of the solar wind, have become embedded in the Moon’s regolith--the loose and dusty upper layer of rocks and soil comprising much of the Moon’s surface.13 While He-3 constitutes only a minute proportion of the lunar regolith,14 it is estimated that, altogether, there may be </w:t>
      </w:r>
      <w:r w:rsidRPr="008E2FF0">
        <w:rPr>
          <w:rStyle w:val="StyleUnderline"/>
          <w:highlight w:val="yellow"/>
        </w:rPr>
        <w:t>as much as</w:t>
      </w:r>
      <w:r w:rsidRPr="003D79DF">
        <w:rPr>
          <w:rStyle w:val="StyleUnderline"/>
        </w:rPr>
        <w:t xml:space="preserve"> </w:t>
      </w:r>
      <w:r w:rsidRPr="008E2FF0">
        <w:rPr>
          <w:rStyle w:val="StyleUnderline"/>
          <w:highlight w:val="yellow"/>
        </w:rPr>
        <w:t xml:space="preserve">one million metric tons </w:t>
      </w:r>
      <w:r w:rsidRPr="003D79DF">
        <w:rPr>
          <w:rStyle w:val="StyleUnderline"/>
        </w:rPr>
        <w:t xml:space="preserve">of He-3 </w:t>
      </w:r>
      <w:r w:rsidRPr="008E2FF0">
        <w:rPr>
          <w:rStyle w:val="StyleUnderline"/>
          <w:highlight w:val="yellow"/>
        </w:rPr>
        <w:t xml:space="preserve">potentially recoverable </w:t>
      </w:r>
      <w:r w:rsidRPr="003D79DF">
        <w:rPr>
          <w:rStyle w:val="StyleUnderline"/>
        </w:rPr>
        <w:t xml:space="preserve">*251 </w:t>
      </w:r>
      <w:r w:rsidRPr="008E2FF0">
        <w:rPr>
          <w:rStyle w:val="StyleUnderline"/>
          <w:highlight w:val="yellow"/>
        </w:rPr>
        <w:t>from the Moon’s surface</w:t>
      </w:r>
      <w:r w:rsidRPr="003D79DF">
        <w:rPr>
          <w:rStyle w:val="StyleUnderline"/>
        </w:rPr>
        <w:t xml:space="preserve">.15 This amount of He-3 is theoretically </w:t>
      </w:r>
      <w:r w:rsidRPr="008E2FF0">
        <w:rPr>
          <w:rStyle w:val="StyleUnderline"/>
          <w:highlight w:val="yellow"/>
        </w:rPr>
        <w:t>e</w:t>
      </w:r>
      <w:r w:rsidRPr="008E2FF0">
        <w:rPr>
          <w:rStyle w:val="Emphasis"/>
          <w:highlight w:val="yellow"/>
        </w:rPr>
        <w:t>quivalent to ten times the energy content of all of the coal, oil, and natural gas economically recoverable on Earth</w:t>
      </w:r>
      <w:r w:rsidRPr="005C69A8">
        <w:rPr>
          <w:sz w:val="8"/>
        </w:rPr>
        <w:t xml:space="preserve">.16 Since the Earth, unlike the Moon, possesses a magnetic field and atmosphere that deflect the solar wind, </w:t>
      </w:r>
      <w:r w:rsidRPr="008E2FF0">
        <w:rPr>
          <w:rStyle w:val="StyleUnderline"/>
          <w:highlight w:val="yellow"/>
        </w:rPr>
        <w:t xml:space="preserve">He-3 is rarely found </w:t>
      </w:r>
      <w:r w:rsidRPr="00165349">
        <w:rPr>
          <w:rStyle w:val="StyleUnderline"/>
        </w:rPr>
        <w:t xml:space="preserve">naturally </w:t>
      </w:r>
      <w:r w:rsidRPr="008E2FF0">
        <w:rPr>
          <w:rStyle w:val="StyleUnderline"/>
          <w:highlight w:val="yellow"/>
        </w:rPr>
        <w:t>on Earth</w:t>
      </w:r>
      <w:r w:rsidRPr="005C69A8">
        <w:rPr>
          <w:sz w:val="8"/>
        </w:rPr>
        <w:t xml:space="preserve">.17 The small amounts of He-3 available for research and experiment on Earth are derived principally from the decay of tritium used in thermonuclear weapons.18 While interest in lunar He-3 relates to its potential use as a fuel for thermonuclear power reactors,19 the technological and economic feasibility of fusion power itself has yet to be demonstrated.20 Unlike the engineering and material requirements for power production in the uranium and plutonium-fueled nuclear fission reactors now operating in the United States and a number of other countries, the generation of power by thermonuclear fusion requires the containment of ionized plasmas at extremely high temperatures, a feat not easily or economically achievable at present with existing materials and technology.21 Nevertheless, the enormous potential of fusion *252 energy continues to spur persistent and intensive efforts to overcome these obstacles. One of the most significant efforts is the recent establishment, by a consortium of the European Union (through the European Atomic Energy Community), Japan, the People’s Republic of China, the Republic of India, the Republic of Korea, the Russian Federation, and the United States, of the International Thermonuclear Experimental Reactor (“ITER”),22 a large-scale, international experimental research project designed to explore the scientific and engineering feasibility of magnetic containment fusion power production.23 The program will be located in </w:t>
      </w:r>
      <w:proofErr w:type="spellStart"/>
      <w:r w:rsidRPr="005C69A8">
        <w:rPr>
          <w:sz w:val="8"/>
        </w:rPr>
        <w:t>Cadarache</w:t>
      </w:r>
      <w:proofErr w:type="spellEnd"/>
      <w:r w:rsidRPr="005C69A8">
        <w:rPr>
          <w:sz w:val="8"/>
        </w:rPr>
        <w:t xml:space="preserve">, France, and is expected to cost over US$12 billion and continue for thirty years.24 For a number of reasons, including the limited terrestrial availability of He-3 and the very high temperatures required to achieve He-3-based fusion, most current research, and any first generation fusion power reactors, will likely be based on a fuel cycle involving the fusion of deuterium (“D”) and tritium (“T”), *253 two isotopes of hydrogen available on Earth and capable of fusing at considerably lower temperatures.25 </w:t>
      </w:r>
      <w:r w:rsidRPr="003D79DF">
        <w:rPr>
          <w:rStyle w:val="StyleUnderline"/>
        </w:rPr>
        <w:t xml:space="preserve">However, </w:t>
      </w:r>
      <w:proofErr w:type="spellStart"/>
      <w:r w:rsidRPr="008E2FF0">
        <w:rPr>
          <w:rStyle w:val="StyleUnderline"/>
          <w:highlight w:val="yellow"/>
        </w:rPr>
        <w:t>an</w:t>
      </w:r>
      <w:proofErr w:type="spellEnd"/>
      <w:r w:rsidRPr="008E2FF0">
        <w:rPr>
          <w:rStyle w:val="StyleUnderline"/>
          <w:highlight w:val="yellow"/>
        </w:rPr>
        <w:t xml:space="preserve"> He-3-D fuel cycle</w:t>
      </w:r>
      <w:r w:rsidRPr="003D79DF">
        <w:rPr>
          <w:rStyle w:val="StyleUnderline"/>
        </w:rPr>
        <w:t xml:space="preserve">, if and when technically achievable, theoretically offers significant advantages as compared with the D-T fuel cycle. Unlike a D-T fusion reaction, which results in considerable neutron radiation, </w:t>
      </w:r>
      <w:proofErr w:type="spellStart"/>
      <w:r w:rsidRPr="003D79DF">
        <w:rPr>
          <w:rStyle w:val="StyleUnderline"/>
        </w:rPr>
        <w:t>an</w:t>
      </w:r>
      <w:proofErr w:type="spellEnd"/>
      <w:r w:rsidRPr="003D79DF">
        <w:rPr>
          <w:rStyle w:val="StyleUnderline"/>
        </w:rPr>
        <w:t xml:space="preserve"> He-3-D fusion reaction </w:t>
      </w:r>
      <w:r w:rsidRPr="008E2FF0">
        <w:rPr>
          <w:rStyle w:val="StyleUnderline"/>
          <w:highlight w:val="yellow"/>
        </w:rPr>
        <w:t>would produce little radioactivity and a substantially higher proportion of</w:t>
      </w:r>
      <w:r w:rsidRPr="003D79DF">
        <w:rPr>
          <w:rStyle w:val="StyleUnderline"/>
        </w:rPr>
        <w:t xml:space="preserve"> directly </w:t>
      </w:r>
      <w:r w:rsidRPr="008E2FF0">
        <w:rPr>
          <w:rStyle w:val="StyleUnderline"/>
          <w:highlight w:val="yellow"/>
        </w:rPr>
        <w:t>usable energy</w:t>
      </w:r>
      <w:r w:rsidRPr="003D79DF">
        <w:rPr>
          <w:rStyle w:val="StyleUnderline"/>
        </w:rPr>
        <w:t xml:space="preserve">.26 More specifically, the comparative *254 advantages of an He-3-D fuel cycle over a D-T fuel cycle would include: </w:t>
      </w:r>
      <w:r w:rsidRPr="008E2FF0">
        <w:rPr>
          <w:rStyle w:val="StyleUnderline"/>
          <w:highlight w:val="yellow"/>
        </w:rPr>
        <w:t xml:space="preserve">(1) increased </w:t>
      </w:r>
      <w:r w:rsidRPr="00165349">
        <w:rPr>
          <w:rStyle w:val="StyleUnderline"/>
        </w:rPr>
        <w:t xml:space="preserve">electrical conversion </w:t>
      </w:r>
      <w:r w:rsidRPr="008E2FF0">
        <w:rPr>
          <w:rStyle w:val="StyleUnderline"/>
          <w:highlight w:val="yellow"/>
        </w:rPr>
        <w:t>efficiency</w:t>
      </w:r>
      <w:r w:rsidRPr="003D79DF">
        <w:rPr>
          <w:rStyle w:val="StyleUnderline"/>
        </w:rPr>
        <w:t xml:space="preserve">; </w:t>
      </w:r>
      <w:r w:rsidRPr="008E2FF0">
        <w:rPr>
          <w:rStyle w:val="StyleUnderline"/>
          <w:highlight w:val="yellow"/>
        </w:rPr>
        <w:t xml:space="preserve">(2) reduced radiation </w:t>
      </w:r>
      <w:r w:rsidRPr="00165349">
        <w:rPr>
          <w:rStyle w:val="StyleUnderline"/>
        </w:rPr>
        <w:t xml:space="preserve">damage </w:t>
      </w:r>
      <w:r w:rsidRPr="003D79DF">
        <w:rPr>
          <w:rStyle w:val="StyleUnderline"/>
        </w:rPr>
        <w:t xml:space="preserve">to containment vessels, obviating the need for frequent expensive replacement; </w:t>
      </w:r>
      <w:r w:rsidRPr="008E2FF0">
        <w:rPr>
          <w:rStyle w:val="StyleUnderline"/>
          <w:highlight w:val="yellow"/>
        </w:rPr>
        <w:t xml:space="preserve">(3) reduced </w:t>
      </w:r>
      <w:r w:rsidRPr="00165349">
        <w:rPr>
          <w:rStyle w:val="StyleUnderline"/>
        </w:rPr>
        <w:t xml:space="preserve">radioactive </w:t>
      </w:r>
      <w:r w:rsidRPr="008E2FF0">
        <w:rPr>
          <w:rStyle w:val="StyleUnderline"/>
          <w:highlight w:val="yellow"/>
        </w:rPr>
        <w:t>waste</w:t>
      </w:r>
      <w:r w:rsidRPr="003D79DF">
        <w:rPr>
          <w:rStyle w:val="StyleUnderline"/>
        </w:rPr>
        <w:t xml:space="preserve">, with consequent reduced costs of protection and </w:t>
      </w:r>
      <w:r w:rsidRPr="003D79DF">
        <w:rPr>
          <w:rStyle w:val="StyleUnderline"/>
        </w:rPr>
        <w:lastRenderedPageBreak/>
        <w:t xml:space="preserve">disposal; </w:t>
      </w:r>
      <w:r w:rsidRPr="008E2FF0">
        <w:rPr>
          <w:rStyle w:val="StyleUnderline"/>
          <w:highlight w:val="yellow"/>
        </w:rPr>
        <w:t xml:space="preserve">(4) increased </w:t>
      </w:r>
      <w:r w:rsidRPr="00165349">
        <w:rPr>
          <w:rStyle w:val="StyleUnderline"/>
        </w:rPr>
        <w:t xml:space="preserve">levels of </w:t>
      </w:r>
      <w:r w:rsidRPr="008E2FF0">
        <w:rPr>
          <w:rStyle w:val="StyleUnderline"/>
          <w:highlight w:val="yellow"/>
        </w:rPr>
        <w:t xml:space="preserve">safety </w:t>
      </w:r>
      <w:r w:rsidRPr="003D79DF">
        <w:rPr>
          <w:rStyle w:val="StyleUnderline"/>
        </w:rPr>
        <w:t xml:space="preserve">in the event of accident; </w:t>
      </w:r>
      <w:r w:rsidRPr="008E2FF0">
        <w:rPr>
          <w:rStyle w:val="StyleUnderline"/>
          <w:highlight w:val="yellow"/>
        </w:rPr>
        <w:t xml:space="preserve">and (5) </w:t>
      </w:r>
      <w:r w:rsidRPr="003D79DF">
        <w:rPr>
          <w:rStyle w:val="StyleUnderline"/>
        </w:rPr>
        <w:t xml:space="preserve">potentially </w:t>
      </w:r>
      <w:r w:rsidRPr="008E2FF0">
        <w:rPr>
          <w:rStyle w:val="StyleUnderline"/>
          <w:highlight w:val="yellow"/>
        </w:rPr>
        <w:t>lower costs of electricity production</w:t>
      </w:r>
      <w:r w:rsidRPr="005C69A8">
        <w:rPr>
          <w:sz w:val="8"/>
        </w:rPr>
        <w:t xml:space="preserve">.27 In particular, </w:t>
      </w:r>
      <w:proofErr w:type="spellStart"/>
      <w:r w:rsidRPr="005C69A8">
        <w:rPr>
          <w:sz w:val="8"/>
        </w:rPr>
        <w:t>an</w:t>
      </w:r>
      <w:proofErr w:type="spellEnd"/>
      <w:r w:rsidRPr="005C69A8">
        <w:rPr>
          <w:sz w:val="8"/>
        </w:rPr>
        <w:t xml:space="preserve"> He-3-D fuel cycle would significantly reduce the risk of nuclear proliferation because an He-3-D reaction, unlike a D-T reaction, would produce few neutrons and could not be readily employed to produce plutonium or other weapons-grade fissile materials.28 Consequently, interest in developing He-3-fueled thermonuclear energy is likely to continue. How would lunar He-3 be extracted and transported to Earth?29 Because the solar wind components are weakly bound to the lunar regolith,30 it should be relatively easy to extract them utilizing reasonable extensions of existing technology. In one proposed scenario, once a lunar base is established, robotic lunar mining vehicles fitted with solar heat collectors would: (1) traverse appropriate areas of the Moon’s surface--probably, in particular, the lunar maria, or “seas”--scooping up the loose upper layer of the lunar regolith and sizing it into small particles; (2) utilize solar energy to process and heat the collected regolith to the temperatures necessary to release, separate, and collect in a gaseous state the He-3, along with certain other solar-wind elements embedded in the regolith particles; (3) discharge the spent regolith back to the lunar surface; and (4) return with the collected He-3 and other gaseous byproducts to the lunar base.31 *255 The collected He-3 gas could then be liquified in the lunar cold and transported to Earth, perhaps in remotely-operated shuttles.32 Importantly, this type of mining operation could result in the collection not only of He-3 but also significant amounts of hydrogen, oxygen, nitrogen, carbon dioxide, and water, all potentially very useful--indeed, perhaps indispensable--for the maintenance of a lunar base or further outer space activities such as expeditions to Mars or other planets.33 Since He-3 is believed to comprise only a small proportion of the lunar regolith, it will probably be necessary to process large amounts of lunar regolith in order to obtain the quantities of He-3 necessary to sustain a large-scale terrestrial He-3-based power program. However, the extraction of He-3 and other solar wind components from the lunar soil seems in itself unlikely to have a significant detrimental impact on the lunar environment because the regolith will be discharged back to the Moon’s surface immediately after processing.34 Whether the production of lunar He-3-based fusion power will prove commercially viable remains a complex and disputed question. The commercial success of such a development will clearly depend, among other things, on the parallel and integrated achievement of both economically efficient He-3-fueled fusion power reactors and a sustainable lunar mining enterprise capable of economically extracting and returning to Earth an assured supply of He-3 to fuel such reactors; neither is worth pursuing without the other. However, the development of He-3-based fusion need not start from scratch, but instead will likely build on the substantial research and investment already committed to the development of fusion power more generally in ITER and other already ongoing projects. Moreover, the development of lunar He-3 mining can similarly build on--and indeed form an additional rationale for--the already existing *256 commitment of various space powers to establish lunar bases. As indicated earlier, lunar mining activities may be worth developing not only to extract He-3 from the regolith, but also to obtain a variety of other byproducts highly useful for the support of lunar bases.35 Finally, the economic viability of He-3-based fusion power will, of course, depend on its eventual production cost relative to alternative sources of energy such as fossil fuel or other conventional sources of energy, energy produced by nuclear fission reactors, or other forms of fusion energy--all figures difficult to accurately predict at this time. Proponents of He-3-based fusion energy argue that, notwithstanding the substantial costs involved in developing He-3 fusion reactors, establishing a lunar mining operation, and transporting He-3 back to Earth, He-3-based fusion power will eventually be more than competitive with the cost of other types of energy resources and provide more than sufficient incentive for the participation of both government and private enterprise.36 But other *257 commentators are more skeptical, doubting both the technical feasibility of such a complex and challenging development and the likelihood of He-3-based fusion power ever competing successfully with more traditional Earth-based energy systems.37 Suffice it to say, major space powers currently consider the potential of He-3-based fusion energy sufficiently promising as to warrant their serious interest and to furnish at least an additional rationale for their commitment to programs to establish national stations on the Moon.</w:t>
      </w:r>
    </w:p>
    <w:p w14:paraId="5A3040DA" w14:textId="77777777" w:rsidR="00092BC4" w:rsidRDefault="00092BC4" w:rsidP="00092BC4">
      <w:pPr>
        <w:pStyle w:val="Heading4"/>
      </w:pPr>
      <w:r>
        <w:t xml:space="preserve">That dominance becomes self-reinforcing and controls the I/L to </w:t>
      </w:r>
      <w:r w:rsidRPr="008829D8">
        <w:rPr>
          <w:u w:val="single"/>
        </w:rPr>
        <w:t>every</w:t>
      </w:r>
      <w:r>
        <w:t xml:space="preserve"> claimed existential threat</w:t>
      </w:r>
    </w:p>
    <w:p w14:paraId="0834DD2A" w14:textId="77777777" w:rsidR="00092BC4" w:rsidRDefault="00092BC4" w:rsidP="00092BC4">
      <w:pPr>
        <w:pStyle w:val="ListParagraph"/>
        <w:numPr>
          <w:ilvl w:val="0"/>
          <w:numId w:val="13"/>
        </w:numPr>
      </w:pPr>
      <w:r>
        <w:t xml:space="preserve">Including </w:t>
      </w:r>
      <w:r w:rsidRPr="00C067CB">
        <w:t xml:space="preserve">climate change, </w:t>
      </w:r>
      <w:r>
        <w:t xml:space="preserve">asteroids, </w:t>
      </w:r>
      <w:r w:rsidRPr="00C067CB">
        <w:t>space colonization, nuclear war, and global warming.</w:t>
      </w:r>
    </w:p>
    <w:p w14:paraId="6F15524C" w14:textId="77777777" w:rsidR="00092BC4" w:rsidRPr="00BF0440" w:rsidRDefault="00092BC4" w:rsidP="00092BC4">
      <w:pPr>
        <w:pStyle w:val="ListParagraph"/>
        <w:numPr>
          <w:ilvl w:val="0"/>
          <w:numId w:val="13"/>
        </w:numPr>
      </w:pPr>
      <w:r>
        <w:t>Private sector key – free market innovation is a key advantage the US has over China</w:t>
      </w:r>
    </w:p>
    <w:p w14:paraId="200316BC" w14:textId="77777777" w:rsidR="00092BC4" w:rsidRPr="00E30D68" w:rsidRDefault="00092BC4" w:rsidP="00092BC4">
      <w:pPr>
        <w:rPr>
          <w:rStyle w:val="Style13ptBold"/>
        </w:rPr>
      </w:pPr>
      <w:r>
        <w:rPr>
          <w:rStyle w:val="Style13ptBold"/>
        </w:rPr>
        <w:t>Kwast 19</w:t>
      </w:r>
    </w:p>
    <w:p w14:paraId="318BFE25" w14:textId="77777777" w:rsidR="00092BC4" w:rsidRPr="008829D8" w:rsidRDefault="00092BC4" w:rsidP="00092BC4">
      <w:pPr>
        <w:rPr>
          <w:sz w:val="12"/>
          <w:szCs w:val="12"/>
        </w:rPr>
      </w:pPr>
      <w:r w:rsidRPr="008829D8">
        <w:rPr>
          <w:sz w:val="12"/>
          <w:szCs w:val="12"/>
        </w:rPr>
        <w:t>Steve Kwast 19, Master's degree in public policy, Harvard John F. Kennedy School of Government, lieutenant general in the U.S. Air Force with extensive combat and command experience at every level, from squadron to major command, 19 August 2019, “THE REAL STAKES IN THE NEW SPACE RACE,” https://warontherocks.com/2019/08/the-real-stakes-in-the-new-space-race/ -recut CAT</w:t>
      </w:r>
    </w:p>
    <w:p w14:paraId="62A18EBB" w14:textId="77777777" w:rsidR="00092BC4" w:rsidRPr="00E30D68" w:rsidRDefault="00092BC4" w:rsidP="00092BC4">
      <w:pPr>
        <w:rPr>
          <w:rStyle w:val="StyleUnderline"/>
        </w:rPr>
      </w:pPr>
      <w:r w:rsidRPr="00245287">
        <w:rPr>
          <w:sz w:val="10"/>
        </w:rPr>
        <w:t>Why is space so critical to the future? Space is powerful precisely because it benefits from the attributes and principles of a network. A network can deliver power, information, and goods from one node, or all nodes, at a fraction of the increase in cost per customer compared to a linear system.</w:t>
      </w:r>
      <w:r w:rsidRPr="00E30D68">
        <w:rPr>
          <w:rStyle w:val="StyleUnderline"/>
        </w:rPr>
        <w:t xml:space="preserve"> The post office is an example of a linear model. If you send a letter to 100 different people, you have to pay for 100 stamps. The Internet is an example of a networked model. If you want to send an email to 100 people you can send it at a fraction of the cost. Most of our terrestrial economies are modeled on linear design, driving up cost for every delivery to a new </w:t>
      </w:r>
      <w:r w:rsidRPr="00165349">
        <w:rPr>
          <w:rStyle w:val="StyleUnderline"/>
        </w:rPr>
        <w:t>customer. A networked space infrastructure will always win the cost war against a linear terrestrial infrastructure. Conseq</w:t>
      </w:r>
      <w:r w:rsidRPr="00E30D68">
        <w:rPr>
          <w:rStyle w:val="StyleUnderline"/>
        </w:rPr>
        <w:t xml:space="preserve">uently, </w:t>
      </w:r>
      <w:r w:rsidRPr="008E2FF0">
        <w:rPr>
          <w:rStyle w:val="StyleUnderline"/>
          <w:highlight w:val="yellow"/>
        </w:rPr>
        <w:t>the first civilization to build a robust</w:t>
      </w:r>
      <w:r w:rsidRPr="00E30D68">
        <w:rPr>
          <w:rStyle w:val="StyleUnderline"/>
        </w:rPr>
        <w:t xml:space="preserve"> networked </w:t>
      </w:r>
      <w:r w:rsidRPr="008E2FF0">
        <w:rPr>
          <w:rStyle w:val="StyleUnderline"/>
          <w:highlight w:val="yellow"/>
        </w:rPr>
        <w:t xml:space="preserve">space infrastructure will dominate the global economy </w:t>
      </w:r>
      <w:r w:rsidRPr="00E30D68">
        <w:rPr>
          <w:rStyle w:val="StyleUnderline"/>
        </w:rPr>
        <w:t xml:space="preserve">of the 21st century. Space will be a multi-trillion-dollar market that will disproportionately benefit the first great power that builds a vibrant infrastructure there. </w:t>
      </w:r>
      <w:r w:rsidRPr="008E2FF0">
        <w:rPr>
          <w:rStyle w:val="StyleUnderline"/>
          <w:highlight w:val="yellow"/>
        </w:rPr>
        <w:t>Finishing second</w:t>
      </w:r>
      <w:r w:rsidRPr="00E30D68">
        <w:rPr>
          <w:rStyle w:val="StyleUnderline"/>
        </w:rPr>
        <w:t xml:space="preserve"> in this race </w:t>
      </w:r>
      <w:r w:rsidRPr="008E2FF0">
        <w:rPr>
          <w:rStyle w:val="StyleUnderline"/>
          <w:highlight w:val="yellow"/>
        </w:rPr>
        <w:t>means accepting defeat</w:t>
      </w:r>
      <w:r w:rsidRPr="00E30D68">
        <w:rPr>
          <w:rStyle w:val="StyleUnderline"/>
        </w:rPr>
        <w:t xml:space="preserve">. Why is this </w:t>
      </w:r>
      <w:r w:rsidRPr="00FF3108">
        <w:rPr>
          <w:rStyle w:val="StyleUnderline"/>
        </w:rPr>
        <w:t>the case? Whoever moves into a new marketplace first defines and sets the terms of that market.</w:t>
      </w:r>
      <w:r w:rsidRPr="00E30D68">
        <w:rPr>
          <w:rStyle w:val="StyleUnderline"/>
        </w:rPr>
        <w:t xml:space="preserve"> </w:t>
      </w:r>
      <w:r w:rsidRPr="008E2FF0">
        <w:rPr>
          <w:rStyle w:val="StyleUnderline"/>
          <w:highlight w:val="yellow"/>
        </w:rPr>
        <w:t>If America is first</w:t>
      </w:r>
      <w:r w:rsidRPr="00E30D68">
        <w:rPr>
          <w:rStyle w:val="StyleUnderline"/>
        </w:rPr>
        <w:t xml:space="preserve"> to build the infrastructure of space, </w:t>
      </w:r>
      <w:r w:rsidRPr="008E2FF0">
        <w:rPr>
          <w:rStyle w:val="StyleUnderline"/>
          <w:highlight w:val="yellow"/>
        </w:rPr>
        <w:t>its rule of law and values</w:t>
      </w:r>
      <w:r w:rsidRPr="00E30D68">
        <w:rPr>
          <w:rStyle w:val="StyleUnderline"/>
        </w:rPr>
        <w:t xml:space="preserve">, including every human’s inherent right to life, liberty, and the pursuit of happiness, </w:t>
      </w:r>
      <w:r w:rsidRPr="008E2FF0">
        <w:rPr>
          <w:rStyle w:val="StyleUnderline"/>
          <w:highlight w:val="yellow"/>
        </w:rPr>
        <w:t>will underpin the marketplace</w:t>
      </w:r>
      <w:r w:rsidRPr="00E30D68">
        <w:rPr>
          <w:rStyle w:val="StyleUnderline"/>
        </w:rPr>
        <w:t xml:space="preserve">. </w:t>
      </w:r>
      <w:r w:rsidRPr="008E2FF0">
        <w:rPr>
          <w:rStyle w:val="StyleUnderline"/>
          <w:highlight w:val="yellow"/>
        </w:rPr>
        <w:t>If China is first</w:t>
      </w:r>
      <w:r w:rsidRPr="00E30D68">
        <w:rPr>
          <w:rStyle w:val="StyleUnderline"/>
        </w:rPr>
        <w:t xml:space="preserve">, </w:t>
      </w:r>
      <w:r w:rsidRPr="008E2FF0">
        <w:rPr>
          <w:rStyle w:val="StyleUnderline"/>
          <w:highlight w:val="yellow"/>
        </w:rPr>
        <w:t>its values will dominate</w:t>
      </w:r>
      <w:r w:rsidRPr="00E30D68">
        <w:rPr>
          <w:rStyle w:val="StyleUnderline"/>
        </w:rPr>
        <w:t xml:space="preserve">. China continues to demonstrate a lack of regard for fair economic practices, the rule of law, human dignity, or liberty. </w:t>
      </w:r>
      <w:r w:rsidRPr="008E2FF0">
        <w:rPr>
          <w:rStyle w:val="StyleUnderline"/>
          <w:highlight w:val="yellow"/>
        </w:rPr>
        <w:t>From</w:t>
      </w:r>
      <w:r w:rsidRPr="00E30D68">
        <w:rPr>
          <w:rStyle w:val="StyleUnderline"/>
        </w:rPr>
        <w:t xml:space="preserve"> </w:t>
      </w:r>
      <w:r w:rsidRPr="008E2FF0">
        <w:rPr>
          <w:rStyle w:val="StyleUnderline"/>
          <w:highlight w:val="yellow"/>
        </w:rPr>
        <w:t>transportation, to energy, to information</w:t>
      </w:r>
      <w:r w:rsidRPr="00E30D68">
        <w:rPr>
          <w:rStyle w:val="StyleUnderline"/>
        </w:rPr>
        <w:t xml:space="preserve">, </w:t>
      </w:r>
      <w:r w:rsidRPr="008E2FF0">
        <w:rPr>
          <w:rStyle w:val="StyleUnderline"/>
          <w:highlight w:val="yellow"/>
        </w:rPr>
        <w:t xml:space="preserve">to manufacturing </w:t>
      </w:r>
      <w:r w:rsidRPr="00165349">
        <w:rPr>
          <w:rStyle w:val="StyleUnderline"/>
        </w:rPr>
        <w:t>goods and services,</w:t>
      </w:r>
      <w:r w:rsidRPr="00E30D68">
        <w:rPr>
          <w:rStyle w:val="StyleUnderline"/>
        </w:rPr>
        <w:t xml:space="preserve"> </w:t>
      </w:r>
      <w:r w:rsidRPr="008E2FF0">
        <w:rPr>
          <w:rStyle w:val="StyleUnderline"/>
          <w:highlight w:val="yellow"/>
        </w:rPr>
        <w:t>China’s strategy is to dominate</w:t>
      </w:r>
      <w:r w:rsidRPr="00E30D68">
        <w:rPr>
          <w:rStyle w:val="StyleUnderline"/>
        </w:rPr>
        <w:t xml:space="preserve"> the key </w:t>
      </w:r>
      <w:r w:rsidRPr="008E2FF0">
        <w:rPr>
          <w:rStyle w:val="StyleUnderline"/>
          <w:highlight w:val="yellow"/>
        </w:rPr>
        <w:t>engines of economic growth</w:t>
      </w:r>
      <w:r w:rsidRPr="00E30D68">
        <w:rPr>
          <w:rStyle w:val="StyleUnderline"/>
        </w:rPr>
        <w:t xml:space="preserve"> that have historically changed world power and it views space as the place to seize and grow that advantage. It’s well-</w:t>
      </w:r>
      <w:r w:rsidRPr="00165349">
        <w:rPr>
          <w:rStyle w:val="StyleUnderline"/>
        </w:rPr>
        <w:t>accepted that technological advantage drives economic prosperity, and economic prosperity is essential to sustainable national security. Today, China is applying this principle with new technologies and a superior strategy in space. America, on th</w:t>
      </w:r>
      <w:r w:rsidRPr="00E30D68">
        <w:rPr>
          <w:rStyle w:val="StyleUnderline"/>
        </w:rPr>
        <w:t>e other hand, is so underinvested, it is relying on the Russians to launch its astronauts into space</w:t>
      </w:r>
      <w:r w:rsidRPr="00245287">
        <w:rPr>
          <w:sz w:val="10"/>
        </w:rPr>
        <w:t xml:space="preserve">. Fortunately, there is a way out, but only if we wake up now. Most Americans are completely unaware that China has a plan to build manned labs both on the moon and on Mars. Nor are they aware that China has publicly announced its plans to build a </w:t>
      </w:r>
      <w:proofErr w:type="gramStart"/>
      <w:r w:rsidRPr="00245287">
        <w:rPr>
          <w:sz w:val="10"/>
        </w:rPr>
        <w:t>nuclear powered</w:t>
      </w:r>
      <w:proofErr w:type="gramEnd"/>
      <w:r w:rsidRPr="00245287">
        <w:rPr>
          <w:sz w:val="10"/>
        </w:rPr>
        <w:t xml:space="preserve"> space shuttle or its plan to begin mining asteroids by 2040. This isn’t science fiction. China is investing billions and has achieved some notable firsts including putting the first quantum satellite in orbit, operating a rover on the far side of the moon, and its simulated Mars habitat in the Gobi Desert. If China stays on its current path, it will deploy a power station in space that could begin generating energy before 2040. China will claim that such stations are for peaceful means only — beaming clean energy via lasers or microwaves to anyone on earth — but they could also be weapons. The same beams could be directed at nodes of the U.S. power grid or a military base with destructive effect. America has grown accustomed to holding its adversaries at risk anywhere in the world in hours. China is developing the capability to have a more sophisticated capability that can reach virtually any target in seconds. America has become complacent and mistakes its rapidly dissipating economic and military advantages as rights. The United States is making the same mistake that other fallen great powers have made. Namely, it is doubling down on the approach that made America successful in previous generations and discounting rising powers taking new approaches. While the U.S. government nibbles around the edges of game-changing technologies, the Chinese party-state is making huge investments in key areas to include: </w:t>
      </w:r>
      <w:proofErr w:type="spellStart"/>
      <w:r w:rsidRPr="00245287">
        <w:rPr>
          <w:sz w:val="10"/>
        </w:rPr>
        <w:t>hypersonics</w:t>
      </w:r>
      <w:proofErr w:type="spellEnd"/>
      <w:r w:rsidRPr="00245287">
        <w:rPr>
          <w:sz w:val="10"/>
        </w:rPr>
        <w:t xml:space="preserve">, 5G, supercomputing, artificial intelligence, 3D-printing, quantum </w:t>
      </w:r>
      <w:proofErr w:type="gramStart"/>
      <w:r w:rsidRPr="00245287">
        <w:rPr>
          <w:sz w:val="10"/>
        </w:rPr>
        <w:t>computing ,</w:t>
      </w:r>
      <w:proofErr w:type="gramEnd"/>
      <w:r w:rsidRPr="00245287">
        <w:rPr>
          <w:sz w:val="10"/>
        </w:rPr>
        <w:t xml:space="preserve"> and robotics. China is employing these and other leading-edge technologies in wholistic and new strategic ways that could render America a second-rate </w:t>
      </w:r>
      <w:r w:rsidRPr="00245287">
        <w:rPr>
          <w:sz w:val="10"/>
        </w:rPr>
        <w:lastRenderedPageBreak/>
        <w:t>power. Most Americans, and many in Congress, have not had that broader picture painted. Congress is at a crossroads, but some of its members may not even know it. It is time to make a deliberate decision to compete with China or to surrender by default.</w:t>
      </w:r>
      <w:r w:rsidRPr="00E30D68">
        <w:rPr>
          <w:rStyle w:val="StyleUnderline"/>
        </w:rPr>
        <w:t xml:space="preserve"> While </w:t>
      </w:r>
      <w:r w:rsidRPr="008E2FF0">
        <w:rPr>
          <w:rStyle w:val="StyleUnderline"/>
          <w:highlight w:val="yellow"/>
        </w:rPr>
        <w:t xml:space="preserve">American companies </w:t>
      </w:r>
      <w:r w:rsidRPr="00E30D68">
        <w:rPr>
          <w:rStyle w:val="StyleUnderline"/>
        </w:rPr>
        <w:t xml:space="preserve">are working on these new technologies (albeit in separate silos), real power lies in </w:t>
      </w:r>
      <w:r w:rsidRPr="008E2FF0">
        <w:rPr>
          <w:rStyle w:val="StyleUnderline"/>
          <w:highlight w:val="yellow"/>
        </w:rPr>
        <w:t>harness</w:t>
      </w:r>
      <w:r w:rsidRPr="00E30D68">
        <w:rPr>
          <w:rStyle w:val="StyleUnderline"/>
        </w:rPr>
        <w:t xml:space="preserve">ing these </w:t>
      </w:r>
      <w:r w:rsidRPr="008E2FF0">
        <w:rPr>
          <w:rStyle w:val="StyleUnderline"/>
          <w:highlight w:val="yellow"/>
        </w:rPr>
        <w:t xml:space="preserve">technologies </w:t>
      </w:r>
      <w:r w:rsidRPr="00E30D68">
        <w:rPr>
          <w:rStyle w:val="StyleUnderline"/>
        </w:rPr>
        <w:t xml:space="preserve">together </w:t>
      </w:r>
      <w:r w:rsidRPr="008E2FF0">
        <w:rPr>
          <w:rStyle w:val="StyleUnderline"/>
          <w:highlight w:val="yellow"/>
        </w:rPr>
        <w:t xml:space="preserve">from space </w:t>
      </w:r>
      <w:r w:rsidRPr="00E30D68">
        <w:rPr>
          <w:rStyle w:val="StyleUnderline"/>
        </w:rPr>
        <w:t xml:space="preserve">in intentional and innovative ways </w:t>
      </w:r>
      <w:r w:rsidRPr="008E2FF0">
        <w:rPr>
          <w:rStyle w:val="StyleUnderline"/>
          <w:highlight w:val="yellow"/>
        </w:rPr>
        <w:t>to achieve a dominant competitive advantage</w:t>
      </w:r>
      <w:r w:rsidRPr="00E30D68">
        <w:rPr>
          <w:rStyle w:val="StyleUnderline"/>
        </w:rPr>
        <w:t xml:space="preserve">. </w:t>
      </w:r>
      <w:r w:rsidRPr="008E2FF0">
        <w:rPr>
          <w:rStyle w:val="StyleUnderline"/>
          <w:highlight w:val="yellow"/>
        </w:rPr>
        <w:t>China is</w:t>
      </w:r>
      <w:r w:rsidRPr="00E30D68">
        <w:rPr>
          <w:rStyle w:val="StyleUnderline"/>
        </w:rPr>
        <w:t xml:space="preserve"> actively </w:t>
      </w:r>
      <w:r w:rsidRPr="008E2FF0">
        <w:rPr>
          <w:rStyle w:val="StyleUnderline"/>
          <w:highlight w:val="yellow"/>
        </w:rPr>
        <w:t xml:space="preserve">pursuing a plan to use space </w:t>
      </w:r>
      <w:r w:rsidRPr="008829D8">
        <w:rPr>
          <w:rStyle w:val="StyleUnderline"/>
        </w:rPr>
        <w:t>as the ultimate “high ground” to dominate the global economy</w:t>
      </w:r>
      <w:r w:rsidRPr="00E30D68">
        <w:rPr>
          <w:rStyle w:val="StyleUnderline"/>
        </w:rPr>
        <w:t xml:space="preserve"> </w:t>
      </w:r>
      <w:r w:rsidRPr="008E2FF0">
        <w:rPr>
          <w:rStyle w:val="StyleUnderline"/>
          <w:highlight w:val="yellow"/>
        </w:rPr>
        <w:t xml:space="preserve">and transform </w:t>
      </w:r>
      <w:r w:rsidRPr="00E30D68">
        <w:rPr>
          <w:rStyle w:val="StyleUnderline"/>
        </w:rPr>
        <w:t xml:space="preserve">economic, military, and political power </w:t>
      </w:r>
      <w:r w:rsidRPr="008E2FF0">
        <w:rPr>
          <w:rStyle w:val="StyleUnderline"/>
          <w:highlight w:val="yellow"/>
        </w:rPr>
        <w:t>in its image</w:t>
      </w:r>
      <w:r w:rsidRPr="00E30D68">
        <w:rPr>
          <w:rStyle w:val="StyleUnderline"/>
        </w:rPr>
        <w:t xml:space="preserve">. While the United States has used terrestrial based strategies to contain its adversaries in the past, China is positioning itself to surround the entire globe from space. The good news is that </w:t>
      </w:r>
      <w:r w:rsidRPr="008E2FF0">
        <w:rPr>
          <w:rStyle w:val="StyleUnderline"/>
          <w:highlight w:val="yellow"/>
        </w:rPr>
        <w:t>there is still a way to win. The U</w:t>
      </w:r>
      <w:r w:rsidRPr="00E30D68">
        <w:rPr>
          <w:rStyle w:val="StyleUnderline"/>
        </w:rPr>
        <w:t xml:space="preserve">nited </w:t>
      </w:r>
      <w:r w:rsidRPr="008E2FF0">
        <w:rPr>
          <w:rStyle w:val="StyleUnderline"/>
          <w:highlight w:val="yellow"/>
        </w:rPr>
        <w:t>S</w:t>
      </w:r>
      <w:r w:rsidRPr="00E30D68">
        <w:rPr>
          <w:rStyle w:val="StyleUnderline"/>
        </w:rPr>
        <w:t xml:space="preserve">tates </w:t>
      </w:r>
      <w:r w:rsidRPr="008E2FF0">
        <w:rPr>
          <w:rStyle w:val="StyleUnderline"/>
          <w:highlight w:val="yellow"/>
        </w:rPr>
        <w:t xml:space="preserve">can build on key competitive advantages: </w:t>
      </w:r>
      <w:r w:rsidRPr="00165349">
        <w:rPr>
          <w:rStyle w:val="StyleUnderline"/>
        </w:rPr>
        <w:t>namely, superior cultures of creativity and innovation</w:t>
      </w:r>
      <w:r w:rsidRPr="00E30D68">
        <w:rPr>
          <w:rStyle w:val="StyleUnderline"/>
        </w:rPr>
        <w:t xml:space="preserve">, </w:t>
      </w:r>
      <w:r w:rsidRPr="008E2FF0">
        <w:rPr>
          <w:rStyle w:val="StyleUnderline"/>
          <w:highlight w:val="yellow"/>
        </w:rPr>
        <w:t>rooted in</w:t>
      </w:r>
      <w:r w:rsidRPr="00E30D68">
        <w:rPr>
          <w:rStyle w:val="StyleUnderline"/>
        </w:rPr>
        <w:t xml:space="preserve"> an open society and </w:t>
      </w:r>
      <w:r w:rsidRPr="008E2FF0">
        <w:rPr>
          <w:rStyle w:val="StyleUnderline"/>
          <w:highlight w:val="yellow"/>
        </w:rPr>
        <w:t>a free market</w:t>
      </w:r>
      <w:r w:rsidRPr="00E30D68">
        <w:rPr>
          <w:rStyle w:val="StyleUnderline"/>
        </w:rPr>
        <w:t xml:space="preserve">. The U.S. government should start with a vision that is both bigger than China’s and meaningful </w:t>
      </w:r>
      <w:r w:rsidRPr="008E2FF0">
        <w:rPr>
          <w:rStyle w:val="StyleUnderline"/>
          <w:highlight w:val="yellow"/>
        </w:rPr>
        <w:t xml:space="preserve">to </w:t>
      </w:r>
      <w:r w:rsidRPr="00E30D68">
        <w:rPr>
          <w:rStyle w:val="StyleUnderline"/>
        </w:rPr>
        <w:t xml:space="preserve">America’s society and values. From there, it can write and implement a strategy that can secure the American way of life in this century and </w:t>
      </w:r>
      <w:r w:rsidRPr="008E2FF0">
        <w:rPr>
          <w:rStyle w:val="StyleUnderline"/>
          <w:highlight w:val="yellow"/>
        </w:rPr>
        <w:t xml:space="preserve">ensure </w:t>
      </w:r>
      <w:r w:rsidRPr="00E30D68">
        <w:rPr>
          <w:rStyle w:val="StyleUnderline"/>
        </w:rPr>
        <w:t xml:space="preserve">the goods and promises offered by </w:t>
      </w:r>
      <w:r w:rsidRPr="008E2FF0">
        <w:rPr>
          <w:rStyle w:val="StyleUnderline"/>
          <w:highlight w:val="yellow"/>
        </w:rPr>
        <w:t xml:space="preserve">space </w:t>
      </w:r>
      <w:r w:rsidRPr="00E30D68">
        <w:rPr>
          <w:rStyle w:val="StyleUnderline"/>
        </w:rPr>
        <w:t xml:space="preserve">are </w:t>
      </w:r>
      <w:r w:rsidRPr="008E2FF0">
        <w:rPr>
          <w:rStyle w:val="StyleUnderline"/>
          <w:highlight w:val="yellow"/>
        </w:rPr>
        <w:t>not dominated by a country disinterested in human freedom</w:t>
      </w:r>
      <w:r w:rsidRPr="00E30D68">
        <w:rPr>
          <w:rStyle w:val="StyleUnderline"/>
        </w:rPr>
        <w:t xml:space="preserve">. </w:t>
      </w:r>
      <w:r w:rsidRPr="008E2FF0">
        <w:rPr>
          <w:rStyle w:val="StyleUnderline"/>
          <w:highlight w:val="yellow"/>
        </w:rPr>
        <w:t>The benefits</w:t>
      </w:r>
      <w:r w:rsidRPr="00E30D68">
        <w:rPr>
          <w:rStyle w:val="StyleUnderline"/>
        </w:rPr>
        <w:t xml:space="preserve"> of such a course of action would appeal to most Americans, and indeed most people, to </w:t>
      </w:r>
      <w:r w:rsidRPr="008E2FF0">
        <w:rPr>
          <w:rStyle w:val="StyleUnderline"/>
          <w:highlight w:val="yellow"/>
        </w:rPr>
        <w:t>include clean energy</w:t>
      </w:r>
      <w:r w:rsidRPr="00E30D68">
        <w:rPr>
          <w:rStyle w:val="StyleUnderline"/>
        </w:rPr>
        <w:t xml:space="preserve">, ubiquitous and </w:t>
      </w:r>
      <w:r w:rsidRPr="00665CFA">
        <w:rPr>
          <w:rStyle w:val="StyleUnderline"/>
        </w:rPr>
        <w:t>secure communications</w:t>
      </w:r>
      <w:r w:rsidRPr="008E2FF0">
        <w:rPr>
          <w:rStyle w:val="StyleUnderline"/>
          <w:highlight w:val="yellow"/>
        </w:rPr>
        <w:t>, protection</w:t>
      </w:r>
      <w:r w:rsidRPr="00E30D68">
        <w:rPr>
          <w:rStyle w:val="StyleUnderline"/>
        </w:rPr>
        <w:t xml:space="preserve"> </w:t>
      </w:r>
      <w:r w:rsidRPr="008E2FF0">
        <w:rPr>
          <w:rStyle w:val="StyleUnderline"/>
          <w:highlight w:val="yellow"/>
        </w:rPr>
        <w:t>from</w:t>
      </w:r>
      <w:r w:rsidRPr="00E30D68">
        <w:rPr>
          <w:rStyle w:val="StyleUnderline"/>
        </w:rPr>
        <w:t xml:space="preserve"> </w:t>
      </w:r>
      <w:r w:rsidRPr="008E2FF0">
        <w:rPr>
          <w:rStyle w:val="StyleUnderline"/>
          <w:highlight w:val="yellow"/>
        </w:rPr>
        <w:t>space</w:t>
      </w:r>
      <w:r w:rsidRPr="00E30D68">
        <w:rPr>
          <w:rStyle w:val="StyleUnderline"/>
        </w:rPr>
        <w:t xml:space="preserve"> </w:t>
      </w:r>
      <w:r w:rsidRPr="008E2FF0">
        <w:rPr>
          <w:rStyle w:val="StyleUnderline"/>
          <w:highlight w:val="yellow"/>
        </w:rPr>
        <w:t xml:space="preserve">objects like the </w:t>
      </w:r>
      <w:r w:rsidRPr="008607E8">
        <w:rPr>
          <w:rStyle w:val="StyleUnderline"/>
        </w:rPr>
        <w:t xml:space="preserve">“city killing” </w:t>
      </w:r>
      <w:r w:rsidRPr="008E2FF0">
        <w:rPr>
          <w:rStyle w:val="StyleUnderline"/>
          <w:highlight w:val="yellow"/>
        </w:rPr>
        <w:t>meteor that hit Russia</w:t>
      </w:r>
      <w:r w:rsidRPr="00E30D68">
        <w:rPr>
          <w:rStyle w:val="StyleUnderline"/>
        </w:rPr>
        <w:t xml:space="preserve">, </w:t>
      </w:r>
      <w:r w:rsidRPr="008E2FF0">
        <w:rPr>
          <w:rStyle w:val="StyleUnderline"/>
          <w:highlight w:val="yellow"/>
        </w:rPr>
        <w:t xml:space="preserve">deterrence </w:t>
      </w:r>
      <w:r w:rsidRPr="008607E8">
        <w:rPr>
          <w:rStyle w:val="StyleUnderline"/>
        </w:rPr>
        <w:t xml:space="preserve">capabilities </w:t>
      </w:r>
      <w:r w:rsidRPr="008E2FF0">
        <w:rPr>
          <w:rStyle w:val="StyleUnderline"/>
          <w:highlight w:val="yellow"/>
        </w:rPr>
        <w:t>that will render nuclear weapons obsolete</w:t>
      </w:r>
      <w:r w:rsidRPr="00E30D68">
        <w:rPr>
          <w:rStyle w:val="StyleUnderline"/>
        </w:rPr>
        <w:t xml:space="preserve">, </w:t>
      </w:r>
      <w:r w:rsidRPr="008E2FF0">
        <w:rPr>
          <w:rStyle w:val="StyleUnderline"/>
          <w:highlight w:val="yellow"/>
        </w:rPr>
        <w:t xml:space="preserve">ensure </w:t>
      </w:r>
      <w:r w:rsidRPr="00665CFA">
        <w:rPr>
          <w:rStyle w:val="StyleUnderline"/>
        </w:rPr>
        <w:t xml:space="preserve">the </w:t>
      </w:r>
      <w:r w:rsidRPr="008E2FF0">
        <w:rPr>
          <w:rStyle w:val="StyleUnderline"/>
          <w:highlight w:val="yellow"/>
        </w:rPr>
        <w:t xml:space="preserve">survival </w:t>
      </w:r>
      <w:r w:rsidRPr="00665CFA">
        <w:rPr>
          <w:rStyle w:val="StyleUnderline"/>
        </w:rPr>
        <w:t xml:space="preserve">of humanity </w:t>
      </w:r>
      <w:r w:rsidRPr="008E2FF0">
        <w:rPr>
          <w:rStyle w:val="StyleUnderline"/>
          <w:highlight w:val="yellow"/>
        </w:rPr>
        <w:t xml:space="preserve">through expansion, and </w:t>
      </w:r>
      <w:r w:rsidRPr="00665CFA">
        <w:rPr>
          <w:rStyle w:val="StyleUnderline"/>
        </w:rPr>
        <w:t xml:space="preserve">even </w:t>
      </w:r>
      <w:r w:rsidRPr="008E2FF0">
        <w:rPr>
          <w:rStyle w:val="StyleUnderline"/>
          <w:highlight w:val="yellow"/>
        </w:rPr>
        <w:t>modifying the Earth’s weather using satellites to slow the effects of climate change.</w:t>
      </w:r>
    </w:p>
    <w:p w14:paraId="6F557CC0" w14:textId="77777777" w:rsidR="005626A9" w:rsidRDefault="005626A9" w:rsidP="005626A9">
      <w:pPr>
        <w:pStyle w:val="Heading4"/>
      </w:pPr>
      <w:r>
        <w:t>Primacy and allied commitments solve arms races and great power war – unipolarity is sustainable, and prevents power vacuums and global escalation</w:t>
      </w:r>
    </w:p>
    <w:p w14:paraId="3D9FD480" w14:textId="77777777" w:rsidR="005626A9" w:rsidRDefault="005626A9" w:rsidP="005626A9">
      <w:r>
        <w:rPr>
          <w:rStyle w:val="StyleUnderline"/>
          <w:szCs w:val="26"/>
        </w:rPr>
        <w:t>Brands 18</w:t>
      </w:r>
      <w:r>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3D060917" w14:textId="55DAC6C7" w:rsidR="00E42E4C" w:rsidRDefault="005626A9" w:rsidP="00F601E6">
      <w:pPr>
        <w:rPr>
          <w:rStyle w:val="Emphasis"/>
        </w:rPr>
      </w:pPr>
      <w:r>
        <w:rPr>
          <w:rStyle w:val="StyleUnderline"/>
        </w:rPr>
        <w:t xml:space="preserve">Since World War II, the United States has had a military </w:t>
      </w:r>
      <w:r>
        <w:rPr>
          <w:rStyle w:val="Emphasis"/>
        </w:rPr>
        <w:t>second to none</w:t>
      </w:r>
      <w:r w:rsidRPr="00DD0697">
        <w:rPr>
          <w:sz w:val="10"/>
        </w:rPr>
        <w:t xml:space="preserve">. Since the Cold War, </w:t>
      </w:r>
      <w:r w:rsidRPr="008E2FF0">
        <w:rPr>
          <w:rStyle w:val="StyleUnderline"/>
          <w:highlight w:val="yellow"/>
        </w:rPr>
        <w:t xml:space="preserve">America has </w:t>
      </w:r>
      <w:r w:rsidRPr="008E2FF0">
        <w:rPr>
          <w:rStyle w:val="Emphasis"/>
          <w:highlight w:val="yellow"/>
        </w:rPr>
        <w:t>committed</w:t>
      </w:r>
      <w:r w:rsidRPr="008E2FF0">
        <w:rPr>
          <w:rStyle w:val="StyleUnderline"/>
          <w:highlight w:val="yellow"/>
        </w:rPr>
        <w:t xml:space="preserve"> to</w:t>
      </w:r>
      <w:r>
        <w:rPr>
          <w:rStyle w:val="StyleUnderline"/>
        </w:rPr>
        <w:t xml:space="preserve"> having</w:t>
      </w:r>
      <w:r w:rsidRPr="00DD0697">
        <w:rPr>
          <w:sz w:val="10"/>
        </w:rPr>
        <w:t xml:space="preserve"> </w:t>
      </w:r>
      <w:r w:rsidRPr="008E2FF0">
        <w:rPr>
          <w:rStyle w:val="Emphasis"/>
          <w:highlight w:val="yellow"/>
        </w:rPr>
        <w:t>overwhelming military primacy</w:t>
      </w:r>
      <w:r w:rsidRPr="00DD0697">
        <w:rPr>
          <w:sz w:val="10"/>
        </w:rPr>
        <w:t xml:space="preserve">. The idea, as George W. Bush declared in 2002, that America must possess “strengths beyond challenge” has featured in every major U.S. strategy document for a quarter century; it has also been reflected in concrete terms.6 </w:t>
      </w:r>
      <w:r w:rsidRPr="008E2FF0">
        <w:rPr>
          <w:rStyle w:val="StyleUnderline"/>
          <w:highlight w:val="yellow"/>
        </w:rPr>
        <w:t>From the early</w:t>
      </w:r>
      <w:r>
        <w:rPr>
          <w:rStyle w:val="StyleUnderline"/>
        </w:rPr>
        <w:t xml:space="preserve"> 19</w:t>
      </w:r>
      <w:r w:rsidRPr="008E2FF0">
        <w:rPr>
          <w:rStyle w:val="StyleUnderline"/>
          <w:highlight w:val="yellow"/>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rsidRPr="00DD0697">
        <w:rPr>
          <w:sz w:val="10"/>
        </w:rPr>
        <w:t xml:space="preserve">.7 Perhaps more important, U.S. </w:t>
      </w:r>
      <w:r w:rsidRPr="008E2FF0">
        <w:rPr>
          <w:rStyle w:val="StyleUnderline"/>
          <w:highlight w:val="yellow"/>
        </w:rPr>
        <w:t>primacy was</w:t>
      </w:r>
      <w:r>
        <w:rPr>
          <w:rStyle w:val="StyleUnderline"/>
        </w:rPr>
        <w:t xml:space="preserve"> also </w:t>
      </w:r>
      <w:r w:rsidRPr="008E2FF0">
        <w:rPr>
          <w:rStyle w:val="StyleUnderline"/>
          <w:highlight w:val="yellow"/>
        </w:rPr>
        <w:t xml:space="preserve">unrivaled in key overseas </w:t>
      </w:r>
      <w:r w:rsidRPr="008E2FF0">
        <w:rPr>
          <w:rStyle w:val="Emphasis"/>
          <w:highlight w:val="yellow"/>
        </w:rPr>
        <w:t>strategic regions</w:t>
      </w:r>
      <w:r w:rsidRPr="00DD0697">
        <w:rPr>
          <w:sz w:val="10"/>
        </w:rPr>
        <w:t>—</w:t>
      </w:r>
      <w:r w:rsidRPr="008E2FF0">
        <w:rPr>
          <w:rStyle w:val="Emphasis"/>
          <w:highlight w:val="yellow"/>
        </w:rPr>
        <w:t>Europe, East Asia, the Middle East</w:t>
      </w:r>
      <w:r w:rsidRPr="00DD0697">
        <w:rPr>
          <w:sz w:val="10"/>
        </w:rPr>
        <w:t xml:space="preserve">. </w:t>
      </w:r>
      <w:r>
        <w:rPr>
          <w:rStyle w:val="StyleUnderline"/>
        </w:rPr>
        <w:t xml:space="preserve">From </w:t>
      </w:r>
      <w:r>
        <w:rPr>
          <w:rStyle w:val="Emphasis"/>
        </w:rPr>
        <w:t>thrashing Saddam</w:t>
      </w:r>
      <w:r w:rsidRPr="00DD0697">
        <w:rPr>
          <w:sz w:val="10"/>
        </w:rP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 xml:space="preserve">on its own geopolitical doorstep. </w:t>
      </w:r>
      <w:r w:rsidRPr="00DD0697">
        <w:rPr>
          <w:sz w:val="10"/>
        </w:rPr>
        <w:t xml:space="preserve">This </w:t>
      </w:r>
      <w:r>
        <w:rPr>
          <w:rStyle w:val="Emphasis"/>
        </w:rPr>
        <w:t xml:space="preserve">military </w:t>
      </w:r>
      <w:r w:rsidRPr="008E2FF0">
        <w:rPr>
          <w:rStyle w:val="Emphasis"/>
          <w:highlight w:val="yellow"/>
        </w:rPr>
        <w:t>dominance</w:t>
      </w:r>
      <w:r w:rsidRPr="008E2FF0">
        <w:rPr>
          <w:sz w:val="10"/>
          <w:highlight w:val="yellow"/>
        </w:rPr>
        <w:t xml:space="preserve"> </w:t>
      </w:r>
      <w:r w:rsidRPr="008E2FF0">
        <w:rPr>
          <w:rStyle w:val="StyleUnderline"/>
          <w:highlight w:val="yellow"/>
        </w:rPr>
        <w:t>has constituted the</w:t>
      </w:r>
      <w:r w:rsidRPr="008E2FF0">
        <w:rPr>
          <w:sz w:val="10"/>
          <w:highlight w:val="yellow"/>
        </w:rPr>
        <w:t xml:space="preserve"> </w:t>
      </w:r>
      <w:r w:rsidRPr="008E2FF0">
        <w:rPr>
          <w:rStyle w:val="Emphasis"/>
          <w:highlight w:val="yellow"/>
        </w:rPr>
        <w:t xml:space="preserve">hard-power backbone </w:t>
      </w:r>
      <w:r w:rsidRPr="008E2FF0">
        <w:rPr>
          <w:rStyle w:val="StyleUnderline"/>
          <w:highlight w:val="yellow"/>
        </w:rPr>
        <w:t>of an ambitious global strategy</w:t>
      </w:r>
      <w:r>
        <w:rPr>
          <w:rStyle w:val="StyleUnderline"/>
        </w:rPr>
        <w:t xml:space="preserve">. </w:t>
      </w:r>
      <w:r w:rsidRPr="00DD0697">
        <w:rPr>
          <w:sz w:val="10"/>
        </w:rPr>
        <w:t>After the Cold War, U.S.</w:t>
      </w:r>
      <w:r>
        <w:rPr>
          <w:rStyle w:val="StyleUnderline"/>
        </w:rPr>
        <w:t xml:space="preserve"> policymakers committed to </w:t>
      </w:r>
      <w:r w:rsidRPr="008E2FF0">
        <w:rPr>
          <w:rStyle w:val="StyleUnderline"/>
          <w:highlight w:val="yellow"/>
        </w:rPr>
        <w:t>averting a return to</w:t>
      </w:r>
      <w:r>
        <w:rPr>
          <w:rStyle w:val="StyleUnderline"/>
        </w:rPr>
        <w:t xml:space="preserve"> the </w:t>
      </w:r>
      <w:r w:rsidRPr="008E2FF0">
        <w:rPr>
          <w:rStyle w:val="Emphasis"/>
          <w:highlight w:val="yellow"/>
        </w:rPr>
        <w:t>unstable multipolarity</w:t>
      </w:r>
      <w:r w:rsidRPr="008E2FF0">
        <w:rPr>
          <w:rStyle w:val="StyleUnderline"/>
          <w:highlight w:val="yellow"/>
        </w:rPr>
        <w:t xml:space="preserve"> of earlier eras</w:t>
      </w:r>
      <w:r>
        <w:rPr>
          <w:rStyle w:val="StyleUnderline"/>
        </w:rPr>
        <w:t>, and to perpetuating the more favorable unipolar order.</w:t>
      </w:r>
      <w:r w:rsidRPr="00DD0697">
        <w:rPr>
          <w:sz w:val="10"/>
        </w:rPr>
        <w:t xml:space="preserve"> </w:t>
      </w:r>
      <w:r>
        <w:rPr>
          <w:rStyle w:val="StyleUnderline"/>
        </w:rPr>
        <w:t xml:space="preserve">They committed to building on the successes of the postwar era by further </w:t>
      </w:r>
      <w:r w:rsidRPr="008E2FF0">
        <w:rPr>
          <w:rStyle w:val="StyleUnderline"/>
          <w:highlight w:val="yellow"/>
        </w:rPr>
        <w:t xml:space="preserve">advancing </w:t>
      </w:r>
      <w:r w:rsidRPr="008E2FF0">
        <w:rPr>
          <w:rStyle w:val="Emphasis"/>
          <w:highlight w:val="yellow"/>
        </w:rPr>
        <w:t>liberal political values</w:t>
      </w:r>
      <w:r w:rsidRPr="008E2FF0">
        <w:rPr>
          <w:rStyle w:val="StyleUnderline"/>
          <w:highlight w:val="yellow"/>
        </w:rPr>
        <w:t xml:space="preserve"> and an open</w:t>
      </w:r>
      <w:r>
        <w:rPr>
          <w:rStyle w:val="StyleUnderline"/>
        </w:rPr>
        <w:t xml:space="preserve"> international </w:t>
      </w:r>
      <w:r w:rsidRPr="008E2FF0">
        <w:rPr>
          <w:rStyle w:val="Emphasis"/>
          <w:highlight w:val="yellow"/>
        </w:rPr>
        <w:t>economy</w:t>
      </w:r>
      <w:r w:rsidRPr="008E2FF0">
        <w:rPr>
          <w:rStyle w:val="StyleUnderline"/>
          <w:highlight w:val="yellow"/>
        </w:rPr>
        <w:t>,</w:t>
      </w:r>
      <w:r>
        <w:rPr>
          <w:rStyle w:val="StyleUnderline"/>
        </w:rPr>
        <w:t xml:space="preserve"> and to </w:t>
      </w:r>
      <w:r w:rsidRPr="008E2FF0">
        <w:rPr>
          <w:rStyle w:val="Emphasis"/>
          <w:highlight w:val="yellow"/>
        </w:rPr>
        <w:t>suppressing</w:t>
      </w:r>
      <w:r>
        <w:rPr>
          <w:rStyle w:val="StyleUnderline"/>
        </w:rPr>
        <w:t xml:space="preserve"> international scourges such as </w:t>
      </w:r>
      <w:r w:rsidRPr="008E2FF0">
        <w:rPr>
          <w:rStyle w:val="Emphasis"/>
          <w:highlight w:val="yellow"/>
        </w:rPr>
        <w:t>rogue states</w:t>
      </w:r>
      <w:r w:rsidRPr="008E2FF0">
        <w:rPr>
          <w:rStyle w:val="StyleUnderline"/>
          <w:highlight w:val="yellow"/>
        </w:rPr>
        <w:t xml:space="preserve">, </w:t>
      </w:r>
      <w:r w:rsidRPr="008E2FF0">
        <w:rPr>
          <w:rStyle w:val="Emphasis"/>
          <w:highlight w:val="yellow"/>
        </w:rPr>
        <w:t>nuclear proliferation</w:t>
      </w:r>
      <w:r w:rsidRPr="008E2FF0">
        <w:rPr>
          <w:rStyle w:val="StyleUnderline"/>
          <w:highlight w:val="yellow"/>
        </w:rPr>
        <w:t>, and</w:t>
      </w:r>
      <w:r>
        <w:rPr>
          <w:rStyle w:val="StyleUnderline"/>
        </w:rPr>
        <w:t xml:space="preserve"> catastrophic </w:t>
      </w:r>
      <w:r w:rsidRPr="008E2FF0">
        <w:rPr>
          <w:rStyle w:val="Emphasis"/>
          <w:highlight w:val="yellow"/>
        </w:rPr>
        <w:t>terrorism</w:t>
      </w:r>
      <w:r>
        <w:rPr>
          <w:rStyle w:val="StyleUnderline"/>
        </w:rPr>
        <w:t xml:space="preserve">. </w:t>
      </w:r>
      <w:r w:rsidRPr="00DD0697">
        <w:rPr>
          <w:sz w:val="10"/>
        </w:rPr>
        <w:t xml:space="preserve">And because they recognized that military force remained the ultima ratio </w:t>
      </w:r>
      <w:proofErr w:type="spellStart"/>
      <w:r w:rsidRPr="00DD0697">
        <w:rPr>
          <w:sz w:val="10"/>
        </w:rPr>
        <w:t>regum</w:t>
      </w:r>
      <w:proofErr w:type="spellEnd"/>
      <w:r w:rsidRPr="00DD0697">
        <w:rPr>
          <w:sz w:val="10"/>
        </w:rPr>
        <w:t xml:space="preserve">, </w:t>
      </w:r>
      <w:r>
        <w:rPr>
          <w:rStyle w:val="StyleUnderline"/>
        </w:rPr>
        <w:t>they understood the</w:t>
      </w:r>
      <w:r w:rsidRPr="00DD0697">
        <w:rPr>
          <w:sz w:val="10"/>
        </w:rPr>
        <w:t xml:space="preserve"> </w:t>
      </w:r>
      <w:r>
        <w:rPr>
          <w:rStyle w:val="Emphasis"/>
        </w:rPr>
        <w:t>centrality</w:t>
      </w:r>
      <w:r w:rsidRPr="00DD0697">
        <w:rPr>
          <w:sz w:val="10"/>
        </w:rPr>
        <w:t xml:space="preserve"> </w:t>
      </w:r>
      <w:r>
        <w:rPr>
          <w:rStyle w:val="StyleUnderline"/>
        </w:rPr>
        <w:t>of military preponderance</w:t>
      </w:r>
      <w:r w:rsidRPr="00DD0697">
        <w:rPr>
          <w:sz w:val="10"/>
        </w:rPr>
        <w:t xml:space="preserve">. </w:t>
      </w:r>
      <w:r>
        <w:rPr>
          <w:rStyle w:val="StyleUnderline"/>
        </w:rPr>
        <w:t xml:space="preserve">Washington would </w:t>
      </w:r>
      <w:r>
        <w:rPr>
          <w:rStyle w:val="Emphasis"/>
        </w:rPr>
        <w:t>need</w:t>
      </w:r>
      <w:r>
        <w:rPr>
          <w:rStyle w:val="StyleUnderline"/>
        </w:rPr>
        <w:t xml:space="preserve"> the </w:t>
      </w:r>
      <w:r>
        <w:rPr>
          <w:rStyle w:val="Emphasis"/>
        </w:rPr>
        <w:t>military power</w:t>
      </w:r>
      <w:r w:rsidRPr="00DD0697">
        <w:rPr>
          <w:sz w:val="10"/>
        </w:rPr>
        <w:t xml:space="preserve"> </w:t>
      </w:r>
      <w:r>
        <w:rPr>
          <w:rStyle w:val="StyleUnderline"/>
        </w:rPr>
        <w:t xml:space="preserve">necessary to </w:t>
      </w:r>
      <w:r>
        <w:rPr>
          <w:rStyle w:val="Emphasis"/>
        </w:rPr>
        <w:t>underwrite</w:t>
      </w:r>
      <w:r>
        <w:rPr>
          <w:rStyle w:val="StyleUnderline"/>
        </w:rPr>
        <w:t xml:space="preserve"> </w:t>
      </w:r>
      <w:r>
        <w:rPr>
          <w:rStyle w:val="StyleUnderline"/>
        </w:rPr>
        <w:lastRenderedPageBreak/>
        <w:t xml:space="preserve">worldwide </w:t>
      </w:r>
      <w:r>
        <w:rPr>
          <w:rStyle w:val="Emphasis"/>
        </w:rPr>
        <w:t>alliance commitments</w:t>
      </w:r>
      <w:r>
        <w:rPr>
          <w:rStyle w:val="StyleUnderline"/>
        </w:rPr>
        <w:t xml:space="preserve">. It would have to preserve </w:t>
      </w:r>
      <w:r>
        <w:rPr>
          <w:rStyle w:val="Emphasis"/>
        </w:rPr>
        <w:t>substantial overmatch</w:t>
      </w:r>
      <w:r w:rsidRPr="00DD0697">
        <w:rPr>
          <w:sz w:val="10"/>
        </w:rPr>
        <w:t xml:space="preserve"> </w:t>
      </w:r>
      <w:r>
        <w:rPr>
          <w:rStyle w:val="StyleUnderline"/>
        </w:rPr>
        <w:t>versus any potential</w:t>
      </w:r>
      <w:r w:rsidRPr="00DD0697">
        <w:rPr>
          <w:sz w:val="10"/>
        </w:rPr>
        <w:t xml:space="preserve"> </w:t>
      </w:r>
      <w:r>
        <w:rPr>
          <w:rStyle w:val="Emphasis"/>
        </w:rPr>
        <w:t xml:space="preserve">great-power rival. </w:t>
      </w:r>
      <w:r w:rsidRPr="00DD0697">
        <w:rPr>
          <w:sz w:val="10"/>
        </w:rPr>
        <w:t xml:space="preserve">It must be able to answer the sharpest challenges to the international system, such as Saddam’s invasion of Kuwait in 1990 or jihadist extremism after 9/11. Finally, </w:t>
      </w:r>
      <w:r>
        <w:rPr>
          <w:rStyle w:val="StyleUnderline"/>
        </w:rPr>
        <w:t xml:space="preserve">because </w:t>
      </w:r>
      <w:r w:rsidRPr="008E2FF0">
        <w:rPr>
          <w:rStyle w:val="StyleUnderline"/>
          <w:highlight w:val="yellow"/>
        </w:rPr>
        <w:t xml:space="preserve">prevailing global </w:t>
      </w:r>
      <w:r w:rsidRPr="008E2FF0">
        <w:rPr>
          <w:rStyle w:val="Emphasis"/>
          <w:highlight w:val="yellow"/>
        </w:rPr>
        <w:t>norms</w:t>
      </w:r>
      <w:r>
        <w:rPr>
          <w:rStyle w:val="StyleUnderline"/>
        </w:rPr>
        <w:t xml:space="preserve"> generally </w:t>
      </w:r>
      <w:r w:rsidRPr="008E2FF0">
        <w:rPr>
          <w:rStyle w:val="StyleUnderline"/>
          <w:highlight w:val="yellow"/>
        </w:rPr>
        <w:t xml:space="preserve">reflect </w:t>
      </w:r>
      <w:r w:rsidRPr="008E2FF0">
        <w:rPr>
          <w:rStyle w:val="Emphasis"/>
          <w:highlight w:val="yellow"/>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8E2FF0">
        <w:rPr>
          <w:rStyle w:val="StyleUnderline"/>
          <w:highlight w:val="yellow"/>
        </w:rPr>
        <w:t>the international order</w:t>
      </w:r>
      <w:r>
        <w:rPr>
          <w:rStyle w:val="StyleUnderline"/>
        </w:rPr>
        <w:t xml:space="preserve"> </w:t>
      </w:r>
      <w:r w:rsidRPr="008E2FF0">
        <w:rPr>
          <w:rStyle w:val="StyleUnderline"/>
          <w:highlight w:val="yellow"/>
        </w:rPr>
        <w:t>required “</w:t>
      </w:r>
      <w:r w:rsidRPr="008E2FF0">
        <w:rPr>
          <w:rStyle w:val="Emphasis"/>
          <w:highlight w:val="yellow"/>
        </w:rPr>
        <w:t>strengths beyond challenge</w:t>
      </w:r>
      <w:r>
        <w:rPr>
          <w:rStyle w:val="StyleUnderline"/>
        </w:rPr>
        <w:t xml:space="preserve">,” but it was not at all inaccurate. </w:t>
      </w:r>
      <w:r w:rsidRPr="00DD0697">
        <w:rPr>
          <w:sz w:val="10"/>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8E2FF0">
        <w:rPr>
          <w:rStyle w:val="StyleUnderline"/>
          <w:highlight w:val="yellow"/>
        </w:rPr>
        <w:t>if Washington cut back too far</w:t>
      </w:r>
      <w:r>
        <w:rPr>
          <w:rStyle w:val="StyleUnderline"/>
        </w:rPr>
        <w:t>, its primacy would erode to a point where it ceased to deliver its geopolitical benefits</w:t>
      </w:r>
      <w:r w:rsidRPr="00DD0697">
        <w:rPr>
          <w:sz w:val="10"/>
        </w:rPr>
        <w:t xml:space="preserve">. </w:t>
      </w:r>
      <w:r w:rsidRPr="008E2FF0">
        <w:rPr>
          <w:rStyle w:val="Emphasis"/>
          <w:highlight w:val="yellow"/>
        </w:rPr>
        <w:t>Alliances</w:t>
      </w:r>
      <w:r w:rsidRPr="00DD0697">
        <w:rPr>
          <w:sz w:val="10"/>
        </w:rPr>
        <w:t xml:space="preserve"> </w:t>
      </w:r>
      <w:r>
        <w:rPr>
          <w:rStyle w:val="StyleUnderline"/>
        </w:rPr>
        <w:t>would</w:t>
      </w:r>
      <w:r w:rsidRPr="00DD0697">
        <w:rPr>
          <w:sz w:val="10"/>
        </w:rPr>
        <w:t xml:space="preserve"> </w:t>
      </w:r>
      <w:r w:rsidRPr="008E2FF0">
        <w:rPr>
          <w:rStyle w:val="Emphasis"/>
          <w:highlight w:val="yellow"/>
        </w:rPr>
        <w:t>lose credibility</w:t>
      </w:r>
      <w:r w:rsidRPr="00DD0697">
        <w:rPr>
          <w:sz w:val="10"/>
        </w:rPr>
        <w:t xml:space="preserve">; </w:t>
      </w:r>
      <w:r>
        <w:rPr>
          <w:rStyle w:val="StyleUnderline"/>
        </w:rPr>
        <w:t>the</w:t>
      </w:r>
      <w:r w:rsidRPr="00DD0697">
        <w:rPr>
          <w:sz w:val="10"/>
        </w:rPr>
        <w:t xml:space="preserve"> </w:t>
      </w:r>
      <w:r w:rsidRPr="008E2FF0">
        <w:rPr>
          <w:rStyle w:val="StyleUnderline"/>
          <w:highlight w:val="yellow"/>
        </w:rPr>
        <w:t>stability</w:t>
      </w:r>
      <w:r>
        <w:rPr>
          <w:rStyle w:val="StyleUnderline"/>
        </w:rPr>
        <w:t xml:space="preserve"> of key </w:t>
      </w:r>
      <w:r>
        <w:rPr>
          <w:rStyle w:val="Emphasis"/>
        </w:rPr>
        <w:t>regions</w:t>
      </w:r>
      <w:r>
        <w:rPr>
          <w:rStyle w:val="StyleUnderline"/>
        </w:rPr>
        <w:t xml:space="preserve"> </w:t>
      </w:r>
      <w:r w:rsidRPr="008E2FF0">
        <w:rPr>
          <w:rStyle w:val="StyleUnderline"/>
          <w:highlight w:val="yellow"/>
        </w:rPr>
        <w:t>would</w:t>
      </w:r>
      <w:r>
        <w:rPr>
          <w:rStyle w:val="StyleUnderline"/>
        </w:rPr>
        <w:t xml:space="preserve"> be </w:t>
      </w:r>
      <w:r w:rsidRPr="008E2FF0">
        <w:rPr>
          <w:rStyle w:val="Emphasis"/>
          <w:highlight w:val="yellow"/>
        </w:rPr>
        <w:t>erode</w:t>
      </w:r>
      <w:r>
        <w:rPr>
          <w:rStyle w:val="Emphasis"/>
        </w:rPr>
        <w:t>d</w:t>
      </w:r>
      <w:r w:rsidRPr="00DD0697">
        <w:rPr>
          <w:sz w:val="10"/>
        </w:rPr>
        <w:t xml:space="preserve">; </w:t>
      </w:r>
      <w:r>
        <w:rPr>
          <w:rStyle w:val="Emphasis"/>
        </w:rPr>
        <w:t>rivals would be emboldened</w:t>
      </w:r>
      <w:r w:rsidRPr="00DD0697">
        <w:rPr>
          <w:sz w:val="10"/>
        </w:rPr>
        <w:t xml:space="preserve">; </w:t>
      </w:r>
      <w:r>
        <w:rPr>
          <w:rStyle w:val="Emphasis"/>
        </w:rPr>
        <w:t xml:space="preserve">international </w:t>
      </w:r>
      <w:r w:rsidRPr="008E2FF0">
        <w:rPr>
          <w:rStyle w:val="Emphasis"/>
          <w:highlight w:val="yellow"/>
        </w:rPr>
        <w:t>crises would go unaddressed</w:t>
      </w:r>
      <w:r w:rsidRPr="00DD0697">
        <w:rPr>
          <w:sz w:val="10"/>
        </w:rPr>
        <w:t xml:space="preserve">. American </w:t>
      </w:r>
      <w:r w:rsidRPr="008E2FF0">
        <w:rPr>
          <w:rStyle w:val="StyleUnderline"/>
          <w:highlight w:val="yellow"/>
        </w:rPr>
        <w:t>primacy was</w:t>
      </w:r>
      <w:r>
        <w:rPr>
          <w:rStyle w:val="StyleUnderline"/>
        </w:rPr>
        <w:t xml:space="preserve"> thus like </w:t>
      </w:r>
      <w:r w:rsidRPr="008E2FF0">
        <w:rPr>
          <w:rStyle w:val="StyleUnderline"/>
          <w:highlight w:val="yellow"/>
        </w:rPr>
        <w:t xml:space="preserve">a </w:t>
      </w:r>
      <w:r w:rsidRPr="008E2FF0">
        <w:rPr>
          <w:rStyle w:val="Emphasis"/>
          <w:highlight w:val="yellow"/>
        </w:rPr>
        <w:t>reasonably priced insurance policy</w:t>
      </w:r>
      <w:r w:rsidRPr="00DD0697">
        <w:rPr>
          <w:sz w:val="10"/>
        </w:rPr>
        <w:t xml:space="preserve">. </w:t>
      </w:r>
      <w:r>
        <w:rPr>
          <w:rStyle w:val="StyleUnderline"/>
        </w:rPr>
        <w:t xml:space="preserve">It required nontrivial </w:t>
      </w:r>
      <w:proofErr w:type="gramStart"/>
      <w:r>
        <w:rPr>
          <w:rStyle w:val="StyleUnderline"/>
        </w:rPr>
        <w:t>expenditures, but</w:t>
      </w:r>
      <w:proofErr w:type="gramEnd"/>
      <w:r>
        <w:rPr>
          <w:rStyle w:val="StyleUnderline"/>
        </w:rPr>
        <w:t xml:space="preserve"> protected against far costlier outcomes.</w:t>
      </w:r>
      <w:r w:rsidRPr="00DD0697">
        <w:rPr>
          <w:sz w:val="10"/>
        </w:rPr>
        <w:t>9 Washington paid its insurance premiums for two decades after the Cold War. But more</w:t>
      </w:r>
      <w:r>
        <w:rPr>
          <w:rStyle w:val="StyleUnderline"/>
        </w:rPr>
        <w:t xml:space="preserve"> recently American primacy and strategic solvency have been imperiled. </w:t>
      </w:r>
      <w:r w:rsidRPr="00DD0697">
        <w:rPr>
          <w:sz w:val="10"/>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rsidRPr="00DD0697">
        <w:rPr>
          <w:sz w:val="10"/>
        </w:rP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rsidRPr="00DD0697">
        <w:rPr>
          <w:sz w:val="10"/>
        </w:rPr>
        <w:t xml:space="preserve">, due to four factors. First, </w:t>
      </w:r>
      <w:r w:rsidRPr="008E2FF0">
        <w:rPr>
          <w:rStyle w:val="Emphasis"/>
          <w:highlight w:val="yellow"/>
        </w:rPr>
        <w:t>great-power</w:t>
      </w:r>
      <w:r>
        <w:rPr>
          <w:rStyle w:val="Emphasis"/>
        </w:rPr>
        <w:t xml:space="preserve"> military </w:t>
      </w:r>
      <w:r w:rsidRPr="008E2FF0">
        <w:rPr>
          <w:rStyle w:val="Emphasis"/>
          <w:highlight w:val="yellow"/>
        </w:rPr>
        <w:t>competition is back</w:t>
      </w:r>
      <w:r w:rsidRPr="00DD0697">
        <w:rPr>
          <w:sz w:val="10"/>
        </w:rPr>
        <w:t xml:space="preserve">. </w:t>
      </w:r>
      <w:r>
        <w:rPr>
          <w:rStyle w:val="StyleUnderline"/>
        </w:rPr>
        <w:t>The world’s two leading authoritarian powers</w:t>
      </w:r>
      <w:r w:rsidRPr="00DD0697">
        <w:rPr>
          <w:sz w:val="10"/>
        </w:rPr>
        <w:t>—</w:t>
      </w:r>
      <w:r w:rsidRPr="008E2FF0">
        <w:rPr>
          <w:rStyle w:val="Emphasis"/>
          <w:highlight w:val="yellow"/>
        </w:rPr>
        <w:t>China</w:t>
      </w:r>
      <w:r w:rsidRPr="008E2FF0">
        <w:rPr>
          <w:sz w:val="10"/>
          <w:highlight w:val="yellow"/>
        </w:rPr>
        <w:t xml:space="preserve"> </w:t>
      </w:r>
      <w:r w:rsidRPr="008E2FF0">
        <w:rPr>
          <w:rStyle w:val="StyleUnderline"/>
          <w:highlight w:val="yellow"/>
        </w:rPr>
        <w:t>and</w:t>
      </w:r>
      <w:r w:rsidRPr="008E2FF0">
        <w:rPr>
          <w:sz w:val="10"/>
          <w:highlight w:val="yellow"/>
        </w:rPr>
        <w:t xml:space="preserve"> </w:t>
      </w:r>
      <w:r w:rsidRPr="008E2FF0">
        <w:rPr>
          <w:rStyle w:val="Emphasis"/>
          <w:highlight w:val="yellow"/>
        </w:rPr>
        <w:t>Russia</w:t>
      </w:r>
      <w:r w:rsidRPr="00DD0697">
        <w:rPr>
          <w:sz w:val="10"/>
        </w:rPr>
        <w:t>—</w:t>
      </w:r>
      <w:r w:rsidRPr="008E2FF0">
        <w:rPr>
          <w:rStyle w:val="StyleUnderline"/>
          <w:highlight w:val="yellow"/>
        </w:rPr>
        <w:t xml:space="preserve">are seeking </w:t>
      </w:r>
      <w:r w:rsidRPr="008E2FF0">
        <w:rPr>
          <w:rStyle w:val="Emphasis"/>
          <w:highlight w:val="yellow"/>
        </w:rPr>
        <w:t>regional hegemony</w:t>
      </w:r>
      <w:r w:rsidRPr="00DD0697">
        <w:rPr>
          <w:sz w:val="10"/>
        </w:rPr>
        <w:t xml:space="preserve">, </w:t>
      </w:r>
      <w:r w:rsidRPr="008E2FF0">
        <w:rPr>
          <w:rStyle w:val="StyleUnderline"/>
          <w:highlight w:val="yellow"/>
        </w:rPr>
        <w:t>contesting</w:t>
      </w:r>
      <w:r>
        <w:rPr>
          <w:rStyle w:val="StyleUnderline"/>
        </w:rPr>
        <w:t xml:space="preserve"> global norms such as nonaggression and </w:t>
      </w:r>
      <w:r w:rsidRPr="008E2FF0">
        <w:rPr>
          <w:rStyle w:val="StyleUnderline"/>
          <w:highlight w:val="yellow"/>
        </w:rPr>
        <w:t>freedom of navigation</w:t>
      </w:r>
      <w:r>
        <w:rPr>
          <w:rStyle w:val="StyleUnderline"/>
        </w:rPr>
        <w:t xml:space="preserve">, and developing the </w:t>
      </w:r>
      <w:r>
        <w:rPr>
          <w:rStyle w:val="Emphasis"/>
        </w:rPr>
        <w:t>military punch</w:t>
      </w:r>
      <w:r>
        <w:rPr>
          <w:rStyle w:val="StyleUnderline"/>
        </w:rPr>
        <w:t xml:space="preserve"> to underwrite these ambitions</w:t>
      </w:r>
      <w:r w:rsidRPr="00DD0697">
        <w:rPr>
          <w:sz w:val="10"/>
        </w:rPr>
        <w:t>. Notwithstanding severe economic and demographic problems</w:t>
      </w:r>
      <w:r>
        <w:rPr>
          <w:rStyle w:val="StyleUnderline"/>
        </w:rPr>
        <w:t xml:space="preserve">, Russia has conducted </w:t>
      </w:r>
      <w:r w:rsidRPr="008E2FF0">
        <w:rPr>
          <w:rStyle w:val="StyleUnderline"/>
          <w:highlight w:val="yellow"/>
        </w:rPr>
        <w:t xml:space="preserve">a major military </w:t>
      </w:r>
      <w:r w:rsidRPr="008E2FF0">
        <w:rPr>
          <w:rStyle w:val="Emphasis"/>
          <w:highlight w:val="yellow"/>
        </w:rPr>
        <w:t>modernization</w:t>
      </w:r>
      <w:r w:rsidRPr="008E2FF0">
        <w:rPr>
          <w:rStyle w:val="StyleUnderline"/>
          <w:highlight w:val="yellow"/>
        </w:rPr>
        <w:t xml:space="preserve"> emphasizing </w:t>
      </w:r>
      <w:r w:rsidRPr="008E2FF0">
        <w:rPr>
          <w:rStyle w:val="Emphasis"/>
          <w:highlight w:val="yellow"/>
        </w:rPr>
        <w:t>nuclear weapons</w:t>
      </w:r>
      <w:r>
        <w:rPr>
          <w:rStyle w:val="StyleUnderline"/>
        </w:rPr>
        <w:t>, high-end conventional capabilities, and rapid-deployment and special operations forces— and utilized many of these capabilities in conflicts in Ukraine and Syria</w:t>
      </w:r>
      <w:r w:rsidRPr="00DD0697">
        <w:rPr>
          <w:sz w:val="10"/>
        </w:rPr>
        <w:t xml:space="preserve">.10 </w:t>
      </w:r>
      <w:r>
        <w:rPr>
          <w:rStyle w:val="StyleUnderline"/>
        </w:rPr>
        <w:t>China</w:t>
      </w:r>
      <w:r w:rsidRPr="00DD0697">
        <w:rPr>
          <w:sz w:val="10"/>
        </w:rPr>
        <w:t xml:space="preserve">, meanwhile, </w:t>
      </w:r>
      <w:r>
        <w:rPr>
          <w:rStyle w:val="StyleUnderline"/>
        </w:rPr>
        <w:t xml:space="preserve">has carried out a </w:t>
      </w:r>
      <w:r>
        <w:rPr>
          <w:rStyle w:val="Emphasis"/>
        </w:rPr>
        <w:t>buildup of historic proportions,</w:t>
      </w:r>
      <w:r w:rsidRPr="00DD0697">
        <w:rPr>
          <w:sz w:val="10"/>
        </w:rP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w:t>
      </w:r>
      <w:proofErr w:type="spellStart"/>
      <w:r>
        <w:rPr>
          <w:rStyle w:val="StyleUnderline"/>
        </w:rPr>
        <w:t>antiaccess</w:t>
      </w:r>
      <w:proofErr w:type="spellEnd"/>
      <w:r>
        <w:rPr>
          <w:rStyle w:val="StyleUnderline"/>
        </w:rPr>
        <w:t>/area denial (A2/</w:t>
      </w:r>
      <w:r>
        <w:rPr>
          <w:rStyle w:val="Emphasis"/>
        </w:rPr>
        <w:t>AD) tools</w:t>
      </w:r>
      <w:r w:rsidRPr="00DD0697">
        <w:rPr>
          <w:sz w:val="10"/>
        </w:rPr>
        <w:t xml:space="preserve"> </w:t>
      </w:r>
      <w:r>
        <w:rPr>
          <w:rStyle w:val="StyleUnderline"/>
        </w:rPr>
        <w:t>necessary to threaten China’s neighbors and complicate U.S. intervention on their behalf</w:t>
      </w:r>
      <w:r w:rsidRPr="00DD0697">
        <w:rPr>
          <w:sz w:val="10"/>
        </w:rP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4508A299" w14:textId="7E783553" w:rsidR="008E2FF0" w:rsidRDefault="008E2FF0" w:rsidP="008E2FF0">
      <w:pPr>
        <w:pStyle w:val="Heading3"/>
      </w:pPr>
      <w:r w:rsidRPr="008E2FF0">
        <w:lastRenderedPageBreak/>
        <w:t>NC</w:t>
      </w:r>
    </w:p>
    <w:p w14:paraId="24BE5D6D" w14:textId="77777777" w:rsidR="008E2FF0" w:rsidRPr="00DF1D55" w:rsidRDefault="008E2FF0" w:rsidP="008E2FF0">
      <w:pPr>
        <w:pStyle w:val="Heading4"/>
        <w:rPr>
          <w:rFonts w:eastAsia="Calibri" w:cs="Times New Roman"/>
          <w:color w:val="000000" w:themeColor="text1"/>
        </w:rPr>
      </w:pPr>
      <w:r>
        <w:t xml:space="preserve">In setting an end, </w:t>
      </w:r>
      <w:r w:rsidRPr="00C64D1A">
        <w:rPr>
          <w:rFonts w:cs="Times New Roman"/>
          <w:color w:val="000000" w:themeColor="text1"/>
        </w:rPr>
        <w:t xml:space="preserve">every agent must recognize </w:t>
      </w:r>
      <w:r>
        <w:rPr>
          <w:rFonts w:cs="Times New Roman"/>
          <w:color w:val="000000" w:themeColor="text1"/>
        </w:rPr>
        <w:t xml:space="preserve">freedom as a necessary good, </w:t>
      </w:r>
      <w:proofErr w:type="spellStart"/>
      <w:r w:rsidRPr="00DF1D55">
        <w:t>Gewirth</w:t>
      </w:r>
      <w:proofErr w:type="spellEnd"/>
      <w:r w:rsidRPr="00DF1D55">
        <w:t xml:space="preserve"> 84 bracketed for grammar and gendered language </w:t>
      </w:r>
    </w:p>
    <w:p w14:paraId="3612E269" w14:textId="77777777" w:rsidR="008E2FF0" w:rsidRPr="00B518A9" w:rsidRDefault="008E2FF0" w:rsidP="008E2FF0">
      <w:pPr>
        <w:rPr>
          <w:sz w:val="16"/>
          <w:szCs w:val="16"/>
        </w:rPr>
      </w:pPr>
      <w:r w:rsidRPr="00B518A9">
        <w:rPr>
          <w:sz w:val="16"/>
          <w:szCs w:val="16"/>
        </w:rPr>
        <w:t xml:space="preserve">[Alan </w:t>
      </w:r>
      <w:proofErr w:type="spellStart"/>
      <w:r w:rsidRPr="00B518A9">
        <w:rPr>
          <w:sz w:val="16"/>
          <w:szCs w:val="16"/>
        </w:rPr>
        <w:t>Gewirth</w:t>
      </w:r>
      <w:proofErr w:type="spellEnd"/>
      <w:r w:rsidRPr="00B518A9">
        <w:rPr>
          <w:sz w:val="16"/>
          <w:szCs w:val="16"/>
        </w:rPr>
        <w:t xml:space="preserve">, () "The Ontological Basis of Natural Law: A Critique and an Alternative" American Journal </w:t>
      </w:r>
      <w:proofErr w:type="gramStart"/>
      <w:r w:rsidRPr="00B518A9">
        <w:rPr>
          <w:sz w:val="16"/>
          <w:szCs w:val="16"/>
        </w:rPr>
        <w:t>Of</w:t>
      </w:r>
      <w:proofErr w:type="gramEnd"/>
      <w:r w:rsidRPr="00B518A9">
        <w:rPr>
          <w:sz w:val="16"/>
          <w:szCs w:val="16"/>
        </w:rPr>
        <w:t xml:space="preserve"> Jurisprudence: Vol. 29: </w:t>
      </w:r>
      <w:proofErr w:type="spellStart"/>
      <w:r w:rsidRPr="00B518A9">
        <w:rPr>
          <w:sz w:val="16"/>
          <w:szCs w:val="16"/>
        </w:rPr>
        <w:t>Iss</w:t>
      </w:r>
      <w:proofErr w:type="spellEnd"/>
      <w:r w:rsidRPr="00B518A9">
        <w:rPr>
          <w:sz w:val="16"/>
          <w:szCs w:val="16"/>
        </w:rPr>
        <w:t>. 1 Article 5, 1984, https://scholarship.law.nd.edu/ajj/vol29/iss1/5/, DOA:9-10-2018 // WWBW Recut LHP AV]</w:t>
      </w:r>
    </w:p>
    <w:p w14:paraId="0D849862" w14:textId="77777777" w:rsidR="008E2FF0" w:rsidRDefault="008E2FF0" w:rsidP="008E2FF0">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A82315">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A82315">
        <w:rPr>
          <w:b/>
          <w:bCs/>
          <w:highlight w:val="yellow"/>
          <w:u w:val="single"/>
        </w:rPr>
        <w:t xml:space="preserve">must regard as </w:t>
      </w:r>
      <w:r w:rsidRPr="00A962A6">
        <w:rPr>
          <w:b/>
          <w:bCs/>
          <w:u w:val="single"/>
        </w:rPr>
        <w:t xml:space="preserve">necessary </w:t>
      </w:r>
      <w:r w:rsidRPr="00A82315">
        <w:rPr>
          <w:b/>
          <w:bCs/>
          <w:highlight w:val="yellow"/>
          <w:u w:val="single"/>
        </w:rPr>
        <w:t>good</w:t>
      </w:r>
      <w:r w:rsidRPr="00A962A6">
        <w:rPr>
          <w:b/>
          <w:bCs/>
          <w:u w:val="single"/>
        </w:rPr>
        <w:t xml:space="preserve">s </w:t>
      </w:r>
      <w:r w:rsidRPr="00A82315">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A82315">
        <w:rPr>
          <w:b/>
          <w:bCs/>
          <w:highlight w:val="yellow"/>
          <w:u w:val="single"/>
        </w:rPr>
        <w:t xml:space="preserve">that [is] </w:t>
      </w:r>
      <w:r w:rsidRPr="00A962A6">
        <w:rPr>
          <w:sz w:val="10"/>
        </w:rPr>
        <w:t xml:space="preserve">are the generic features and </w:t>
      </w:r>
      <w:r w:rsidRPr="00A82315">
        <w:rPr>
          <w:b/>
          <w:bCs/>
          <w:highlight w:val="yellow"/>
          <w:u w:val="single"/>
        </w:rPr>
        <w:t xml:space="preserve">necessary </w:t>
      </w:r>
      <w:r w:rsidRPr="00A962A6">
        <w:rPr>
          <w:b/>
          <w:bCs/>
          <w:u w:val="single"/>
        </w:rPr>
        <w:t xml:space="preserve">conditions </w:t>
      </w:r>
      <w:r w:rsidRPr="00A82315">
        <w:rPr>
          <w:b/>
          <w:bCs/>
          <w:highlight w:val="yellow"/>
          <w:u w:val="single"/>
        </w:rPr>
        <w:t>of</w:t>
      </w:r>
      <w:r w:rsidRPr="00A82315">
        <w:rPr>
          <w:sz w:val="10"/>
          <w:highlight w:val="yellow"/>
        </w:rPr>
        <w:t xml:space="preserve"> </w:t>
      </w:r>
      <w:r w:rsidRPr="00A962A6">
        <w:rPr>
          <w:sz w:val="10"/>
        </w:rPr>
        <w:t xml:space="preserve">his </w:t>
      </w:r>
      <w:r w:rsidRPr="00A82315">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A82315">
        <w:rPr>
          <w:b/>
          <w:bCs/>
          <w:highlight w:val="yellow"/>
          <w:u w:val="single"/>
        </w:rPr>
        <w:t xml:space="preserve">to deny </w:t>
      </w:r>
      <w:r w:rsidRPr="00A962A6">
        <w:rPr>
          <w:sz w:val="10"/>
        </w:rPr>
        <w:t xml:space="preserve">that he has </w:t>
      </w:r>
      <w:r w:rsidRPr="00A82315">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A82315">
        <w:rPr>
          <w:b/>
          <w:bCs/>
          <w:highlight w:val="yellow"/>
          <w:u w:val="single"/>
        </w:rPr>
        <w:t>is contradictory</w:t>
      </w:r>
      <w:r w:rsidRPr="00A82315">
        <w:rPr>
          <w:sz w:val="10"/>
          <w:highlight w:val="yellow"/>
        </w:rPr>
        <w:t xml:space="preserve"> </w:t>
      </w:r>
      <w:r w:rsidRPr="00A962A6">
        <w:rPr>
          <w:sz w:val="10"/>
        </w:rPr>
        <w:t xml:space="preserve">for him </w:t>
      </w:r>
      <w:r w:rsidRPr="00A82315">
        <w:rPr>
          <w:b/>
          <w:bCs/>
          <w:highlight w:val="yellow"/>
          <w:u w:val="single"/>
        </w:rPr>
        <w:t xml:space="preserve">to hold both that [t]he[y] must have </w:t>
      </w:r>
      <w:r w:rsidRPr="00A962A6">
        <w:rPr>
          <w:b/>
          <w:bCs/>
          <w:u w:val="single"/>
        </w:rPr>
        <w:t xml:space="preserve">these </w:t>
      </w:r>
      <w:r w:rsidRPr="00A82315">
        <w:rPr>
          <w:b/>
          <w:bCs/>
          <w:highlight w:val="yellow"/>
          <w:u w:val="single"/>
        </w:rPr>
        <w:t xml:space="preserve">conditions and also </w:t>
      </w:r>
      <w:r w:rsidRPr="00A962A6">
        <w:rPr>
          <w:b/>
          <w:bCs/>
          <w:u w:val="single"/>
        </w:rPr>
        <w:t xml:space="preserve">that he </w:t>
      </w:r>
      <w:r w:rsidRPr="00A82315">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A82315">
        <w:rPr>
          <w:b/>
          <w:bCs/>
          <w:highlight w:val="yellow"/>
          <w:u w:val="single"/>
        </w:rPr>
        <w:t>every agent must</w:t>
      </w:r>
      <w:r w:rsidRPr="00A962A6">
        <w:rPr>
          <w:b/>
          <w:bCs/>
          <w:u w:val="single"/>
        </w:rPr>
        <w:t xml:space="preserve"> further </w:t>
      </w:r>
      <w:r w:rsidRPr="00A82315">
        <w:rPr>
          <w:b/>
          <w:bCs/>
          <w:highlight w:val="yellow"/>
          <w:u w:val="single"/>
        </w:rPr>
        <w:t xml:space="preserve">admit </w:t>
      </w:r>
      <w:r w:rsidRPr="00A962A6">
        <w:rPr>
          <w:b/>
          <w:bCs/>
          <w:u w:val="single"/>
        </w:rPr>
        <w:t xml:space="preserve">that </w:t>
      </w:r>
      <w:r w:rsidRPr="00A82315">
        <w:rPr>
          <w:b/>
          <w:bCs/>
          <w:highlight w:val="yellow"/>
          <w:u w:val="single"/>
        </w:rPr>
        <w:t>all other agents also have those rights</w:t>
      </w:r>
      <w:r w:rsidRPr="00A962A6">
        <w:rPr>
          <w:b/>
          <w:bCs/>
          <w:u w:val="single"/>
        </w:rPr>
        <w:t xml:space="preserve">, </w:t>
      </w:r>
      <w:r w:rsidRPr="00A82315">
        <w:rPr>
          <w:b/>
          <w:bCs/>
          <w:highlight w:val="yellow"/>
          <w:u w:val="single"/>
        </w:rPr>
        <w:t xml:space="preserve">since all other </w:t>
      </w:r>
      <w:r w:rsidRPr="00A962A6">
        <w:rPr>
          <w:b/>
          <w:bCs/>
          <w:u w:val="single"/>
        </w:rPr>
        <w:t xml:space="preserve">actual or prospective </w:t>
      </w:r>
      <w:r w:rsidRPr="00A82315">
        <w:rPr>
          <w:b/>
          <w:bCs/>
          <w:highlight w:val="yellow"/>
          <w:u w:val="single"/>
        </w:rPr>
        <w:t xml:space="preserve">agents have the same </w:t>
      </w:r>
      <w:r w:rsidRPr="00A962A6">
        <w:rPr>
          <w:b/>
          <w:bCs/>
          <w:u w:val="single"/>
        </w:rPr>
        <w:t xml:space="preserve">general </w:t>
      </w:r>
      <w:r w:rsidRPr="00A82315">
        <w:rPr>
          <w:b/>
          <w:bCs/>
          <w:highlight w:val="yellow"/>
          <w:u w:val="single"/>
        </w:rPr>
        <w:t>characteristics of agency</w:t>
      </w:r>
      <w:r w:rsidRPr="00A82315">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32D6B0F5" w14:textId="77777777" w:rsidR="008E2FF0" w:rsidRDefault="008E2FF0" w:rsidP="008E2FF0">
      <w:pPr>
        <w:pStyle w:val="Heading4"/>
      </w:pPr>
      <w:r>
        <w:t>Prefer –</w:t>
      </w:r>
    </w:p>
    <w:p w14:paraId="714F7A2C" w14:textId="77777777" w:rsidR="008E2FF0" w:rsidRDefault="008E2FF0" w:rsidP="008E2FF0">
      <w:pPr>
        <w:pStyle w:val="Heading4"/>
      </w:pPr>
      <w:r>
        <w:t>A] performativity – argumentation requires the assumption that freedom is good – else agents would be unable to make arguments</w:t>
      </w:r>
    </w:p>
    <w:p w14:paraId="110EDBA7" w14:textId="77777777" w:rsidR="008E2FF0" w:rsidRDefault="008E2FF0" w:rsidP="008E2FF0">
      <w:pPr>
        <w:pStyle w:val="Heading4"/>
      </w:pPr>
      <w:r>
        <w:t xml:space="preserve">B] prerequisite – condoning any action requires condoning the freedom required to take that action – so my theory’s a prerequisite to theirs and my offense acts as a side-constraint to your framework. </w:t>
      </w:r>
    </w:p>
    <w:p w14:paraId="020D5E47" w14:textId="77777777" w:rsidR="008E2FF0" w:rsidRDefault="008E2FF0" w:rsidP="008E2FF0">
      <w:pPr>
        <w:pStyle w:val="Heading4"/>
      </w:pPr>
      <w:r>
        <w:t xml:space="preserve">C] culpability – </w:t>
      </w:r>
      <w:r w:rsidRPr="00B02462">
        <w:t>absent a conception of free will, people can just claim they were acting of desires they can’t control.</w:t>
      </w:r>
      <w:r>
        <w:t xml:space="preserve"> </w:t>
      </w:r>
    </w:p>
    <w:p w14:paraId="066EF119" w14:textId="77777777" w:rsidR="008E2FF0" w:rsidRPr="006E2F83" w:rsidRDefault="008E2FF0" w:rsidP="008E2FF0">
      <w:pPr>
        <w:pStyle w:val="Heading4"/>
      </w:pPr>
      <w:r w:rsidRPr="006E2F83">
        <w:t xml:space="preserve">The universality of freedom justifies a libertarian state. </w:t>
      </w:r>
      <w:proofErr w:type="spellStart"/>
      <w:r w:rsidRPr="006E2F83">
        <w:t>Otteson</w:t>
      </w:r>
      <w:proofErr w:type="spellEnd"/>
      <w:r w:rsidRPr="006E2F83">
        <w:t xml:space="preserve"> 09</w:t>
      </w:r>
    </w:p>
    <w:p w14:paraId="69240181" w14:textId="77777777" w:rsidR="008E2FF0" w:rsidRPr="006E2F83" w:rsidRDefault="008E2FF0" w:rsidP="008E2FF0">
      <w:proofErr w:type="spellStart"/>
      <w:r w:rsidRPr="006E2F83">
        <w:t>Otteson</w:t>
      </w:r>
      <w:proofErr w:type="spellEnd"/>
      <w:r w:rsidRPr="006E2F83">
        <w:t xml:space="preserve"> 09 brackets in original James R. </w:t>
      </w:r>
      <w:proofErr w:type="spellStart"/>
      <w:r w:rsidRPr="006E2F83">
        <w:t>Otteson</w:t>
      </w:r>
      <w:proofErr w:type="spellEnd"/>
      <w:r w:rsidRPr="006E2F83">
        <w:t xml:space="preserve"> (professor of philosophy and economics at Yeshiva University) “Kantian Individualism and Political Libertarianism” The Independent Review, v. 13, n. 3, Winter 2009</w:t>
      </w:r>
    </w:p>
    <w:p w14:paraId="255A9F43" w14:textId="77777777" w:rsidR="008E2FF0" w:rsidRDefault="008E2FF0" w:rsidP="008E2FF0">
      <w:pPr>
        <w:spacing w:line="256" w:lineRule="auto"/>
        <w:rPr>
          <w:rFonts w:eastAsia="Calibri"/>
          <w:sz w:val="16"/>
          <w:szCs w:val="16"/>
        </w:rPr>
      </w:pPr>
      <w:r>
        <w:rPr>
          <w:rFonts w:eastAsia="Calibri"/>
          <w:sz w:val="16"/>
          <w:szCs w:val="16"/>
        </w:rPr>
        <w:t xml:space="preserve">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w:t>
      </w:r>
      <w:r>
        <w:rPr>
          <w:rFonts w:eastAsia="Calibri"/>
          <w:b/>
          <w:u w:val="single"/>
        </w:rPr>
        <w:t xml:space="preserve">let your external actions be such that the free application of your will can co-exist with the </w:t>
      </w:r>
      <w:r w:rsidRPr="00A82315">
        <w:rPr>
          <w:rFonts w:eastAsia="Calibri"/>
          <w:b/>
          <w:highlight w:val="yellow"/>
          <w:u w:val="single"/>
        </w:rPr>
        <w:t xml:space="preserve">freedom </w:t>
      </w:r>
      <w:r>
        <w:rPr>
          <w:rFonts w:eastAsia="Calibri"/>
          <w:b/>
          <w:u w:val="single"/>
        </w:rPr>
        <w:t>of everyone in accordance with a universal law</w:t>
      </w:r>
      <w:r>
        <w:rPr>
          <w:rFonts w:eastAsia="Calibri"/>
          <w:sz w:val="16"/>
          <w:szCs w:val="16"/>
        </w:rPr>
        <w:t xml:space="preserve">” (1991, 133, emphasis in original).5 </w:t>
      </w:r>
      <w:r>
        <w:rPr>
          <w:rFonts w:eastAsia="Calibri"/>
          <w:b/>
          <w:u w:val="single"/>
        </w:rPr>
        <w:t>This</w:t>
      </w:r>
      <w:r>
        <w:rPr>
          <w:rFonts w:eastAsia="Calibri"/>
          <w:sz w:val="16"/>
          <w:szCs w:val="16"/>
        </w:rPr>
        <w:t xml:space="preserve"> stipulation </w:t>
      </w:r>
      <w:r w:rsidRPr="00A82315">
        <w:rPr>
          <w:rFonts w:eastAsia="Calibri"/>
          <w:b/>
          <w:highlight w:val="yellow"/>
          <w:u w:val="single"/>
        </w:rPr>
        <w:t>becomes</w:t>
      </w:r>
      <w:r w:rsidRPr="00A82315">
        <w:rPr>
          <w:rFonts w:eastAsia="Calibri"/>
          <w:sz w:val="16"/>
          <w:szCs w:val="16"/>
          <w:highlight w:val="yellow"/>
        </w:rPr>
        <w:t xml:space="preserve"> </w:t>
      </w:r>
      <w:r>
        <w:rPr>
          <w:rFonts w:eastAsia="Calibri"/>
          <w:sz w:val="16"/>
          <w:szCs w:val="16"/>
        </w:rPr>
        <w:t xml:space="preserve">for Kant </w:t>
      </w:r>
      <w:r w:rsidRPr="00A82315">
        <w:rPr>
          <w:rFonts w:eastAsia="Calibri"/>
          <w:b/>
          <w:highlight w:val="yellow"/>
          <w:u w:val="single"/>
        </w:rPr>
        <w:t xml:space="preserve">the grounding </w:t>
      </w:r>
      <w:r>
        <w:rPr>
          <w:rFonts w:eastAsia="Calibri"/>
          <w:b/>
          <w:u w:val="single"/>
        </w:rPr>
        <w:t xml:space="preserve">justification </w:t>
      </w:r>
      <w:r w:rsidRPr="00A82315">
        <w:rPr>
          <w:rFonts w:eastAsia="Calibri"/>
          <w:b/>
          <w:highlight w:val="yellow"/>
          <w:u w:val="single"/>
        </w:rPr>
        <w:t xml:space="preserve">for the </w:t>
      </w:r>
      <w:r>
        <w:rPr>
          <w:rFonts w:eastAsia="Calibri"/>
          <w:b/>
          <w:u w:val="single"/>
        </w:rPr>
        <w:t xml:space="preserve">existence of a </w:t>
      </w:r>
      <w:r w:rsidRPr="00A82315">
        <w:rPr>
          <w:rFonts w:eastAsia="Calibri"/>
          <w:b/>
          <w:highlight w:val="yellow"/>
          <w:u w:val="single"/>
        </w:rPr>
        <w:t>state</w:t>
      </w:r>
      <w:r>
        <w:rPr>
          <w:rFonts w:eastAsia="Calibri"/>
          <w:sz w:val="16"/>
          <w:szCs w:val="16"/>
        </w:rPr>
        <w:t xml:space="preserve">, its raison d’être, and the reason we leave the state of nature is to secure this sphere of maximum freedom compatible with the same freedom of all others. Because this freedom must be complete, in the sense of being as full as possible given the existence of other persons who demand similar freedom, it entails that </w:t>
      </w:r>
      <w:r w:rsidRPr="00A82315">
        <w:rPr>
          <w:rFonts w:eastAsia="Calibri"/>
          <w:b/>
          <w:highlight w:val="yellow"/>
          <w:u w:val="single"/>
        </w:rPr>
        <w:t>the state may</w:t>
      </w:r>
      <w:r>
        <w:rPr>
          <w:rFonts w:eastAsia="Calibri"/>
          <w:sz w:val="16"/>
          <w:szCs w:val="16"/>
        </w:rPr>
        <w:t>—indeed, must—</w:t>
      </w:r>
      <w:r w:rsidRPr="00A82315">
        <w:rPr>
          <w:rFonts w:eastAsia="Calibri"/>
          <w:b/>
          <w:highlight w:val="yellow"/>
          <w:u w:val="single"/>
        </w:rPr>
        <w:t>secure this</w:t>
      </w:r>
      <w:r>
        <w:rPr>
          <w:rFonts w:eastAsia="Calibri"/>
          <w:b/>
          <w:u w:val="single"/>
        </w:rPr>
        <w:t xml:space="preserve"> condition</w:t>
      </w:r>
      <w:r>
        <w:rPr>
          <w:rFonts w:eastAsia="Calibri"/>
          <w:sz w:val="16"/>
          <w:szCs w:val="16"/>
        </w:rPr>
        <w:t xml:space="preserve"> of freedom, </w:t>
      </w:r>
      <w:r w:rsidRPr="00A82315">
        <w:rPr>
          <w:rFonts w:eastAsia="Calibri"/>
          <w:b/>
          <w:highlight w:val="yellow"/>
          <w:u w:val="single"/>
        </w:rPr>
        <w:t xml:space="preserve">but undertake </w:t>
      </w:r>
      <w:r>
        <w:rPr>
          <w:rFonts w:eastAsia="Calibri"/>
          <w:b/>
          <w:u w:val="single"/>
        </w:rPr>
        <w:t xml:space="preserve">to do </w:t>
      </w:r>
      <w:r w:rsidRPr="00A82315">
        <w:rPr>
          <w:rFonts w:eastAsia="Calibri"/>
          <w:b/>
          <w:highlight w:val="yellow"/>
          <w:u w:val="single"/>
        </w:rPr>
        <w:t>nothing else because any other</w:t>
      </w:r>
      <w:r w:rsidRPr="00A82315">
        <w:rPr>
          <w:rFonts w:eastAsia="Calibri"/>
          <w:sz w:val="16"/>
          <w:szCs w:val="16"/>
          <w:highlight w:val="yellow"/>
        </w:rPr>
        <w:t xml:space="preserve"> </w:t>
      </w:r>
      <w:r>
        <w:rPr>
          <w:rFonts w:eastAsia="Calibri"/>
          <w:sz w:val="16"/>
          <w:szCs w:val="16"/>
        </w:rPr>
        <w:t xml:space="preserve">state </w:t>
      </w:r>
      <w:r w:rsidRPr="00A82315">
        <w:rPr>
          <w:rFonts w:eastAsia="Calibri"/>
          <w:b/>
          <w:highlight w:val="yellow"/>
          <w:u w:val="single"/>
        </w:rPr>
        <w:t>activities</w:t>
      </w:r>
      <w:r w:rsidRPr="00A82315">
        <w:rPr>
          <w:rFonts w:eastAsia="Calibri"/>
          <w:sz w:val="16"/>
          <w:szCs w:val="16"/>
          <w:highlight w:val="yellow"/>
        </w:rPr>
        <w:t xml:space="preserve"> </w:t>
      </w:r>
      <w:r>
        <w:rPr>
          <w:rFonts w:eastAsia="Calibri"/>
          <w:sz w:val="16"/>
          <w:szCs w:val="16"/>
        </w:rPr>
        <w:t xml:space="preserve">would </w:t>
      </w:r>
      <w:r w:rsidRPr="00A82315">
        <w:rPr>
          <w:rFonts w:eastAsia="Calibri"/>
          <w:b/>
          <w:highlight w:val="yellow"/>
          <w:u w:val="single"/>
        </w:rPr>
        <w:t>compromise</w:t>
      </w:r>
      <w:r w:rsidRPr="00A82315">
        <w:rPr>
          <w:rFonts w:eastAsia="Calibri"/>
          <w:sz w:val="16"/>
          <w:szCs w:val="16"/>
          <w:highlight w:val="yellow"/>
        </w:rPr>
        <w:t xml:space="preserve"> </w:t>
      </w:r>
      <w:r>
        <w:rPr>
          <w:rFonts w:eastAsia="Calibri"/>
          <w:b/>
          <w:u w:val="single"/>
        </w:rPr>
        <w:t>the</w:t>
      </w:r>
      <w:r>
        <w:rPr>
          <w:rFonts w:eastAsia="Calibri"/>
          <w:sz w:val="16"/>
          <w:szCs w:val="16"/>
        </w:rPr>
        <w:t xml:space="preserve"> very </w:t>
      </w:r>
      <w:r w:rsidRPr="00A82315">
        <w:rPr>
          <w:rFonts w:eastAsia="Calibri"/>
          <w:b/>
          <w:highlight w:val="yellow"/>
          <w:u w:val="single"/>
        </w:rPr>
        <w:t xml:space="preserve">autonomy </w:t>
      </w:r>
      <w:r>
        <w:rPr>
          <w:rFonts w:eastAsia="Calibri"/>
          <w:b/>
          <w:u w:val="single"/>
        </w:rPr>
        <w:t>the state seeks to defend</w:t>
      </w:r>
      <w:r>
        <w:rPr>
          <w:rFonts w:eastAsia="Calibri"/>
          <w:sz w:val="16"/>
          <w:szCs w:val="16"/>
        </w:rPr>
        <w:t xml:space="preserve">. </w:t>
      </w:r>
      <w:r w:rsidRPr="00A82315">
        <w:rPr>
          <w:rFonts w:eastAsia="Calibri"/>
          <w:b/>
          <w:highlight w:val="yellow"/>
          <w:u w:val="single"/>
        </w:rPr>
        <w:t>Kant’s position</w:t>
      </w:r>
      <w:r w:rsidRPr="00A82315">
        <w:rPr>
          <w:rFonts w:eastAsia="Calibri"/>
          <w:sz w:val="16"/>
          <w:szCs w:val="16"/>
          <w:highlight w:val="yellow"/>
        </w:rPr>
        <w:t xml:space="preserve"> </w:t>
      </w:r>
      <w:r>
        <w:rPr>
          <w:rFonts w:eastAsia="Calibri"/>
          <w:sz w:val="16"/>
          <w:szCs w:val="16"/>
        </w:rPr>
        <w:t xml:space="preserve">thus outlines and implies a political philosophy that </w:t>
      </w:r>
      <w:r w:rsidRPr="00A82315">
        <w:rPr>
          <w:rFonts w:eastAsia="Calibri"/>
          <w:b/>
          <w:highlight w:val="yellow"/>
          <w:u w:val="single"/>
        </w:rPr>
        <w:t xml:space="preserve">is </w:t>
      </w:r>
      <w:r>
        <w:rPr>
          <w:rFonts w:eastAsia="Calibri"/>
          <w:b/>
          <w:u w:val="single"/>
        </w:rPr>
        <w:t xml:space="preserve">broadly </w:t>
      </w:r>
      <w:r w:rsidRPr="00A82315">
        <w:rPr>
          <w:rFonts w:eastAsia="Calibri"/>
          <w:b/>
          <w:highlight w:val="yellow"/>
          <w:u w:val="single"/>
        </w:rPr>
        <w:t>libertarian</w:t>
      </w:r>
      <w:r>
        <w:rPr>
          <w:rFonts w:eastAsia="Calibri"/>
          <w:sz w:val="16"/>
          <w:szCs w:val="16"/>
        </w:rPr>
        <w:t xml:space="preserve">; that is, </w:t>
      </w:r>
      <w:r w:rsidRPr="00A82315">
        <w:rPr>
          <w:rFonts w:eastAsia="Calibri"/>
          <w:b/>
          <w:highlight w:val="yellow"/>
          <w:u w:val="single"/>
        </w:rPr>
        <w:t>it endorses a state constructed with the sole aim of protecting</w:t>
      </w:r>
      <w:r w:rsidRPr="00A82315">
        <w:rPr>
          <w:rFonts w:eastAsia="Calibri"/>
          <w:sz w:val="16"/>
          <w:szCs w:val="16"/>
          <w:highlight w:val="yellow"/>
        </w:rPr>
        <w:t xml:space="preserve"> </w:t>
      </w:r>
      <w:r>
        <w:rPr>
          <w:rFonts w:eastAsia="Calibri"/>
          <w:sz w:val="16"/>
          <w:szCs w:val="16"/>
        </w:rPr>
        <w:t xml:space="preserve">its citizens </w:t>
      </w:r>
      <w:r w:rsidRPr="00A82315">
        <w:rPr>
          <w:rFonts w:eastAsia="Calibri"/>
          <w:b/>
          <w:highlight w:val="yellow"/>
          <w:u w:val="single"/>
        </w:rPr>
        <w:t>against invasions of</w:t>
      </w:r>
      <w:r w:rsidRPr="00A82315">
        <w:rPr>
          <w:rFonts w:eastAsia="Calibri"/>
          <w:sz w:val="16"/>
          <w:szCs w:val="16"/>
          <w:highlight w:val="yellow"/>
        </w:rPr>
        <w:t xml:space="preserve"> </w:t>
      </w:r>
      <w:r>
        <w:rPr>
          <w:rFonts w:eastAsia="Calibri"/>
          <w:sz w:val="16"/>
          <w:szCs w:val="16"/>
        </w:rPr>
        <w:t xml:space="preserve">their </w:t>
      </w:r>
      <w:r w:rsidRPr="00A82315">
        <w:rPr>
          <w:rFonts w:eastAsia="Calibri"/>
          <w:b/>
          <w:highlight w:val="yellow"/>
          <w:u w:val="single"/>
        </w:rPr>
        <w:t>liberty</w:t>
      </w:r>
      <w:r>
        <w:rPr>
          <w:rFonts w:eastAsia="Calibri"/>
          <w:sz w:val="16"/>
          <w:szCs w:val="16"/>
        </w:rPr>
        <w:t xml:space="preserve">. For Kant, individuals create a state to protect their moral agency, and in doing so they consent to coercion only insofar as it is required to prevent themselves or </w:t>
      </w:r>
      <w:r>
        <w:rPr>
          <w:rFonts w:eastAsia="Calibri"/>
          <w:sz w:val="16"/>
          <w:szCs w:val="16"/>
        </w:rPr>
        <w:lastRenderedPageBreak/>
        <w:t xml:space="preserve">others from impinging on their own or others’ agency. In his argument, </w:t>
      </w:r>
      <w:r w:rsidRPr="00A82315">
        <w:rPr>
          <w:rFonts w:eastAsia="Calibri"/>
          <w:b/>
          <w:highlight w:val="yellow"/>
          <w:u w:val="single"/>
        </w:rPr>
        <w:t xml:space="preserve">individuals cannot rationally consent to a state that </w:t>
      </w:r>
      <w:r>
        <w:rPr>
          <w:rFonts w:eastAsia="Calibri"/>
          <w:b/>
          <w:u w:val="single"/>
        </w:rPr>
        <w:t xml:space="preserve">instructs them in morals, </w:t>
      </w:r>
      <w:r w:rsidRPr="00A82315">
        <w:rPr>
          <w:rFonts w:eastAsia="Calibri"/>
          <w:b/>
          <w:highlight w:val="yellow"/>
          <w:u w:val="single"/>
        </w:rPr>
        <w:t xml:space="preserve">coerces </w:t>
      </w:r>
      <w:r>
        <w:rPr>
          <w:rFonts w:eastAsia="Calibri"/>
          <w:b/>
          <w:u w:val="single"/>
        </w:rPr>
        <w:t>virtuous behavior, commands them to trade or not, directs their pursuit of happiness, or forcibly requires them to provide for</w:t>
      </w:r>
      <w:r>
        <w:rPr>
          <w:rFonts w:eastAsia="Calibri"/>
          <w:sz w:val="16"/>
          <w:szCs w:val="16"/>
        </w:rPr>
        <w:t xml:space="preserve"> their own or </w:t>
      </w:r>
      <w:r>
        <w:rPr>
          <w:rFonts w:eastAsia="Calibri"/>
          <w:b/>
          <w:u w:val="single"/>
        </w:rPr>
        <w:t>others</w:t>
      </w:r>
      <w:r>
        <w:rPr>
          <w:rFonts w:eastAsia="Calibri"/>
          <w:sz w:val="16"/>
          <w:szCs w:val="16"/>
        </w:rPr>
        <w:t xml:space="preserve">’ pursuits of happiness. And except in cases of punishment for wrongdoing,6 </w:t>
      </w:r>
      <w:r>
        <w:rPr>
          <w:rFonts w:eastAsia="Calibri"/>
          <w:b/>
          <w:u w:val="single"/>
        </w:rPr>
        <w:t>this</w:t>
      </w:r>
      <w:r>
        <w:rPr>
          <w:rFonts w:eastAsia="Calibri"/>
          <w:sz w:val="16"/>
          <w:szCs w:val="16"/>
        </w:rPr>
        <w:t xml:space="preserve"> severe limitation on the scope of the state’s authority </w:t>
      </w:r>
      <w:r>
        <w:rPr>
          <w:rFonts w:eastAsia="Calibri"/>
          <w:b/>
          <w:u w:val="single"/>
        </w:rPr>
        <w:t>must always be respected</w:t>
      </w:r>
      <w:r>
        <w:rPr>
          <w:rFonts w:eastAsia="Calibri"/>
          <w:sz w:val="16"/>
          <w:szCs w:val="16"/>
        </w:rPr>
        <w:t xml:space="preserve">: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w:t>
      </w:r>
      <w:r>
        <w:rPr>
          <w:rFonts w:eastAsia="Calibri"/>
          <w:b/>
          <w:u w:val="single"/>
        </w:rPr>
        <w:t>a Kantian state protects</w:t>
      </w:r>
      <w:r>
        <w:rPr>
          <w:rFonts w:eastAsia="Calibri"/>
          <w:sz w:val="16"/>
          <w:szCs w:val="16"/>
        </w:rPr>
        <w:t xml:space="preserve"> against invasions of </w:t>
      </w:r>
      <w:r>
        <w:rPr>
          <w:rFonts w:eastAsia="Calibri"/>
          <w:b/>
          <w:u w:val="single"/>
        </w:rPr>
        <w:t>freedom and does nothing else</w:t>
      </w:r>
      <w:r>
        <w:rPr>
          <w:rFonts w:eastAsia="Calibri"/>
          <w:sz w:val="16"/>
          <w:szCs w:val="16"/>
        </w:rPr>
        <w:t>; in the absence of invasions or threats of invasions, it is inactive.</w:t>
      </w:r>
    </w:p>
    <w:p w14:paraId="209C8850" w14:textId="77777777" w:rsidR="008E2FF0" w:rsidRDefault="008E2FF0" w:rsidP="008E2FF0">
      <w:pPr>
        <w:pStyle w:val="Heading4"/>
      </w:pPr>
      <w:r>
        <w:t>Thus, the standard is consistency with a libertarian state.</w:t>
      </w:r>
    </w:p>
    <w:p w14:paraId="302616AB" w14:textId="0CD11BA5" w:rsidR="008E2FF0" w:rsidRDefault="008E2FF0" w:rsidP="008E2FF0">
      <w:pPr>
        <w:pStyle w:val="Heading4"/>
      </w:pPr>
      <w:r>
        <w:t xml:space="preserve">Impact calc – </w:t>
      </w:r>
      <w:r>
        <w:t>a</w:t>
      </w:r>
      <w:r>
        <w:t xml:space="preserve">ggregation fails – there is no one for whom aggregate good is good-for. </w:t>
      </w:r>
      <w:proofErr w:type="spellStart"/>
      <w:r>
        <w:t>Korsgaard</w:t>
      </w:r>
      <w:proofErr w:type="spellEnd"/>
      <w:r>
        <w:t>:</w:t>
      </w:r>
    </w:p>
    <w:p w14:paraId="40405B0A" w14:textId="77777777" w:rsidR="008E2FF0" w:rsidRDefault="008E2FF0" w:rsidP="008E2FF0">
      <w:r>
        <w:t xml:space="preserve">Christine </w:t>
      </w:r>
      <w:proofErr w:type="spellStart"/>
      <w:r>
        <w:t>Korsgaard</w:t>
      </w:r>
      <w:proofErr w:type="spellEnd"/>
      <w:r>
        <w:t>, “The Origin of the Good and Our Animal Nature” Harvard, n.d. RE</w:t>
      </w:r>
    </w:p>
    <w:p w14:paraId="7FF15BF5" w14:textId="77777777" w:rsidR="008E2FF0" w:rsidRDefault="008E2FF0" w:rsidP="008E2FF0">
      <w:pPr>
        <w:rPr>
          <w:sz w:val="10"/>
        </w:rPr>
      </w:pPr>
      <w:r w:rsidRPr="00D02903">
        <w:rPr>
          <w:sz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sidRPr="00D02903">
        <w:rPr>
          <w:sz w:val="10"/>
        </w:rPr>
        <w:t>its</w:t>
      </w:r>
      <w:proofErr w:type="spellEnd"/>
      <w:r w:rsidRPr="00D02903">
        <w:rPr>
          <w:sz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sidRPr="00032315">
        <w:rPr>
          <w:rStyle w:val="StyleUnderline"/>
        </w:rPr>
        <w:t>the idea that the final good must have an irreducibly subjective or relational element.</w:t>
      </w:r>
      <w:r w:rsidRPr="00D02903">
        <w:rPr>
          <w:sz w:val="10"/>
        </w:rPr>
        <w:t xml:space="preserve"> That is, </w:t>
      </w:r>
      <w:r w:rsidRPr="00032315">
        <w:rPr>
          <w:rStyle w:val="StyleUnderline"/>
          <w:highlight w:val="yellow"/>
        </w:rPr>
        <w:t>what makes hedonism</w:t>
      </w:r>
      <w:r w:rsidRPr="00032315">
        <w:rPr>
          <w:rStyle w:val="StyleUnderline"/>
        </w:rPr>
        <w:t xml:space="preserve"> seem </w:t>
      </w:r>
      <w:r w:rsidRPr="00032315">
        <w:rPr>
          <w:rStyle w:val="StyleUnderline"/>
          <w:highlight w:val="yellow"/>
        </w:rPr>
        <w:t>plausible is</w:t>
      </w:r>
      <w:r w:rsidRPr="00032315">
        <w:rPr>
          <w:rStyle w:val="StyleUnderline"/>
        </w:rPr>
        <w:t xml:space="preserve"> precisely the idea that </w:t>
      </w:r>
      <w:r w:rsidRPr="00032315">
        <w:rPr>
          <w:rStyle w:val="StyleUnderline"/>
          <w:highlight w:val="yellow"/>
        </w:rPr>
        <w:t>the final good</w:t>
      </w:r>
      <w:r w:rsidRPr="00032315">
        <w:rPr>
          <w:rStyle w:val="StyleUnderline"/>
        </w:rPr>
        <w:t xml:space="preserve"> for a sensate being must be something that </w:t>
      </w:r>
      <w:r w:rsidRPr="00032315">
        <w:rPr>
          <w:rStyle w:val="StyleUnderline"/>
          <w:highlight w:val="yellow"/>
        </w:rPr>
        <w:t>can be</w:t>
      </w:r>
      <w:r w:rsidRPr="00032315">
        <w:rPr>
          <w:rStyle w:val="StyleUnderline"/>
        </w:rPr>
        <w:t xml:space="preserve"> felt or </w:t>
      </w:r>
      <w:r w:rsidRPr="00032315">
        <w:rPr>
          <w:rStyle w:val="StyleUnderline"/>
          <w:highlight w:val="yellow"/>
        </w:rPr>
        <w:t>experienced</w:t>
      </w:r>
      <w:r w:rsidRPr="00032315">
        <w:rPr>
          <w:rStyle w:val="StyleUnderline"/>
        </w:rPr>
        <w:t xml:space="preserve"> as a good by that being. It is something that can be perceived or experienced as welcome or positive from the being’s own point of view, and that is therefore relative to the being’s own point of view.</w:t>
      </w:r>
      <w:r w:rsidRPr="00D02903">
        <w:rPr>
          <w:sz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is located in the character of the experience itself. This defect shows up most clearly in </w:t>
      </w:r>
      <w:r w:rsidRPr="00032315">
        <w:rPr>
          <w:rStyle w:val="StyleUnderline"/>
          <w:highlight w:val="yellow"/>
        </w:rPr>
        <w:t>util</w:t>
      </w:r>
      <w:r w:rsidRPr="00032315">
        <w:rPr>
          <w:rStyle w:val="StyleUnderline"/>
        </w:rPr>
        <w:t>itarian versions</w:t>
      </w:r>
      <w:r w:rsidRPr="00D02903">
        <w:rPr>
          <w:sz w:val="10"/>
        </w:rPr>
        <w:t xml:space="preserve"> of hedonism, which </w:t>
      </w:r>
      <w:r w:rsidRPr="00032315">
        <w:rPr>
          <w:rStyle w:val="StyleUnderline"/>
        </w:rPr>
        <w:t xml:space="preserve">allow us to </w:t>
      </w:r>
      <w:r w:rsidRPr="00032315">
        <w:rPr>
          <w:rStyle w:val="StyleUnderline"/>
          <w:highlight w:val="yellow"/>
        </w:rPr>
        <w:t>add</w:t>
      </w:r>
      <w:r w:rsidRPr="00032315">
        <w:rPr>
          <w:rStyle w:val="StyleUnderline"/>
        </w:rPr>
        <w:t xml:space="preserve"> the goodness of </w:t>
      </w:r>
      <w:r w:rsidRPr="00032315">
        <w:rPr>
          <w:rStyle w:val="StyleUnderline"/>
          <w:highlight w:val="yellow"/>
        </w:rPr>
        <w:t>pleasant experiences across</w:t>
      </w:r>
      <w:r w:rsidRPr="00032315">
        <w:rPr>
          <w:rStyle w:val="StyleUnderline"/>
        </w:rPr>
        <w:t xml:space="preserve"> the </w:t>
      </w:r>
      <w:r w:rsidRPr="00032315">
        <w:rPr>
          <w:rStyle w:val="StyleUnderline"/>
          <w:highlight w:val="yellow"/>
        </w:rPr>
        <w:t>boundaries</w:t>
      </w:r>
      <w:r w:rsidRPr="00032315">
        <w:rPr>
          <w:rStyle w:val="StyleUnderline"/>
        </w:rPr>
        <w:t xml:space="preserve"> between persons or between animals. </w:t>
      </w:r>
      <w:r w:rsidRPr="00032315">
        <w:rPr>
          <w:rStyle w:val="StyleUnderline"/>
          <w:highlight w:val="yellow"/>
        </w:rPr>
        <w:t>There is no subject for whom the total</w:t>
      </w:r>
      <w:r w:rsidRPr="00032315">
        <w:rPr>
          <w:rStyle w:val="StyleUnderline"/>
        </w:rPr>
        <w:t xml:space="preserve"> of these aggregated experiences </w:t>
      </w:r>
      <w:r w:rsidRPr="00032315">
        <w:rPr>
          <w:rStyle w:val="StyleUnderline"/>
          <w:highlight w:val="yellow"/>
        </w:rPr>
        <w:t xml:space="preserve">is a good, so the aggregate good has </w:t>
      </w:r>
      <w:r w:rsidRPr="00032315">
        <w:rPr>
          <w:rStyle w:val="StyleUnderline"/>
        </w:rPr>
        <w:t>completely</w:t>
      </w:r>
      <w:r w:rsidRPr="00032315">
        <w:rPr>
          <w:rStyle w:val="StyleUnderline"/>
          <w:highlight w:val="yellow"/>
        </w:rPr>
        <w:t xml:space="preserve"> lost </w:t>
      </w:r>
      <w:r w:rsidRPr="00032315">
        <w:rPr>
          <w:rStyle w:val="StyleUnderline"/>
        </w:rPr>
        <w:t>that</w:t>
      </w:r>
      <w:r w:rsidRPr="00032315">
        <w:rPr>
          <w:rStyle w:val="StyleUnderline"/>
          <w:highlight w:val="yellow"/>
        </w:rPr>
        <w:t xml:space="preserve"> relational character</w:t>
      </w:r>
      <w:r w:rsidRPr="00032315">
        <w:rPr>
          <w:rStyle w:val="StyleUnderline"/>
        </w:rPr>
        <w:t>: the goods are detached from the beings from whom they are good.</w:t>
      </w:r>
      <w:r w:rsidRPr="00D02903">
        <w:rPr>
          <w:sz w:val="10"/>
        </w:rPr>
        <w:t xml:space="preserve"> This relational element of value, I believe, is better captured by the third theory I am about to describe. </w:t>
      </w:r>
    </w:p>
    <w:p w14:paraId="3E3D09A3" w14:textId="292A63BD" w:rsidR="008E2FF0" w:rsidRDefault="008E2FF0" w:rsidP="008E2FF0">
      <w:pPr>
        <w:pStyle w:val="Heading4"/>
      </w:pPr>
      <w:r>
        <w:t>Negate – i</w:t>
      </w:r>
      <w:r>
        <w:t>njustice requires someone wronged, but initial acquisition doesn’t violate any entity’s rights</w:t>
      </w:r>
      <w:r>
        <w:t xml:space="preserve"> </w:t>
      </w:r>
      <w:r>
        <w:t xml:space="preserve">– therefore, private appropriation of outer space cannot be unjust, </w:t>
      </w:r>
      <w:proofErr w:type="spellStart"/>
      <w:r>
        <w:t>Feser</w:t>
      </w:r>
      <w:proofErr w:type="spellEnd"/>
      <w:r>
        <w:t xml:space="preserve"> 05:</w:t>
      </w:r>
    </w:p>
    <w:p w14:paraId="46A78B14" w14:textId="77777777" w:rsidR="008E2FF0" w:rsidRPr="00C46168" w:rsidRDefault="008E2FF0" w:rsidP="008E2FF0">
      <w:r>
        <w:t xml:space="preserve">Edward </w:t>
      </w:r>
      <w:proofErr w:type="spellStart"/>
      <w:r>
        <w:t>Feser</w:t>
      </w:r>
      <w:proofErr w:type="spellEnd"/>
      <w:r>
        <w:t>, [</w:t>
      </w:r>
      <w:r w:rsidRPr="00C46168">
        <w:t>Associate Professor of Philosophy at Pasadena City College</w:t>
      </w:r>
      <w:r>
        <w:t>] “</w:t>
      </w:r>
      <w:r w:rsidRPr="00C46168">
        <w:t>THERE IS NO SUCH THING AS AN UNJUST INITIAL ACQUISITION</w:t>
      </w:r>
      <w:r>
        <w:t>,” 2005 //LHP AV</w:t>
      </w:r>
    </w:p>
    <w:p w14:paraId="248F6871" w14:textId="77777777" w:rsidR="008E2FF0" w:rsidRDefault="008E2FF0" w:rsidP="008E2FF0">
      <w:pPr>
        <w:rPr>
          <w:sz w:val="10"/>
        </w:rPr>
      </w:pPr>
      <w:r w:rsidRPr="00C46168">
        <w:rPr>
          <w:sz w:val="10"/>
        </w:rPr>
        <w:t xml:space="preserve">The reason </w:t>
      </w:r>
      <w:r w:rsidRPr="00A82315">
        <w:rPr>
          <w:b/>
          <w:bCs/>
          <w:highlight w:val="yellow"/>
          <w:u w:val="single"/>
        </w:rPr>
        <w:t>there is no</w:t>
      </w:r>
      <w:r w:rsidRPr="00D2036F">
        <w:rPr>
          <w:b/>
          <w:bCs/>
          <w:u w:val="single"/>
        </w:rPr>
        <w:t xml:space="preserve"> such thing as an </w:t>
      </w:r>
      <w:r w:rsidRPr="00A82315">
        <w:rPr>
          <w:b/>
          <w:bCs/>
          <w:highlight w:val="yellow"/>
          <w:u w:val="single"/>
        </w:rPr>
        <w:t>unjust initial acquisition</w:t>
      </w:r>
      <w:r w:rsidRPr="00A82315">
        <w:rPr>
          <w:sz w:val="10"/>
          <w:highlight w:val="yellow"/>
        </w:rPr>
        <w:t xml:space="preserve"> </w:t>
      </w:r>
      <w:r w:rsidRPr="00C46168">
        <w:rPr>
          <w:sz w:val="10"/>
        </w:rPr>
        <w:t xml:space="preserve">of resources is that there is no such thing as either a just or an unjust initial acquisition of resources. The concept of </w:t>
      </w:r>
      <w:r w:rsidRPr="00D2036F">
        <w:rPr>
          <w:b/>
          <w:bCs/>
          <w:u w:val="single"/>
        </w:rPr>
        <w:t>justice</w:t>
      </w:r>
      <w:r w:rsidRPr="00C46168">
        <w:rPr>
          <w:sz w:val="10"/>
        </w:rPr>
        <w:t xml:space="preserve">, that is to say, simply </w:t>
      </w:r>
      <w:r w:rsidRPr="00D2036F">
        <w:rPr>
          <w:b/>
          <w:bCs/>
          <w:u w:val="single"/>
        </w:rPr>
        <w:t>does not apply</w:t>
      </w:r>
      <w:r w:rsidRPr="00C46168">
        <w:rPr>
          <w:sz w:val="10"/>
        </w:rPr>
        <w:t xml:space="preserve"> to initial acquisition. </w:t>
      </w:r>
      <w:r w:rsidRPr="00D2036F">
        <w:rPr>
          <w:b/>
          <w:bCs/>
          <w:u w:val="single"/>
        </w:rPr>
        <w:t>It applies only after initial acquisition has already taken place</w:t>
      </w:r>
      <w:r w:rsidRPr="00C46168">
        <w:rPr>
          <w:sz w:val="10"/>
        </w:rPr>
        <w:t xml:space="preserve">. In particular, it applies only to transfers of property (and derivatively, to the rectification of injustices in transfer). This, it seems to me, is a clear implication of the assumption (rightly) made by Nozick that </w:t>
      </w:r>
      <w:r w:rsidRPr="00A82315">
        <w:rPr>
          <w:b/>
          <w:bCs/>
          <w:highlight w:val="yellow"/>
          <w:u w:val="single"/>
        </w:rPr>
        <w:t>external resources are initially unowned</w:t>
      </w:r>
      <w:r w:rsidRPr="00C46168">
        <w:rPr>
          <w:sz w:val="10"/>
        </w:rPr>
        <w:t xml:space="preserve">. Consider the following example. </w:t>
      </w:r>
      <w:r w:rsidRPr="00A82315">
        <w:rPr>
          <w:b/>
          <w:bCs/>
          <w:highlight w:val="yellow"/>
          <w:u w:val="single"/>
        </w:rPr>
        <w:t>Suppose</w:t>
      </w:r>
      <w:r w:rsidRPr="00A82315">
        <w:rPr>
          <w:sz w:val="10"/>
          <w:highlight w:val="yellow"/>
        </w:rPr>
        <w:t xml:space="preserve"> </w:t>
      </w:r>
      <w:r w:rsidRPr="00D2036F">
        <w:rPr>
          <w:b/>
          <w:bCs/>
          <w:u w:val="single"/>
        </w:rPr>
        <w:t xml:space="preserve">an </w:t>
      </w:r>
      <w:r w:rsidRPr="00A82315">
        <w:rPr>
          <w:b/>
          <w:bCs/>
          <w:highlight w:val="yellow"/>
          <w:u w:val="single"/>
        </w:rPr>
        <w:t>individual</w:t>
      </w:r>
      <w:r w:rsidRPr="00A82315">
        <w:rPr>
          <w:sz w:val="10"/>
          <w:highlight w:val="yellow"/>
        </w:rPr>
        <w:t xml:space="preserve"> </w:t>
      </w:r>
      <w:r w:rsidRPr="00A82315">
        <w:rPr>
          <w:b/>
          <w:bCs/>
          <w:highlight w:val="yellow"/>
          <w:u w:val="single"/>
        </w:rPr>
        <w:t xml:space="preserve">A seeks to acquire </w:t>
      </w:r>
      <w:r w:rsidRPr="00D2036F">
        <w:rPr>
          <w:b/>
          <w:bCs/>
          <w:u w:val="single"/>
        </w:rPr>
        <w:t xml:space="preserve">some previously </w:t>
      </w:r>
      <w:r w:rsidRPr="00A82315">
        <w:rPr>
          <w:b/>
          <w:bCs/>
          <w:highlight w:val="yellow"/>
          <w:u w:val="single"/>
        </w:rPr>
        <w:t>unowned resource R</w:t>
      </w:r>
      <w:r w:rsidRPr="00C46168">
        <w:rPr>
          <w:sz w:val="10"/>
        </w:rPr>
        <w:t xml:space="preserve">. </w:t>
      </w:r>
      <w:r w:rsidRPr="00A82315">
        <w:rPr>
          <w:b/>
          <w:bCs/>
          <w:highlight w:val="yellow"/>
          <w:u w:val="single"/>
        </w:rPr>
        <w:t>For it to be</w:t>
      </w:r>
      <w:r w:rsidRPr="00C46168">
        <w:rPr>
          <w:sz w:val="10"/>
        </w:rPr>
        <w:t xml:space="preserve"> the case that A commits an </w:t>
      </w:r>
      <w:r w:rsidRPr="00A82315">
        <w:rPr>
          <w:b/>
          <w:bCs/>
          <w:highlight w:val="yellow"/>
          <w:u w:val="single"/>
        </w:rPr>
        <w:t>injustice</w:t>
      </w:r>
      <w:r w:rsidRPr="00A82315">
        <w:rPr>
          <w:sz w:val="10"/>
          <w:highlight w:val="yellow"/>
        </w:rPr>
        <w:t xml:space="preserve"> </w:t>
      </w:r>
      <w:r w:rsidRPr="00C46168">
        <w:rPr>
          <w:sz w:val="10"/>
        </w:rPr>
        <w:t xml:space="preserve">in acquiring R, it would also have to be the case that </w:t>
      </w:r>
      <w:r w:rsidRPr="00A82315">
        <w:rPr>
          <w:b/>
          <w:bCs/>
          <w:highlight w:val="yellow"/>
          <w:u w:val="single"/>
        </w:rPr>
        <w:t>there is some individual</w:t>
      </w:r>
      <w:r w:rsidRPr="00A82315">
        <w:rPr>
          <w:sz w:val="10"/>
          <w:highlight w:val="yellow"/>
        </w:rPr>
        <w:t xml:space="preserve"> </w:t>
      </w:r>
      <w:r w:rsidRPr="00A82315">
        <w:rPr>
          <w:b/>
          <w:bCs/>
          <w:highlight w:val="yellow"/>
          <w:u w:val="single"/>
        </w:rPr>
        <w:t>B</w:t>
      </w:r>
      <w:r w:rsidRPr="00C46168">
        <w:rPr>
          <w:sz w:val="10"/>
        </w:rPr>
        <w:t xml:space="preserve"> (or perhaps a group of individuals) </w:t>
      </w:r>
      <w:r w:rsidRPr="00A82315">
        <w:rPr>
          <w:b/>
          <w:bCs/>
          <w:highlight w:val="yellow"/>
          <w:u w:val="single"/>
        </w:rPr>
        <w:t xml:space="preserve">against whom A commits </w:t>
      </w:r>
      <w:r w:rsidRPr="00D2036F">
        <w:rPr>
          <w:b/>
          <w:bCs/>
          <w:u w:val="single"/>
        </w:rPr>
        <w:t xml:space="preserve">the </w:t>
      </w:r>
      <w:r w:rsidRPr="00A82315">
        <w:rPr>
          <w:b/>
          <w:bCs/>
          <w:highlight w:val="yellow"/>
          <w:u w:val="single"/>
        </w:rPr>
        <w:t>injustice</w:t>
      </w:r>
      <w:r w:rsidRPr="00C46168">
        <w:rPr>
          <w:sz w:val="10"/>
        </w:rPr>
        <w:t xml:space="preserve">. </w:t>
      </w:r>
      <w:r w:rsidRPr="00D2036F">
        <w:rPr>
          <w:b/>
          <w:bCs/>
          <w:u w:val="single"/>
        </w:rPr>
        <w:t xml:space="preserve">But for B to have been wronged </w:t>
      </w:r>
      <w:r w:rsidRPr="00C46168">
        <w:rPr>
          <w:sz w:val="10"/>
        </w:rPr>
        <w:t xml:space="preserve">by A’s </w:t>
      </w:r>
      <w:proofErr w:type="spellStart"/>
      <w:r w:rsidRPr="00C46168">
        <w:rPr>
          <w:sz w:val="10"/>
        </w:rPr>
        <w:t>acquisi</w:t>
      </w:r>
      <w:proofErr w:type="spellEnd"/>
      <w:r w:rsidRPr="00C46168">
        <w:rPr>
          <w:sz w:val="10"/>
        </w:rPr>
        <w:t xml:space="preserve">- </w:t>
      </w:r>
      <w:proofErr w:type="spellStart"/>
      <w:r w:rsidRPr="00C46168">
        <w:rPr>
          <w:sz w:val="10"/>
        </w:rPr>
        <w:t>tion</w:t>
      </w:r>
      <w:proofErr w:type="spellEnd"/>
      <w:r w:rsidRPr="00C46168">
        <w:rPr>
          <w:sz w:val="10"/>
        </w:rPr>
        <w:t xml:space="preserve"> of R, </w:t>
      </w:r>
      <w:r w:rsidRPr="00D2036F">
        <w:rPr>
          <w:b/>
          <w:bCs/>
          <w:u w:val="single"/>
        </w:rPr>
        <w:t>B would have to have had a rightful claim over R,</w:t>
      </w:r>
      <w:r w:rsidRPr="00C46168">
        <w:rPr>
          <w:sz w:val="10"/>
        </w:rPr>
        <w:t xml:space="preserve"> </w:t>
      </w:r>
      <w:r w:rsidRPr="00D2036F">
        <w:rPr>
          <w:b/>
          <w:bCs/>
          <w:u w:val="single"/>
        </w:rPr>
        <w:t>a right to R</w:t>
      </w:r>
      <w:r w:rsidRPr="00C46168">
        <w:rPr>
          <w:sz w:val="10"/>
        </w:rPr>
        <w:t xml:space="preserve">. By hypothesis, </w:t>
      </w:r>
      <w:r w:rsidRPr="00A82315">
        <w:rPr>
          <w:b/>
          <w:bCs/>
          <w:highlight w:val="yellow"/>
          <w:u w:val="single"/>
        </w:rPr>
        <w:t>however</w:t>
      </w:r>
      <w:r w:rsidRPr="00A82315">
        <w:rPr>
          <w:sz w:val="10"/>
          <w:highlight w:val="yellow"/>
        </w:rPr>
        <w:t xml:space="preserve">, </w:t>
      </w:r>
      <w:r w:rsidRPr="00A82315">
        <w:rPr>
          <w:b/>
          <w:bCs/>
          <w:highlight w:val="yellow"/>
          <w:u w:val="single"/>
        </w:rPr>
        <w:t xml:space="preserve">B did not have a right </w:t>
      </w:r>
      <w:r w:rsidRPr="00D2036F">
        <w:rPr>
          <w:b/>
          <w:bCs/>
          <w:u w:val="single"/>
        </w:rPr>
        <w:t xml:space="preserve">to R, </w:t>
      </w:r>
      <w:r w:rsidRPr="00A82315">
        <w:rPr>
          <w:b/>
          <w:bCs/>
          <w:highlight w:val="yellow"/>
          <w:u w:val="single"/>
        </w:rPr>
        <w:t xml:space="preserve">because </w:t>
      </w:r>
      <w:r w:rsidRPr="00D2036F">
        <w:rPr>
          <w:b/>
          <w:bCs/>
          <w:u w:val="single"/>
        </w:rPr>
        <w:t>no one had a right to it—</w:t>
      </w:r>
      <w:r w:rsidRPr="00A82315">
        <w:rPr>
          <w:b/>
          <w:bCs/>
          <w:highlight w:val="yellow"/>
          <w:u w:val="single"/>
        </w:rPr>
        <w:t>it was unowned</w:t>
      </w:r>
      <w:r w:rsidRPr="00D2036F">
        <w:rPr>
          <w:b/>
          <w:bCs/>
          <w:u w:val="single"/>
        </w:rPr>
        <w:t>, after all</w:t>
      </w:r>
      <w:r w:rsidRPr="00C46168">
        <w:rPr>
          <w:sz w:val="10"/>
        </w:rPr>
        <w:t xml:space="preserve">. </w:t>
      </w:r>
      <w:proofErr w:type="gramStart"/>
      <w:r w:rsidRPr="00C46168">
        <w:rPr>
          <w:sz w:val="10"/>
        </w:rPr>
        <w:t>So</w:t>
      </w:r>
      <w:proofErr w:type="gramEnd"/>
      <w:r w:rsidRPr="00C46168">
        <w:rPr>
          <w:sz w:val="10"/>
        </w:rPr>
        <w:t xml:space="preserve"> B was not wronged and could not have been. In fact, </w:t>
      </w:r>
      <w:r w:rsidRPr="00D2036F">
        <w:rPr>
          <w:b/>
          <w:bCs/>
          <w:u w:val="single"/>
        </w:rPr>
        <w:t xml:space="preserve">the very first person who could conceivably be wronged by anyone’s use of R would be, not B, but A </w:t>
      </w:r>
      <w:r w:rsidRPr="00D2036F">
        <w:rPr>
          <w:b/>
          <w:bCs/>
          <w:u w:val="single"/>
        </w:rPr>
        <w:lastRenderedPageBreak/>
        <w:t>himself, since A is the first one to own R</w:t>
      </w:r>
      <w:r w:rsidRPr="00C46168">
        <w:rPr>
          <w:sz w:val="10"/>
        </w:rPr>
        <w:t xml:space="preserve">. Such a wrong would in the nature of the case be an injustice in transfer—in unjustly taking from A what is rightfully his—not in initial acquisition. </w:t>
      </w:r>
      <w:r w:rsidRPr="00D2036F">
        <w:rPr>
          <w:b/>
          <w:bCs/>
          <w:u w:val="single"/>
        </w:rPr>
        <w:t>The same thing, by extension, will be true of all unowned resources: it is only after some- one has initially acquired them that anyone could unjustly come to possess them, via unjust transfer</w:t>
      </w:r>
      <w:r w:rsidRPr="00C46168">
        <w:rPr>
          <w:sz w:val="10"/>
        </w:rPr>
        <w:t>. It is impossible, then, for there to be any injustices in initial acquisition.7</w:t>
      </w:r>
    </w:p>
    <w:p w14:paraId="64A2A2E4" w14:textId="21842DD2" w:rsidR="008E2FF0" w:rsidRDefault="009C2215" w:rsidP="009C2215">
      <w:pPr>
        <w:pStyle w:val="Heading2"/>
      </w:pPr>
      <w:r>
        <w:lastRenderedPageBreak/>
        <w:t>Case</w:t>
      </w:r>
    </w:p>
    <w:p w14:paraId="66DEA009" w14:textId="77777777" w:rsidR="00196736" w:rsidRPr="00196736" w:rsidRDefault="00196736" w:rsidP="00196736"/>
    <w:sectPr w:rsidR="00196736" w:rsidRPr="0019673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E6C0504"/>
    <w:multiLevelType w:val="hybridMultilevel"/>
    <w:tmpl w:val="353CAAC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2B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2BC4"/>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673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26A9"/>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FF0"/>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21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463B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6788CA"/>
  <w14:defaultImageDpi w14:val="300"/>
  <w15:docId w15:val="{ABE7F64E-4845-164F-82EE-DB00EDDF4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2BC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92B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2B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92B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092B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2B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2BC4"/>
  </w:style>
  <w:style w:type="character" w:customStyle="1" w:styleId="Heading1Char">
    <w:name w:val="Heading 1 Char"/>
    <w:aliases w:val="Pocket Char"/>
    <w:basedOn w:val="DefaultParagraphFont"/>
    <w:link w:val="Heading1"/>
    <w:uiPriority w:val="9"/>
    <w:rsid w:val="00092B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92BC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92BC4"/>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092BC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92BC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092BC4"/>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92BC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92BC4"/>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092BC4"/>
    <w:rPr>
      <w:color w:val="auto"/>
      <w:u w:val="none"/>
    </w:rPr>
  </w:style>
  <w:style w:type="paragraph" w:styleId="DocumentMap">
    <w:name w:val="Document Map"/>
    <w:basedOn w:val="Normal"/>
    <w:link w:val="DocumentMapChar"/>
    <w:uiPriority w:val="99"/>
    <w:semiHidden/>
    <w:unhideWhenUsed/>
    <w:rsid w:val="00092B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2BC4"/>
    <w:rPr>
      <w:rFonts w:ascii="Lucida Grande" w:hAnsi="Lucida Grande" w:cs="Lucida Grande"/>
    </w:rPr>
  </w:style>
  <w:style w:type="paragraph" w:customStyle="1" w:styleId="Emphasis1">
    <w:name w:val="Emphasis1"/>
    <w:basedOn w:val="Normal"/>
    <w:link w:val="Emphasis"/>
    <w:autoRedefine/>
    <w:uiPriority w:val="20"/>
    <w:qFormat/>
    <w:rsid w:val="00092BC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92BC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092BC4"/>
    <w:pPr>
      <w:ind w:left="720"/>
      <w:contextualSpacing/>
    </w:pPr>
  </w:style>
  <w:style w:type="paragraph" w:customStyle="1" w:styleId="textbold">
    <w:name w:val="text bold"/>
    <w:basedOn w:val="Normal"/>
    <w:uiPriority w:val="20"/>
    <w:qFormat/>
    <w:rsid w:val="00092BC4"/>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bdr w:val="single" w:sz="8" w:space="0" w:color="auto"/>
    </w:rPr>
  </w:style>
  <w:style w:type="paragraph" w:customStyle="1" w:styleId="UnderlinePara">
    <w:name w:val="Underline Para"/>
    <w:basedOn w:val="Normal"/>
    <w:uiPriority w:val="1"/>
    <w:qFormat/>
    <w:rsid w:val="00092BC4"/>
    <w:pPr>
      <w:widowControl w:val="0"/>
      <w:suppressAutoHyphens/>
      <w:spacing w:after="200"/>
      <w:contextualSpacing/>
    </w:pPr>
    <w:rPr>
      <w:rFonts w:asciiTheme="minorHAnsi" w:eastAsiaTheme="minorHAnsi" w:hAnsiTheme="minorHAnsi" w:cstheme="minorBidi"/>
      <w:szCs w:val="22"/>
      <w:u w:val="single"/>
    </w:rPr>
  </w:style>
  <w:style w:type="character" w:styleId="UnresolvedMention">
    <w:name w:val="Unresolved Mention"/>
    <w:basedOn w:val="DefaultParagraphFont"/>
    <w:uiPriority w:val="99"/>
    <w:semiHidden/>
    <w:unhideWhenUsed/>
    <w:rsid w:val="00092BC4"/>
    <w:rPr>
      <w:color w:val="605E5C"/>
      <w:shd w:val="clear" w:color="auto" w:fill="E1DFDD"/>
    </w:rPr>
  </w:style>
  <w:style w:type="paragraph" w:styleId="NoSpacing">
    <w:name w:val="No Spacing"/>
    <w:aliases w:val="Card Format,ClearFormatting,DDI Tag,Tag Title,No Spacing51,No Spacing6,No Spacing7,Very Small Text,No Spacing8,Dont u,No Spacing311"/>
    <w:basedOn w:val="Heading1"/>
    <w:autoRedefine/>
    <w:uiPriority w:val="99"/>
    <w:qFormat/>
    <w:rsid w:val="008E2FF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n.com/2021/04/01/opinions/china-space-race-us-spacex-berger/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arpercollins.com/products/liftoff-eric-berger?variant=32126620205090" TargetMode="External"/><Relationship Id="rId5" Type="http://schemas.openxmlformats.org/officeDocument/2006/relationships/numbering" Target="numbering.xml"/><Relationship Id="rId10" Type="http://schemas.openxmlformats.org/officeDocument/2006/relationships/hyperlink" Target="https://www.collinsdictionary.com/us/dictionary/english/by" TargetMode="External"/><Relationship Id="rId4" Type="http://schemas.openxmlformats.org/officeDocument/2006/relationships/customXml" Target="../customXml/item4.xml"/><Relationship Id="rId9" Type="http://schemas.openxmlformats.org/officeDocument/2006/relationships/hyperlink" Target="https://www.collinsdictionary.com/us/dictionary/english/private-entit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11</Pages>
  <Words>6901</Words>
  <Characters>39336</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46145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6</cp:revision>
  <dcterms:created xsi:type="dcterms:W3CDTF">2022-01-15T16:03:00Z</dcterms:created>
  <dcterms:modified xsi:type="dcterms:W3CDTF">2022-01-15T16:53:00Z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