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D861D0" w14:textId="6584689C" w:rsidR="00C80DE2" w:rsidRDefault="00C80DE2" w:rsidP="00C80DE2">
      <w:pPr>
        <w:pStyle w:val="Heading1"/>
      </w:pPr>
      <w:r>
        <w:t>1NC Bronx R1</w:t>
      </w:r>
    </w:p>
    <w:p w14:paraId="23AE104D" w14:textId="30D6AA12" w:rsidR="00C80DE2" w:rsidRDefault="00C80DE2" w:rsidP="00C80DE2">
      <w:pPr>
        <w:pStyle w:val="Heading2"/>
      </w:pPr>
      <w:r>
        <w:t>Offs</w:t>
      </w:r>
    </w:p>
    <w:p w14:paraId="36474BC2" w14:textId="6EF0C250" w:rsidR="00C80DE2" w:rsidRDefault="00C80DE2" w:rsidP="00C80DE2">
      <w:pPr>
        <w:pStyle w:val="Heading3"/>
      </w:pPr>
      <w:r>
        <w:t>Theory</w:t>
      </w:r>
    </w:p>
    <w:p w14:paraId="4FF55703" w14:textId="77777777" w:rsidR="00367905" w:rsidRPr="00E06A98" w:rsidRDefault="00367905" w:rsidP="00367905">
      <w:pPr>
        <w:pStyle w:val="Heading4"/>
        <w:rPr>
          <w:rFonts w:cs="Calibri"/>
        </w:rPr>
      </w:pPr>
      <w:r w:rsidRPr="00E06A98">
        <w:rPr>
          <w:rFonts w:cs="Calibri"/>
        </w:rPr>
        <w:t xml:space="preserve">Interpretation: The </w:t>
      </w:r>
      <w:proofErr w:type="spellStart"/>
      <w:r w:rsidRPr="00E06A98">
        <w:rPr>
          <w:rFonts w:cs="Calibri"/>
        </w:rPr>
        <w:t>aff</w:t>
      </w:r>
      <w:proofErr w:type="spellEnd"/>
      <w:r w:rsidRPr="00E06A98">
        <w:rPr>
          <w:rFonts w:cs="Calibri"/>
        </w:rPr>
        <w:t xml:space="preserve"> may only derive offense from the implementation of the resolution as a policy. To clarify, deriving offense from the reading of the </w:t>
      </w:r>
      <w:proofErr w:type="spellStart"/>
      <w:r w:rsidRPr="00E06A98">
        <w:rPr>
          <w:rFonts w:cs="Calibri"/>
        </w:rPr>
        <w:t>aff</w:t>
      </w:r>
      <w:proofErr w:type="spellEnd"/>
      <w:r w:rsidRPr="00E06A98">
        <w:rPr>
          <w:rFonts w:cs="Calibri"/>
        </w:rPr>
        <w:t xml:space="preserve"> itself or an alternative method is bad.</w:t>
      </w:r>
    </w:p>
    <w:p w14:paraId="1217EEE6" w14:textId="77777777" w:rsidR="00367905" w:rsidRPr="00E06A98" w:rsidRDefault="00367905" w:rsidP="00367905">
      <w:pPr>
        <w:pStyle w:val="Heading4"/>
        <w:rPr>
          <w:rFonts w:cs="Calibri"/>
        </w:rPr>
      </w:pPr>
      <w:r w:rsidRPr="00E06A98">
        <w:rPr>
          <w:rFonts w:cs="Calibri"/>
        </w:rPr>
        <w:t>“Resolved” means enactment of a law.</w:t>
      </w:r>
    </w:p>
    <w:p w14:paraId="3B34BB1B" w14:textId="77777777" w:rsidR="00367905" w:rsidRPr="00E06A98" w:rsidRDefault="00367905" w:rsidP="00367905">
      <w:r w:rsidRPr="00E06A98">
        <w:rPr>
          <w:rStyle w:val="Heading4Char"/>
          <w:rFonts w:cs="Calibri"/>
        </w:rPr>
        <w:t xml:space="preserve">Words and Phrases 64 </w:t>
      </w:r>
      <w:r w:rsidRPr="00E06A98">
        <w:t>Words and Phrases Permanent Edition (Multi-volume set of judicial definitions). “Resolved”. 1964.</w:t>
      </w:r>
    </w:p>
    <w:p w14:paraId="70FAD492" w14:textId="46C48860" w:rsidR="00367905" w:rsidRDefault="00367905" w:rsidP="00367905">
      <w:pPr>
        <w:rPr>
          <w:b/>
          <w:sz w:val="26"/>
          <w:szCs w:val="26"/>
          <w:highlight w:val="cyan"/>
          <w:u w:val="single"/>
        </w:rPr>
      </w:pPr>
      <w:r w:rsidRPr="00E06A98">
        <w:rPr>
          <w:szCs w:val="26"/>
        </w:rPr>
        <w:t xml:space="preserve">Definition of the word </w:t>
      </w:r>
      <w:r w:rsidRPr="00E06A98">
        <w:rPr>
          <w:b/>
          <w:sz w:val="26"/>
          <w:szCs w:val="26"/>
          <w:u w:val="single"/>
        </w:rPr>
        <w:t>“</w:t>
      </w:r>
      <w:r w:rsidRPr="00E06A98">
        <w:rPr>
          <w:b/>
          <w:sz w:val="26"/>
          <w:szCs w:val="26"/>
          <w:highlight w:val="cyan"/>
          <w:u w:val="single"/>
        </w:rPr>
        <w:t>resolve</w:t>
      </w:r>
      <w:r w:rsidRPr="00E06A98">
        <w:rPr>
          <w:b/>
          <w:sz w:val="26"/>
          <w:szCs w:val="26"/>
          <w:u w:val="single"/>
        </w:rPr>
        <w:t>,”</w:t>
      </w:r>
      <w:r w:rsidRPr="00E06A98">
        <w:rPr>
          <w:szCs w:val="26"/>
        </w:rPr>
        <w:t xml:space="preserve"> given by Webster is “to express an opinion or determination by resolution or vote; as ‘it was resolved by the legislature;” It </w:t>
      </w:r>
      <w:r w:rsidRPr="00E06A98">
        <w:rPr>
          <w:b/>
          <w:sz w:val="26"/>
          <w:szCs w:val="26"/>
          <w:highlight w:val="cyan"/>
          <w:u w:val="single"/>
        </w:rPr>
        <w:t>is</w:t>
      </w:r>
      <w:r w:rsidRPr="00E06A98">
        <w:rPr>
          <w:szCs w:val="26"/>
        </w:rPr>
        <w:t xml:space="preserve"> of </w:t>
      </w:r>
      <w:r w:rsidRPr="00E06A98">
        <w:rPr>
          <w:b/>
          <w:sz w:val="26"/>
          <w:szCs w:val="26"/>
          <w:highlight w:val="cyan"/>
          <w:u w:val="single"/>
        </w:rPr>
        <w:t>similar</w:t>
      </w:r>
      <w:r w:rsidRPr="00E06A98">
        <w:rPr>
          <w:szCs w:val="26"/>
        </w:rPr>
        <w:t xml:space="preserve"> force </w:t>
      </w:r>
      <w:r w:rsidRPr="00E06A98">
        <w:rPr>
          <w:b/>
          <w:sz w:val="26"/>
          <w:szCs w:val="26"/>
          <w:highlight w:val="cyan"/>
          <w:u w:val="single"/>
        </w:rPr>
        <w:t xml:space="preserve">to </w:t>
      </w:r>
      <w:r w:rsidRPr="00E06A98">
        <w:rPr>
          <w:b/>
          <w:sz w:val="26"/>
          <w:szCs w:val="26"/>
          <w:u w:val="single"/>
        </w:rPr>
        <w:t xml:space="preserve">the word </w:t>
      </w:r>
      <w:r w:rsidRPr="00E06A98">
        <w:rPr>
          <w:b/>
          <w:sz w:val="26"/>
          <w:szCs w:val="26"/>
          <w:highlight w:val="cyan"/>
          <w:u w:val="single"/>
        </w:rPr>
        <w:t>“enact</w:t>
      </w:r>
      <w:r w:rsidRPr="00E06A98">
        <w:rPr>
          <w:b/>
          <w:sz w:val="26"/>
          <w:szCs w:val="26"/>
          <w:u w:val="single"/>
        </w:rPr>
        <w:t>,”</w:t>
      </w:r>
      <w:r w:rsidRPr="00E06A98">
        <w:rPr>
          <w:szCs w:val="26"/>
        </w:rPr>
        <w:t xml:space="preserve"> which is defined by Bouvier as </w:t>
      </w:r>
      <w:r w:rsidRPr="00E06A98">
        <w:rPr>
          <w:b/>
          <w:sz w:val="26"/>
          <w:szCs w:val="26"/>
          <w:highlight w:val="cyan"/>
          <w:u w:val="single"/>
        </w:rPr>
        <w:t>meaning “to establish by law”.</w:t>
      </w:r>
    </w:p>
    <w:p w14:paraId="20AE8684" w14:textId="77777777" w:rsidR="00367905" w:rsidRDefault="00367905" w:rsidP="00367905">
      <w:pPr>
        <w:pStyle w:val="Heading4"/>
      </w:pPr>
      <w:r>
        <w:t xml:space="preserve">The WTO is an institution made of member nations – Tarver 21: </w:t>
      </w:r>
    </w:p>
    <w:p w14:paraId="626B35B7" w14:textId="77777777" w:rsidR="00367905" w:rsidRDefault="00367905" w:rsidP="00367905">
      <w:r>
        <w:t xml:space="preserve">Tarver, Evan. “How Best to Define the World Trade Organization (WTO).” </w:t>
      </w:r>
      <w:r>
        <w:rPr>
          <w:i/>
        </w:rPr>
        <w:t>Investopedia</w:t>
      </w:r>
      <w:r>
        <w:t xml:space="preserve">, Investopedia, 15 June 2021, www.investopedia.com/terms/w/wto.asp. // LHP PS </w:t>
      </w:r>
    </w:p>
    <w:p w14:paraId="7CB0AB74" w14:textId="61648D51" w:rsidR="00367905" w:rsidRDefault="00367905" w:rsidP="00367905">
      <w:pPr>
        <w:shd w:val="clear" w:color="auto" w:fill="FFFFFF"/>
        <w:spacing w:after="420"/>
        <w:rPr>
          <w:color w:val="111111"/>
          <w:sz w:val="12"/>
          <w:szCs w:val="12"/>
        </w:rPr>
      </w:pPr>
      <w:r>
        <w:rPr>
          <w:b/>
          <w:color w:val="111111"/>
          <w:u w:val="single"/>
        </w:rPr>
        <w:t>Created in 1995</w:t>
      </w:r>
      <w:r>
        <w:rPr>
          <w:color w:val="111111"/>
        </w:rPr>
        <w:t>,</w:t>
      </w:r>
      <w:r>
        <w:rPr>
          <w:b/>
          <w:color w:val="111111"/>
          <w:u w:val="single"/>
        </w:rPr>
        <w:t xml:space="preserve"> </w:t>
      </w:r>
      <w:r w:rsidRPr="001162FD">
        <w:rPr>
          <w:b/>
          <w:color w:val="111111"/>
          <w:highlight w:val="yellow"/>
          <w:u w:val="single"/>
        </w:rPr>
        <w:t xml:space="preserve">the World Trade Organization </w:t>
      </w:r>
      <w:r>
        <w:rPr>
          <w:b/>
          <w:color w:val="111111"/>
          <w:u w:val="single"/>
        </w:rPr>
        <w:t xml:space="preserve">(WTO) </w:t>
      </w:r>
      <w:r w:rsidRPr="001162FD">
        <w:rPr>
          <w:b/>
          <w:color w:val="111111"/>
          <w:highlight w:val="yellow"/>
          <w:u w:val="single"/>
        </w:rPr>
        <w:t>is an international institution that oversees the global trade rules among nation</w:t>
      </w:r>
      <w:r>
        <w:rPr>
          <w:b/>
          <w:color w:val="111111"/>
          <w:u w:val="single"/>
        </w:rPr>
        <w:t>s</w:t>
      </w:r>
      <w:r>
        <w:rPr>
          <w:color w:val="111111"/>
        </w:rPr>
        <w:t>.</w:t>
      </w:r>
      <w:r>
        <w:rPr>
          <w:color w:val="111111"/>
          <w:sz w:val="12"/>
          <w:szCs w:val="12"/>
        </w:rPr>
        <w:t xml:space="preserve"> It superseded the 1947 General Agreement on Tariffs and Trade (GATT) created in the wake of World War II.</w:t>
      </w:r>
      <w:r>
        <w:rPr>
          <w:color w:val="111111"/>
        </w:rPr>
        <w:t xml:space="preserve"> </w:t>
      </w:r>
      <w:r w:rsidRPr="001162FD">
        <w:rPr>
          <w:b/>
          <w:color w:val="111111"/>
          <w:highlight w:val="yellow"/>
          <w:u w:val="single"/>
        </w:rPr>
        <w:t xml:space="preserve">The WTO is based on agreements signed by the majority of the </w:t>
      </w:r>
      <w:r>
        <w:rPr>
          <w:b/>
          <w:color w:val="111111"/>
          <w:u w:val="single"/>
        </w:rPr>
        <w:t xml:space="preserve">world’s trading </w:t>
      </w:r>
      <w:r w:rsidRPr="001162FD">
        <w:rPr>
          <w:b/>
          <w:color w:val="111111"/>
          <w:highlight w:val="yellow"/>
          <w:u w:val="single"/>
        </w:rPr>
        <w:t>nations</w:t>
      </w:r>
      <w:r>
        <w:rPr>
          <w:b/>
          <w:color w:val="111111"/>
          <w:u w:val="single"/>
        </w:rPr>
        <w:t>.</w:t>
      </w:r>
      <w:r>
        <w:rPr>
          <w:color w:val="111111"/>
        </w:rPr>
        <w:t xml:space="preserve"> T</w:t>
      </w:r>
      <w:r>
        <w:rPr>
          <w:b/>
          <w:color w:val="111111"/>
          <w:u w:val="single"/>
        </w:rPr>
        <w:t xml:space="preserve">he main function of the organization is to help producers of goods and services, as well as exporters and importers, protect and manage their businesses. As of 2021, the WTO </w:t>
      </w:r>
      <w:r w:rsidRPr="001162FD">
        <w:rPr>
          <w:b/>
          <w:color w:val="111111"/>
          <w:highlight w:val="yellow"/>
          <w:u w:val="single"/>
        </w:rPr>
        <w:t>[with]</w:t>
      </w:r>
      <w:r>
        <w:rPr>
          <w:b/>
          <w:color w:val="111111"/>
          <w:u w:val="single"/>
        </w:rPr>
        <w:t xml:space="preserve"> has </w:t>
      </w:r>
      <w:r w:rsidRPr="001162FD">
        <w:rPr>
          <w:b/>
          <w:color w:val="111111"/>
          <w:highlight w:val="yellow"/>
          <w:u w:val="single"/>
        </w:rPr>
        <w:t>164 member countries</w:t>
      </w:r>
      <w:r>
        <w:rPr>
          <w:b/>
          <w:color w:val="111111"/>
          <w:u w:val="single"/>
        </w:rPr>
        <w:t>,</w:t>
      </w:r>
      <w:r>
        <w:rPr>
          <w:color w:val="111111"/>
        </w:rPr>
        <w:t xml:space="preserve"> </w:t>
      </w:r>
      <w:r>
        <w:rPr>
          <w:color w:val="111111"/>
          <w:sz w:val="12"/>
          <w:szCs w:val="12"/>
        </w:rPr>
        <w:t>with Liberia and Afghanistan the most recent members, having joined in July 2016, and 25 “observer”</w:t>
      </w:r>
      <w:r>
        <w:rPr>
          <w:i/>
          <w:color w:val="111111"/>
          <w:sz w:val="12"/>
          <w:szCs w:val="12"/>
        </w:rPr>
        <w:t xml:space="preserve"> </w:t>
      </w:r>
      <w:r>
        <w:rPr>
          <w:color w:val="111111"/>
          <w:sz w:val="12"/>
          <w:szCs w:val="12"/>
        </w:rPr>
        <w:t>countries and governments.</w:t>
      </w:r>
    </w:p>
    <w:p w14:paraId="1325D973" w14:textId="77777777" w:rsidR="00367905" w:rsidRDefault="00367905" w:rsidP="00367905">
      <w:pPr>
        <w:pStyle w:val="Heading4"/>
      </w:pPr>
      <w:r>
        <w:t xml:space="preserve">Merriam-Webster defines medicines as: </w:t>
      </w:r>
    </w:p>
    <w:p w14:paraId="2E13DD5B" w14:textId="77777777" w:rsidR="00367905" w:rsidRPr="00E61715" w:rsidRDefault="00367905" w:rsidP="00367905">
      <w:r w:rsidRPr="00E61715">
        <w:t>https://www.merriam-webster.com/dictionary/medicine</w:t>
      </w:r>
    </w:p>
    <w:p w14:paraId="698E4CD1" w14:textId="1AE13249" w:rsidR="00367905" w:rsidRPr="00367905" w:rsidRDefault="00367905" w:rsidP="00367905">
      <w:pPr>
        <w:spacing w:after="0" w:line="240" w:lineRule="auto"/>
        <w:rPr>
          <w:rFonts w:eastAsia="Times New Roman"/>
          <w:b/>
          <w:bCs/>
          <w:sz w:val="24"/>
          <w:u w:val="single"/>
        </w:rPr>
      </w:pPr>
      <w:r w:rsidRPr="001162FD">
        <w:rPr>
          <w:rFonts w:eastAsia="Times New Roman"/>
          <w:b/>
          <w:bCs/>
          <w:color w:val="303336"/>
          <w:spacing w:val="3"/>
          <w:sz w:val="24"/>
          <w:highlight w:val="yellow"/>
          <w:u w:val="single"/>
          <w:shd w:val="clear" w:color="auto" w:fill="FFFFFF"/>
        </w:rPr>
        <w:t>a substance or preparation used in treating disease</w:t>
      </w:r>
    </w:p>
    <w:p w14:paraId="61B9D61B" w14:textId="77777777" w:rsidR="00367905" w:rsidRPr="00E06A98" w:rsidRDefault="00367905" w:rsidP="00367905">
      <w:pPr>
        <w:pStyle w:val="Heading4"/>
        <w:rPr>
          <w:rFonts w:cs="Calibri"/>
        </w:rPr>
      </w:pPr>
      <w:r w:rsidRPr="00E06A98">
        <w:rPr>
          <w:rFonts w:cs="Calibri"/>
        </w:rPr>
        <w:t xml:space="preserve">Violation: </w:t>
      </w:r>
    </w:p>
    <w:p w14:paraId="3157A765" w14:textId="77777777" w:rsidR="00367905" w:rsidRPr="00E06A98" w:rsidRDefault="00367905" w:rsidP="00367905">
      <w:pPr>
        <w:pStyle w:val="Heading4"/>
        <w:rPr>
          <w:rFonts w:cs="Calibri"/>
        </w:rPr>
      </w:pPr>
      <w:r w:rsidRPr="00E06A98">
        <w:rPr>
          <w:rFonts w:cs="Calibri"/>
        </w:rPr>
        <w:t xml:space="preserve">Prefer my model of debate – </w:t>
      </w:r>
    </w:p>
    <w:p w14:paraId="0ABDA284" w14:textId="77777777" w:rsidR="00367905" w:rsidRPr="00E06A98" w:rsidRDefault="00367905" w:rsidP="00367905">
      <w:pPr>
        <w:pStyle w:val="Heading4"/>
        <w:rPr>
          <w:rFonts w:cs="Calibri"/>
        </w:rPr>
      </w:pPr>
      <w:r w:rsidRPr="00E06A98">
        <w:rPr>
          <w:rFonts w:cs="Calibri"/>
        </w:rPr>
        <w:t xml:space="preserve">1] Limits – absent the </w:t>
      </w:r>
      <w:proofErr w:type="spellStart"/>
      <w:r w:rsidRPr="00E06A98">
        <w:rPr>
          <w:rFonts w:cs="Calibri"/>
        </w:rPr>
        <w:t>rez</w:t>
      </w:r>
      <w:proofErr w:type="spellEnd"/>
      <w:r w:rsidRPr="00E06A98">
        <w:rPr>
          <w:rFonts w:cs="Calibri"/>
        </w:rPr>
        <w:t xml:space="preserve"> the </w:t>
      </w:r>
      <w:proofErr w:type="spellStart"/>
      <w:r w:rsidRPr="00E06A98">
        <w:rPr>
          <w:rFonts w:cs="Calibri"/>
        </w:rPr>
        <w:t>aff</w:t>
      </w:r>
      <w:proofErr w:type="spellEnd"/>
      <w:r w:rsidRPr="00E06A98">
        <w:rPr>
          <w:rFonts w:cs="Calibri"/>
        </w:rPr>
        <w:t xml:space="preserve"> could be anything which makes infinite </w:t>
      </w:r>
      <w:proofErr w:type="spellStart"/>
      <w:r w:rsidRPr="00E06A98">
        <w:rPr>
          <w:rFonts w:cs="Calibri"/>
        </w:rPr>
        <w:t>affs</w:t>
      </w:r>
      <w:proofErr w:type="spellEnd"/>
      <w:r w:rsidRPr="00E06A98">
        <w:rPr>
          <w:rFonts w:cs="Calibri"/>
        </w:rPr>
        <w:t xml:space="preserve">. That destroys fairness – their abuse is supercharged by two things. A] they literally have infinite prep since the 2-month topic reset doesn’t apply and B] they can cherry pick their </w:t>
      </w:r>
      <w:proofErr w:type="spellStart"/>
      <w:r w:rsidRPr="00E06A98">
        <w:rPr>
          <w:rFonts w:cs="Calibri"/>
        </w:rPr>
        <w:t>aff</w:t>
      </w:r>
      <w:proofErr w:type="spellEnd"/>
      <w:r w:rsidRPr="00E06A98">
        <w:rPr>
          <w:rFonts w:cs="Calibri"/>
        </w:rPr>
        <w:t xml:space="preserve"> to be something trivially true like racism bad which I can’t substantively deny. C] They also create a </w:t>
      </w:r>
      <w:r w:rsidRPr="00E06A98">
        <w:rPr>
          <w:rFonts w:cs="Calibri"/>
          <w:u w:val="single"/>
        </w:rPr>
        <w:t>moral hazard</w:t>
      </w:r>
      <w:r w:rsidRPr="00E06A98">
        <w:rPr>
          <w:rFonts w:cs="Calibri"/>
        </w:rPr>
        <w:t xml:space="preserve"> that leads to </w:t>
      </w:r>
      <w:proofErr w:type="spellStart"/>
      <w:r w:rsidRPr="00E06A98">
        <w:rPr>
          <w:rFonts w:cs="Calibri"/>
        </w:rPr>
        <w:t>affs</w:t>
      </w:r>
      <w:proofErr w:type="spellEnd"/>
      <w:r w:rsidRPr="00E06A98">
        <w:rPr>
          <w:rFonts w:cs="Calibri"/>
        </w:rPr>
        <w:t xml:space="preserve"> </w:t>
      </w:r>
      <w:r w:rsidRPr="00E06A98">
        <w:rPr>
          <w:rFonts w:cs="Calibri"/>
          <w:u w:val="single"/>
        </w:rPr>
        <w:t>only about individual self-care</w:t>
      </w:r>
      <w:r w:rsidRPr="00E06A98">
        <w:rPr>
          <w:rFonts w:cs="Calibri"/>
        </w:rPr>
        <w:t xml:space="preserve"> so even if you think </w:t>
      </w:r>
      <w:r w:rsidRPr="00E06A98">
        <w:rPr>
          <w:rFonts w:cs="Calibri"/>
          <w:u w:val="single"/>
        </w:rPr>
        <w:t xml:space="preserve">this </w:t>
      </w:r>
      <w:proofErr w:type="spellStart"/>
      <w:r w:rsidRPr="00E06A98">
        <w:rPr>
          <w:rFonts w:cs="Calibri"/>
          <w:u w:val="single"/>
        </w:rPr>
        <w:t>aff</w:t>
      </w:r>
      <w:proofErr w:type="spellEnd"/>
      <w:r w:rsidRPr="00E06A98">
        <w:rPr>
          <w:rFonts w:cs="Calibri"/>
        </w:rPr>
        <w:t xml:space="preserve"> is answerable, the ones they </w:t>
      </w:r>
      <w:r w:rsidRPr="00E06A98">
        <w:rPr>
          <w:rFonts w:cs="Calibri"/>
          <w:u w:val="single"/>
        </w:rPr>
        <w:t>incentivize</w:t>
      </w:r>
      <w:r w:rsidRPr="00E06A98">
        <w:rPr>
          <w:rFonts w:cs="Calibri"/>
        </w:rPr>
        <w:t xml:space="preserve"> are not, so </w:t>
      </w:r>
      <w:r w:rsidRPr="00E06A98">
        <w:rPr>
          <w:rFonts w:cs="Calibri"/>
          <w:u w:val="single"/>
        </w:rPr>
        <w:t>assume</w:t>
      </w:r>
      <w:r w:rsidRPr="00E06A98">
        <w:rPr>
          <w:rFonts w:cs="Calibri"/>
        </w:rPr>
        <w:t xml:space="preserve"> the </w:t>
      </w:r>
      <w:r w:rsidRPr="00E06A98">
        <w:rPr>
          <w:rFonts w:cs="Calibri"/>
          <w:u w:val="single"/>
        </w:rPr>
        <w:t>worst possible affirmative</w:t>
      </w:r>
      <w:r w:rsidRPr="00E06A98">
        <w:rPr>
          <w:rFonts w:cs="Calibri"/>
        </w:rPr>
        <w:t xml:space="preserve"> when weighing our impacts.</w:t>
      </w:r>
    </w:p>
    <w:p w14:paraId="281046BF" w14:textId="77777777" w:rsidR="00367905" w:rsidRDefault="00367905" w:rsidP="00367905">
      <w:pPr>
        <w:pStyle w:val="Heading4"/>
        <w:rPr>
          <w:rFonts w:cs="Calibri"/>
        </w:rPr>
      </w:pPr>
      <w:r w:rsidRPr="00E06A98">
        <w:rPr>
          <w:rFonts w:cs="Calibri"/>
        </w:rPr>
        <w:t xml:space="preserve">2] Clash – I don’t have prep specific to their non-T </w:t>
      </w:r>
      <w:proofErr w:type="spellStart"/>
      <w:r w:rsidRPr="00E06A98">
        <w:rPr>
          <w:rFonts w:cs="Calibri"/>
        </w:rPr>
        <w:t>aff</w:t>
      </w:r>
      <w:proofErr w:type="spellEnd"/>
      <w:r w:rsidRPr="00E06A98">
        <w:rPr>
          <w:rFonts w:cs="Calibri"/>
        </w:rPr>
        <w:t xml:space="preserve"> to generate in depth clash – they can leverage their specific knowledge of their </w:t>
      </w:r>
      <w:proofErr w:type="spellStart"/>
      <w:r w:rsidRPr="00E06A98">
        <w:rPr>
          <w:rFonts w:cs="Calibri"/>
        </w:rPr>
        <w:t>aff</w:t>
      </w:r>
      <w:proofErr w:type="spellEnd"/>
      <w:r w:rsidRPr="00E06A98">
        <w:rPr>
          <w:rFonts w:cs="Calibri"/>
        </w:rPr>
        <w:t xml:space="preserve"> to always frame out generics and use their extensive frontlines to crush any pre round prep I generated. That A] destroys fairness because it’s impossible for me to engage with the </w:t>
      </w:r>
      <w:proofErr w:type="spellStart"/>
      <w:r w:rsidRPr="00E06A98">
        <w:rPr>
          <w:rFonts w:cs="Calibri"/>
        </w:rPr>
        <w:t>aff</w:t>
      </w:r>
      <w:proofErr w:type="spellEnd"/>
      <w:r w:rsidRPr="00E06A98">
        <w:rPr>
          <w:rFonts w:cs="Calibri"/>
        </w:rPr>
        <w:t xml:space="preserve">, B] outweighs on education since </w:t>
      </w:r>
      <w:proofErr w:type="spellStart"/>
      <w:r w:rsidRPr="00E06A98">
        <w:rPr>
          <w:rFonts w:cs="Calibri"/>
        </w:rPr>
        <w:t>arg</w:t>
      </w:r>
      <w:proofErr w:type="spellEnd"/>
      <w:r w:rsidRPr="00E06A98">
        <w:rPr>
          <w:rFonts w:cs="Calibri"/>
        </w:rPr>
        <w:t xml:space="preserve"> interaction is the only specific way we learn in debate, C] turns their </w:t>
      </w:r>
      <w:proofErr w:type="spellStart"/>
      <w:r w:rsidRPr="00E06A98">
        <w:rPr>
          <w:rFonts w:cs="Calibri"/>
        </w:rPr>
        <w:t>aff</w:t>
      </w:r>
      <w:proofErr w:type="spellEnd"/>
      <w:r w:rsidRPr="00E06A98">
        <w:rPr>
          <w:rFonts w:cs="Calibri"/>
        </w:rPr>
        <w:t xml:space="preserve"> scholarship – the only way to create change through debate is by allowing clash or else the judge and everyone write off your substance and win as a non-T </w:t>
      </w:r>
      <w:proofErr w:type="spellStart"/>
      <w:r w:rsidRPr="00E06A98">
        <w:rPr>
          <w:rFonts w:cs="Calibri"/>
        </w:rPr>
        <w:t>aff</w:t>
      </w:r>
      <w:proofErr w:type="spellEnd"/>
      <w:r w:rsidRPr="00E06A98">
        <w:rPr>
          <w:rFonts w:cs="Calibri"/>
        </w:rPr>
        <w:t xml:space="preserve"> – allowing clash forces people to actually consider your claims and D] is an independent voter that outweighs on </w:t>
      </w:r>
      <w:proofErr w:type="spellStart"/>
      <w:r w:rsidRPr="00E06A98">
        <w:rPr>
          <w:rFonts w:cs="Calibri"/>
        </w:rPr>
        <w:t>constitutivism</w:t>
      </w:r>
      <w:proofErr w:type="spellEnd"/>
      <w:r w:rsidRPr="00E06A98">
        <w:rPr>
          <w:rFonts w:cs="Calibri"/>
        </w:rPr>
        <w:t xml:space="preserve"> – clash is what differentiates between debate and speech which means that it’s a </w:t>
      </w:r>
      <w:proofErr w:type="spellStart"/>
      <w:r w:rsidRPr="00E06A98">
        <w:rPr>
          <w:rFonts w:cs="Calibri"/>
        </w:rPr>
        <w:t>prerec</w:t>
      </w:r>
      <w:proofErr w:type="spellEnd"/>
      <w:r w:rsidRPr="00E06A98">
        <w:rPr>
          <w:rFonts w:cs="Calibri"/>
        </w:rPr>
        <w:t xml:space="preserve"> to having a debate in the first place</w:t>
      </w:r>
    </w:p>
    <w:p w14:paraId="1376C7FC" w14:textId="77777777" w:rsidR="00367905" w:rsidRDefault="00367905" w:rsidP="00367905">
      <w:pPr>
        <w:pStyle w:val="Heading4"/>
      </w:pPr>
      <w:r>
        <w:t xml:space="preserve">3] Switch side debate – </w:t>
      </w:r>
    </w:p>
    <w:p w14:paraId="4EE2C3AC" w14:textId="77777777" w:rsidR="00367905" w:rsidRDefault="00367905" w:rsidP="00367905">
      <w:pPr>
        <w:pStyle w:val="Heading4"/>
      </w:pPr>
      <w:r>
        <w:t>A] defending different positions is key to ideological reflexivity</w:t>
      </w:r>
    </w:p>
    <w:p w14:paraId="6C796F01" w14:textId="77777777" w:rsidR="00367905" w:rsidRPr="00B84789" w:rsidRDefault="00367905" w:rsidP="00367905">
      <w:pPr>
        <w:pStyle w:val="Heading4"/>
      </w:pPr>
      <w:r>
        <w:t xml:space="preserve">B] you can read the </w:t>
      </w:r>
      <w:proofErr w:type="spellStart"/>
      <w:r>
        <w:t>aff</w:t>
      </w:r>
      <w:proofErr w:type="spellEnd"/>
      <w:r>
        <w:t xml:space="preserve"> on the neg, which solves the </w:t>
      </w:r>
      <w:proofErr w:type="spellStart"/>
      <w:r>
        <w:t>aff</w:t>
      </w:r>
      <w:proofErr w:type="spellEnd"/>
    </w:p>
    <w:p w14:paraId="09A46B2F" w14:textId="77777777" w:rsidR="00367905" w:rsidRPr="00E06A98" w:rsidRDefault="00367905" w:rsidP="00367905">
      <w:pPr>
        <w:pStyle w:val="Heading4"/>
        <w:rPr>
          <w:rFonts w:cs="Calibri"/>
        </w:rPr>
      </w:pPr>
      <w:r w:rsidRPr="00E06A98">
        <w:rPr>
          <w:rFonts w:cs="Calibri"/>
        </w:rPr>
        <w:t xml:space="preserve">Vote on fairness – </w:t>
      </w:r>
    </w:p>
    <w:p w14:paraId="03B09A42" w14:textId="77777777" w:rsidR="00367905" w:rsidRPr="00E06A98" w:rsidRDefault="00367905" w:rsidP="00367905">
      <w:pPr>
        <w:pStyle w:val="Heading4"/>
        <w:rPr>
          <w:rFonts w:cs="Calibri"/>
        </w:rPr>
      </w:pPr>
      <w:r w:rsidRPr="00E06A98">
        <w:rPr>
          <w:rFonts w:cs="Calibri"/>
        </w:rPr>
        <w:t xml:space="preserve">a] testing – you can’t evaluate their </w:t>
      </w:r>
      <w:proofErr w:type="spellStart"/>
      <w:r w:rsidRPr="00E06A98">
        <w:rPr>
          <w:rFonts w:cs="Calibri"/>
        </w:rPr>
        <w:t>args</w:t>
      </w:r>
      <w:proofErr w:type="spellEnd"/>
      <w:r w:rsidRPr="00E06A98">
        <w:rPr>
          <w:rFonts w:cs="Calibri"/>
        </w:rPr>
        <w:t xml:space="preserve"> because the round was skewed – if they have 10 minutes to win their </w:t>
      </w:r>
      <w:proofErr w:type="spellStart"/>
      <w:r w:rsidRPr="00E06A98">
        <w:rPr>
          <w:rFonts w:cs="Calibri"/>
        </w:rPr>
        <w:t>aff</w:t>
      </w:r>
      <w:proofErr w:type="spellEnd"/>
      <w:r w:rsidRPr="00E06A98">
        <w:rPr>
          <w:rFonts w:cs="Calibri"/>
        </w:rPr>
        <w:t xml:space="preserve"> or fairness bad and I have 1 for the opposite they will win</w:t>
      </w:r>
    </w:p>
    <w:p w14:paraId="291A8196" w14:textId="77777777" w:rsidR="00367905" w:rsidRPr="00E06A98" w:rsidRDefault="00367905" w:rsidP="00367905">
      <w:pPr>
        <w:pStyle w:val="Heading4"/>
        <w:rPr>
          <w:rFonts w:cs="Calibri"/>
        </w:rPr>
      </w:pPr>
      <w:r w:rsidRPr="00E06A98">
        <w:rPr>
          <w:rFonts w:cs="Calibri"/>
        </w:rPr>
        <w:t>b] they concede its authority via speech times and tournament procedure</w:t>
      </w:r>
    </w:p>
    <w:p w14:paraId="78EA2663" w14:textId="77777777" w:rsidR="00367905" w:rsidRPr="00E06A98" w:rsidRDefault="00367905" w:rsidP="00367905">
      <w:pPr>
        <w:pStyle w:val="Heading4"/>
        <w:rPr>
          <w:rFonts w:cs="Calibri"/>
        </w:rPr>
      </w:pPr>
      <w:r w:rsidRPr="00E06A98">
        <w:rPr>
          <w:rFonts w:cs="Calibri"/>
        </w:rPr>
        <w:t>c] hacking – if they say it’s irrelevant then you can be unfair against them and vote for me</w:t>
      </w:r>
    </w:p>
    <w:p w14:paraId="49CFAE6F" w14:textId="77777777" w:rsidR="00367905" w:rsidRPr="00E06A98" w:rsidRDefault="00367905" w:rsidP="00367905">
      <w:pPr>
        <w:pStyle w:val="Heading4"/>
        <w:rPr>
          <w:rFonts w:cs="Calibri"/>
        </w:rPr>
      </w:pPr>
      <w:r w:rsidRPr="00E06A98">
        <w:rPr>
          <w:rFonts w:cs="Calibri"/>
        </w:rPr>
        <w:t xml:space="preserve">d] the ballot can never alter </w:t>
      </w:r>
      <w:proofErr w:type="gramStart"/>
      <w:r w:rsidRPr="00E06A98">
        <w:rPr>
          <w:rFonts w:cs="Calibri"/>
        </w:rPr>
        <w:t>subjectivities</w:t>
      </w:r>
      <w:proofErr w:type="gramEnd"/>
      <w:r w:rsidRPr="00E06A98">
        <w:rPr>
          <w:rFonts w:cs="Calibri"/>
        </w:rPr>
        <w:t xml:space="preserve"> but it can rectify unfairness</w:t>
      </w:r>
    </w:p>
    <w:p w14:paraId="3F63A593" w14:textId="77777777" w:rsidR="00367905" w:rsidRPr="00E06A98" w:rsidRDefault="00367905" w:rsidP="00367905">
      <w:pPr>
        <w:pStyle w:val="Heading4"/>
        <w:rPr>
          <w:rFonts w:cs="Calibri"/>
        </w:rPr>
      </w:pPr>
      <w:r w:rsidRPr="00E06A98">
        <w:rPr>
          <w:rFonts w:cs="Calibri"/>
        </w:rPr>
        <w:t xml:space="preserve">e] jurisdiction – the ballot says to vote for the better debater not the better cheater – that’s a </w:t>
      </w:r>
      <w:proofErr w:type="spellStart"/>
      <w:r w:rsidRPr="00E06A98">
        <w:rPr>
          <w:rFonts w:cs="Calibri"/>
        </w:rPr>
        <w:t>metaconstraint</w:t>
      </w:r>
      <w:proofErr w:type="spellEnd"/>
    </w:p>
    <w:p w14:paraId="6CD3DCA7" w14:textId="77777777" w:rsidR="00367905" w:rsidRPr="00E06A98" w:rsidRDefault="00367905" w:rsidP="00367905">
      <w:pPr>
        <w:pStyle w:val="Heading4"/>
        <w:rPr>
          <w:rFonts w:cs="Calibri"/>
        </w:rPr>
      </w:pPr>
      <w:r w:rsidRPr="00E06A98">
        <w:rPr>
          <w:rFonts w:cs="Calibri"/>
        </w:rPr>
        <w:t xml:space="preserve">f] inclusion – nobody plays an unfair game – that’s lexically prior to their reading of the </w:t>
      </w:r>
      <w:proofErr w:type="spellStart"/>
      <w:r w:rsidRPr="00E06A98">
        <w:rPr>
          <w:rFonts w:cs="Calibri"/>
        </w:rPr>
        <w:t>aff</w:t>
      </w:r>
      <w:proofErr w:type="spellEnd"/>
      <w:r w:rsidRPr="00E06A98">
        <w:rPr>
          <w:rFonts w:cs="Calibri"/>
        </w:rPr>
        <w:t xml:space="preserve"> in debate</w:t>
      </w:r>
    </w:p>
    <w:p w14:paraId="16C4F439" w14:textId="77777777" w:rsidR="00367905" w:rsidRPr="00E06A98" w:rsidRDefault="00367905" w:rsidP="00367905"/>
    <w:p w14:paraId="1CD9E46F" w14:textId="77777777" w:rsidR="00367905" w:rsidRPr="00E06A98" w:rsidRDefault="00367905" w:rsidP="00367905">
      <w:pPr>
        <w:pStyle w:val="Heading4"/>
        <w:rPr>
          <w:rFonts w:cs="Calibri"/>
        </w:rPr>
      </w:pPr>
      <w:r w:rsidRPr="00E06A98">
        <w:rPr>
          <w:rFonts w:cs="Calibri"/>
        </w:rPr>
        <w:t xml:space="preserve">Competing </w:t>
      </w:r>
      <w:proofErr w:type="spellStart"/>
      <w:r w:rsidRPr="00E06A98">
        <w:rPr>
          <w:rFonts w:cs="Calibri"/>
        </w:rPr>
        <w:t>interps</w:t>
      </w:r>
      <w:proofErr w:type="spellEnd"/>
      <w:r w:rsidRPr="00E06A98">
        <w:rPr>
          <w:rFonts w:cs="Calibri"/>
        </w:rPr>
        <w:t xml:space="preserve"> over reasonability – a] to avoid judge intervention and b] framework is about the very structure of debate so they should be forced to defend theirs</w:t>
      </w:r>
    </w:p>
    <w:p w14:paraId="6E1D32DD" w14:textId="77777777" w:rsidR="00367905" w:rsidRPr="00E06A98" w:rsidRDefault="00367905" w:rsidP="00367905">
      <w:pPr>
        <w:pStyle w:val="Heading4"/>
        <w:rPr>
          <w:rFonts w:cs="Calibri"/>
        </w:rPr>
      </w:pPr>
      <w:r w:rsidRPr="00E06A98">
        <w:rPr>
          <w:rFonts w:cs="Calibri"/>
        </w:rPr>
        <w:t xml:space="preserve">Drop the debater – a] to deter future abuse and b] drop the </w:t>
      </w:r>
      <w:proofErr w:type="spellStart"/>
      <w:r w:rsidRPr="00E06A98">
        <w:rPr>
          <w:rFonts w:cs="Calibri"/>
        </w:rPr>
        <w:t>arg</w:t>
      </w:r>
      <w:proofErr w:type="spellEnd"/>
      <w:r w:rsidRPr="00E06A98">
        <w:rPr>
          <w:rFonts w:cs="Calibri"/>
        </w:rPr>
        <w:t xml:space="preserve"> on T is functionally the same</w:t>
      </w:r>
    </w:p>
    <w:p w14:paraId="71353F7E" w14:textId="77777777" w:rsidR="00367905" w:rsidRPr="00E06A98" w:rsidRDefault="00367905" w:rsidP="00367905">
      <w:pPr>
        <w:pStyle w:val="Heading4"/>
        <w:rPr>
          <w:rFonts w:cs="Calibri"/>
        </w:rPr>
      </w:pPr>
      <w:r w:rsidRPr="00E06A98">
        <w:rPr>
          <w:rFonts w:cs="Calibri"/>
        </w:rPr>
        <w:t xml:space="preserve">No RVI </w:t>
      </w:r>
      <w:proofErr w:type="gramStart"/>
      <w:r w:rsidRPr="00E06A98">
        <w:rPr>
          <w:rFonts w:cs="Calibri"/>
        </w:rPr>
        <w:t>–  a</w:t>
      </w:r>
      <w:proofErr w:type="gramEnd"/>
      <w:r w:rsidRPr="00E06A98">
        <w:rPr>
          <w:rFonts w:cs="Calibri"/>
        </w:rPr>
        <w:t xml:space="preserve">] logic – I’m fair vote for me makes no sense and outweighs because all </w:t>
      </w:r>
      <w:proofErr w:type="spellStart"/>
      <w:r w:rsidRPr="00E06A98">
        <w:rPr>
          <w:rFonts w:cs="Calibri"/>
        </w:rPr>
        <w:t>args</w:t>
      </w:r>
      <w:proofErr w:type="spellEnd"/>
      <w:r w:rsidRPr="00E06A98">
        <w:rPr>
          <w:rFonts w:cs="Calibri"/>
        </w:rPr>
        <w:t xml:space="preserve"> must be logical, b] baiting – </w:t>
      </w:r>
      <w:proofErr w:type="spellStart"/>
      <w:r w:rsidRPr="00E06A98">
        <w:rPr>
          <w:rFonts w:cs="Calibri"/>
        </w:rPr>
        <w:t>rvis</w:t>
      </w:r>
      <w:proofErr w:type="spellEnd"/>
      <w:r w:rsidRPr="00E06A98">
        <w:rPr>
          <w:rFonts w:cs="Calibri"/>
        </w:rPr>
        <w:t xml:space="preserve"> incentivize abuse to win on theory </w:t>
      </w:r>
    </w:p>
    <w:p w14:paraId="22D1C4AE" w14:textId="77777777" w:rsidR="00367905" w:rsidRPr="00E06A98" w:rsidRDefault="00367905" w:rsidP="00367905">
      <w:pPr>
        <w:pStyle w:val="Heading4"/>
        <w:rPr>
          <w:rFonts w:cs="Calibri"/>
        </w:rPr>
      </w:pPr>
      <w:r w:rsidRPr="00E06A98">
        <w:rPr>
          <w:rFonts w:cs="Calibri"/>
        </w:rPr>
        <w:t xml:space="preserve">TVA – </w:t>
      </w:r>
    </w:p>
    <w:p w14:paraId="594C8D90" w14:textId="379640FD" w:rsidR="00367905" w:rsidRPr="00E06A98" w:rsidRDefault="00367905" w:rsidP="00367905">
      <w:pPr>
        <w:pStyle w:val="Heading4"/>
        <w:rPr>
          <w:rFonts w:cs="Calibri"/>
        </w:rPr>
      </w:pPr>
    </w:p>
    <w:p w14:paraId="5FE26C35" w14:textId="0BC4DCDB" w:rsidR="00C80DE2" w:rsidRDefault="00C80DE2" w:rsidP="00C80DE2">
      <w:pPr>
        <w:pStyle w:val="Heading3"/>
      </w:pPr>
      <w:r>
        <w:t>NC</w:t>
      </w:r>
    </w:p>
    <w:p w14:paraId="0EE3EE27" w14:textId="77777777" w:rsidR="00C80DE2" w:rsidRPr="0068672B" w:rsidRDefault="00C80DE2" w:rsidP="00C80DE2">
      <w:pPr>
        <w:pStyle w:val="Heading4"/>
        <w:rPr>
          <w:shd w:val="clear" w:color="auto" w:fill="FFFFFF"/>
        </w:rPr>
      </w:pPr>
      <w:r>
        <w:rPr>
          <w:shd w:val="clear" w:color="auto" w:fill="FFFFFF"/>
        </w:rPr>
        <w:t>Freedom must exist in practice rather than only theory, or it cannot be stated that the subject is free. Freedom must be noumenal or uncaused by the laws of nature, but humans are phenomenal and subject to these laws and external interference meaning ensuring abstract rights materially is necessary for freedom. Since we are phenomenal and unavoidably change through life, our perception of the world is constantly in flux meaning there is no absolute truth for what rights we create, but they can only be recognized through intersubjectivity. Schroeder 05:</w:t>
      </w:r>
    </w:p>
    <w:p w14:paraId="59340098" w14:textId="77777777" w:rsidR="00C80DE2" w:rsidRPr="00E83C46" w:rsidRDefault="00C80DE2" w:rsidP="00C80DE2">
      <w:r w:rsidRPr="00E83C46">
        <w:t>Schroeder, Jeanne L. "Unnatural rights: Hegel and intellectual property." U. Miami L. Rev. 60 (2005): 453.</w:t>
      </w:r>
    </w:p>
    <w:p w14:paraId="3021DDF5" w14:textId="03E94537" w:rsidR="00C80DE2" w:rsidRDefault="00C80DE2" w:rsidP="00C80DE2">
      <w:pPr>
        <w:rPr>
          <w:b/>
          <w:bCs/>
          <w:u w:val="single"/>
        </w:rPr>
      </w:pPr>
      <w:r w:rsidRPr="00E83C46">
        <w:rPr>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w:t>
      </w:r>
      <w:proofErr w:type="spellStart"/>
      <w:r w:rsidRPr="00E83C46">
        <w:rPr>
          <w:sz w:val="8"/>
        </w:rPr>
        <w:t>natu</w:t>
      </w:r>
      <w:proofErr w:type="spellEnd"/>
      <w:r w:rsidRPr="00E83C46">
        <w:rPr>
          <w:sz w:val="8"/>
        </w:rPr>
        <w:t xml:space="preserve">- </w:t>
      </w:r>
      <w:proofErr w:type="spellStart"/>
      <w:r w:rsidRPr="00E83C46">
        <w:rPr>
          <w:sz w:val="8"/>
        </w:rPr>
        <w:t>ral</w:t>
      </w:r>
      <w:proofErr w:type="spellEnd"/>
      <w:r w:rsidRPr="00E83C46">
        <w:rPr>
          <w:sz w:val="8"/>
        </w:rPr>
        <w:t xml:space="preserve"> property rights. Second, I address the closely related point that Hegel rejects a first-occupation justification of property rights. Third, I show that intellectual property has no privileged place in personality theory. For simplicity, I stated that Hegel started his analysis by </w:t>
      </w:r>
      <w:proofErr w:type="spellStart"/>
      <w:r w:rsidRPr="00E83C46">
        <w:rPr>
          <w:sz w:val="8"/>
        </w:rPr>
        <w:t>contin</w:t>
      </w:r>
      <w:proofErr w:type="spellEnd"/>
      <w:r w:rsidRPr="00E83C46">
        <w:rPr>
          <w:sz w:val="8"/>
        </w:rPr>
        <w:t xml:space="preserve">- gently adopting the notion of the free individual in the state of nature. I now more carefully explain my terminology as we consider Hegel's the- </w:t>
      </w:r>
      <w:proofErr w:type="spellStart"/>
      <w:r w:rsidRPr="00E83C46">
        <w:rPr>
          <w:sz w:val="8"/>
        </w:rPr>
        <w:t>ory</w:t>
      </w:r>
      <w:proofErr w:type="spellEnd"/>
      <w:r w:rsidRPr="00E83C46">
        <w:rPr>
          <w:sz w:val="8"/>
        </w:rPr>
        <w:t xml:space="preserve">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w:t>
      </w:r>
      <w:proofErr w:type="spellStart"/>
      <w:r w:rsidRPr="00E83C46">
        <w:rPr>
          <w:sz w:val="8"/>
        </w:rPr>
        <w:t>cle</w:t>
      </w:r>
      <w:proofErr w:type="spellEnd"/>
      <w:r w:rsidRPr="00E83C46">
        <w:rPr>
          <w:sz w:val="8"/>
        </w:rPr>
        <w:t xml:space="preserv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68672B">
        <w:rPr>
          <w:b/>
          <w:bCs/>
          <w:u w:val="single"/>
        </w:rPr>
        <w:t>Hegel rejects all concepts of transcendence</w:t>
      </w:r>
      <w:r w:rsidRPr="00E83C46">
        <w:rPr>
          <w:sz w:val="8"/>
        </w:rPr>
        <w:t xml:space="preserve">. 9 8 </w:t>
      </w:r>
      <w:r w:rsidRPr="00C80DE2">
        <w:rPr>
          <w:b/>
          <w:bCs/>
          <w:highlight w:val="yellow"/>
          <w:u w:val="single"/>
        </w:rPr>
        <w:t>There is no essence beyond appearance</w:t>
      </w:r>
      <w:r w:rsidRPr="0068672B">
        <w:rPr>
          <w:b/>
          <w:bCs/>
          <w:u w:val="single"/>
        </w:rPr>
        <w:t>.</w:t>
      </w:r>
      <w:r w:rsidRPr="00E83C46">
        <w:rPr>
          <w:sz w:val="8"/>
        </w:rPr>
        <w:t xml:space="preserve"> 99 Essence only exists insofar as it appears. 1" Or more rad- </w:t>
      </w:r>
      <w:proofErr w:type="spellStart"/>
      <w:r w:rsidRPr="00E83C46">
        <w:rPr>
          <w:sz w:val="8"/>
        </w:rPr>
        <w:t>ically</w:t>
      </w:r>
      <w:proofErr w:type="spellEnd"/>
      <w:r w:rsidRPr="00E83C46">
        <w:rPr>
          <w:sz w:val="8"/>
        </w:rPr>
        <w:t xml:space="preserve">, essence is </w:t>
      </w:r>
      <w:proofErr w:type="gramStart"/>
      <w:r w:rsidRPr="00E83C46">
        <w:rPr>
          <w:sz w:val="8"/>
        </w:rPr>
        <w:t>nothing</w:t>
      </w:r>
      <w:proofErr w:type="gramEnd"/>
      <w:r w:rsidRPr="00E83C46">
        <w:rPr>
          <w:sz w:val="8"/>
        </w:rPr>
        <w:t xml:space="preserve"> but appearance properly understood. Hegel's is a radically materialistic philosophy, 01 but not an atheistic one. None- </w:t>
      </w:r>
      <w:proofErr w:type="spellStart"/>
      <w:r w:rsidRPr="00E83C46">
        <w:rPr>
          <w:sz w:val="8"/>
        </w:rPr>
        <w:t>theless</w:t>
      </w:r>
      <w:proofErr w:type="spellEnd"/>
      <w:r w:rsidRPr="00E83C46">
        <w:rPr>
          <w:sz w:val="8"/>
        </w:rPr>
        <w:t xml:space="preserve">, Hegel's God, or Spirit, is not transcendent, but immanent in the material world. Why this is significant for our purposes is that </w:t>
      </w:r>
      <w:r w:rsidRPr="00C80DE2">
        <w:rPr>
          <w:b/>
          <w:bCs/>
          <w:highlight w:val="yellow"/>
          <w:u w:val="single"/>
        </w:rPr>
        <w:t xml:space="preserve">it follows </w:t>
      </w:r>
      <w:r w:rsidRPr="0068672B">
        <w:rPr>
          <w:b/>
          <w:bCs/>
          <w:u w:val="single"/>
        </w:rPr>
        <w:t xml:space="preserve">from Hegel's rejection of transcendence </w:t>
      </w:r>
      <w:r w:rsidRPr="00C80DE2">
        <w:rPr>
          <w:b/>
          <w:bCs/>
          <w:highlight w:val="yellow"/>
          <w:u w:val="single"/>
        </w:rPr>
        <w:t>that there can be no potentiality with- out actuality</w:t>
      </w:r>
      <w:r w:rsidRPr="0068672B">
        <w:rPr>
          <w:b/>
          <w:bCs/>
          <w:u w:val="single"/>
        </w:rPr>
        <w:t>-what claims to be potential must become actual or reveal itself a liar</w:t>
      </w:r>
      <w:r w:rsidRPr="00E83C46">
        <w:rPr>
          <w:sz w:val="8"/>
        </w:rPr>
        <w:t xml:space="preserve">. Actually, the theory is even more radical than this. As I have argued elsewhere,102 Hegel's logic is retroactive, not prospective. </w:t>
      </w:r>
      <w:r w:rsidRPr="0068672B">
        <w:rPr>
          <w:b/>
          <w:bCs/>
          <w:u w:val="single"/>
        </w:rPr>
        <w:t>Potentiality is only retroactively revealed after something becomes actual.</w:t>
      </w:r>
      <w:r w:rsidRPr="00E83C46">
        <w:rPr>
          <w:sz w:val="8"/>
        </w:rPr>
        <w:t xml:space="preserve"> </w:t>
      </w:r>
      <w:r w:rsidRPr="00C80DE2">
        <w:rPr>
          <w:b/>
          <w:bCs/>
          <w:highlight w:val="yellow"/>
          <w:u w:val="single"/>
        </w:rPr>
        <w:t xml:space="preserve">Consequently, if the </w:t>
      </w:r>
      <w:r w:rsidRPr="0068672B">
        <w:rPr>
          <w:b/>
          <w:bCs/>
          <w:u w:val="single"/>
        </w:rPr>
        <w:t xml:space="preserve">autonomous </w:t>
      </w:r>
      <w:r w:rsidRPr="00C80DE2">
        <w:rPr>
          <w:b/>
          <w:bCs/>
          <w:highlight w:val="yellow"/>
          <w:u w:val="single"/>
        </w:rPr>
        <w:t xml:space="preserve">individual </w:t>
      </w:r>
      <w:r w:rsidRPr="0068672B">
        <w:rPr>
          <w:b/>
          <w:bCs/>
          <w:u w:val="single"/>
        </w:rPr>
        <w:t xml:space="preserve">in the state of nature </w:t>
      </w:r>
      <w:r w:rsidRPr="00C80DE2">
        <w:rPr>
          <w:b/>
          <w:bCs/>
          <w:highlight w:val="yellow"/>
          <w:u w:val="single"/>
        </w:rPr>
        <w:t>claims to be free</w:t>
      </w:r>
      <w:r w:rsidRPr="0068672B">
        <w:rPr>
          <w:b/>
          <w:bCs/>
          <w:u w:val="single"/>
        </w:rPr>
        <w:t xml:space="preserve">, and if this radically negative freedom is only potential, then </w:t>
      </w:r>
      <w:r w:rsidRPr="00C80DE2">
        <w:rPr>
          <w:b/>
          <w:bCs/>
          <w:highlight w:val="yellow"/>
          <w:u w:val="single"/>
        </w:rPr>
        <w:t xml:space="preserve">the </w:t>
      </w:r>
      <w:r w:rsidRPr="0068672B">
        <w:rPr>
          <w:b/>
          <w:bCs/>
          <w:u w:val="single"/>
        </w:rPr>
        <w:t xml:space="preserve">individual's </w:t>
      </w:r>
      <w:r w:rsidRPr="00C80DE2">
        <w:rPr>
          <w:b/>
          <w:bCs/>
          <w:highlight w:val="yellow"/>
          <w:u w:val="single"/>
        </w:rPr>
        <w:t xml:space="preserve">claims </w:t>
      </w:r>
      <w:r w:rsidRPr="0068672B">
        <w:rPr>
          <w:b/>
          <w:bCs/>
          <w:u w:val="single"/>
        </w:rPr>
        <w:t xml:space="preserve">to freedom </w:t>
      </w:r>
      <w:r w:rsidRPr="00C80DE2">
        <w:rPr>
          <w:b/>
          <w:bCs/>
          <w:highlight w:val="yellow"/>
          <w:u w:val="single"/>
        </w:rPr>
        <w:t>can only be retroactively tested after</w:t>
      </w:r>
      <w:r w:rsidRPr="0068672B">
        <w:rPr>
          <w:b/>
          <w:bCs/>
          <w:u w:val="single"/>
        </w:rPr>
        <w:t xml:space="preserve"> he leaves </w:t>
      </w:r>
      <w:r w:rsidRPr="00C80DE2">
        <w:rPr>
          <w:b/>
          <w:bCs/>
          <w:highlight w:val="yellow"/>
          <w:u w:val="single"/>
        </w:rPr>
        <w:t xml:space="preserve">the state of nature </w:t>
      </w:r>
      <w:r w:rsidRPr="0068672B">
        <w:rPr>
          <w:b/>
          <w:bCs/>
          <w:u w:val="single"/>
        </w:rPr>
        <w:t>and makes his freedom affirmative and actual</w:t>
      </w:r>
      <w:r w:rsidRPr="00E83C46">
        <w:rPr>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actually created by human thought. To Hegel, like Kant, real "nature" is the empirical, mechanical world governed by the causal laws of </w:t>
      </w:r>
      <w:proofErr w:type="spellStart"/>
      <w:r w:rsidRPr="00E83C46">
        <w:rPr>
          <w:sz w:val="8"/>
        </w:rPr>
        <w:t>neces</w:t>
      </w:r>
      <w:proofErr w:type="spellEnd"/>
      <w:r w:rsidRPr="00E83C46">
        <w:rPr>
          <w:sz w:val="8"/>
        </w:rPr>
        <w:t xml:space="preserve">- </w:t>
      </w:r>
      <w:proofErr w:type="spellStart"/>
      <w:r w:rsidRPr="00E83C46">
        <w:rPr>
          <w:sz w:val="8"/>
        </w:rPr>
        <w:t>sity</w:t>
      </w:r>
      <w:proofErr w:type="spellEnd"/>
      <w:r w:rsidRPr="00E83C46">
        <w:rPr>
          <w:sz w:val="8"/>
        </w:rPr>
        <w:t xml:space="preserve"> where there is no freedom. Any freedoms and rights derived from the liberal conception of the hypothetical "state of nature" by definition cannot literally be natural. 2. NATURE AND RIGHTS Hegel sharply distinguishes between natural and positive </w:t>
      </w:r>
      <w:proofErr w:type="gramStart"/>
      <w:r w:rsidRPr="00E83C46">
        <w:rPr>
          <w:sz w:val="8"/>
        </w:rPr>
        <w:t>law, and</w:t>
      </w:r>
      <w:proofErr w:type="gramEnd"/>
      <w:r w:rsidRPr="00E83C46">
        <w:rPr>
          <w:sz w:val="8"/>
        </w:rPr>
        <w:t xml:space="preserve"> locates rights within the latter. He states, "[t]here are two kinds of laws, laws of nature and laws of right: the laws of nature are simply there and are valid as they stand </w:t>
      </w:r>
      <w:proofErr w:type="gramStart"/>
      <w:r w:rsidRPr="00E83C46">
        <w:rPr>
          <w:sz w:val="8"/>
        </w:rPr>
        <w:t>....The</w:t>
      </w:r>
      <w:proofErr w:type="gramEnd"/>
      <w:r w:rsidRPr="00E83C46">
        <w:rPr>
          <w:sz w:val="8"/>
        </w:rPr>
        <w:t xml:space="preserve"> laws of right are something </w:t>
      </w:r>
      <w:proofErr w:type="spellStart"/>
      <w:r w:rsidRPr="00E83C46">
        <w:rPr>
          <w:sz w:val="8"/>
        </w:rPr>
        <w:t>laiddown</w:t>
      </w:r>
      <w:proofErr w:type="spellEnd"/>
      <w:r w:rsidRPr="00E83C46">
        <w:rPr>
          <w:sz w:val="8"/>
        </w:rPr>
        <w:t xml:space="preserve">, something </w:t>
      </w:r>
      <w:proofErr w:type="spellStart"/>
      <w:r w:rsidRPr="00E83C46">
        <w:rPr>
          <w:sz w:val="8"/>
        </w:rPr>
        <w:t>derivedfrom</w:t>
      </w:r>
      <w:proofErr w:type="spellEnd"/>
      <w:r w:rsidRPr="00E83C46">
        <w:rPr>
          <w:sz w:val="8"/>
        </w:rPr>
        <w:t xml:space="preserve">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w:t>
      </w:r>
      <w:proofErr w:type="gramStart"/>
      <w:r w:rsidRPr="00E83C46">
        <w:rPr>
          <w:sz w:val="8"/>
        </w:rPr>
        <w:t>nature, but</w:t>
      </w:r>
      <w:proofErr w:type="gramEnd"/>
      <w:r w:rsidRPr="00E83C46">
        <w:rPr>
          <w:sz w:val="8"/>
        </w:rPr>
        <w:t xml:space="preserve"> will point out one aspect relevant to this Article. The first thing to note is to reiterate the simple point that there can be no "rights" in the hypothetical state of nature because the "state of nature" is defined as autonomy. Rights are necessarily </w:t>
      </w:r>
      <w:proofErr w:type="spellStart"/>
      <w:r w:rsidRPr="00E83C46">
        <w:rPr>
          <w:sz w:val="8"/>
        </w:rPr>
        <w:t>interrelational</w:t>
      </w:r>
      <w:proofErr w:type="spellEnd"/>
      <w:r w:rsidRPr="00E83C46">
        <w:rPr>
          <w:sz w:val="8"/>
        </w:rPr>
        <w:t xml:space="preserve">. Hegel's point is more subtle and powerful than this, however. More specifically, there is no freedom in the empirical natural world. This can probably best be explained by going back to Kant's famous analysis of </w:t>
      </w:r>
      <w:proofErr w:type="spellStart"/>
      <w:r w:rsidRPr="00E83C46">
        <w:rPr>
          <w:sz w:val="8"/>
        </w:rPr>
        <w:t>antinornies</w:t>
      </w:r>
      <w:proofErr w:type="spellEnd"/>
      <w:r w:rsidRPr="00E83C46">
        <w:rPr>
          <w:sz w:val="8"/>
        </w:rPr>
        <w:t xml:space="preserve">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w:t>
      </w:r>
      <w:proofErr w:type="spellStart"/>
      <w:r w:rsidRPr="00E83C46">
        <w:rPr>
          <w:sz w:val="8"/>
        </w:rPr>
        <w:t>antino</w:t>
      </w:r>
      <w:proofErr w:type="spellEnd"/>
      <w:r w:rsidRPr="00E83C46">
        <w:rPr>
          <w:sz w:val="8"/>
        </w:rPr>
        <w:t xml:space="preserve">- </w:t>
      </w:r>
      <w:proofErr w:type="spellStart"/>
      <w:r w:rsidRPr="00E83C46">
        <w:rPr>
          <w:sz w:val="8"/>
        </w:rPr>
        <w:t>mies</w:t>
      </w:r>
      <w:proofErr w:type="spellEnd"/>
      <w:r w:rsidRPr="00E83C46">
        <w:rPr>
          <w:sz w:val="8"/>
        </w:rPr>
        <w:t xml:space="preserve"> and two "dynamical" antinomies. He claims to solve the two 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68672B">
        <w:rPr>
          <w:b/>
          <w:bCs/>
          <w:u w:val="single"/>
        </w:rPr>
        <w:t xml:space="preserve">It is true, Kant states, that </w:t>
      </w:r>
      <w:r w:rsidRPr="00C80DE2">
        <w:rPr>
          <w:b/>
          <w:bCs/>
          <w:highlight w:val="yellow"/>
          <w:u w:val="single"/>
        </w:rPr>
        <w:t xml:space="preserve">the entire phenomenal world is </w:t>
      </w:r>
      <w:r w:rsidRPr="0068672B">
        <w:rPr>
          <w:b/>
          <w:bCs/>
          <w:u w:val="single"/>
        </w:rPr>
        <w:t xml:space="preserve">natural and therefore </w:t>
      </w:r>
      <w:r w:rsidRPr="00C80DE2">
        <w:rPr>
          <w:b/>
          <w:bCs/>
          <w:highlight w:val="yellow"/>
          <w:u w:val="single"/>
        </w:rPr>
        <w:t>subject to the laws of nature</w:t>
      </w:r>
      <w:r w:rsidRPr="0068672B">
        <w:rPr>
          <w:b/>
          <w:bCs/>
          <w:u w:val="single"/>
        </w:rPr>
        <w:t xml:space="preserve">-i.e., everything empirical is caused.1 14 It is also true, however, that </w:t>
      </w:r>
      <w:r w:rsidRPr="00C80DE2">
        <w:rPr>
          <w:b/>
          <w:bCs/>
          <w:highlight w:val="yellow"/>
          <w:u w:val="single"/>
        </w:rPr>
        <w:t>freedom exists in the transcendental</w:t>
      </w:r>
      <w:r w:rsidRPr="0068672B">
        <w:rPr>
          <w:b/>
          <w:bCs/>
          <w:u w:val="single"/>
        </w:rPr>
        <w:t xml:space="preserve">, non-empirical </w:t>
      </w:r>
      <w:r w:rsidRPr="00C80DE2">
        <w:rPr>
          <w:b/>
          <w:bCs/>
          <w:highlight w:val="yellow"/>
          <w:u w:val="single"/>
        </w:rPr>
        <w:t>world of the noumena</w:t>
      </w:r>
      <w:r w:rsidRPr="0068672B">
        <w:rPr>
          <w:b/>
          <w:bCs/>
          <w:u w:val="single"/>
        </w:rPr>
        <w:t xml:space="preserve">.15 Indeed, these conclusions follow from his definitions of phenomena and noumena. 11 </w:t>
      </w:r>
      <w:r w:rsidRPr="005E3266">
        <w:rPr>
          <w:b/>
          <w:bCs/>
          <w:u w:val="single"/>
        </w:rPr>
        <w:t xml:space="preserve">6 </w:t>
      </w:r>
      <w:r w:rsidRPr="00C80DE2">
        <w:rPr>
          <w:rStyle w:val="Emphasis"/>
          <w:highlight w:val="yellow"/>
        </w:rPr>
        <w:t>If</w:t>
      </w:r>
      <w:r w:rsidRPr="0068672B">
        <w:rPr>
          <w:b/>
          <w:bCs/>
          <w:u w:val="single"/>
        </w:rPr>
        <w:t xml:space="preserve"> a "noumenon" were </w:t>
      </w:r>
      <w:r w:rsidRPr="00C80DE2">
        <w:rPr>
          <w:b/>
          <w:bCs/>
          <w:highlight w:val="yellow"/>
          <w:u w:val="single"/>
        </w:rPr>
        <w:t>caused by some- thing else</w:t>
      </w:r>
      <w:r w:rsidRPr="0068672B">
        <w:rPr>
          <w:b/>
          <w:bCs/>
          <w:u w:val="single"/>
        </w:rPr>
        <w:t xml:space="preserve">, then </w:t>
      </w:r>
      <w:r w:rsidRPr="00C80DE2">
        <w:rPr>
          <w:b/>
          <w:bCs/>
          <w:highlight w:val="yellow"/>
          <w:u w:val="single"/>
        </w:rPr>
        <w:t xml:space="preserve">it would be contingent </w:t>
      </w:r>
      <w:r w:rsidRPr="0068672B">
        <w:rPr>
          <w:b/>
          <w:bCs/>
          <w:u w:val="single"/>
        </w:rPr>
        <w:t xml:space="preserve">on that other thing and, therefore, not a noumenon. Conversely, if a "phenomenon" were free of an </w:t>
      </w:r>
      <w:proofErr w:type="spellStart"/>
      <w:r w:rsidRPr="0068672B">
        <w:rPr>
          <w:b/>
          <w:bCs/>
          <w:u w:val="single"/>
        </w:rPr>
        <w:t>exter</w:t>
      </w:r>
      <w:proofErr w:type="spellEnd"/>
      <w:r w:rsidRPr="0068672B">
        <w:rPr>
          <w:b/>
          <w:bCs/>
          <w:u w:val="single"/>
        </w:rPr>
        <w:t xml:space="preserve">- </w:t>
      </w:r>
      <w:proofErr w:type="spellStart"/>
      <w:r w:rsidRPr="0068672B">
        <w:rPr>
          <w:b/>
          <w:bCs/>
          <w:u w:val="single"/>
        </w:rPr>
        <w:t>nal</w:t>
      </w:r>
      <w:proofErr w:type="spellEnd"/>
      <w:r w:rsidRPr="0068672B">
        <w:rPr>
          <w:b/>
          <w:bCs/>
          <w:u w:val="single"/>
        </w:rPr>
        <w:t xml:space="preserve"> cause, then it would not be a mere phenomenon, but a noumenon. The question that this analysis proposes is, </w:t>
      </w:r>
      <w:r w:rsidRPr="00C80DE2">
        <w:rPr>
          <w:b/>
          <w:bCs/>
          <w:highlight w:val="yellow"/>
          <w:u w:val="single"/>
        </w:rPr>
        <w:t xml:space="preserve">if freedom is noumenal, can it manifest itself in the phenomenal </w:t>
      </w:r>
      <w:r w:rsidRPr="0068672B">
        <w:rPr>
          <w:b/>
          <w:bCs/>
          <w:u w:val="single"/>
        </w:rPr>
        <w:t>world, or is merely a theoretical construct?</w:t>
      </w:r>
      <w:r w:rsidRPr="00E83C46">
        <w:rPr>
          <w:sz w:val="8"/>
        </w:rPr>
        <w:t xml:space="preserve">1 7 To put this in Kant's idiosyncratic terminology, is free- </w:t>
      </w:r>
      <w:proofErr w:type="spellStart"/>
      <w:r w:rsidRPr="00E83C46">
        <w:rPr>
          <w:sz w:val="8"/>
        </w:rPr>
        <w:t>dom</w:t>
      </w:r>
      <w:proofErr w:type="spellEnd"/>
      <w:r w:rsidRPr="00E83C46">
        <w:rPr>
          <w:sz w:val="8"/>
        </w:rPr>
        <w:t xml:space="preserve"> "practical?" ' 1 8 By extension, one might ask, since each individual human being is embodied and, therefore, phenomenal,119 can man achieve freedom? In the Critique of Pure Reason, </w:t>
      </w:r>
      <w:r w:rsidRPr="0068672B">
        <w:rPr>
          <w:b/>
          <w:bCs/>
          <w:u w:val="single"/>
        </w:rPr>
        <w:t>Kant claims to show that freedom is at least theoretically possible in the phenomenal world. He argues that although all phenomena are caused by something else, the cause need not itself be phenomenal.</w:t>
      </w:r>
      <w:r w:rsidRPr="00E83C46">
        <w:rPr>
          <w:sz w:val="8"/>
        </w:rPr>
        <w:t xml:space="preserve"> A phenomenon can be caused by a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2 ° </w:t>
      </w:r>
      <w:r w:rsidRPr="0068672B">
        <w:rPr>
          <w:b/>
          <w:bCs/>
          <w:u w:val="single"/>
        </w:rPr>
        <w:t xml:space="preserve">Because noumena are free (uncaused), their free acts can appear in the world through the phenomena they cause. </w:t>
      </w:r>
      <w:r w:rsidRPr="00C80DE2">
        <w:rPr>
          <w:b/>
          <w:bCs/>
          <w:highlight w:val="yellow"/>
          <w:u w:val="single"/>
        </w:rPr>
        <w:t xml:space="preserve">Although each individual human </w:t>
      </w:r>
      <w:r w:rsidRPr="0068672B">
        <w:rPr>
          <w:b/>
          <w:bCs/>
          <w:u w:val="single"/>
        </w:rPr>
        <w:t xml:space="preserve">being </w:t>
      </w:r>
      <w:r w:rsidRPr="00C80DE2">
        <w:rPr>
          <w:b/>
          <w:bCs/>
          <w:highlight w:val="yellow"/>
          <w:u w:val="single"/>
        </w:rPr>
        <w:t>is phenomenal,</w:t>
      </w:r>
      <w:r w:rsidRPr="0068672B">
        <w:rPr>
          <w:b/>
          <w:bCs/>
          <w:u w:val="single"/>
        </w:rPr>
        <w:t xml:space="preserve"> man's </w:t>
      </w:r>
      <w:r w:rsidRPr="00C80DE2">
        <w:rPr>
          <w:b/>
          <w:bCs/>
          <w:highlight w:val="yellow"/>
          <w:u w:val="single"/>
        </w:rPr>
        <w:t xml:space="preserve">essence </w:t>
      </w:r>
      <w:r w:rsidRPr="0068672B">
        <w:rPr>
          <w:b/>
          <w:bCs/>
          <w:u w:val="single"/>
        </w:rPr>
        <w:t xml:space="preserve">(his spirit or soul, his status as the liberal, autonomous individual) </w:t>
      </w:r>
      <w:r w:rsidRPr="00C80DE2">
        <w:rPr>
          <w:b/>
          <w:bCs/>
          <w:highlight w:val="yellow"/>
          <w:u w:val="single"/>
        </w:rPr>
        <w:t xml:space="preserve">is noumenal and there- </w:t>
      </w:r>
      <w:proofErr w:type="spellStart"/>
      <w:r w:rsidRPr="00C80DE2">
        <w:rPr>
          <w:b/>
          <w:bCs/>
          <w:highlight w:val="yellow"/>
          <w:u w:val="single"/>
        </w:rPr>
        <w:t>fore</w:t>
      </w:r>
      <w:proofErr w:type="spellEnd"/>
      <w:r w:rsidRPr="00C80DE2">
        <w:rPr>
          <w:b/>
          <w:bCs/>
          <w:highlight w:val="yellow"/>
          <w:u w:val="single"/>
        </w:rPr>
        <w:t xml:space="preserve"> free</w:t>
      </w:r>
      <w:r w:rsidRPr="0068672B">
        <w:rPr>
          <w:b/>
          <w:bCs/>
          <w:u w:val="single"/>
        </w:rPr>
        <w:t>.</w:t>
      </w:r>
      <w:r w:rsidRPr="00E83C46">
        <w:rPr>
          <w:sz w:val="8"/>
        </w:rPr>
        <w:t xml:space="preserve">12' This implies that it is at least theoretically possible that the noumenal aspect of man can actualize his freedom by causing his </w:t>
      </w:r>
      <w:proofErr w:type="spellStart"/>
      <w:r w:rsidRPr="00E83C46">
        <w:rPr>
          <w:sz w:val="8"/>
        </w:rPr>
        <w:t>phe</w:t>
      </w:r>
      <w:proofErr w:type="spellEnd"/>
      <w:r w:rsidRPr="00E83C46">
        <w:rPr>
          <w:sz w:val="8"/>
        </w:rPr>
        <w:t xml:space="preserve">- </w:t>
      </w:r>
      <w:proofErr w:type="spellStart"/>
      <w:r w:rsidRPr="00E83C46">
        <w:rPr>
          <w:sz w:val="8"/>
        </w:rPr>
        <w:t>nomenal</w:t>
      </w:r>
      <w:proofErr w:type="spellEnd"/>
      <w:r w:rsidRPr="00E83C46">
        <w:rPr>
          <w:sz w:val="8"/>
        </w:rPr>
        <w:t xml:space="preserve"> self to act. In the </w:t>
      </w:r>
      <w:proofErr w:type="spellStart"/>
      <w:r w:rsidRPr="00E83C46">
        <w:rPr>
          <w:sz w:val="8"/>
        </w:rPr>
        <w:t>Critiqueof</w:t>
      </w:r>
      <w:proofErr w:type="spellEnd"/>
      <w:r w:rsidRPr="00E83C46">
        <w:rPr>
          <w:sz w:val="8"/>
        </w:rPr>
        <w:t xml:space="preserve"> </w:t>
      </w:r>
      <w:proofErr w:type="spellStart"/>
      <w:r w:rsidRPr="00E83C46">
        <w:rPr>
          <w:sz w:val="8"/>
        </w:rPr>
        <w:t>PracticalReason</w:t>
      </w:r>
      <w:proofErr w:type="spellEnd"/>
      <w:r w:rsidRPr="00E83C46">
        <w:rPr>
          <w:sz w:val="8"/>
        </w:rPr>
        <w:t xml:space="preserve">,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w:t>
      </w:r>
      <w:proofErr w:type="spellStart"/>
      <w:r w:rsidRPr="00E83C46">
        <w:rPr>
          <w:sz w:val="8"/>
        </w:rPr>
        <w:t>simpli</w:t>
      </w:r>
      <w:proofErr w:type="spellEnd"/>
      <w:r w:rsidRPr="00E83C46">
        <w:rPr>
          <w:sz w:val="8"/>
        </w:rPr>
        <w:t xml:space="preserve">- </w:t>
      </w:r>
      <w:proofErr w:type="spellStart"/>
      <w:r w:rsidRPr="00E83C46">
        <w:rPr>
          <w:sz w:val="8"/>
        </w:rPr>
        <w:t>fied</w:t>
      </w:r>
      <w:proofErr w:type="spellEnd"/>
      <w:r w:rsidRPr="00E83C46">
        <w:rPr>
          <w:sz w:val="8"/>
        </w:rPr>
        <w:t xml:space="preserve"> account is not an attempt to develop a comprehensive critique of Kant. My limited point is that, as I have argued elsewhere, 24 much of Hegel's speculative logical method can be seen as being inspired by Kant's idea of antinomy. I characterize </w:t>
      </w:r>
      <w:r w:rsidRPr="0068672B">
        <w:rPr>
          <w:b/>
          <w:bCs/>
          <w:u w:val="single"/>
        </w:rPr>
        <w:t>Hegel's complaint against Kant as an accusation that Kant does not have the courage of his own convictions and is afraid to follow his insights to their logical extremes.</w:t>
      </w:r>
      <w:r w:rsidRPr="00E83C46">
        <w:rPr>
          <w:sz w:val="8"/>
        </w:rPr>
        <w:t xml:space="preserve"> Hegel, in effect, criticizes Kant for thinking that there were only four antinomies. Rather, Hegel's entire universe is constituted by a fundamental, essential </w:t>
      </w:r>
      <w:proofErr w:type="spellStart"/>
      <w:r w:rsidRPr="00E83C46">
        <w:rPr>
          <w:sz w:val="8"/>
        </w:rPr>
        <w:t>contradic</w:t>
      </w:r>
      <w:proofErr w:type="spellEnd"/>
      <w:r w:rsidRPr="00E83C46">
        <w:rPr>
          <w:sz w:val="8"/>
        </w:rPr>
        <w:t xml:space="preserve">- tion.125 Further, Hegel criticizes Kant for thinking that contradiction is a problem that must be "solved." Contradiction "is not to be taken merely as an abnormality which only occurs here and there, but is rather the negative as determined in the sphere of essence, the principle of all self- </w:t>
      </w:r>
      <w:proofErr w:type="gramStart"/>
      <w:r w:rsidRPr="00E83C46">
        <w:rPr>
          <w:sz w:val="8"/>
        </w:rPr>
        <w:t>movement .</w:t>
      </w:r>
      <w:proofErr w:type="gramEnd"/>
      <w:r w:rsidRPr="00E83C46">
        <w:rPr>
          <w:sz w:val="8"/>
        </w:rPr>
        <w:t xml:space="preserve"> "..."126 In other words, </w:t>
      </w:r>
      <w:r w:rsidRPr="0068672B">
        <w:rPr>
          <w:b/>
          <w:bCs/>
          <w:u w:val="single"/>
        </w:rPr>
        <w:t xml:space="preserve">contradiction is a universal fact about the world. It is correct that </w:t>
      </w:r>
      <w:r w:rsidRPr="00C80DE2">
        <w:rPr>
          <w:b/>
          <w:bCs/>
          <w:highlight w:val="yellow"/>
          <w:u w:val="single"/>
        </w:rPr>
        <w:t>contradictions are unstable and must be resolved</w:t>
      </w:r>
      <w:r w:rsidRPr="0068672B">
        <w:rPr>
          <w:b/>
          <w:bCs/>
          <w:u w:val="single"/>
        </w:rPr>
        <w:t xml:space="preserve">, </w:t>
      </w:r>
      <w:r w:rsidRPr="00C80DE2">
        <w:rPr>
          <w:b/>
          <w:bCs/>
          <w:highlight w:val="yellow"/>
          <w:u w:val="single"/>
        </w:rPr>
        <w:t xml:space="preserve">but </w:t>
      </w:r>
      <w:r w:rsidRPr="0068672B">
        <w:rPr>
          <w:b/>
          <w:bCs/>
          <w:u w:val="single"/>
        </w:rPr>
        <w:t xml:space="preserve">each resolution is temporary and leads to a new contra- diction ad infinitum. Far from being frightening or disturbing, </w:t>
      </w:r>
      <w:r w:rsidRPr="00C80DE2">
        <w:rPr>
          <w:b/>
          <w:bCs/>
          <w:highlight w:val="yellow"/>
          <w:u w:val="single"/>
        </w:rPr>
        <w:t>this merely means that the universe is dynamic</w:t>
      </w:r>
      <w:r w:rsidRPr="0068672B">
        <w:rPr>
          <w:b/>
          <w:bCs/>
          <w:u w:val="single"/>
        </w:rPr>
        <w:t xml:space="preserve">, not static. Contradiction is </w:t>
      </w:r>
      <w:r w:rsidRPr="00C80DE2">
        <w:rPr>
          <w:b/>
          <w:bCs/>
          <w:highlight w:val="yellow"/>
          <w:u w:val="single"/>
        </w:rPr>
        <w:t>the engine of change</w:t>
      </w:r>
      <w:r w:rsidRPr="0068672B">
        <w:rPr>
          <w:b/>
          <w:bCs/>
          <w:u w:val="single"/>
        </w:rPr>
        <w:t>.</w:t>
      </w:r>
      <w:r w:rsidRPr="00E83C46">
        <w:rPr>
          <w:sz w:val="8"/>
        </w:rPr>
        <w:t xml:space="preserve"> This means that Hegel rejects the Kantian </w:t>
      </w:r>
      <w:proofErr w:type="spellStart"/>
      <w:r w:rsidRPr="00E83C46">
        <w:rPr>
          <w:sz w:val="8"/>
        </w:rPr>
        <w:t>noume</w:t>
      </w:r>
      <w:proofErr w:type="spellEnd"/>
      <w:r w:rsidRPr="00E83C46">
        <w:rPr>
          <w:sz w:val="8"/>
        </w:rPr>
        <w:t xml:space="preserve">- </w:t>
      </w:r>
      <w:proofErr w:type="spellStart"/>
      <w:r w:rsidRPr="00E83C46">
        <w:rPr>
          <w:sz w:val="8"/>
        </w:rPr>
        <w:t>nal</w:t>
      </w:r>
      <w:proofErr w:type="spellEnd"/>
      <w:r w:rsidRPr="00E83C46">
        <w:rPr>
          <w:sz w:val="8"/>
        </w:rPr>
        <w:t xml:space="preserve">-phenomenal distinction. </w:t>
      </w:r>
      <w:r w:rsidRPr="0068672B">
        <w:rPr>
          <w:b/>
          <w:bCs/>
          <w:u w:val="single"/>
        </w:rPr>
        <w:t xml:space="preserve">To Hegel, </w:t>
      </w:r>
      <w:r w:rsidRPr="00C80DE2">
        <w:rPr>
          <w:b/>
          <w:bCs/>
          <w:highlight w:val="yellow"/>
          <w:u w:val="single"/>
        </w:rPr>
        <w:t>there can be no necessary</w:t>
      </w:r>
      <w:r w:rsidRPr="0068672B">
        <w:rPr>
          <w:b/>
          <w:bCs/>
          <w:u w:val="single"/>
        </w:rPr>
        <w:t xml:space="preserve">, perma- </w:t>
      </w:r>
      <w:proofErr w:type="spellStart"/>
      <w:r w:rsidRPr="0068672B">
        <w:rPr>
          <w:b/>
          <w:bCs/>
          <w:u w:val="single"/>
        </w:rPr>
        <w:t>nent</w:t>
      </w:r>
      <w:proofErr w:type="spellEnd"/>
      <w:r w:rsidRPr="0068672B">
        <w:rPr>
          <w:b/>
          <w:bCs/>
          <w:u w:val="single"/>
        </w:rPr>
        <w:t xml:space="preserve">, </w:t>
      </w:r>
      <w:r w:rsidRPr="00C80DE2">
        <w:rPr>
          <w:b/>
          <w:bCs/>
          <w:highlight w:val="yellow"/>
          <w:u w:val="single"/>
        </w:rPr>
        <w:t xml:space="preserve">unchanging essence </w:t>
      </w:r>
      <w:r w:rsidRPr="0068672B">
        <w:rPr>
          <w:b/>
          <w:bCs/>
          <w:u w:val="single"/>
        </w:rPr>
        <w:t xml:space="preserve">(noumenon) </w:t>
      </w:r>
      <w:r w:rsidRPr="00C80DE2">
        <w:rPr>
          <w:b/>
          <w:bCs/>
          <w:highlight w:val="yellow"/>
          <w:u w:val="single"/>
        </w:rPr>
        <w:t xml:space="preserve">behind the </w:t>
      </w:r>
      <w:r w:rsidRPr="0068672B">
        <w:rPr>
          <w:b/>
          <w:bCs/>
          <w:u w:val="single"/>
        </w:rPr>
        <w:t xml:space="preserve">contingent, temporary, </w:t>
      </w:r>
      <w:r w:rsidRPr="00C80DE2">
        <w:rPr>
          <w:b/>
          <w:bCs/>
          <w:highlight w:val="yellow"/>
          <w:u w:val="single"/>
        </w:rPr>
        <w:t>empirical world of appearances</w:t>
      </w:r>
      <w:r w:rsidRPr="0068672B">
        <w:rPr>
          <w:b/>
          <w:bCs/>
          <w:u w:val="single"/>
        </w:rPr>
        <w:t xml:space="preserve"> that is in a constant state of flux</w:t>
      </w:r>
      <w:r w:rsidRPr="00B66DE9">
        <w:rPr>
          <w:rStyle w:val="Emphasis"/>
        </w:rPr>
        <w:t>. To Hegel, it is appearance all the way down.</w:t>
      </w:r>
      <w:r w:rsidRPr="00E83C46">
        <w:rPr>
          <w:sz w:val="8"/>
        </w:rPr>
        <w:t xml:space="preserve"> </w:t>
      </w:r>
      <w:proofErr w:type="gramStart"/>
      <w:r w:rsidRPr="00E83C46">
        <w:rPr>
          <w:sz w:val="8"/>
        </w:rPr>
        <w:t>Finally</w:t>
      </w:r>
      <w:proofErr w:type="gramEnd"/>
      <w:r w:rsidRPr="00E83C46">
        <w:rPr>
          <w:sz w:val="8"/>
        </w:rPr>
        <w:t xml:space="preserve"> Hegel's </w:t>
      </w:r>
      <w:proofErr w:type="spellStart"/>
      <w:r w:rsidRPr="00E83C46">
        <w:rPr>
          <w:sz w:val="8"/>
        </w:rPr>
        <w:t>sublative</w:t>
      </w:r>
      <w:proofErr w:type="spellEnd"/>
      <w:r w:rsidRPr="00E83C46">
        <w:rPr>
          <w:sz w:val="8"/>
        </w:rPr>
        <w:t xml:space="preser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w:t>
      </w:r>
      <w:proofErr w:type="spellStart"/>
      <w:r w:rsidRPr="00E83C46">
        <w:rPr>
          <w:sz w:val="8"/>
        </w:rPr>
        <w:t>contradic</w:t>
      </w:r>
      <w:proofErr w:type="spellEnd"/>
      <w:r w:rsidRPr="00E83C46">
        <w:rPr>
          <w:sz w:val="8"/>
        </w:rPr>
        <w:t xml:space="preserve">- </w:t>
      </w:r>
      <w:proofErr w:type="spellStart"/>
      <w:r w:rsidRPr="00E83C46">
        <w:rPr>
          <w:sz w:val="8"/>
        </w:rPr>
        <w:t>tion</w:t>
      </w:r>
      <w:proofErr w:type="spellEnd"/>
      <w:r w:rsidRPr="00E83C46">
        <w:rPr>
          <w:sz w:val="8"/>
        </w:rPr>
        <w:t xml:space="preserve">)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68672B">
        <w:rPr>
          <w:b/>
          <w:bCs/>
          <w:u w:val="single"/>
        </w:rPr>
        <w:t xml:space="preserve">Hegel accepts Kant's proposition drawn from experience that all nature is subject to natural laws of causation. </w:t>
      </w:r>
      <w:r w:rsidRPr="00E83C46">
        <w:rPr>
          <w:sz w:val="8"/>
        </w:rPr>
        <w:t xml:space="preserve">This means that nature is fundamentally unfree and implies that actual (practical) freedom must be unnatural by definition. </w:t>
      </w:r>
      <w:r w:rsidRPr="0068672B">
        <w:rPr>
          <w:b/>
          <w:bCs/>
          <w:u w:val="single"/>
        </w:rPr>
        <w:t xml:space="preserve">Yet on the other hand, Hegel also begins his analysis by contingently accepting Kant's presupposition that the most basic notion of human personality is self-consciousness as free will. </w:t>
      </w:r>
      <w:r w:rsidRPr="00E83C46">
        <w:rPr>
          <w:sz w:val="8"/>
        </w:rPr>
        <w:t xml:space="preserve">Hegel seeks to prove this presupposition (that freedom is possible) by finding that freedom </w:t>
      </w:r>
      <w:proofErr w:type="spellStart"/>
      <w:r w:rsidRPr="00E83C46">
        <w:rPr>
          <w:sz w:val="8"/>
        </w:rPr>
        <w:t>actu</w:t>
      </w:r>
      <w:proofErr w:type="spellEnd"/>
      <w:r w:rsidRPr="00E83C46">
        <w:rPr>
          <w:sz w:val="8"/>
        </w:rPr>
        <w:t xml:space="preserve">-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Consequently, Kant's proposition is equivalent to saying that we can know nothing about freedom. Hegel was, in effect, responding to Kant: "You are being inconsistent. Your philosophical writings show that you know a lot about freedom. By your definitions, therefore, free- </w:t>
      </w:r>
      <w:proofErr w:type="spellStart"/>
      <w:r w:rsidRPr="00E83C46">
        <w:rPr>
          <w:sz w:val="8"/>
        </w:rPr>
        <w:t>dom</w:t>
      </w:r>
      <w:proofErr w:type="spellEnd"/>
      <w:r w:rsidRPr="00E83C46">
        <w:rPr>
          <w:sz w:val="8"/>
        </w:rPr>
        <w:t xml:space="preserve"> must be actual." Hegel's counterproposal was that </w:t>
      </w:r>
      <w:r w:rsidRPr="00C80DE2">
        <w:rPr>
          <w:b/>
          <w:bCs/>
          <w:highlight w:val="yellow"/>
          <w:u w:val="single"/>
        </w:rPr>
        <w:t>actual freedom is not natural but artificial</w:t>
      </w:r>
      <w:r w:rsidRPr="0068672B">
        <w:rPr>
          <w:b/>
          <w:bCs/>
          <w:u w:val="single"/>
        </w:rPr>
        <w:t xml:space="preserve">: </w:t>
      </w:r>
      <w:r w:rsidRPr="00C80DE2">
        <w:rPr>
          <w:b/>
          <w:bCs/>
          <w:highlight w:val="yellow"/>
          <w:u w:val="single"/>
        </w:rPr>
        <w:t>a human creation</w:t>
      </w:r>
      <w:r w:rsidRPr="0068672B">
        <w:rPr>
          <w:b/>
          <w:bCs/>
          <w:u w:val="single"/>
        </w:rPr>
        <w:t xml:space="preserve">, created out of natural materials. Legal sub- </w:t>
      </w:r>
      <w:proofErr w:type="spellStart"/>
      <w:r w:rsidRPr="0068672B">
        <w:rPr>
          <w:b/>
          <w:bCs/>
          <w:u w:val="single"/>
        </w:rPr>
        <w:t>jectivity</w:t>
      </w:r>
      <w:proofErr w:type="spellEnd"/>
      <w:r w:rsidRPr="0068672B">
        <w:rPr>
          <w:b/>
          <w:bCs/>
          <w:u w:val="single"/>
        </w:rPr>
        <w:t xml:space="preserve"> (as well as higher stages of </w:t>
      </w:r>
      <w:r w:rsidRPr="00C80DE2">
        <w:rPr>
          <w:b/>
          <w:bCs/>
          <w:highlight w:val="yellow"/>
          <w:u w:val="single"/>
        </w:rPr>
        <w:t>personhood) is</w:t>
      </w:r>
      <w:r w:rsidRPr="0068672B">
        <w:rPr>
          <w:b/>
          <w:bCs/>
          <w:u w:val="single"/>
        </w:rPr>
        <w:t xml:space="preserve">, therefore, not a natural state but </w:t>
      </w:r>
      <w:r w:rsidRPr="00C80DE2">
        <w:rPr>
          <w:b/>
          <w:bCs/>
          <w:highlight w:val="yellow"/>
          <w:u w:val="single"/>
        </w:rPr>
        <w:t>a hard-won achievement</w:t>
      </w:r>
      <w:r w:rsidRPr="0068672B">
        <w:rPr>
          <w:b/>
          <w:bCs/>
          <w:u w:val="single"/>
        </w:rPr>
        <w:t xml:space="preserve">. </w:t>
      </w:r>
      <w:r w:rsidRPr="00E83C46">
        <w:rPr>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C80DE2">
        <w:rPr>
          <w:b/>
          <w:bCs/>
          <w:highlight w:val="yellow"/>
          <w:u w:val="single"/>
        </w:rPr>
        <w:t>Abstract rights are</w:t>
      </w:r>
      <w:r w:rsidRPr="00E83C46">
        <w:rPr>
          <w:b/>
          <w:bCs/>
          <w:u w:val="single"/>
        </w:rPr>
        <w:t xml:space="preserve">, therefore, </w:t>
      </w:r>
      <w:r w:rsidRPr="00C80DE2">
        <w:rPr>
          <w:b/>
          <w:bCs/>
          <w:highlight w:val="yellow"/>
          <w:u w:val="single"/>
        </w:rPr>
        <w:t xml:space="preserve">the first most primitive step in </w:t>
      </w:r>
      <w:r w:rsidRPr="00E83C46">
        <w:rPr>
          <w:b/>
          <w:bCs/>
          <w:u w:val="single"/>
        </w:rPr>
        <w:t xml:space="preserve">man's </w:t>
      </w:r>
      <w:r w:rsidRPr="00C80DE2">
        <w:rPr>
          <w:b/>
          <w:bCs/>
          <w:highlight w:val="yellow"/>
          <w:u w:val="single"/>
        </w:rPr>
        <w:t xml:space="preserve">attempt to actualize </w:t>
      </w:r>
      <w:r w:rsidRPr="00E83C46">
        <w:rPr>
          <w:b/>
          <w:bCs/>
          <w:u w:val="single"/>
        </w:rPr>
        <w:t xml:space="preserve">his </w:t>
      </w:r>
      <w:r w:rsidRPr="00C80DE2">
        <w:rPr>
          <w:b/>
          <w:bCs/>
          <w:highlight w:val="yellow"/>
          <w:u w:val="single"/>
        </w:rPr>
        <w:t>freedom</w:t>
      </w:r>
      <w:r w:rsidRPr="00E83C46">
        <w:rPr>
          <w:b/>
          <w:bCs/>
          <w:u w:val="single"/>
        </w:rPr>
        <w:t>, understood as the overcoming of nature</w:t>
      </w:r>
      <w:r w:rsidRPr="00E83C46">
        <w:rPr>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68672B">
        <w:rPr>
          <w:b/>
          <w:bCs/>
          <w:u w:val="single"/>
        </w:rPr>
        <w:t>Rights are, therefore, not merely unnatural in the sense of artificial (</w:t>
      </w:r>
      <w:proofErr w:type="spellStart"/>
      <w:r w:rsidRPr="0068672B">
        <w:rPr>
          <w:b/>
          <w:bCs/>
          <w:u w:val="single"/>
        </w:rPr>
        <w:t>man made</w:t>
      </w:r>
      <w:proofErr w:type="spellEnd"/>
      <w:r w:rsidRPr="0068672B">
        <w:rPr>
          <w:b/>
          <w:bCs/>
          <w:u w:val="single"/>
        </w:rPr>
        <w:t xml:space="preserve">), they are a means by which man distinguishes himself from nature. 130 </w:t>
      </w:r>
    </w:p>
    <w:p w14:paraId="1E4CC8FD" w14:textId="77777777" w:rsidR="00C80DE2" w:rsidRPr="0068672B" w:rsidRDefault="00C80DE2" w:rsidP="00C80DE2">
      <w:pPr>
        <w:pStyle w:val="Heading4"/>
        <w:rPr>
          <w:shd w:val="clear" w:color="auto" w:fill="FFFFFF"/>
        </w:rPr>
      </w:pPr>
      <w:r>
        <w:rPr>
          <w:shd w:val="clear" w:color="auto" w:fill="FFFFFF"/>
        </w:rPr>
        <w:t>Property and legal contracts are the only medium of recognition and intersubjectivity capable of ensuring the abstract right, Schroeder 2:</w:t>
      </w:r>
    </w:p>
    <w:p w14:paraId="02C7423E" w14:textId="77777777" w:rsidR="00C80DE2" w:rsidRPr="0068672B" w:rsidRDefault="00C80DE2" w:rsidP="00C80DE2">
      <w:r>
        <w:rPr>
          <w:rFonts w:ascii="Arial" w:hAnsi="Arial" w:cs="Arial"/>
          <w:color w:val="222222"/>
          <w:sz w:val="20"/>
          <w:szCs w:val="20"/>
          <w:shd w:val="clear" w:color="auto" w:fill="FFFFFF"/>
        </w:rPr>
        <w:t xml:space="preserve">*bracketed for gendered language* </w:t>
      </w:r>
      <w:r w:rsidRPr="0068672B">
        <w:rPr>
          <w:rFonts w:ascii="Arial" w:hAnsi="Arial" w:cs="Arial"/>
          <w:color w:val="222222"/>
          <w:sz w:val="20"/>
          <w:szCs w:val="20"/>
          <w:shd w:val="clear" w:color="auto" w:fill="FFFFFF"/>
        </w:rPr>
        <w:t>Schroeder, Jeanne L. "Unnatural rights: Hegel and intellectual property." </w:t>
      </w:r>
      <w:r w:rsidRPr="0068672B">
        <w:rPr>
          <w:rFonts w:ascii="Arial" w:hAnsi="Arial" w:cs="Arial"/>
          <w:i/>
          <w:iCs/>
          <w:color w:val="222222"/>
          <w:sz w:val="20"/>
          <w:szCs w:val="20"/>
          <w:shd w:val="clear" w:color="auto" w:fill="FFFFFF"/>
        </w:rPr>
        <w:t>U. Miami L. Rev.</w:t>
      </w:r>
      <w:r w:rsidRPr="0068672B">
        <w:rPr>
          <w:rFonts w:ascii="Arial" w:hAnsi="Arial" w:cs="Arial"/>
          <w:color w:val="222222"/>
          <w:sz w:val="20"/>
          <w:szCs w:val="20"/>
          <w:shd w:val="clear" w:color="auto" w:fill="FFFFFF"/>
        </w:rPr>
        <w:t> 60 (2005): 453.</w:t>
      </w:r>
    </w:p>
    <w:p w14:paraId="3144FE12" w14:textId="77777777" w:rsidR="00C80DE2" w:rsidRPr="004F35EC" w:rsidRDefault="00C80DE2" w:rsidP="00C80DE2">
      <w:pPr>
        <w:rPr>
          <w:sz w:val="10"/>
        </w:rPr>
      </w:pPr>
      <w:r w:rsidRPr="004F35EC">
        <w:rPr>
          <w:sz w:val="10"/>
        </w:rPr>
        <w:t xml:space="preserve">Contract solves this problem. To reiterate, Hegel believes that </w:t>
      </w:r>
      <w:r w:rsidRPr="00C80DE2">
        <w:rPr>
          <w:b/>
          <w:bCs/>
          <w:highlight w:val="yellow"/>
          <w:u w:val="single"/>
        </w:rPr>
        <w:t xml:space="preserve">subjectivity is created </w:t>
      </w:r>
      <w:r w:rsidRPr="0068672B">
        <w:rPr>
          <w:b/>
          <w:bCs/>
          <w:u w:val="single"/>
        </w:rPr>
        <w:t xml:space="preserve">not by possession per se, but </w:t>
      </w:r>
      <w:r w:rsidRPr="00C80DE2">
        <w:rPr>
          <w:b/>
          <w:bCs/>
          <w:highlight w:val="yellow"/>
          <w:u w:val="single"/>
        </w:rPr>
        <w:t xml:space="preserve">by intersubjective recognition </w:t>
      </w:r>
      <w:r w:rsidRPr="0068672B">
        <w:rPr>
          <w:b/>
          <w:bCs/>
          <w:u w:val="single"/>
        </w:rPr>
        <w:t xml:space="preserve">by other subjects. </w:t>
      </w:r>
      <w:r w:rsidRPr="00C80DE2">
        <w:rPr>
          <w:b/>
          <w:bCs/>
          <w:highlight w:val="yellow"/>
          <w:u w:val="single"/>
        </w:rPr>
        <w:t xml:space="preserve">Property is only a medium </w:t>
      </w:r>
      <w:r w:rsidRPr="0068672B">
        <w:rPr>
          <w:b/>
          <w:bCs/>
          <w:u w:val="single"/>
        </w:rPr>
        <w:t xml:space="preserve">for this purpose. This regime of recognition is abstract right-the rule of law. </w:t>
      </w:r>
      <w:proofErr w:type="spellStart"/>
      <w:r w:rsidRPr="0068672B">
        <w:rPr>
          <w:b/>
          <w:bCs/>
          <w:u w:val="single"/>
        </w:rPr>
        <w:t>Subjectiv</w:t>
      </w:r>
      <w:proofErr w:type="spellEnd"/>
      <w:r w:rsidRPr="0068672B">
        <w:rPr>
          <w:b/>
          <w:bCs/>
          <w:u w:val="single"/>
        </w:rPr>
        <w:t xml:space="preserve">- </w:t>
      </w:r>
      <w:proofErr w:type="spellStart"/>
      <w:r w:rsidRPr="0068672B">
        <w:rPr>
          <w:b/>
          <w:bCs/>
          <w:u w:val="single"/>
        </w:rPr>
        <w:t>ity</w:t>
      </w:r>
      <w:proofErr w:type="spellEnd"/>
      <w:r w:rsidRPr="0068672B">
        <w:rPr>
          <w:b/>
          <w:bCs/>
          <w:u w:val="single"/>
        </w:rPr>
        <w:t xml:space="preserve"> is the capacity </w:t>
      </w:r>
      <w:r w:rsidRPr="00C80DE2">
        <w:rPr>
          <w:b/>
          <w:bCs/>
          <w:highlight w:val="yellow"/>
          <w:u w:val="single"/>
        </w:rPr>
        <w:t xml:space="preserve">to bear legal rights </w:t>
      </w:r>
      <w:r w:rsidRPr="0068672B">
        <w:rPr>
          <w:b/>
          <w:bCs/>
          <w:u w:val="single"/>
        </w:rPr>
        <w:t xml:space="preserve">and duties recognized by, and </w:t>
      </w:r>
      <w:r w:rsidRPr="00C80DE2">
        <w:rPr>
          <w:b/>
          <w:bCs/>
          <w:highlight w:val="yellow"/>
          <w:u w:val="single"/>
        </w:rPr>
        <w:t>enforceable against</w:t>
      </w:r>
      <w:r w:rsidRPr="0068672B">
        <w:rPr>
          <w:b/>
          <w:bCs/>
          <w:u w:val="single"/>
        </w:rPr>
        <w:t xml:space="preserve">, </w:t>
      </w:r>
      <w:r w:rsidRPr="00C80DE2">
        <w:rPr>
          <w:b/>
          <w:bCs/>
          <w:highlight w:val="yellow"/>
          <w:u w:val="single"/>
        </w:rPr>
        <w:t>other subjects</w:t>
      </w:r>
      <w:r w:rsidRPr="004F35EC">
        <w:rPr>
          <w:sz w:val="10"/>
        </w:rPr>
        <w:t xml:space="preserve">. To concentrate on the specific object of property is to conflate subject with object-the opposite of recognizing the person's unique subjectivity. This is in sharp </w:t>
      </w:r>
      <w:proofErr w:type="spellStart"/>
      <w:r w:rsidRPr="004F35EC">
        <w:rPr>
          <w:sz w:val="10"/>
        </w:rPr>
        <w:t>contradis</w:t>
      </w:r>
      <w:proofErr w:type="spellEnd"/>
      <w:r w:rsidRPr="004F35EC">
        <w:rPr>
          <w:sz w:val="10"/>
        </w:rPr>
        <w:t xml:space="preserve">- </w:t>
      </w:r>
      <w:proofErr w:type="spellStart"/>
      <w:r w:rsidRPr="004F35EC">
        <w:rPr>
          <w:sz w:val="10"/>
        </w:rPr>
        <w:t>tinction</w:t>
      </w:r>
      <w:proofErr w:type="spellEnd"/>
      <w:r w:rsidRPr="004F35EC">
        <w:rPr>
          <w:sz w:val="10"/>
        </w:rPr>
        <w:t xml:space="preserve"> to </w:t>
      </w:r>
      <w:proofErr w:type="spellStart"/>
      <w:r w:rsidRPr="004F35EC">
        <w:rPr>
          <w:sz w:val="10"/>
        </w:rPr>
        <w:t>Radin's</w:t>
      </w:r>
      <w:proofErr w:type="spellEnd"/>
      <w:r w:rsidRPr="004F35EC">
        <w:rPr>
          <w:sz w:val="10"/>
        </w:rPr>
        <w:t xml:space="preserve"> proposition that the merging of owner with her per- </w:t>
      </w:r>
      <w:proofErr w:type="spellStart"/>
      <w:r w:rsidRPr="004F35EC">
        <w:rPr>
          <w:sz w:val="10"/>
        </w:rPr>
        <w:t>sonal</w:t>
      </w:r>
      <w:proofErr w:type="spellEnd"/>
      <w:r w:rsidRPr="004F35EC">
        <w:rPr>
          <w:sz w:val="10"/>
        </w:rPr>
        <w:t xml:space="preserve"> property furthers human flourishing. Hegel, looking forward to psychoanalysis, considers such a relationship to be destructive-an addiction, or more technically, fetishism. </w:t>
      </w:r>
      <w:r w:rsidRPr="0068672B">
        <w:rPr>
          <w:b/>
          <w:bCs/>
          <w:u w:val="single"/>
        </w:rPr>
        <w:t xml:space="preserve">In contract, </w:t>
      </w:r>
      <w:r w:rsidRPr="00C80DE2">
        <w:rPr>
          <w:b/>
          <w:bCs/>
          <w:highlight w:val="yellow"/>
          <w:u w:val="single"/>
        </w:rPr>
        <w:t xml:space="preserve">each party remains </w:t>
      </w:r>
      <w:r w:rsidRPr="0068672B">
        <w:rPr>
          <w:b/>
          <w:bCs/>
          <w:u w:val="single"/>
        </w:rPr>
        <w:t xml:space="preserve">identifiable as a </w:t>
      </w:r>
      <w:r w:rsidRPr="00C80DE2">
        <w:rPr>
          <w:b/>
          <w:bCs/>
          <w:highlight w:val="yellow"/>
          <w:u w:val="single"/>
        </w:rPr>
        <w:t xml:space="preserve">rights-bearing </w:t>
      </w:r>
      <w:r w:rsidRPr="0068672B">
        <w:rPr>
          <w:b/>
          <w:bCs/>
          <w:u w:val="single"/>
        </w:rPr>
        <w:t xml:space="preserve">sub- </w:t>
      </w:r>
      <w:proofErr w:type="spellStart"/>
      <w:r w:rsidRPr="0068672B">
        <w:rPr>
          <w:b/>
          <w:bCs/>
          <w:u w:val="single"/>
        </w:rPr>
        <w:t>ject</w:t>
      </w:r>
      <w:proofErr w:type="spellEnd"/>
      <w:r w:rsidRPr="0068672B">
        <w:rPr>
          <w:b/>
          <w:bCs/>
          <w:u w:val="single"/>
        </w:rPr>
        <w:t xml:space="preserve"> through object relations </w:t>
      </w:r>
      <w:r w:rsidRPr="00C80DE2">
        <w:rPr>
          <w:b/>
          <w:bCs/>
          <w:highlight w:val="yellow"/>
          <w:u w:val="single"/>
        </w:rPr>
        <w:t>because the object</w:t>
      </w:r>
      <w:r w:rsidRPr="0068672B">
        <w:rPr>
          <w:b/>
          <w:bCs/>
          <w:u w:val="single"/>
        </w:rPr>
        <w:t xml:space="preserve"> </w:t>
      </w:r>
      <w:r w:rsidRPr="00C80DE2">
        <w:rPr>
          <w:b/>
          <w:bCs/>
          <w:highlight w:val="yellow"/>
          <w:u w:val="single"/>
        </w:rPr>
        <w:t xml:space="preserve">[t]he[y] gives up </w:t>
      </w:r>
      <w:r w:rsidRPr="0068672B">
        <w:rPr>
          <w:b/>
          <w:bCs/>
          <w:u w:val="single"/>
        </w:rPr>
        <w:t xml:space="preserve">in contract </w:t>
      </w:r>
      <w:r w:rsidRPr="00C80DE2">
        <w:rPr>
          <w:b/>
          <w:bCs/>
          <w:sz w:val="20"/>
          <w:szCs w:val="20"/>
          <w:highlight w:val="yellow"/>
          <w:u w:val="single"/>
        </w:rPr>
        <w:t xml:space="preserve">is </w:t>
      </w:r>
      <w:r w:rsidRPr="00C80DE2">
        <w:rPr>
          <w:b/>
          <w:bCs/>
          <w:highlight w:val="yellow"/>
          <w:u w:val="single"/>
        </w:rPr>
        <w:t xml:space="preserve">simultaneously replaced </w:t>
      </w:r>
      <w:r w:rsidRPr="0068672B">
        <w:rPr>
          <w:b/>
          <w:bCs/>
          <w:u w:val="single"/>
        </w:rPr>
        <w:t xml:space="preserve">by a new object. That is, the contracting parties recognize each other as rights-bearing subjects, or persons having the capacity not only to own property, but to respect the property rights </w:t>
      </w:r>
      <w:r w:rsidRPr="0068672B">
        <w:rPr>
          <w:b/>
          <w:bCs/>
          <w:sz w:val="20"/>
          <w:szCs w:val="20"/>
          <w:u w:val="single"/>
        </w:rPr>
        <w:t xml:space="preserve">of </w:t>
      </w:r>
      <w:r w:rsidRPr="0068672B">
        <w:rPr>
          <w:b/>
          <w:bCs/>
          <w:u w:val="single"/>
        </w:rPr>
        <w:t xml:space="preserve">others, and to live up to his contractual obligations. </w:t>
      </w:r>
      <w:r w:rsidRPr="004F35EC">
        <w:rPr>
          <w:sz w:val="10"/>
        </w:rPr>
        <w:t xml:space="preserve">In Hegel's words: </w:t>
      </w:r>
      <w:r w:rsidRPr="004F35EC">
        <w:rPr>
          <w:sz w:val="10"/>
          <w:szCs w:val="20"/>
        </w:rPr>
        <w:t xml:space="preserve">[Contract] </w:t>
      </w:r>
      <w:r w:rsidRPr="004F35EC">
        <w:rPr>
          <w:sz w:val="10"/>
        </w:rPr>
        <w:t xml:space="preserve">contains </w:t>
      </w:r>
      <w:r w:rsidRPr="004F35EC">
        <w:rPr>
          <w:sz w:val="10"/>
          <w:szCs w:val="20"/>
        </w:rPr>
        <w:t xml:space="preserve">the </w:t>
      </w:r>
      <w:r w:rsidRPr="004F35EC">
        <w:rPr>
          <w:sz w:val="10"/>
        </w:rPr>
        <w:t xml:space="preserve">implication that each party, </w:t>
      </w:r>
      <w:r w:rsidRPr="004F35EC">
        <w:rPr>
          <w:sz w:val="10"/>
          <w:szCs w:val="20"/>
        </w:rPr>
        <w:t xml:space="preserve">in </w:t>
      </w:r>
      <w:r w:rsidRPr="004F35EC">
        <w:rPr>
          <w:sz w:val="10"/>
        </w:rPr>
        <w:t xml:space="preserve">accordance with </w:t>
      </w:r>
      <w:r w:rsidRPr="004F35EC">
        <w:rPr>
          <w:sz w:val="10"/>
          <w:szCs w:val="20"/>
        </w:rPr>
        <w:t xml:space="preserve">his </w:t>
      </w:r>
      <w:r w:rsidRPr="004F35EC">
        <w:rPr>
          <w:sz w:val="10"/>
        </w:rPr>
        <w:t xml:space="preserve">own </w:t>
      </w:r>
      <w:r w:rsidRPr="004F35EC">
        <w:rPr>
          <w:sz w:val="10"/>
          <w:szCs w:val="20"/>
        </w:rPr>
        <w:t xml:space="preserve">and the </w:t>
      </w:r>
      <w:r w:rsidRPr="004F35EC">
        <w:rPr>
          <w:sz w:val="10"/>
        </w:rPr>
        <w:t xml:space="preserve">other party's will, </w:t>
      </w:r>
      <w:r w:rsidRPr="004F35EC">
        <w:rPr>
          <w:i/>
          <w:iCs/>
          <w:sz w:val="10"/>
        </w:rPr>
        <w:t xml:space="preserve">ceases </w:t>
      </w:r>
      <w:r w:rsidRPr="004F35EC">
        <w:rPr>
          <w:sz w:val="10"/>
          <w:szCs w:val="20"/>
        </w:rPr>
        <w:t xml:space="preserve">to </w:t>
      </w:r>
      <w:r w:rsidRPr="004F35EC">
        <w:rPr>
          <w:sz w:val="10"/>
        </w:rPr>
        <w:t xml:space="preserve">be </w:t>
      </w:r>
      <w:r w:rsidRPr="004F35EC">
        <w:rPr>
          <w:sz w:val="10"/>
          <w:szCs w:val="20"/>
        </w:rPr>
        <w:t xml:space="preserve">an </w:t>
      </w:r>
      <w:r w:rsidRPr="004F35EC">
        <w:rPr>
          <w:sz w:val="10"/>
        </w:rPr>
        <w:t xml:space="preserve">owner </w:t>
      </w:r>
      <w:r w:rsidRPr="004F35EC">
        <w:rPr>
          <w:sz w:val="10"/>
          <w:szCs w:val="20"/>
        </w:rPr>
        <w:t xml:space="preserve">of </w:t>
      </w:r>
      <w:r w:rsidRPr="004F35EC">
        <w:rPr>
          <w:sz w:val="10"/>
        </w:rPr>
        <w:t xml:space="preserve">property, </w:t>
      </w:r>
      <w:proofErr w:type="spellStart"/>
      <w:r w:rsidRPr="004F35EC">
        <w:rPr>
          <w:i/>
          <w:iCs/>
          <w:sz w:val="10"/>
        </w:rPr>
        <w:t>remains</w:t>
      </w:r>
      <w:r w:rsidRPr="004F35EC">
        <w:rPr>
          <w:sz w:val="10"/>
          <w:szCs w:val="20"/>
        </w:rPr>
        <w:t>one</w:t>
      </w:r>
      <w:proofErr w:type="spellEnd"/>
      <w:r w:rsidRPr="004F35EC">
        <w:rPr>
          <w:sz w:val="10"/>
          <w:szCs w:val="20"/>
        </w:rPr>
        <w:t xml:space="preserve">, and </w:t>
      </w:r>
      <w:r w:rsidRPr="004F35EC">
        <w:rPr>
          <w:i/>
          <w:iCs/>
          <w:sz w:val="10"/>
        </w:rPr>
        <w:t xml:space="preserve">becomes </w:t>
      </w:r>
      <w:r w:rsidRPr="004F35EC">
        <w:rPr>
          <w:sz w:val="10"/>
        </w:rPr>
        <w:t xml:space="preserve">one. This is the mediation of </w:t>
      </w:r>
      <w:r w:rsidRPr="004F35EC">
        <w:rPr>
          <w:sz w:val="10"/>
          <w:szCs w:val="20"/>
        </w:rPr>
        <w:t xml:space="preserve">the will to </w:t>
      </w:r>
      <w:r w:rsidRPr="004F35EC">
        <w:rPr>
          <w:sz w:val="10"/>
        </w:rPr>
        <w:t xml:space="preserve">give </w:t>
      </w:r>
      <w:r w:rsidRPr="004F35EC">
        <w:rPr>
          <w:sz w:val="10"/>
          <w:szCs w:val="20"/>
        </w:rPr>
        <w:t xml:space="preserve">up a </w:t>
      </w:r>
      <w:r w:rsidRPr="004F35EC">
        <w:rPr>
          <w:sz w:val="10"/>
        </w:rPr>
        <w:t xml:space="preserve">property </w:t>
      </w:r>
      <w:r w:rsidRPr="004F35EC">
        <w:rPr>
          <w:sz w:val="10"/>
          <w:szCs w:val="20"/>
        </w:rPr>
        <w:t xml:space="preserve">(an </w:t>
      </w:r>
      <w:r w:rsidRPr="004F35EC">
        <w:rPr>
          <w:sz w:val="10"/>
        </w:rPr>
        <w:t xml:space="preserve">individual property) and </w:t>
      </w:r>
      <w:r w:rsidRPr="004F35EC">
        <w:rPr>
          <w:sz w:val="10"/>
          <w:szCs w:val="20"/>
        </w:rPr>
        <w:t xml:space="preserve">the </w:t>
      </w:r>
      <w:r w:rsidRPr="004F35EC">
        <w:rPr>
          <w:sz w:val="10"/>
        </w:rPr>
        <w:t xml:space="preserve">will to accept such </w:t>
      </w:r>
      <w:r w:rsidRPr="004F35EC">
        <w:rPr>
          <w:sz w:val="10"/>
          <w:szCs w:val="20"/>
        </w:rPr>
        <w:t xml:space="preserve">a </w:t>
      </w:r>
      <w:r w:rsidRPr="004F35EC">
        <w:rPr>
          <w:sz w:val="10"/>
        </w:rPr>
        <w:t xml:space="preserve">property (and hence the property of someone else). The context of </w:t>
      </w:r>
      <w:r w:rsidRPr="004F35EC">
        <w:rPr>
          <w:sz w:val="10"/>
          <w:szCs w:val="20"/>
        </w:rPr>
        <w:t xml:space="preserve">this </w:t>
      </w:r>
      <w:r w:rsidRPr="004F35EC">
        <w:rPr>
          <w:sz w:val="10"/>
        </w:rPr>
        <w:t xml:space="preserve">mediation </w:t>
      </w:r>
      <w:r w:rsidRPr="004F35EC">
        <w:rPr>
          <w:sz w:val="10"/>
          <w:szCs w:val="20"/>
        </w:rPr>
        <w:t xml:space="preserve">is </w:t>
      </w:r>
      <w:r w:rsidRPr="004F35EC">
        <w:rPr>
          <w:sz w:val="10"/>
        </w:rPr>
        <w:t xml:space="preserve">one of identity, in that </w:t>
      </w:r>
      <w:r w:rsidRPr="004F35EC">
        <w:rPr>
          <w:sz w:val="10"/>
          <w:szCs w:val="20"/>
        </w:rPr>
        <w:t xml:space="preserve">the </w:t>
      </w:r>
      <w:r w:rsidRPr="004F35EC">
        <w:rPr>
          <w:sz w:val="10"/>
        </w:rPr>
        <w:t xml:space="preserve">one </w:t>
      </w:r>
      <w:proofErr w:type="spellStart"/>
      <w:r w:rsidRPr="004F35EC">
        <w:rPr>
          <w:sz w:val="10"/>
        </w:rPr>
        <w:t>voli</w:t>
      </w:r>
      <w:proofErr w:type="spellEnd"/>
      <w:r w:rsidRPr="004F35EC">
        <w:rPr>
          <w:sz w:val="10"/>
        </w:rPr>
        <w:t xml:space="preserve">- </w:t>
      </w:r>
      <w:proofErr w:type="spellStart"/>
      <w:r w:rsidRPr="004F35EC">
        <w:rPr>
          <w:sz w:val="10"/>
        </w:rPr>
        <w:t>tion</w:t>
      </w:r>
      <w:proofErr w:type="spellEnd"/>
      <w:r w:rsidRPr="004F35EC">
        <w:rPr>
          <w:sz w:val="10"/>
        </w:rPr>
        <w:t xml:space="preserve"> comes </w:t>
      </w:r>
      <w:r w:rsidRPr="004F35EC">
        <w:rPr>
          <w:sz w:val="10"/>
          <w:szCs w:val="20"/>
        </w:rPr>
        <w:t xml:space="preserve">to a </w:t>
      </w:r>
      <w:r w:rsidRPr="004F35EC">
        <w:rPr>
          <w:sz w:val="10"/>
        </w:rPr>
        <w:t xml:space="preserve">decision only </w:t>
      </w:r>
      <w:r w:rsidRPr="004F35EC">
        <w:rPr>
          <w:sz w:val="10"/>
          <w:szCs w:val="20"/>
        </w:rPr>
        <w:t xml:space="preserve">in so </w:t>
      </w:r>
      <w:r w:rsidRPr="004F35EC">
        <w:rPr>
          <w:sz w:val="10"/>
        </w:rPr>
        <w:t xml:space="preserve">far as the other volition </w:t>
      </w:r>
      <w:r w:rsidRPr="004F35EC">
        <w:rPr>
          <w:sz w:val="10"/>
          <w:szCs w:val="20"/>
        </w:rPr>
        <w:t xml:space="preserve">is </w:t>
      </w:r>
      <w:r w:rsidRPr="004F35EC">
        <w:rPr>
          <w:sz w:val="10"/>
        </w:rPr>
        <w:t>present.</w:t>
      </w:r>
      <w:r w:rsidRPr="004F35EC">
        <w:rPr>
          <w:position w:val="8"/>
          <w:sz w:val="10"/>
          <w:szCs w:val="16"/>
        </w:rPr>
        <w:t xml:space="preserve">74 </w:t>
      </w:r>
      <w:r w:rsidRPr="004F35EC">
        <w:rPr>
          <w:sz w:val="10"/>
        </w:rPr>
        <w:t>Hegel went so far as to assert that "[</w:t>
      </w:r>
      <w:proofErr w:type="spellStart"/>
      <w:r w:rsidRPr="004F35EC">
        <w:rPr>
          <w:sz w:val="10"/>
        </w:rPr>
        <w:t>tihe</w:t>
      </w:r>
      <w:proofErr w:type="spellEnd"/>
      <w:r w:rsidRPr="004F35EC">
        <w:rPr>
          <w:sz w:val="10"/>
        </w:rPr>
        <w:t xml:space="preserve"> whole issue can also be viewed in such a way that alienation is regarded as a true mode of taking </w:t>
      </w:r>
      <w:proofErr w:type="spellStart"/>
      <w:r w:rsidRPr="004F35EC">
        <w:rPr>
          <w:sz w:val="10"/>
        </w:rPr>
        <w:t>posses</w:t>
      </w:r>
      <w:proofErr w:type="spellEnd"/>
      <w:r w:rsidRPr="004F35EC">
        <w:rPr>
          <w:sz w:val="10"/>
        </w:rPr>
        <w:t xml:space="preserve">- </w:t>
      </w:r>
      <w:proofErr w:type="spellStart"/>
      <w:r w:rsidRPr="004F35EC">
        <w:rPr>
          <w:sz w:val="10"/>
        </w:rPr>
        <w:t>sion</w:t>
      </w:r>
      <w:proofErr w:type="spellEnd"/>
      <w:r w:rsidRPr="004F35EC">
        <w:rPr>
          <w:sz w:val="10"/>
        </w:rPr>
        <w:t xml:space="preserve">. </w:t>
      </w:r>
      <w:r w:rsidRPr="004F35EC">
        <w:rPr>
          <w:position w:val="8"/>
          <w:sz w:val="10"/>
          <w:szCs w:val="16"/>
        </w:rPr>
        <w:t xml:space="preserve">75 </w:t>
      </w:r>
      <w:r w:rsidRPr="004F35EC">
        <w:rPr>
          <w:sz w:val="10"/>
        </w:rPr>
        <w:t xml:space="preserve">That is, </w:t>
      </w:r>
      <w:r w:rsidRPr="00C80DE2">
        <w:rPr>
          <w:b/>
          <w:bCs/>
          <w:highlight w:val="yellow"/>
          <w:u w:val="single"/>
        </w:rPr>
        <w:t xml:space="preserve">possession is the recognition </w:t>
      </w:r>
      <w:r w:rsidRPr="0068672B">
        <w:rPr>
          <w:b/>
          <w:bCs/>
          <w:u w:val="single"/>
        </w:rPr>
        <w:t xml:space="preserve">by others </w:t>
      </w:r>
      <w:r w:rsidRPr="00C80DE2">
        <w:rPr>
          <w:b/>
          <w:bCs/>
          <w:highlight w:val="yellow"/>
          <w:u w:val="single"/>
        </w:rPr>
        <w:t>that a specific object belongs to a</w:t>
      </w:r>
      <w:r w:rsidRPr="0068672B">
        <w:rPr>
          <w:b/>
          <w:bCs/>
          <w:u w:val="single"/>
        </w:rPr>
        <w:t xml:space="preserve"> specific </w:t>
      </w:r>
      <w:r w:rsidRPr="00C80DE2">
        <w:rPr>
          <w:b/>
          <w:bCs/>
          <w:highlight w:val="yellow"/>
          <w:u w:val="single"/>
        </w:rPr>
        <w:t>subject</w:t>
      </w:r>
      <w:r w:rsidRPr="0068672B">
        <w:rPr>
          <w:b/>
          <w:bCs/>
          <w:u w:val="single"/>
        </w:rPr>
        <w:t xml:space="preserve">. </w:t>
      </w:r>
      <w:r w:rsidRPr="00C80DE2">
        <w:rPr>
          <w:b/>
          <w:bCs/>
          <w:highlight w:val="yellow"/>
          <w:u w:val="single"/>
        </w:rPr>
        <w:t>Paradoxically</w:t>
      </w:r>
      <w:r w:rsidRPr="0068672B">
        <w:rPr>
          <w:b/>
          <w:bCs/>
          <w:u w:val="single"/>
        </w:rPr>
        <w:t xml:space="preserve">, </w:t>
      </w:r>
      <w:r w:rsidRPr="00C80DE2">
        <w:rPr>
          <w:b/>
          <w:bCs/>
          <w:highlight w:val="yellow"/>
          <w:u w:val="single"/>
        </w:rPr>
        <w:t xml:space="preserve">this </w:t>
      </w:r>
      <w:r w:rsidRPr="0068672B">
        <w:rPr>
          <w:b/>
          <w:bCs/>
          <w:u w:val="single"/>
        </w:rPr>
        <w:t xml:space="preserve">recognition only </w:t>
      </w:r>
      <w:r w:rsidRPr="00C80DE2">
        <w:rPr>
          <w:b/>
          <w:bCs/>
          <w:i/>
          <w:iCs/>
          <w:highlight w:val="yellow"/>
          <w:u w:val="single"/>
        </w:rPr>
        <w:t xml:space="preserve">expressly </w:t>
      </w:r>
      <w:r w:rsidRPr="00C80DE2">
        <w:rPr>
          <w:b/>
          <w:bCs/>
          <w:highlight w:val="yellow"/>
          <w:u w:val="single"/>
        </w:rPr>
        <w:t xml:space="preserve">occurs </w:t>
      </w:r>
      <w:r w:rsidRPr="00C80DE2">
        <w:rPr>
          <w:b/>
          <w:bCs/>
          <w:i/>
          <w:iCs/>
          <w:highlight w:val="yellow"/>
          <w:u w:val="single"/>
        </w:rPr>
        <w:t xml:space="preserve">retroactively </w:t>
      </w:r>
      <w:r w:rsidRPr="00C80DE2">
        <w:rPr>
          <w:b/>
          <w:bCs/>
          <w:highlight w:val="yellow"/>
          <w:u w:val="single"/>
        </w:rPr>
        <w:t xml:space="preserve">when the owner </w:t>
      </w:r>
      <w:r w:rsidRPr="004F35EC">
        <w:rPr>
          <w:b/>
          <w:bCs/>
          <w:u w:val="single"/>
        </w:rPr>
        <w:t xml:space="preserve">contracts to </w:t>
      </w:r>
      <w:r w:rsidRPr="00C80DE2">
        <w:rPr>
          <w:b/>
          <w:bCs/>
          <w:highlight w:val="yellow"/>
          <w:u w:val="single"/>
        </w:rPr>
        <w:t xml:space="preserve">sell that </w:t>
      </w:r>
      <w:r w:rsidRPr="004F35EC">
        <w:rPr>
          <w:b/>
          <w:bCs/>
          <w:u w:val="single"/>
        </w:rPr>
        <w:t xml:space="preserve">object to another person. In other words, the identification of subject to </w:t>
      </w:r>
      <w:r w:rsidRPr="0068672B">
        <w:rPr>
          <w:b/>
          <w:bCs/>
          <w:u w:val="single"/>
        </w:rPr>
        <w:t xml:space="preserve">object in possession is only </w:t>
      </w:r>
      <w:r w:rsidRPr="0068672B">
        <w:rPr>
          <w:b/>
          <w:bCs/>
          <w:i/>
          <w:iCs/>
          <w:u w:val="single"/>
        </w:rPr>
        <w:t xml:space="preserve">effectively </w:t>
      </w:r>
      <w:r w:rsidRPr="0068672B">
        <w:rPr>
          <w:b/>
          <w:bCs/>
          <w:u w:val="single"/>
        </w:rPr>
        <w:t>recognized at the moment when another subject pays the first subject to release the object from her possession.</w:t>
      </w:r>
      <w:r w:rsidRPr="004F35EC">
        <w:rPr>
          <w:sz w:val="10"/>
        </w:rPr>
        <w:t xml:space="preserve"> Once again, one must remember Hegel's radical definition </w:t>
      </w:r>
      <w:r w:rsidRPr="004F35EC">
        <w:rPr>
          <w:sz w:val="10"/>
          <w:szCs w:val="20"/>
        </w:rPr>
        <w:t xml:space="preserve">of </w:t>
      </w:r>
      <w:r w:rsidRPr="004F35EC">
        <w:rPr>
          <w:sz w:val="10"/>
        </w:rPr>
        <w:t xml:space="preserve">objects as anything that is not the individual herself. This includes not only intangibles, but also an individual's own labor is an object separate from her personhood. Consequently, service contracts, whereby the individual alienates part of her productive capacity in exchange for wages is, to the Hegelian analysis, a contract for the exchange of prop- </w:t>
      </w:r>
      <w:proofErr w:type="spellStart"/>
      <w:r w:rsidRPr="004F35EC">
        <w:rPr>
          <w:sz w:val="10"/>
        </w:rPr>
        <w:t>erty</w:t>
      </w:r>
      <w:proofErr w:type="spellEnd"/>
      <w:r w:rsidRPr="004F35EC">
        <w:rPr>
          <w:sz w:val="10"/>
        </w:rPr>
        <w:t xml:space="preserve">. In fact, the service contract is an excellent example of the logic of Hegel's dialectic of recognition. In our modem capitalistic society, a primary way we recognize each other is through our occupations. </w:t>
      </w:r>
      <w:r w:rsidRPr="0068672B">
        <w:rPr>
          <w:b/>
          <w:bCs/>
          <w:u w:val="single"/>
        </w:rPr>
        <w:t>The mutual intersubjectivity of contract is necessary because</w:t>
      </w:r>
      <w:r w:rsidRPr="004F35EC">
        <w:rPr>
          <w:sz w:val="10"/>
        </w:rPr>
        <w:t xml:space="preserve">, according to Hegel, </w:t>
      </w:r>
      <w:r w:rsidRPr="0068672B">
        <w:rPr>
          <w:b/>
          <w:bCs/>
          <w:u w:val="single"/>
        </w:rPr>
        <w:t>one becomes a subject</w:t>
      </w:r>
      <w:r w:rsidRPr="004F35EC">
        <w:rPr>
          <w:sz w:val="10"/>
        </w:rPr>
        <w:t xml:space="preserve"> (</w:t>
      </w:r>
      <w:proofErr w:type="spellStart"/>
      <w:r w:rsidRPr="004F35EC">
        <w:rPr>
          <w:sz w:val="10"/>
        </w:rPr>
        <w:t>eine</w:t>
      </w:r>
      <w:proofErr w:type="spellEnd"/>
      <w:r w:rsidRPr="004F35EC">
        <w:rPr>
          <w:sz w:val="10"/>
        </w:rPr>
        <w:t xml:space="preserve"> </w:t>
      </w:r>
      <w:proofErr w:type="gramStart"/>
      <w:r w:rsidRPr="004F35EC">
        <w:rPr>
          <w:sz w:val="10"/>
        </w:rPr>
        <w:t>Person)</w:t>
      </w:r>
      <w:r w:rsidRPr="0068672B">
        <w:rPr>
          <w:b/>
          <w:bCs/>
          <w:u w:val="single"/>
        </w:rPr>
        <w:t>only</w:t>
      </w:r>
      <w:proofErr w:type="gramEnd"/>
      <w:r w:rsidRPr="0068672B">
        <w:rPr>
          <w:b/>
          <w:bCs/>
          <w:u w:val="single"/>
        </w:rPr>
        <w:t xml:space="preserve"> when one is recognized as such by another subject. Subjectivity (the capacity to bear legal rights and duties) exists only insofar as rights are enforceable.</w:t>
      </w:r>
      <w:r w:rsidRPr="004F35EC">
        <w:rPr>
          <w:sz w:val="10"/>
        </w:rPr>
        <w:t xml:space="preserve"> </w:t>
      </w:r>
      <w:r w:rsidRPr="00C80DE2">
        <w:rPr>
          <w:b/>
          <w:bCs/>
          <w:highlight w:val="yellow"/>
          <w:u w:val="single"/>
        </w:rPr>
        <w:t xml:space="preserve">Since all persons logically begin as abstract </w:t>
      </w:r>
      <w:r w:rsidRPr="0068672B">
        <w:rPr>
          <w:b/>
          <w:bCs/>
          <w:u w:val="single"/>
        </w:rPr>
        <w:t xml:space="preserve">individuals (not subjects), in order to achieve subjectivity, </w:t>
      </w:r>
      <w:r w:rsidRPr="00C80DE2">
        <w:rPr>
          <w:b/>
          <w:bCs/>
          <w:highlight w:val="yellow"/>
          <w:u w:val="single"/>
        </w:rPr>
        <w:t xml:space="preserve">each </w:t>
      </w:r>
      <w:r w:rsidRPr="0068672B">
        <w:rPr>
          <w:b/>
          <w:bCs/>
          <w:u w:val="single"/>
        </w:rPr>
        <w:t xml:space="preserve">individual </w:t>
      </w:r>
      <w:r w:rsidRPr="00C80DE2">
        <w:rPr>
          <w:b/>
          <w:bCs/>
          <w:highlight w:val="yellow"/>
          <w:u w:val="single"/>
        </w:rPr>
        <w:t xml:space="preserve">must first make other </w:t>
      </w:r>
      <w:proofErr w:type="spellStart"/>
      <w:r w:rsidRPr="0068672B">
        <w:rPr>
          <w:b/>
          <w:bCs/>
          <w:u w:val="single"/>
        </w:rPr>
        <w:t>indi</w:t>
      </w:r>
      <w:proofErr w:type="spellEnd"/>
      <w:r w:rsidRPr="0068672B">
        <w:rPr>
          <w:b/>
          <w:bCs/>
          <w:u w:val="single"/>
        </w:rPr>
        <w:t xml:space="preserve">- </w:t>
      </w:r>
      <w:proofErr w:type="spellStart"/>
      <w:r w:rsidRPr="004F35EC">
        <w:rPr>
          <w:b/>
          <w:bCs/>
          <w:u w:val="single"/>
        </w:rPr>
        <w:t>viduals</w:t>
      </w:r>
      <w:proofErr w:type="spellEnd"/>
      <w:r w:rsidRPr="004F35EC">
        <w:rPr>
          <w:b/>
          <w:bCs/>
          <w:u w:val="single"/>
        </w:rPr>
        <w:t xml:space="preserve"> </w:t>
      </w:r>
      <w:r w:rsidRPr="00C80DE2">
        <w:rPr>
          <w:b/>
          <w:bCs/>
          <w:highlight w:val="yellow"/>
          <w:u w:val="single"/>
        </w:rPr>
        <w:t xml:space="preserve">into subjects </w:t>
      </w:r>
      <w:r w:rsidRPr="0068672B">
        <w:rPr>
          <w:b/>
          <w:bCs/>
          <w:u w:val="single"/>
        </w:rPr>
        <w:t xml:space="preserve">by recognizing them as such. </w:t>
      </w:r>
      <w:r w:rsidRPr="00C80DE2">
        <w:rPr>
          <w:b/>
          <w:bCs/>
          <w:highlight w:val="yellow"/>
          <w:u w:val="single"/>
        </w:rPr>
        <w:t xml:space="preserve">This means that it is impossible to create rights </w:t>
      </w:r>
      <w:r w:rsidRPr="0068672B">
        <w:rPr>
          <w:b/>
          <w:bCs/>
          <w:u w:val="single"/>
        </w:rPr>
        <w:t xml:space="preserve">by </w:t>
      </w:r>
      <w:r w:rsidRPr="00C80DE2">
        <w:rPr>
          <w:b/>
          <w:bCs/>
          <w:highlight w:val="yellow"/>
          <w:u w:val="single"/>
        </w:rPr>
        <w:t xml:space="preserve">unilaterally </w:t>
      </w:r>
      <w:r w:rsidRPr="0068672B">
        <w:rPr>
          <w:b/>
          <w:bCs/>
          <w:u w:val="single"/>
        </w:rPr>
        <w:t>claiming them for oneself.</w:t>
      </w:r>
      <w:r w:rsidRPr="004F35EC">
        <w:rPr>
          <w:sz w:val="10"/>
        </w:rPr>
        <w:t xml:space="preserve"> Since rights are </w:t>
      </w:r>
      <w:proofErr w:type="gramStart"/>
      <w:r w:rsidRPr="004F35EC">
        <w:rPr>
          <w:sz w:val="10"/>
        </w:rPr>
        <w:t>intersubjective</w:t>
      </w:r>
      <w:proofErr w:type="gramEnd"/>
      <w:r w:rsidRPr="004F35EC">
        <w:rPr>
          <w:sz w:val="10"/>
        </w:rPr>
        <w:t xml:space="preserve"> they can only be created </w:t>
      </w:r>
      <w:proofErr w:type="spellStart"/>
      <w:r w:rsidRPr="004F35EC">
        <w:rPr>
          <w:sz w:val="10"/>
        </w:rPr>
        <w:t>intersubjec</w:t>
      </w:r>
      <w:proofErr w:type="spellEnd"/>
      <w:r w:rsidRPr="004F35EC">
        <w:rPr>
          <w:sz w:val="10"/>
        </w:rPr>
        <w:t xml:space="preserve">- </w:t>
      </w:r>
      <w:proofErr w:type="spellStart"/>
      <w:r w:rsidRPr="004F35EC">
        <w:rPr>
          <w:sz w:val="10"/>
        </w:rPr>
        <w:t>tively</w:t>
      </w:r>
      <w:proofErr w:type="spellEnd"/>
      <w:r w:rsidRPr="004F35EC">
        <w:rPr>
          <w:sz w:val="10"/>
        </w:rPr>
        <w:t xml:space="preserve">. This is one reason why the Lockean attempt to justify claims of property through </w:t>
      </w:r>
      <w:proofErr w:type="gramStart"/>
      <w:r w:rsidRPr="004F35EC">
        <w:rPr>
          <w:sz w:val="10"/>
        </w:rPr>
        <w:t>first-appropriation</w:t>
      </w:r>
      <w:proofErr w:type="gramEnd"/>
      <w:r w:rsidRPr="004F35EC">
        <w:rPr>
          <w:sz w:val="10"/>
        </w:rPr>
        <w:t xml:space="preserve"> fails. The conundrum should be obvious. How does anyone become a subject recognized by other subjects when there are no subjects in the state of nature? Where does </w:t>
      </w:r>
      <w:proofErr w:type="spellStart"/>
      <w:r w:rsidRPr="004F35EC">
        <w:rPr>
          <w:sz w:val="10"/>
        </w:rPr>
        <w:t>thefirst</w:t>
      </w:r>
      <w:proofErr w:type="spellEnd"/>
      <w:r w:rsidRPr="004F35EC">
        <w:rPr>
          <w:sz w:val="10"/>
        </w:rPr>
        <w:t xml:space="preserve"> subject come from? The Hegelian answer is that </w:t>
      </w:r>
      <w:r w:rsidRPr="0068672B">
        <w:rPr>
          <w:b/>
          <w:bCs/>
          <w:u w:val="single"/>
        </w:rPr>
        <w:t>multiple subjects must come into existence simultaneously</w:t>
      </w:r>
      <w:r w:rsidRPr="004F35EC">
        <w:rPr>
          <w:sz w:val="10"/>
        </w:rPr>
        <w:t xml:space="preserve">. This is the alchemy that Lacan calls "love"-the relationship in which each lover sees in his beloved more than she has, that empowers the beloved to live up to the lover's expectations and become more than she once was.76 Contract is the most primitive form of eroticism-albeit a pathetic, and unromantic one. </w:t>
      </w:r>
      <w:r w:rsidRPr="0068672B">
        <w:rPr>
          <w:b/>
          <w:bCs/>
          <w:u w:val="single"/>
        </w:rPr>
        <w:t xml:space="preserve">Each </w:t>
      </w:r>
      <w:proofErr w:type="spellStart"/>
      <w:proofErr w:type="gramStart"/>
      <w:r w:rsidRPr="0068672B">
        <w:rPr>
          <w:b/>
          <w:bCs/>
          <w:u w:val="single"/>
        </w:rPr>
        <w:t>individual,by</w:t>
      </w:r>
      <w:proofErr w:type="spellEnd"/>
      <w:proofErr w:type="gramEnd"/>
      <w:r w:rsidRPr="0068672B">
        <w:rPr>
          <w:b/>
          <w:bCs/>
          <w:u w:val="single"/>
        </w:rPr>
        <w:t xml:space="preserve"> admitting that another </w:t>
      </w:r>
      <w:proofErr w:type="spellStart"/>
      <w:r w:rsidRPr="0068672B">
        <w:rPr>
          <w:b/>
          <w:bCs/>
          <w:u w:val="single"/>
        </w:rPr>
        <w:t>individ</w:t>
      </w:r>
      <w:proofErr w:type="spellEnd"/>
      <w:r w:rsidRPr="0068672B">
        <w:rPr>
          <w:b/>
          <w:bCs/>
          <w:u w:val="single"/>
        </w:rPr>
        <w:t xml:space="preserve">- </w:t>
      </w:r>
      <w:proofErr w:type="spellStart"/>
      <w:r w:rsidRPr="0068672B">
        <w:rPr>
          <w:b/>
          <w:bCs/>
          <w:u w:val="single"/>
        </w:rPr>
        <w:t>ual</w:t>
      </w:r>
      <w:proofErr w:type="spellEnd"/>
      <w:r w:rsidRPr="0068672B">
        <w:rPr>
          <w:b/>
          <w:bCs/>
          <w:u w:val="single"/>
        </w:rPr>
        <w:t xml:space="preserve"> has legal rights</w:t>
      </w:r>
      <w:r w:rsidRPr="004F35EC">
        <w:rPr>
          <w:sz w:val="10"/>
        </w:rPr>
        <w:t xml:space="preserve"> (i.e., the right to possess and contract to exchange the object to be acquired), </w:t>
      </w:r>
      <w:r w:rsidRPr="0068672B">
        <w:rPr>
          <w:b/>
          <w:bCs/>
          <w:u w:val="single"/>
        </w:rPr>
        <w:t>makes that individual into more than she once was-she is no longer an individual, but a subject</w:t>
      </w:r>
      <w:r w:rsidRPr="004F35EC">
        <w:rPr>
          <w:sz w:val="10"/>
        </w:rPr>
        <w:t xml:space="preserve">. 3. FORMALITY AND RECOGNITION </w:t>
      </w:r>
      <w:proofErr w:type="gramStart"/>
      <w:r w:rsidRPr="004F35EC">
        <w:rPr>
          <w:sz w:val="10"/>
        </w:rPr>
        <w:t>The</w:t>
      </w:r>
      <w:proofErr w:type="gramEnd"/>
      <w:r w:rsidRPr="004F35EC">
        <w:rPr>
          <w:sz w:val="10"/>
        </w:rPr>
        <w:t xml:space="preserve"> Hegelian logic of alienation confuses many commentators because they do not recognize the purely formal nature of subjectivity and </w:t>
      </w:r>
      <w:proofErr w:type="spellStart"/>
      <w:r w:rsidRPr="004F35EC">
        <w:rPr>
          <w:sz w:val="10"/>
        </w:rPr>
        <w:t>abstractright</w:t>
      </w:r>
      <w:proofErr w:type="spellEnd"/>
      <w:r w:rsidRPr="004F35EC">
        <w:rPr>
          <w:sz w:val="10"/>
        </w:rPr>
        <w:t xml:space="preserve">. Here, </w:t>
      </w:r>
      <w:r w:rsidRPr="0068672B">
        <w:rPr>
          <w:b/>
          <w:bCs/>
          <w:u w:val="single"/>
        </w:rPr>
        <w:t xml:space="preserve">object relations are purely instrumental and subordinate to the goal of recognition. </w:t>
      </w:r>
      <w:r w:rsidRPr="004F35EC">
        <w:rPr>
          <w:sz w:val="10"/>
        </w:rPr>
        <w:t xml:space="preserve">Hegel, like Kant, defines a free individual as an end in and for </w:t>
      </w:r>
      <w:proofErr w:type="spellStart"/>
      <w:proofErr w:type="gramStart"/>
      <w:r w:rsidRPr="004F35EC">
        <w:rPr>
          <w:sz w:val="10"/>
        </w:rPr>
        <w:t>her self</w:t>
      </w:r>
      <w:proofErr w:type="spellEnd"/>
      <w:proofErr w:type="gramEnd"/>
      <w:r w:rsidRPr="004F35EC">
        <w:rPr>
          <w:sz w:val="10"/>
        </w:rPr>
        <w:t xml:space="preserve">, and not the means to the end of another. In contrast, an object is something that is the means to the ends of something else. </w:t>
      </w:r>
      <w:r w:rsidRPr="0068672B">
        <w:rPr>
          <w:b/>
          <w:bCs/>
          <w:u w:val="single"/>
        </w:rPr>
        <w:t xml:space="preserve">In abstract right, </w:t>
      </w:r>
      <w:r w:rsidRPr="00C80DE2">
        <w:rPr>
          <w:b/>
          <w:bCs/>
          <w:highlight w:val="yellow"/>
          <w:u w:val="single"/>
        </w:rPr>
        <w:t xml:space="preserve">each individual paradoxically wants both-that other individuals help </w:t>
      </w:r>
      <w:r w:rsidRPr="0068672B">
        <w:rPr>
          <w:b/>
          <w:bCs/>
          <w:u w:val="single"/>
        </w:rPr>
        <w:t xml:space="preserve">him </w:t>
      </w:r>
      <w:r w:rsidRPr="00C80DE2">
        <w:rPr>
          <w:b/>
          <w:bCs/>
          <w:highlight w:val="yellow"/>
          <w:u w:val="single"/>
        </w:rPr>
        <w:t xml:space="preserve">reach </w:t>
      </w:r>
      <w:r w:rsidRPr="0068672B">
        <w:rPr>
          <w:b/>
          <w:bCs/>
          <w:u w:val="single"/>
        </w:rPr>
        <w:t xml:space="preserve">his end of becoming </w:t>
      </w:r>
      <w:r w:rsidRPr="00C80DE2">
        <w:rPr>
          <w:b/>
          <w:bCs/>
          <w:highlight w:val="yellow"/>
          <w:u w:val="single"/>
        </w:rPr>
        <w:t>a subject, and</w:t>
      </w:r>
      <w:r w:rsidRPr="0068672B">
        <w:rPr>
          <w:b/>
          <w:bCs/>
          <w:u w:val="single"/>
        </w:rPr>
        <w:t xml:space="preserve"> that other individuals </w:t>
      </w:r>
      <w:r w:rsidRPr="00C80DE2">
        <w:rPr>
          <w:b/>
          <w:bCs/>
          <w:highlight w:val="yellow"/>
          <w:u w:val="single"/>
        </w:rPr>
        <w:t xml:space="preserve">remain an end </w:t>
      </w:r>
      <w:r w:rsidRPr="0068672B">
        <w:rPr>
          <w:b/>
          <w:bCs/>
          <w:u w:val="single"/>
        </w:rPr>
        <w:t xml:space="preserve">in and to themselves rather than merely a means to the first person's ends. Subjectivity is only created through recognition as such by a person that one recognizes as another subject. To treat another person as one's means, rather than as his own ends, is to fail to recognize him as an individual or a subject. The question then becomes, how can one accomplish one's own ends (which requires action by another person) without impinging on the ends of that other person or treating her like a means (an object)? </w:t>
      </w:r>
      <w:r w:rsidRPr="004F35EC">
        <w:rPr>
          <w:sz w:val="10"/>
        </w:rPr>
        <w:t xml:space="preserve">The Hegelian answer is that subjects can mediate their relationship through objects. </w:t>
      </w:r>
      <w:r w:rsidRPr="00C80DE2">
        <w:rPr>
          <w:b/>
          <w:bCs/>
          <w:highlight w:val="yellow"/>
          <w:u w:val="single"/>
        </w:rPr>
        <w:t xml:space="preserve">Both subjects mutually exploit </w:t>
      </w:r>
      <w:r w:rsidRPr="0068672B">
        <w:rPr>
          <w:b/>
          <w:bCs/>
          <w:u w:val="single"/>
        </w:rPr>
        <w:t xml:space="preserve">the objects of </w:t>
      </w:r>
      <w:r w:rsidRPr="00C80DE2">
        <w:rPr>
          <w:b/>
          <w:bCs/>
          <w:highlight w:val="yellow"/>
          <w:u w:val="single"/>
        </w:rPr>
        <w:t>exchange as means of recognizing each other</w:t>
      </w:r>
      <w:r w:rsidRPr="0068672B">
        <w:rPr>
          <w:b/>
          <w:bCs/>
          <w:u w:val="single"/>
        </w:rPr>
        <w:t>-each fulfills her own ends (</w:t>
      </w:r>
      <w:proofErr w:type="spellStart"/>
      <w:r w:rsidRPr="0068672B">
        <w:rPr>
          <w:b/>
          <w:bCs/>
          <w:u w:val="single"/>
        </w:rPr>
        <w:t>becom</w:t>
      </w:r>
      <w:proofErr w:type="spellEnd"/>
      <w:r w:rsidRPr="0068672B">
        <w:rPr>
          <w:b/>
          <w:bCs/>
          <w:u w:val="single"/>
        </w:rPr>
        <w:t xml:space="preserve">- </w:t>
      </w:r>
      <w:proofErr w:type="spellStart"/>
      <w:r w:rsidRPr="0068672B">
        <w:rPr>
          <w:b/>
          <w:bCs/>
          <w:u w:val="single"/>
        </w:rPr>
        <w:t>ing</w:t>
      </w:r>
      <w:proofErr w:type="spellEnd"/>
      <w:r w:rsidRPr="0068672B">
        <w:rPr>
          <w:b/>
          <w:bCs/>
          <w:u w:val="single"/>
        </w:rPr>
        <w:t xml:space="preserve"> a subject) while respecting the ends of the other (also to become a subject). The two subjects are united in a common will, in the sense that each wills his own ends, but these potentially competing ends </w:t>
      </w:r>
      <w:proofErr w:type="spellStart"/>
      <w:r w:rsidRPr="0068672B">
        <w:rPr>
          <w:b/>
          <w:bCs/>
          <w:u w:val="single"/>
        </w:rPr>
        <w:t>tempora</w:t>
      </w:r>
      <w:proofErr w:type="spellEnd"/>
      <w:r w:rsidRPr="0068672B">
        <w:rPr>
          <w:b/>
          <w:bCs/>
          <w:u w:val="single"/>
        </w:rPr>
        <w:t xml:space="preserve">- </w:t>
      </w:r>
      <w:proofErr w:type="spellStart"/>
      <w:r w:rsidRPr="0068672B">
        <w:rPr>
          <w:b/>
          <w:bCs/>
          <w:u w:val="single"/>
        </w:rPr>
        <w:t>rily</w:t>
      </w:r>
      <w:proofErr w:type="spellEnd"/>
      <w:r w:rsidRPr="0068672B">
        <w:rPr>
          <w:b/>
          <w:bCs/>
          <w:u w:val="single"/>
        </w:rPr>
        <w:t xml:space="preserve"> coincide in the meeting of minds known as contract.</w:t>
      </w:r>
      <w:r w:rsidRPr="004F35EC">
        <w:rPr>
          <w:sz w:val="10"/>
        </w:rPr>
        <w:t xml:space="preserve"> This means that, as a logical matter, one does not enter into object relations for the sake of the object itself or for the "natural" or other concrete functions they might serve. The specific characteristics of any object of a property claim is irrelevant and should be a matter of indifference to the subjects, from a logical standpoint. Right is something utterly </w:t>
      </w:r>
      <w:proofErr w:type="spellStart"/>
      <w:r w:rsidRPr="004F35EC">
        <w:rPr>
          <w:sz w:val="10"/>
        </w:rPr>
        <w:t>sacre</w:t>
      </w:r>
      <w:proofErr w:type="spellEnd"/>
      <w:r w:rsidRPr="004F35EC">
        <w:rPr>
          <w:sz w:val="10"/>
        </w:rPr>
        <w:t xml:space="preserve"> </w:t>
      </w:r>
      <w:proofErr w:type="spellStart"/>
      <w:r w:rsidRPr="004F35EC">
        <w:rPr>
          <w:sz w:val="10"/>
        </w:rPr>
        <w:t>dfor</w:t>
      </w:r>
      <w:proofErr w:type="spellEnd"/>
      <w:r w:rsidRPr="004F35EC">
        <w:rPr>
          <w:sz w:val="10"/>
        </w:rPr>
        <w:t xml:space="preserve"> the simple reason that it is the existence </w:t>
      </w:r>
      <w:proofErr w:type="gramStart"/>
      <w:r w:rsidRPr="004F35EC">
        <w:rPr>
          <w:sz w:val="10"/>
        </w:rPr>
        <w:t>[ ]</w:t>
      </w:r>
      <w:proofErr w:type="gramEnd"/>
      <w:r w:rsidRPr="004F35EC">
        <w:rPr>
          <w:sz w:val="10"/>
        </w:rPr>
        <w:t xml:space="preserve"> of the absolute concept, of self-conscious freedom. But the formalism of right-and also of duty-arises out of the </w:t>
      </w:r>
      <w:proofErr w:type="spellStart"/>
      <w:r w:rsidRPr="004F35EC">
        <w:rPr>
          <w:sz w:val="10"/>
        </w:rPr>
        <w:t>dif</w:t>
      </w:r>
      <w:proofErr w:type="spellEnd"/>
      <w:r w:rsidRPr="004F35EC">
        <w:rPr>
          <w:sz w:val="10"/>
        </w:rPr>
        <w:t xml:space="preserve">- </w:t>
      </w:r>
      <w:proofErr w:type="spellStart"/>
      <w:r w:rsidRPr="004F35EC">
        <w:rPr>
          <w:sz w:val="10"/>
        </w:rPr>
        <w:t>ferent</w:t>
      </w:r>
      <w:proofErr w:type="spellEnd"/>
      <w:r w:rsidRPr="004F35EC">
        <w:rPr>
          <w:sz w:val="10"/>
        </w:rPr>
        <w:t xml:space="preserve"> stages in the development of the concept of freedom. In oppo- </w:t>
      </w:r>
      <w:proofErr w:type="spellStart"/>
      <w:r w:rsidRPr="004F35EC">
        <w:rPr>
          <w:sz w:val="10"/>
        </w:rPr>
        <w:t>sition</w:t>
      </w:r>
      <w:proofErr w:type="spellEnd"/>
      <w:r w:rsidRPr="004F35EC">
        <w:rPr>
          <w:sz w:val="10"/>
        </w:rPr>
        <w:t xml:space="preserve"> to the more formal, </w:t>
      </w:r>
      <w:proofErr w:type="gramStart"/>
      <w:r w:rsidRPr="004F35EC">
        <w:rPr>
          <w:sz w:val="10"/>
        </w:rPr>
        <w:t>i.e.</w:t>
      </w:r>
      <w:proofErr w:type="gramEnd"/>
      <w:r w:rsidRPr="004F35EC">
        <w:rPr>
          <w:sz w:val="10"/>
        </w:rPr>
        <w:t xml:space="preserve"> more </w:t>
      </w:r>
      <w:proofErr w:type="spellStart"/>
      <w:r w:rsidRPr="004F35EC">
        <w:rPr>
          <w:sz w:val="10"/>
        </w:rPr>
        <w:t>abstractand</w:t>
      </w:r>
      <w:proofErr w:type="spellEnd"/>
      <w:r w:rsidRPr="004F35EC">
        <w:rPr>
          <w:sz w:val="10"/>
        </w:rPr>
        <w:t xml:space="preserve"> hence more limited kind of right, that the sphere and stage of the spirit in which the spirit has determined and actualized within itself the further moments con- </w:t>
      </w:r>
      <w:proofErr w:type="spellStart"/>
      <w:r w:rsidRPr="004F35EC">
        <w:rPr>
          <w:sz w:val="10"/>
        </w:rPr>
        <w:t>tained</w:t>
      </w:r>
      <w:proofErr w:type="spellEnd"/>
      <w:r w:rsidRPr="004F35EC">
        <w:rPr>
          <w:sz w:val="10"/>
        </w:rPr>
        <w:t xml:space="preserve"> in its Idea possesses a higher right, for it is the more concrete sphere, richer within itself and more truly universal. Each stage in the development of the Idea of freedom has its distinctive right, because it is the existence of freedom in one of its own determinations. When we speak of the opposition between morality or ethics and right, the right in question is merely the initial and formal right of abstract personality. Morality, ethics, and the interest of the state-each of these is a distinct variety of right, because each of them gives determinate shape and existence to freedom.77 In other words, a full concrete personality requires the entire regime that Hegel calls </w:t>
      </w:r>
      <w:proofErr w:type="spellStart"/>
      <w:r w:rsidRPr="004F35EC">
        <w:rPr>
          <w:sz w:val="10"/>
        </w:rPr>
        <w:t>Recht</w:t>
      </w:r>
      <w:proofErr w:type="spellEnd"/>
      <w:r w:rsidRPr="004F35EC">
        <w:rPr>
          <w:sz w:val="10"/>
        </w:rPr>
        <w:t xml:space="preserve">, which includes not only abstract right (property and contract), but morality and ethics. Abstract right is the most primitive form of right that only creates the form necessary for freedom-the empty vessel of legal subjectivity understood as the mere ability to accept legal rights and duties imposed by others. The content of person- </w:t>
      </w:r>
      <w:proofErr w:type="spellStart"/>
      <w:r w:rsidRPr="004F35EC">
        <w:rPr>
          <w:sz w:val="10"/>
        </w:rPr>
        <w:t>ality</w:t>
      </w:r>
      <w:proofErr w:type="spellEnd"/>
      <w:r w:rsidRPr="004F35EC">
        <w:rPr>
          <w:sz w:val="10"/>
        </w:rPr>
        <w:t xml:space="preserve"> will be added by morality and ethics. Consequently, Hegel states with respect to the legal subject: Since particularity, in the person [</w:t>
      </w:r>
      <w:proofErr w:type="gramStart"/>
      <w:r w:rsidRPr="004F35EC">
        <w:rPr>
          <w:sz w:val="10"/>
        </w:rPr>
        <w:t>i.e.</w:t>
      </w:r>
      <w:proofErr w:type="gramEnd"/>
      <w:r w:rsidRPr="004F35EC">
        <w:rPr>
          <w:sz w:val="10"/>
        </w:rPr>
        <w:t xml:space="preserve"> what I am calling the subject], is not yet present as freedom, everything which depends on </w:t>
      </w:r>
      <w:proofErr w:type="spellStart"/>
      <w:r w:rsidRPr="004F35EC">
        <w:rPr>
          <w:sz w:val="10"/>
        </w:rPr>
        <w:t>particu</w:t>
      </w:r>
      <w:proofErr w:type="spellEnd"/>
      <w:r w:rsidRPr="004F35EC">
        <w:rPr>
          <w:sz w:val="10"/>
        </w:rPr>
        <w:t xml:space="preserve">- </w:t>
      </w:r>
      <w:proofErr w:type="spellStart"/>
      <w:r w:rsidRPr="004F35EC">
        <w:rPr>
          <w:sz w:val="10"/>
        </w:rPr>
        <w:t>larity</w:t>
      </w:r>
      <w:proofErr w:type="spellEnd"/>
      <w:r w:rsidRPr="004F35EC">
        <w:rPr>
          <w:sz w:val="10"/>
        </w:rPr>
        <w:t xml:space="preserve"> is here a matter of indifference. If someone is interested only in his formal right, this may be pure stubbornness, such as is often encountered in emotionally limited people; for uncultured people insist most strongly on their rights, whereas those of nobler mind seek to discover what other aspects there are to the matter in ques- </w:t>
      </w:r>
      <w:proofErr w:type="spellStart"/>
      <w:r w:rsidRPr="004F35EC">
        <w:rPr>
          <w:sz w:val="10"/>
        </w:rPr>
        <w:t>tion</w:t>
      </w:r>
      <w:proofErr w:type="spellEnd"/>
      <w:r w:rsidRPr="004F35EC">
        <w:rPr>
          <w:sz w:val="10"/>
        </w:rPr>
        <w:t xml:space="preserve">. </w:t>
      </w:r>
      <w:proofErr w:type="gramStart"/>
      <w:r w:rsidRPr="004F35EC">
        <w:rPr>
          <w:sz w:val="10"/>
        </w:rPr>
        <w:t>Thus</w:t>
      </w:r>
      <w:proofErr w:type="gramEnd"/>
      <w:r w:rsidRPr="004F35EC">
        <w:rPr>
          <w:sz w:val="10"/>
        </w:rPr>
        <w:t xml:space="preserve"> abstract right is initially a mere possibility, and in that respect is formal in character as compared with the whole extent of the relationship. Consequently, a determination of right gives me a warrant, but it is not absolutely necessary that I should pursue my rights, because this is only one aspect of the whole relationship. For possibility is being, which also has the significance of not being. 78 Indeed, it is precisely the function of the element of alienation to make this irrelevance and indifference manifest. Nevertheless, even as subtle an analyst as Hughes, who expressly recognizes that the fact that object relations can also serve natural functions (food and shelter) is irrelevant to a Hegelian analysis, 79 misses this point. Hughes finds alienation "incoherent"80 because the subject loses the object that supposedly makes the subject recognizable.8' He finds this particularly problematic in Hegel's discussion of copyright, because the objects of copyright, being the author's creations, seem intrinsically linked to the author's personality.82 Consequently, he infers that the objects of copyright uniquely serve the goal of differentiating and identifying the author and concludes that complete alienation of artistic works might defeat the goal of the creation of personality. Consequently, he sees the Hegelian analysis of property as supporting certain restraints on alienation of copyrightable material, such as in the droit morale under which an artist retains some control over her creations after sale.83 But this critique is based on the misimpression that, to Hegel, the legal right of property relates to the creation of the full complex per- sonhood of empirical human beings situated in relations of family, civil society, and state.84 But </w:t>
      </w:r>
      <w:r w:rsidRPr="0068672B">
        <w:rPr>
          <w:b/>
          <w:bCs/>
          <w:u w:val="single"/>
        </w:rPr>
        <w:t xml:space="preserve">legal relationships relate only to the creation of legal subjects-persons capable of bearing rights and duties. The legal subjectivity mutually constituted with abstract right is, therefore, equally abstract and formal. Moreover, it is precisely abstractness and formality that enable abstract right and legal subjectivity to serve as the </w:t>
      </w:r>
      <w:proofErr w:type="spellStart"/>
      <w:r w:rsidRPr="0068672B">
        <w:rPr>
          <w:b/>
          <w:bCs/>
          <w:u w:val="single"/>
        </w:rPr>
        <w:t>substra</w:t>
      </w:r>
      <w:proofErr w:type="spellEnd"/>
      <w:r w:rsidRPr="0068672B">
        <w:rPr>
          <w:b/>
          <w:bCs/>
          <w:u w:val="single"/>
        </w:rPr>
        <w:t>- tum for the concrete freedom of citizenship.</w:t>
      </w:r>
      <w:r w:rsidRPr="004F35EC">
        <w:rPr>
          <w:sz w:val="10"/>
        </w:rPr>
        <w:t xml:space="preserve"> Above, I mentioned in passing an analysis that I have developed extensively elsewhere: Hegel's property jurisprudence is essentially erotic because contract is a primitive type of "love."8 5 My goal in doing so was to break down the dichotomy between rationality and passion that implicitly underlies both utilitarianism and romanticism. To Hegel's jurisprudence, rationality and passion are two sides of the same coin.86 </w:t>
      </w:r>
      <w:r w:rsidRPr="00C80DE2">
        <w:rPr>
          <w:b/>
          <w:bCs/>
          <w:highlight w:val="yellow"/>
          <w:u w:val="single"/>
        </w:rPr>
        <w:t>Reason tells the autonomous individual that</w:t>
      </w:r>
      <w:r w:rsidRPr="0068672B">
        <w:rPr>
          <w:b/>
          <w:bCs/>
          <w:u w:val="single"/>
        </w:rPr>
        <w:t xml:space="preserve"> he </w:t>
      </w:r>
      <w:r w:rsidRPr="00C80DE2">
        <w:rPr>
          <w:b/>
          <w:bCs/>
          <w:highlight w:val="yellow"/>
          <w:u w:val="single"/>
        </w:rPr>
        <w:t>must actualize</w:t>
      </w:r>
      <w:r w:rsidRPr="0068672B">
        <w:rPr>
          <w:b/>
          <w:bCs/>
          <w:u w:val="single"/>
        </w:rPr>
        <w:t xml:space="preserve"> his </w:t>
      </w:r>
      <w:r w:rsidRPr="00C80DE2">
        <w:rPr>
          <w:b/>
          <w:bCs/>
          <w:highlight w:val="yellow"/>
          <w:u w:val="single"/>
        </w:rPr>
        <w:t xml:space="preserve">freedom </w:t>
      </w:r>
      <w:r w:rsidRPr="0068672B">
        <w:rPr>
          <w:b/>
          <w:bCs/>
          <w:u w:val="single"/>
        </w:rPr>
        <w:t xml:space="preserve">and </w:t>
      </w:r>
      <w:r w:rsidRPr="00C80DE2">
        <w:rPr>
          <w:b/>
          <w:bCs/>
          <w:highlight w:val="yellow"/>
          <w:u w:val="single"/>
        </w:rPr>
        <w:t>to</w:t>
      </w:r>
      <w:r w:rsidRPr="0068672B">
        <w:rPr>
          <w:b/>
          <w:bCs/>
          <w:u w:val="single"/>
        </w:rPr>
        <w:t xml:space="preserve"> do so </w:t>
      </w:r>
      <w:r w:rsidRPr="00C80DE2">
        <w:rPr>
          <w:b/>
          <w:bCs/>
          <w:highlight w:val="yellow"/>
          <w:u w:val="single"/>
        </w:rPr>
        <w:t>require</w:t>
      </w:r>
      <w:r w:rsidRPr="00800F9F">
        <w:rPr>
          <w:b/>
          <w:bCs/>
          <w:u w:val="single"/>
        </w:rPr>
        <w:t xml:space="preserve">s </w:t>
      </w:r>
      <w:r w:rsidRPr="00C80DE2">
        <w:rPr>
          <w:b/>
          <w:bCs/>
          <w:highlight w:val="yellow"/>
          <w:u w:val="single"/>
        </w:rPr>
        <w:t xml:space="preserve">recognition </w:t>
      </w:r>
      <w:r w:rsidRPr="0068672B">
        <w:rPr>
          <w:b/>
          <w:bCs/>
          <w:u w:val="single"/>
        </w:rPr>
        <w:t xml:space="preserve">by other subjects. </w:t>
      </w:r>
      <w:proofErr w:type="spellStart"/>
      <w:r w:rsidRPr="0068672B">
        <w:rPr>
          <w:b/>
          <w:bCs/>
          <w:u w:val="single"/>
        </w:rPr>
        <w:t>Conse</w:t>
      </w:r>
      <w:proofErr w:type="spellEnd"/>
      <w:r w:rsidRPr="0068672B">
        <w:rPr>
          <w:b/>
          <w:bCs/>
          <w:u w:val="single"/>
        </w:rPr>
        <w:t xml:space="preserve">- </w:t>
      </w:r>
      <w:proofErr w:type="spellStart"/>
      <w:r w:rsidRPr="0068672B">
        <w:rPr>
          <w:b/>
          <w:bCs/>
          <w:u w:val="single"/>
        </w:rPr>
        <w:t>quently</w:t>
      </w:r>
      <w:proofErr w:type="spellEnd"/>
      <w:r w:rsidRPr="0068672B">
        <w:rPr>
          <w:b/>
          <w:bCs/>
          <w:u w:val="single"/>
        </w:rPr>
        <w:t>, the free individual rationally decides that he must give way to the desire for others. Because abstract right is created in order to enable the interrelationship of mutual recognition to occur, it is erotic.</w:t>
      </w:r>
      <w:r w:rsidRPr="004F35EC">
        <w:rPr>
          <w:sz w:val="10"/>
        </w:rPr>
        <w:t xml:space="preserve"> The "love" and desire that exist at the level of abstract right are only a pale shadow of the passions we feel towards our family, lovers, and friends. Consequently, I have argued vociferously that although </w:t>
      </w:r>
      <w:proofErr w:type="spellStart"/>
      <w:r w:rsidRPr="004F35EC">
        <w:rPr>
          <w:sz w:val="10"/>
        </w:rPr>
        <w:t>utilitarians</w:t>
      </w:r>
      <w:proofErr w:type="spellEnd"/>
      <w:r w:rsidRPr="004F35EC">
        <w:rPr>
          <w:sz w:val="10"/>
        </w:rPr>
        <w:t xml:space="preserve"> like Posner are right in seeing a parallel between economic activity and sexuality, they are wrong in trying to reduce the latter to a form of the former.87 Rather, from the Hegelian position, the former (economics) is merely a step that makes the latter (eroticism) possible. That is, contract establishes the form of love, not its content. Conversely, Hughes and </w:t>
      </w:r>
      <w:proofErr w:type="spellStart"/>
      <w:r w:rsidRPr="004F35EC">
        <w:rPr>
          <w:sz w:val="10"/>
        </w:rPr>
        <w:t>Radin</w:t>
      </w:r>
      <w:proofErr w:type="spellEnd"/>
      <w:r w:rsidRPr="004F35EC">
        <w:rPr>
          <w:sz w:val="10"/>
        </w:rPr>
        <w:t xml:space="preserve"> are equally mistaken in trying to argue that property can perform a direct function in the creation of the full, loving artistic personality. Although Hegel was a great defender of legalism and capitalistic markets, he also insisted that they be limited to their appropriate sphere. To analyze more complex interrelationships in terms of abstract right (property) is not merely erroneous. Never one to mince words, Hegel called it "crude" and shameful.88 Consequently, only the </w:t>
      </w:r>
      <w:proofErr w:type="gramStart"/>
      <w:r w:rsidRPr="004F35EC">
        <w:rPr>
          <w:sz w:val="10"/>
        </w:rPr>
        <w:t>most base</w:t>
      </w:r>
      <w:proofErr w:type="gramEnd"/>
      <w:r w:rsidRPr="004F35EC">
        <w:rPr>
          <w:sz w:val="10"/>
        </w:rPr>
        <w:t xml:space="preserve"> persons stand on their rights.8 9 The noble person accords rights to others. This is why Hegel condemns the classical lib- </w:t>
      </w:r>
      <w:proofErr w:type="spellStart"/>
      <w:r w:rsidRPr="004F35EC">
        <w:rPr>
          <w:sz w:val="10"/>
        </w:rPr>
        <w:t>eral</w:t>
      </w:r>
      <w:proofErr w:type="spellEnd"/>
      <w:r w:rsidRPr="004F35EC">
        <w:rPr>
          <w:sz w:val="10"/>
        </w:rPr>
        <w:t xml:space="preserve"> concept of government as social contract-citizenship is Hegel's most highly developed level of personality, and therefore, unlike the subject, cannot be comprised solely by legal categories. A corollary of this is that it is equally incorrect, indeed shameful, to adopt the romantic position towards copyright that conflates the legal relationship of property with the flowering of personality in artistic expression. From a Lacanian point of view, to do so is literally per- verse. </w:t>
      </w:r>
      <w:proofErr w:type="gramStart"/>
      <w:r w:rsidRPr="004F35EC">
        <w:rPr>
          <w:sz w:val="10"/>
        </w:rPr>
        <w:t>Specifically</w:t>
      </w:r>
      <w:proofErr w:type="gramEnd"/>
      <w:r w:rsidRPr="004F35EC">
        <w:rPr>
          <w:sz w:val="10"/>
        </w:rPr>
        <w:t xml:space="preserve"> it is fetishistic-the identification of objects with subjects.90 The specific content of objects of copyright has nothing to do with their status as a legal concept. To Hegel, saying copyright is "property" is not to say that society must or should establish a copyright regime. This decision can only be made by pragmatic reasoning. In this sense, Hegel's theory has a surprising utilitarian twist. Society's desire to further creativity may, however, be a good pragmatic argument in favor of such a regime. </w:t>
      </w:r>
    </w:p>
    <w:p w14:paraId="3ED3BF33" w14:textId="77777777" w:rsidR="00C80DE2" w:rsidRPr="005E3266" w:rsidRDefault="00C80DE2" w:rsidP="00C80DE2">
      <w:pPr>
        <w:pStyle w:val="Heading4"/>
      </w:pPr>
      <w:r>
        <w:t>Thus, the standard is consistency with materializing abstract right.</w:t>
      </w:r>
    </w:p>
    <w:p w14:paraId="24DDEC53" w14:textId="77777777" w:rsidR="00C80DE2" w:rsidRPr="00A57C29" w:rsidRDefault="00C80DE2" w:rsidP="00C80DE2">
      <w:pPr>
        <w:pStyle w:val="Heading4"/>
        <w:rPr>
          <w:shd w:val="clear" w:color="auto" w:fill="FFFFFF"/>
        </w:rPr>
      </w:pPr>
      <w:r>
        <w:rPr>
          <w:shd w:val="clear" w:color="auto" w:fill="FFFFFF"/>
        </w:rPr>
        <w:t xml:space="preserve">Abstract right is materialized in the community in the legal order. Controlling their production undermines the system through which we manifest our rights, meaning it violates our freedom as subjects and outweighs. </w:t>
      </w:r>
      <w:proofErr w:type="spellStart"/>
      <w:r>
        <w:rPr>
          <w:shd w:val="clear" w:color="auto" w:fill="FFFFFF"/>
        </w:rPr>
        <w:t>Buchwalter</w:t>
      </w:r>
      <w:proofErr w:type="spellEnd"/>
      <w:r>
        <w:rPr>
          <w:shd w:val="clear" w:color="auto" w:fill="FFFFFF"/>
        </w:rPr>
        <w:t xml:space="preserve">, </w:t>
      </w:r>
    </w:p>
    <w:p w14:paraId="70BFE804" w14:textId="77777777" w:rsidR="00C80DE2" w:rsidRPr="0068672B" w:rsidRDefault="00C80DE2" w:rsidP="00C80DE2">
      <w:proofErr w:type="spellStart"/>
      <w:r w:rsidRPr="0068672B">
        <w:t>Buchwalter</w:t>
      </w:r>
      <w:proofErr w:type="spellEnd"/>
      <w:r w:rsidRPr="0068672B">
        <w:t xml:space="preserve">, Andrew. “Hegel, Human Rights, and Political Membership.” </w:t>
      </w:r>
    </w:p>
    <w:p w14:paraId="41825330" w14:textId="3F964BDD" w:rsidR="00C80DE2" w:rsidRPr="00C80DE2" w:rsidRDefault="00C80DE2" w:rsidP="00C80DE2">
      <w:pPr>
        <w:rPr>
          <w:sz w:val="12"/>
        </w:rPr>
      </w:pPr>
      <w:r w:rsidRPr="00A57C29">
        <w:rPr>
          <w:sz w:val="12"/>
        </w:rPr>
        <w:t xml:space="preserve">In addition, Hegel asserts that </w:t>
      </w:r>
      <w:r w:rsidRPr="0068672B">
        <w:rPr>
          <w:b/>
          <w:bCs/>
          <w:u w:val="single"/>
        </w:rPr>
        <w:t xml:space="preserve">the very idea of </w:t>
      </w:r>
      <w:r w:rsidRPr="00C80DE2">
        <w:rPr>
          <w:b/>
          <w:bCs/>
          <w:highlight w:val="yellow"/>
          <w:u w:val="single"/>
        </w:rPr>
        <w:t>autonomous personality</w:t>
      </w:r>
      <w:r w:rsidRPr="0068672B">
        <w:rPr>
          <w:b/>
          <w:bCs/>
          <w:u w:val="single"/>
        </w:rPr>
        <w:t xml:space="preserve"> presupposes and </w:t>
      </w:r>
      <w:r w:rsidRPr="00C80DE2">
        <w:rPr>
          <w:b/>
          <w:bCs/>
          <w:highlight w:val="yellow"/>
          <w:u w:val="single"/>
        </w:rPr>
        <w:t>demands articulation in an existing system of law</w:t>
      </w:r>
      <w:r w:rsidRPr="00A57C29">
        <w:rPr>
          <w:sz w:val="12"/>
        </w:rPr>
        <w:t>. Hegel construes autonomy intersubjectively, as selfhood in otherness, or Bei-</w:t>
      </w:r>
      <w:proofErr w:type="spellStart"/>
      <w:r w:rsidRPr="00A57C29">
        <w:rPr>
          <w:sz w:val="12"/>
        </w:rPr>
        <w:t>sich</w:t>
      </w:r>
      <w:proofErr w:type="spellEnd"/>
      <w:r w:rsidRPr="00A57C29">
        <w:rPr>
          <w:sz w:val="12"/>
        </w:rPr>
        <w:t>-</w:t>
      </w:r>
      <w:proofErr w:type="spellStart"/>
      <w:r w:rsidRPr="00A57C29">
        <w:rPr>
          <w:sz w:val="12"/>
        </w:rPr>
        <w:t>selbstsein</w:t>
      </w:r>
      <w:proofErr w:type="spellEnd"/>
      <w:r w:rsidRPr="00A57C29">
        <w:rPr>
          <w:sz w:val="12"/>
        </w:rPr>
        <w:t xml:space="preserve">. </w:t>
      </w:r>
      <w:r w:rsidRPr="0068672B">
        <w:rPr>
          <w:b/>
          <w:bCs/>
          <w:u w:val="single"/>
        </w:rPr>
        <w:t>A comprehensive account of achieved intersubjectivity depends on establishing a legal-political community juridically committed to principles of respect and reciprocity.</w:t>
      </w:r>
      <w:r w:rsidRPr="00A57C29">
        <w:rPr>
          <w:sz w:val="12"/>
        </w:rPr>
        <w:t xml:space="preserve">3 On the one hand, </w:t>
      </w:r>
      <w:r w:rsidRPr="0068672B">
        <w:rPr>
          <w:b/>
          <w:bCs/>
          <w:u w:val="single"/>
        </w:rPr>
        <w:t xml:space="preserve">autonomous personality depends on a social order </w:t>
      </w:r>
      <w:r w:rsidRPr="00C80DE2">
        <w:rPr>
          <w:b/>
          <w:bCs/>
          <w:highlight w:val="yellow"/>
          <w:u w:val="single"/>
        </w:rPr>
        <w:t xml:space="preserve">that </w:t>
      </w:r>
      <w:proofErr w:type="spellStart"/>
      <w:r w:rsidRPr="00C80DE2">
        <w:rPr>
          <w:b/>
          <w:bCs/>
          <w:highlight w:val="yellow"/>
          <w:u w:val="single"/>
        </w:rPr>
        <w:t>recognises</w:t>
      </w:r>
      <w:proofErr w:type="spellEnd"/>
      <w:r w:rsidRPr="0068672B">
        <w:rPr>
          <w:b/>
          <w:bCs/>
          <w:u w:val="single"/>
        </w:rPr>
        <w:t xml:space="preserve"> and supports that </w:t>
      </w:r>
      <w:r w:rsidRPr="00C80DE2">
        <w:rPr>
          <w:b/>
          <w:bCs/>
          <w:highlight w:val="yellow"/>
          <w:u w:val="single"/>
        </w:rPr>
        <w:t>autonomy</w:t>
      </w:r>
      <w:r w:rsidRPr="00A57C29">
        <w:rPr>
          <w:sz w:val="12"/>
        </w:rPr>
        <w:t xml:space="preserve">. </w:t>
      </w:r>
      <w:r w:rsidRPr="0068672B">
        <w:rPr>
          <w:b/>
          <w:bCs/>
          <w:u w:val="single"/>
        </w:rPr>
        <w:t>Conversely, that order itself depends on individuals who recognize its authority and act accordingly</w:t>
      </w:r>
      <w:r w:rsidRPr="00A57C29">
        <w:rPr>
          <w:sz w:val="12"/>
        </w:rPr>
        <w:t>. Only in a lawfully ordered community is the individual ‘</w:t>
      </w:r>
      <w:proofErr w:type="spellStart"/>
      <w:r w:rsidRPr="00A57C29">
        <w:rPr>
          <w:sz w:val="12"/>
        </w:rPr>
        <w:t>recognised</w:t>
      </w:r>
      <w:proofErr w:type="spellEnd"/>
      <w:r w:rsidRPr="00A57C29">
        <w:rPr>
          <w:sz w:val="12"/>
        </w:rPr>
        <w:t xml:space="preserve"> and treated as a rational being, as free, as a person; and the individual, on his side, makes himself worthy of this recognition by overcoming the natural state of his </w:t>
      </w:r>
      <w:proofErr w:type="spellStart"/>
      <w:r w:rsidRPr="00A57C29">
        <w:rPr>
          <w:sz w:val="12"/>
        </w:rPr>
        <w:t>selfconsciousness</w:t>
      </w:r>
      <w:proofErr w:type="spellEnd"/>
      <w:r w:rsidRPr="00A57C29">
        <w:rPr>
          <w:sz w:val="12"/>
        </w:rPr>
        <w:t xml:space="preserve"> and obeying a universal, the will that is its essence and actuality, the law; he behaves, therefore, towards others in a manner that is universally valid, </w:t>
      </w:r>
      <w:proofErr w:type="spellStart"/>
      <w:r w:rsidRPr="00A57C29">
        <w:rPr>
          <w:sz w:val="12"/>
        </w:rPr>
        <w:t>recognising</w:t>
      </w:r>
      <w:proofErr w:type="spellEnd"/>
      <w:r w:rsidRPr="00A57C29">
        <w:rPr>
          <w:sz w:val="12"/>
        </w:rPr>
        <w:t xml:space="preserve"> them—as he wishes others to </w:t>
      </w:r>
      <w:proofErr w:type="spellStart"/>
      <w:r w:rsidRPr="00A57C29">
        <w:rPr>
          <w:sz w:val="12"/>
        </w:rPr>
        <w:t>recognise</w:t>
      </w:r>
      <w:proofErr w:type="spellEnd"/>
      <w:r w:rsidRPr="00A57C29">
        <w:rPr>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C80DE2">
        <w:rPr>
          <w:b/>
          <w:bCs/>
          <w:highlight w:val="yellow"/>
          <w:u w:val="single"/>
        </w:rPr>
        <w:t>a proper account of the person</w:t>
      </w:r>
      <w:r w:rsidRPr="0068672B">
        <w:rPr>
          <w:b/>
          <w:bCs/>
          <w:u w:val="single"/>
        </w:rPr>
        <w:t xml:space="preserve"> itself </w:t>
      </w:r>
      <w:r w:rsidRPr="00C80DE2">
        <w:rPr>
          <w:b/>
          <w:bCs/>
          <w:highlight w:val="yellow"/>
          <w:u w:val="single"/>
        </w:rPr>
        <w:t>depends on</w:t>
      </w:r>
      <w:r w:rsidRPr="0068672B">
        <w:rPr>
          <w:b/>
          <w:bCs/>
          <w:u w:val="single"/>
        </w:rPr>
        <w:t xml:space="preserve"> a developed system of </w:t>
      </w:r>
      <w:r w:rsidRPr="00C80DE2">
        <w:rPr>
          <w:b/>
          <w:bCs/>
          <w:highlight w:val="yellow"/>
          <w:u w:val="single"/>
        </w:rPr>
        <w:t>legal relations</w:t>
      </w:r>
      <w:r w:rsidRPr="00A57C29">
        <w:rPr>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w:t>
      </w:r>
      <w:proofErr w:type="spellStart"/>
      <w:r w:rsidRPr="00A57C29">
        <w:rPr>
          <w:sz w:val="12"/>
        </w:rPr>
        <w:t>freien</w:t>
      </w:r>
      <w:proofErr w:type="spellEnd"/>
      <w:r w:rsidRPr="00A57C29">
        <w:rPr>
          <w:sz w:val="12"/>
        </w:rPr>
        <w:t xml:space="preserve"> Willens) (PR y29). </w:t>
      </w:r>
      <w:r w:rsidRPr="0068672B">
        <w:rPr>
          <w:b/>
          <w:bCs/>
          <w:u w:val="single"/>
        </w:rPr>
        <w:t xml:space="preserve">In its capacity as a principle of freedom, right is a general normative principle. But in that </w:t>
      </w:r>
      <w:proofErr w:type="gramStart"/>
      <w:r w:rsidRPr="0068672B">
        <w:rPr>
          <w:b/>
          <w:bCs/>
          <w:u w:val="single"/>
        </w:rPr>
        <w:t>capacity</w:t>
      </w:r>
      <w:proofErr w:type="gramEnd"/>
      <w:r w:rsidRPr="0068672B">
        <w:rPr>
          <w:b/>
          <w:bCs/>
          <w:u w:val="single"/>
        </w:rPr>
        <w:t xml:space="preserve"> it is also a principle of legal positivism, one tied to a legal system committed to its institutionalization and enforcement. </w:t>
      </w:r>
      <w:r w:rsidRPr="00A57C29">
        <w:rPr>
          <w:b/>
          <w:bCs/>
          <w:u w:val="single"/>
        </w:rPr>
        <w:t xml:space="preserve">Right for Hegel is the ‘realm of actualized freedom’, articulated </w:t>
      </w:r>
      <w:r w:rsidRPr="00C80DE2">
        <w:rPr>
          <w:b/>
          <w:bCs/>
          <w:highlight w:val="yellow"/>
          <w:u w:val="single"/>
        </w:rPr>
        <w:t>in a</w:t>
      </w:r>
      <w:r w:rsidRPr="00A57C29">
        <w:rPr>
          <w:b/>
          <w:bCs/>
          <w:u w:val="single"/>
        </w:rPr>
        <w:t>n existing</w:t>
      </w:r>
      <w:r w:rsidRPr="00C80DE2">
        <w:rPr>
          <w:b/>
          <w:bCs/>
          <w:highlight w:val="yellow"/>
          <w:u w:val="single"/>
        </w:rPr>
        <w:t xml:space="preserve"> system of</w:t>
      </w:r>
      <w:r w:rsidRPr="0068672B">
        <w:rPr>
          <w:b/>
          <w:bCs/>
          <w:u w:val="single"/>
        </w:rPr>
        <w:t xml:space="preserve"> positive </w:t>
      </w:r>
      <w:r w:rsidRPr="00C80DE2">
        <w:rPr>
          <w:b/>
          <w:bCs/>
          <w:highlight w:val="yellow"/>
          <w:u w:val="single"/>
        </w:rPr>
        <w:t>law</w:t>
      </w:r>
      <w:r w:rsidRPr="0068672B">
        <w:rPr>
          <w:b/>
          <w:bCs/>
          <w:u w:val="single"/>
        </w:rPr>
        <w:t xml:space="preserve">. A developed legal system is the domain </w:t>
      </w:r>
      <w:r w:rsidRPr="00A57C29">
        <w:rPr>
          <w:b/>
          <w:bCs/>
          <w:u w:val="single"/>
        </w:rPr>
        <w:t xml:space="preserve">in which </w:t>
      </w:r>
      <w:r w:rsidRPr="00C80DE2">
        <w:rPr>
          <w:b/>
          <w:bCs/>
          <w:highlight w:val="yellow"/>
          <w:u w:val="single"/>
        </w:rPr>
        <w:t>‘freedom attains its supreme right’</w:t>
      </w:r>
      <w:r w:rsidRPr="0068672B">
        <w:rPr>
          <w:b/>
          <w:bCs/>
          <w:u w:val="single"/>
        </w:rPr>
        <w:t xml:space="preserve"> </w:t>
      </w:r>
      <w:r w:rsidRPr="00A57C29">
        <w:rPr>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A57C29">
        <w:rPr>
          <w:sz w:val="12"/>
        </w:rPr>
        <w:t>prepolitical</w:t>
      </w:r>
      <w:proofErr w:type="spellEnd"/>
      <w:r w:rsidRPr="00A57C29">
        <w:rPr>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A57C29">
        <w:rPr>
          <w:sz w:val="12"/>
        </w:rPr>
        <w:t>realisation</w:t>
      </w:r>
      <w:proofErr w:type="spellEnd"/>
      <w:r w:rsidRPr="00A57C29">
        <w:rPr>
          <w:sz w:val="12"/>
        </w:rPr>
        <w:t xml:space="preserve">), a philosophical doctrine of right affirms that right is intelligible only within the framework of developed social and political institutions (PR y1). Elaboration of the idea of right is itself </w:t>
      </w:r>
      <w:proofErr w:type="spellStart"/>
      <w:r w:rsidRPr="00A57C29">
        <w:rPr>
          <w:sz w:val="12"/>
        </w:rPr>
        <w:t>exeundum</w:t>
      </w:r>
      <w:proofErr w:type="spellEnd"/>
      <w:r w:rsidRPr="00A57C29">
        <w:rPr>
          <w:sz w:val="12"/>
        </w:rPr>
        <w:t xml:space="preserve"> </w:t>
      </w:r>
      <w:proofErr w:type="spellStart"/>
      <w:r w:rsidRPr="00A57C29">
        <w:rPr>
          <w:sz w:val="12"/>
        </w:rPr>
        <w:t>esse</w:t>
      </w:r>
      <w:proofErr w:type="spellEnd"/>
      <w:r w:rsidRPr="00A57C29">
        <w:rPr>
          <w:sz w:val="12"/>
        </w:rPr>
        <w:t xml:space="preserve"> e </w:t>
      </w:r>
      <w:proofErr w:type="spellStart"/>
      <w:r w:rsidRPr="00A57C29">
        <w:rPr>
          <w:sz w:val="12"/>
        </w:rPr>
        <w:t>statu</w:t>
      </w:r>
      <w:proofErr w:type="spellEnd"/>
      <w:r w:rsidRPr="00A57C29">
        <w:rPr>
          <w:sz w:val="12"/>
        </w:rPr>
        <w:t xml:space="preserve"> naturae (VRP 1: 239</w:t>
      </w:r>
      <w:proofErr w:type="gramStart"/>
      <w:r w:rsidRPr="00A57C29">
        <w:rPr>
          <w:sz w:val="12"/>
        </w:rPr>
        <w:t>f )</w:t>
      </w:r>
      <w:proofErr w:type="gramEnd"/>
      <w:r w:rsidRPr="00A57C29">
        <w:rPr>
          <w:sz w:val="12"/>
        </w:rPr>
        <w:t xml:space="preserve">.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A57C29">
        <w:rPr>
          <w:sz w:val="12"/>
        </w:rPr>
        <w:t>realised</w:t>
      </w:r>
      <w:proofErr w:type="spellEnd"/>
      <w:r w:rsidRPr="00A57C29">
        <w:rPr>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w:t>
      </w:r>
      <w:proofErr w:type="gramStart"/>
      <w:r w:rsidRPr="00A57C29">
        <w:rPr>
          <w:sz w:val="12"/>
        </w:rPr>
        <w:t>Thus</w:t>
      </w:r>
      <w:proofErr w:type="gramEnd"/>
      <w:r w:rsidRPr="00A57C29">
        <w:rPr>
          <w:sz w:val="12"/>
        </w:rPr>
        <w:t xml:space="preserve"> an analysis of individual rights in terms of their inherent concept focuses not on an individual’s natural and immediate existence, but on his true being, what Hegel calls ‘die </w:t>
      </w:r>
      <w:proofErr w:type="spellStart"/>
      <w:r w:rsidRPr="00A57C29">
        <w:rPr>
          <w:sz w:val="12"/>
        </w:rPr>
        <w:t>Natur</w:t>
      </w:r>
      <w:proofErr w:type="spellEnd"/>
      <w:r w:rsidRPr="00A57C29">
        <w:rPr>
          <w:sz w:val="12"/>
        </w:rPr>
        <w:t xml:space="preserve"> der </w:t>
      </w:r>
      <w:proofErr w:type="spellStart"/>
      <w:r w:rsidRPr="00A57C29">
        <w:rPr>
          <w:sz w:val="12"/>
        </w:rPr>
        <w:t>Sache</w:t>
      </w:r>
      <w:proofErr w:type="spellEnd"/>
      <w:r w:rsidRPr="00A57C29">
        <w:rPr>
          <w:sz w:val="12"/>
        </w:rPr>
        <w:t xml:space="preserve">’ (PR y57). For Hegel, a citizen is defined by a concept of autonomous personality which is </w:t>
      </w:r>
      <w:proofErr w:type="spellStart"/>
      <w:r w:rsidRPr="00A57C29">
        <w:rPr>
          <w:sz w:val="12"/>
        </w:rPr>
        <w:t>realised</w:t>
      </w:r>
      <w:proofErr w:type="spellEnd"/>
      <w:r w:rsidRPr="00A57C29">
        <w:rPr>
          <w:sz w:val="12"/>
        </w:rPr>
        <w:t xml:space="preserve"> only in developed political and cultural community.4 Hence, a </w:t>
      </w:r>
      <w:proofErr w:type="spellStart"/>
      <w:r w:rsidRPr="00A57C29">
        <w:rPr>
          <w:sz w:val="12"/>
        </w:rPr>
        <w:t>defence</w:t>
      </w:r>
      <w:proofErr w:type="spellEnd"/>
      <w:r w:rsidRPr="00A57C29">
        <w:rPr>
          <w:sz w:val="12"/>
        </w:rPr>
        <w:t xml:space="preserve"> of natural rights is likewise a </w:t>
      </w:r>
      <w:proofErr w:type="spellStart"/>
      <w:r w:rsidRPr="00A57C29">
        <w:rPr>
          <w:sz w:val="12"/>
        </w:rPr>
        <w:t>defence</w:t>
      </w:r>
      <w:proofErr w:type="spellEnd"/>
      <w:r w:rsidRPr="00A57C29">
        <w:rPr>
          <w:sz w:val="12"/>
        </w:rPr>
        <w:t xml:space="preserve"> of the principle of political community, just as a repudiation of the liberal approach to natural rights is a </w:t>
      </w:r>
      <w:proofErr w:type="spellStart"/>
      <w:r w:rsidRPr="00A57C29">
        <w:rPr>
          <w:sz w:val="12"/>
        </w:rPr>
        <w:t>realisation</w:t>
      </w:r>
      <w:proofErr w:type="spellEnd"/>
      <w:r w:rsidRPr="00A57C29">
        <w:rPr>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68672B">
        <w:rPr>
          <w:b/>
          <w:bCs/>
          <w:u w:val="single"/>
        </w:rPr>
        <w:t xml:space="preserve">a proper account of </w:t>
      </w:r>
      <w:r w:rsidRPr="00C80DE2">
        <w:rPr>
          <w:b/>
          <w:bCs/>
          <w:highlight w:val="yellow"/>
          <w:u w:val="single"/>
        </w:rPr>
        <w:t>communal membership depends on a self-awareness</w:t>
      </w:r>
      <w:r w:rsidRPr="00A57C29">
        <w:rPr>
          <w:sz w:val="12"/>
        </w:rPr>
        <w:t xml:space="preserve"> (</w:t>
      </w:r>
      <w:proofErr w:type="spellStart"/>
      <w:r w:rsidRPr="00A57C29">
        <w:rPr>
          <w:sz w:val="12"/>
        </w:rPr>
        <w:t>Selbstgefu¨hl</w:t>
      </w:r>
      <w:proofErr w:type="spellEnd"/>
      <w:r w:rsidRPr="00A57C29">
        <w:rPr>
          <w:sz w:val="12"/>
        </w:rPr>
        <w:t xml:space="preserve">) </w:t>
      </w:r>
      <w:r w:rsidRPr="0068672B">
        <w:rPr>
          <w:b/>
          <w:bCs/>
          <w:u w:val="single"/>
        </w:rPr>
        <w:t xml:space="preserve">on the part of members of their status </w:t>
      </w:r>
      <w:r w:rsidRPr="00C80DE2">
        <w:rPr>
          <w:b/>
          <w:bCs/>
          <w:highlight w:val="yellow"/>
          <w:u w:val="single"/>
        </w:rPr>
        <w:t>as members</w:t>
      </w:r>
      <w:r w:rsidRPr="00A57C29">
        <w:rPr>
          <w:sz w:val="12"/>
        </w:rPr>
        <w:t xml:space="preserve"> (PR y147). As Hegel says of political community generally, ‘[</w:t>
      </w:r>
      <w:proofErr w:type="spellStart"/>
      <w:r w:rsidRPr="00A57C29">
        <w:rPr>
          <w:sz w:val="12"/>
        </w:rPr>
        <w:t>i</w:t>
      </w:r>
      <w:proofErr w:type="spellEnd"/>
      <w:r w:rsidRPr="00A57C29">
        <w:rPr>
          <w:sz w:val="12"/>
        </w:rPr>
        <w:t xml:space="preserve">]t is the self-awareness of individuals which constitutes the actuality of the state’ (PR y265A). </w:t>
      </w:r>
      <w:r w:rsidRPr="0068672B">
        <w:rPr>
          <w:b/>
          <w:bCs/>
          <w:u w:val="single"/>
        </w:rPr>
        <w:t>Proper to membership is an appreciation of oneself as a member of such community.</w:t>
      </w:r>
      <w:r w:rsidRPr="00A57C29">
        <w:rPr>
          <w:sz w:val="12"/>
        </w:rPr>
        <w:t xml:space="preserve"> Such self-awareness is, however, no mere acknowledgement of the norms, practices, and traditions of a particular community. </w:t>
      </w:r>
      <w:r w:rsidRPr="0068672B">
        <w:rPr>
          <w:b/>
          <w:bCs/>
          <w:u w:val="single"/>
        </w:rPr>
        <w:t>Membership also involves, if in differing degrees, its acceptance and endorsement.</w:t>
      </w:r>
      <w:r w:rsidRPr="00A57C29">
        <w:rPr>
          <w:sz w:val="12"/>
        </w:rPr>
        <w:t xml:space="preserve"> </w:t>
      </w:r>
      <w:r w:rsidRPr="0068672B">
        <w:rPr>
          <w:b/>
          <w:bCs/>
          <w:u w:val="single"/>
        </w:rPr>
        <w:t xml:space="preserve">Especially in an account of a polity, </w:t>
      </w:r>
      <w:r w:rsidRPr="00C80DE2">
        <w:rPr>
          <w:b/>
          <w:bCs/>
          <w:highlight w:val="yellow"/>
          <w:u w:val="single"/>
        </w:rPr>
        <w:t xml:space="preserve">membership involves the capacity to affirm </w:t>
      </w:r>
      <w:r w:rsidRPr="00A57C29">
        <w:rPr>
          <w:b/>
          <w:bCs/>
          <w:u w:val="single"/>
        </w:rPr>
        <w:t xml:space="preserve">the validity of the norms and </w:t>
      </w:r>
      <w:r w:rsidRPr="00C80DE2">
        <w:rPr>
          <w:b/>
          <w:bCs/>
          <w:highlight w:val="yellow"/>
          <w:u w:val="single"/>
        </w:rPr>
        <w:t>practices</w:t>
      </w:r>
      <w:r w:rsidRPr="0068672B">
        <w:rPr>
          <w:b/>
          <w:bCs/>
          <w:u w:val="single"/>
        </w:rPr>
        <w:t xml:space="preserve"> operative in a particular community.</w:t>
      </w:r>
      <w:r w:rsidRPr="00A57C29">
        <w:rPr>
          <w:sz w:val="12"/>
        </w:rPr>
        <w:t xml:space="preserve"> Such norms and practices are not simply to be obeyed but must ‘have their assent, recognition, or even justification in </w:t>
      </w:r>
      <w:proofErr w:type="spellStart"/>
      <w:r w:rsidRPr="00A57C29">
        <w:rPr>
          <w:sz w:val="12"/>
        </w:rPr>
        <w:t>y</w:t>
      </w:r>
      <w:proofErr w:type="spellEnd"/>
      <w:r w:rsidRPr="00A57C29">
        <w:rPr>
          <w:sz w:val="12"/>
        </w:rPr>
        <w:t xml:space="preserve">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particular communities and institutions does not entail abrogation of conception of rights. Not only is membership in a political community a condition for realizing rights, </w:t>
      </w:r>
      <w:r w:rsidRPr="0068672B">
        <w:rPr>
          <w:b/>
          <w:bCs/>
          <w:u w:val="single"/>
        </w:rPr>
        <w:t>a proper account of communal membership itself entails affirmation of subjective rights and the right of subjectivity itself.</w:t>
      </w:r>
      <w:r w:rsidRPr="00A57C29">
        <w:rPr>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 in particular, modern civil society. Expressive of that ‘system of all-round interdependence’ (PR y183) diagnosed as well by theorists of political economy, modern civil society provides, on multiple counts, the conditions for a concrete </w:t>
      </w:r>
      <w:proofErr w:type="spellStart"/>
      <w:r w:rsidRPr="00A57C29">
        <w:rPr>
          <w:sz w:val="12"/>
        </w:rPr>
        <w:t>realisation</w:t>
      </w:r>
      <w:proofErr w:type="spellEnd"/>
      <w:r w:rsidRPr="00A57C29">
        <w:rPr>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w:t>
      </w:r>
      <w:proofErr w:type="gramStart"/>
      <w:r w:rsidRPr="00A57C29">
        <w:rPr>
          <w:sz w:val="12"/>
        </w:rPr>
        <w:t>abstractly, but</w:t>
      </w:r>
      <w:proofErr w:type="gramEnd"/>
      <w:r w:rsidRPr="00A57C29">
        <w:rPr>
          <w:sz w:val="12"/>
        </w:rPr>
        <w:t xml:space="preserve"> must be embodied in circumstances that accommodate and do justice to it. Historically, such concrete validation first occurred in modern civil society (PR y209). Previously, individuals may have been able to claim rights in virtue of particular status considerations, e.g., class, familial or ethnic background, social standing, or gender. In modern society, however, Hegel claims that the individual is now </w:t>
      </w:r>
      <w:proofErr w:type="spellStart"/>
      <w:r w:rsidRPr="00A57C29">
        <w:rPr>
          <w:sz w:val="12"/>
        </w:rPr>
        <w:t>recognised</w:t>
      </w:r>
      <w:proofErr w:type="spellEnd"/>
      <w:r w:rsidRPr="00A57C29">
        <w:rPr>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A57C29">
        <w:rPr>
          <w:sz w:val="12"/>
        </w:rPr>
        <w:t>realisation</w:t>
      </w:r>
      <w:proofErr w:type="spellEnd"/>
      <w:r w:rsidRPr="00A57C29">
        <w:rPr>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w:t>
      </w:r>
      <w:proofErr w:type="spellStart"/>
      <w:r w:rsidRPr="00A57C29">
        <w:rPr>
          <w:sz w:val="12"/>
        </w:rPr>
        <w:t>realisation</w:t>
      </w:r>
      <w:proofErr w:type="spellEnd"/>
      <w:r w:rsidRPr="00A57C29">
        <w:rPr>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A57C29">
        <w:rPr>
          <w:sz w:val="12"/>
        </w:rPr>
        <w:t>realised</w:t>
      </w:r>
      <w:proofErr w:type="spellEnd"/>
      <w:r w:rsidRPr="00A57C29">
        <w:rPr>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particular need satisfaction, modern societies give special place to ‘negative’ rights, those guaranteeing ‘the undisturbed security of persons and property’ (PR y230). The system of justice institutionalized with civil society secures recognition for the </w:t>
      </w:r>
      <w:proofErr w:type="gramStart"/>
      <w:r w:rsidRPr="00A57C29">
        <w:rPr>
          <w:sz w:val="12"/>
        </w:rPr>
        <w:t>principle</w:t>
      </w:r>
      <w:proofErr w:type="gramEnd"/>
      <w:r w:rsidRPr="00A57C29">
        <w:rPr>
          <w:sz w:val="12"/>
        </w:rPr>
        <w:t xml:space="preserve"> Hegel associates with the abstract right of persons: ‘not to violate (</w:t>
      </w:r>
      <w:proofErr w:type="spellStart"/>
      <w:r w:rsidRPr="00A57C29">
        <w:rPr>
          <w:sz w:val="12"/>
        </w:rPr>
        <w:t>verletzen</w:t>
      </w:r>
      <w:proofErr w:type="spellEnd"/>
      <w:r w:rsidRPr="00A57C29">
        <w:rPr>
          <w:sz w:val="12"/>
        </w:rPr>
        <w:t xml:space="preserve">) personality and what ensues from personality’ (PR y38). For Hegel, civil society is also expected to secure certain ‘positive’ rights, those enabling individuals to </w:t>
      </w:r>
      <w:proofErr w:type="spellStart"/>
      <w:r w:rsidRPr="00A57C29">
        <w:rPr>
          <w:sz w:val="12"/>
        </w:rPr>
        <w:t>realise</w:t>
      </w:r>
      <w:proofErr w:type="spellEnd"/>
      <w:r w:rsidRPr="00A57C29">
        <w:rPr>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‘absolutely essential’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w:t>
      </w:r>
      <w:proofErr w:type="gramStart"/>
      <w:r w:rsidRPr="00A57C29">
        <w:rPr>
          <w:sz w:val="12"/>
        </w:rPr>
        <w:t>Certainly</w:t>
      </w:r>
      <w:proofErr w:type="gramEnd"/>
      <w:r w:rsidRPr="00A57C29">
        <w:rPr>
          <w:sz w:val="12"/>
        </w:rPr>
        <w:t xml:space="preserve"> Hegel does not affirm a right to direct participation in public affairs. He also does not allow for universal suffrage, preferring instead a mode of political representation based on membership in intermediate associations, </w:t>
      </w:r>
      <w:proofErr w:type="spellStart"/>
      <w:r w:rsidRPr="00A57C29">
        <w:rPr>
          <w:sz w:val="12"/>
        </w:rPr>
        <w:t>subpolitical</w:t>
      </w:r>
      <w:proofErr w:type="spellEnd"/>
      <w:r w:rsidRPr="00A57C29">
        <w:rPr>
          <w:sz w:val="12"/>
        </w:rPr>
        <w:t xml:space="preserve"> bodies, municipalities, and </w:t>
      </w:r>
      <w:proofErr w:type="gramStart"/>
      <w:r w:rsidRPr="00A57C29">
        <w:rPr>
          <w:sz w:val="12"/>
        </w:rPr>
        <w:t>community based</w:t>
      </w:r>
      <w:proofErr w:type="gramEnd"/>
      <w:r w:rsidRPr="00A57C29">
        <w:rPr>
          <w:sz w:val="12"/>
        </w:rPr>
        <w:t xml:space="preserve">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A57C29">
        <w:rPr>
          <w:sz w:val="12"/>
        </w:rPr>
        <w:t>subpolitical</w:t>
      </w:r>
      <w:proofErr w:type="spellEnd"/>
      <w:r w:rsidRPr="00A57C29">
        <w:rPr>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w:t>
      </w:r>
      <w:proofErr w:type="gramStart"/>
      <w:r w:rsidRPr="00A57C29">
        <w:rPr>
          <w:sz w:val="12"/>
        </w:rPr>
        <w:t>attendant</w:t>
      </w:r>
      <w:proofErr w:type="gramEnd"/>
      <w:r w:rsidRPr="00A57C29">
        <w:rPr>
          <w:sz w:val="12"/>
        </w:rPr>
        <w:t xml:space="preserve"> on social membership. It also gives voice to a meta-right, what Hegel calls the ‘absolute right’ (</w:t>
      </w:r>
      <w:proofErr w:type="spellStart"/>
      <w:r w:rsidRPr="00A57C29">
        <w:rPr>
          <w:sz w:val="12"/>
        </w:rPr>
        <w:t>VPRHe</w:t>
      </w:r>
      <w:proofErr w:type="spellEnd"/>
      <w:r w:rsidRPr="00A57C29">
        <w:rPr>
          <w:sz w:val="12"/>
        </w:rPr>
        <w:t>: 127). Right on this account denotes not simply the possession of specific rights, but the general recognition, by those directly affected and by the community as a whole, that members of society are entitled to rights and their status as bearers of rights. This is indeed ‘the right to have rights’ (</w:t>
      </w:r>
      <w:proofErr w:type="spellStart"/>
      <w:r w:rsidRPr="00A57C29">
        <w:rPr>
          <w:sz w:val="12"/>
        </w:rPr>
        <w:t>VPRHe</w:t>
      </w:r>
      <w:proofErr w:type="spellEnd"/>
      <w:r w:rsidRPr="00A57C29">
        <w:rPr>
          <w:sz w:val="12"/>
        </w:rPr>
        <w:t xml:space="preserve">: 127),10 and it is uniquely facilitated by civil society. </w:t>
      </w:r>
      <w:r w:rsidRPr="0068672B">
        <w:rPr>
          <w:b/>
          <w:bCs/>
          <w:u w:val="single"/>
        </w:rPr>
        <w:t xml:space="preserve">Predicated as it is on the comprehensive mediation of individual and community, </w:t>
      </w:r>
      <w:r w:rsidRPr="00C80DE2">
        <w:rPr>
          <w:b/>
          <w:bCs/>
          <w:highlight w:val="yellow"/>
          <w:u w:val="single"/>
        </w:rPr>
        <w:t xml:space="preserve">civil society provides the institutional basis to </w:t>
      </w:r>
      <w:proofErr w:type="spellStart"/>
      <w:r w:rsidRPr="00C80DE2">
        <w:rPr>
          <w:b/>
          <w:bCs/>
          <w:highlight w:val="yellow"/>
          <w:u w:val="single"/>
        </w:rPr>
        <w:t>recognise</w:t>
      </w:r>
      <w:proofErr w:type="spellEnd"/>
      <w:r w:rsidRPr="00C80DE2">
        <w:rPr>
          <w:b/>
          <w:bCs/>
          <w:highlight w:val="yellow"/>
          <w:u w:val="single"/>
        </w:rPr>
        <w:t xml:space="preserve"> general claims to right</w:t>
      </w:r>
      <w:r w:rsidRPr="00A57C29">
        <w:rPr>
          <w:sz w:val="12"/>
        </w:rPr>
        <w:t xml:space="preserve">. For one thing, modern civil society underwrites the idea of a </w:t>
      </w:r>
      <w:proofErr w:type="spellStart"/>
      <w:r w:rsidRPr="00A57C29">
        <w:rPr>
          <w:sz w:val="12"/>
        </w:rPr>
        <w:t>realised</w:t>
      </w:r>
      <w:proofErr w:type="spellEnd"/>
      <w:r w:rsidRPr="00A57C29">
        <w:rPr>
          <w:sz w:val="12"/>
        </w:rPr>
        <w:t xml:space="preserve"> constitutional order, understood as a promulgated system of law applicable to society as a whole and committed to the dignity and equal treatment of each and every member of society. In addition, it furnishes the conditions for what Richard </w:t>
      </w:r>
      <w:proofErr w:type="spellStart"/>
      <w:r w:rsidRPr="00A57C29">
        <w:rPr>
          <w:sz w:val="12"/>
        </w:rPr>
        <w:t>Rorty</w:t>
      </w:r>
      <w:proofErr w:type="spellEnd"/>
      <w:r w:rsidRPr="00A57C29">
        <w:rPr>
          <w:sz w:val="12"/>
        </w:rPr>
        <w:t xml:space="preserve"> has termed a ‘human rights culture’,11 one in which individuals are </w:t>
      </w:r>
      <w:proofErr w:type="spellStart"/>
      <w:r w:rsidRPr="00A57C29">
        <w:rPr>
          <w:sz w:val="12"/>
        </w:rPr>
        <w:t>recognised</w:t>
      </w:r>
      <w:proofErr w:type="spellEnd"/>
      <w:r w:rsidRPr="00A57C29">
        <w:rPr>
          <w:sz w:val="12"/>
        </w:rPr>
        <w:t xml:space="preserve"> as entitled to rights and the protections they afford. </w:t>
      </w:r>
      <w:r w:rsidRPr="0068672B">
        <w:rPr>
          <w:b/>
          <w:bCs/>
          <w:u w:val="single"/>
        </w:rPr>
        <w:t xml:space="preserve">Not only does </w:t>
      </w:r>
      <w:r w:rsidRPr="00C80DE2">
        <w:rPr>
          <w:b/>
          <w:bCs/>
          <w:highlight w:val="yellow"/>
          <w:u w:val="single"/>
        </w:rPr>
        <w:t>civil society</w:t>
      </w:r>
      <w:r w:rsidRPr="0068672B">
        <w:rPr>
          <w:b/>
          <w:bCs/>
          <w:u w:val="single"/>
        </w:rPr>
        <w:t xml:space="preserve"> nurture in individuals an understanding of themselves as holders of rights that are to be respected and </w:t>
      </w:r>
      <w:proofErr w:type="spellStart"/>
      <w:r w:rsidRPr="0068672B">
        <w:rPr>
          <w:b/>
          <w:bCs/>
          <w:u w:val="single"/>
        </w:rPr>
        <w:t>honoured</w:t>
      </w:r>
      <w:proofErr w:type="spellEnd"/>
      <w:r w:rsidRPr="0068672B">
        <w:rPr>
          <w:b/>
          <w:bCs/>
          <w:u w:val="single"/>
        </w:rPr>
        <w:t xml:space="preserve">; through its system of wide-ranging interdependence, it </w:t>
      </w:r>
      <w:r w:rsidRPr="00C80DE2">
        <w:rPr>
          <w:b/>
          <w:bCs/>
          <w:highlight w:val="yellow"/>
          <w:u w:val="single"/>
        </w:rPr>
        <w:t>provides the framework</w:t>
      </w:r>
      <w:r w:rsidRPr="0068672B">
        <w:rPr>
          <w:b/>
          <w:bCs/>
          <w:u w:val="single"/>
        </w:rPr>
        <w:t xml:space="preserve"> for a community </w:t>
      </w:r>
      <w:r w:rsidRPr="00C80DE2">
        <w:rPr>
          <w:b/>
          <w:bCs/>
          <w:highlight w:val="yellow"/>
          <w:u w:val="single"/>
        </w:rPr>
        <w:t>in which individuals appreciate</w:t>
      </w:r>
      <w:r w:rsidRPr="0068672B">
        <w:rPr>
          <w:b/>
          <w:bCs/>
          <w:u w:val="single"/>
        </w:rPr>
        <w:t xml:space="preserve"> that support for the </w:t>
      </w:r>
      <w:r w:rsidRPr="00C80DE2">
        <w:rPr>
          <w:b/>
          <w:bCs/>
          <w:highlight w:val="yellow"/>
          <w:u w:val="single"/>
        </w:rPr>
        <w:t>rights of others</w:t>
      </w:r>
      <w:r w:rsidRPr="0068672B">
        <w:rPr>
          <w:b/>
          <w:bCs/>
          <w:u w:val="single"/>
        </w:rPr>
        <w:t xml:space="preserve"> and the institutions providing such support is intertwined with their own rights and wellbeing.</w:t>
      </w:r>
      <w:r w:rsidRPr="00A57C29">
        <w:rPr>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A57C29">
        <w:rPr>
          <w:sz w:val="12"/>
        </w:rPr>
        <w:t>recognised</w:t>
      </w:r>
      <w:proofErr w:type="spellEnd"/>
      <w:r w:rsidRPr="00A57C29">
        <w:rPr>
          <w:sz w:val="12"/>
        </w:rPr>
        <w:t>, by themselves and others, as subjects possessing rights (and corresponding duties)</w:t>
      </w:r>
    </w:p>
    <w:p w14:paraId="0D227657" w14:textId="77777777" w:rsidR="00367905" w:rsidRPr="00E06A98" w:rsidRDefault="00367905" w:rsidP="00367905">
      <w:pPr>
        <w:pStyle w:val="Heading4"/>
        <w:rPr>
          <w:rFonts w:cs="Calibri"/>
        </w:rPr>
      </w:pPr>
      <w:r w:rsidRPr="00E06A98">
        <w:rPr>
          <w:rFonts w:cs="Calibri"/>
        </w:rPr>
        <w:t xml:space="preserve">Negate for personality theory – IP is uniquely an extension of reason and sensibility through personal investment – Priya 08: </w:t>
      </w:r>
    </w:p>
    <w:p w14:paraId="7E229EF9" w14:textId="77777777" w:rsidR="00367905" w:rsidRPr="00E06A98" w:rsidRDefault="00367905" w:rsidP="00367905">
      <w:r w:rsidRPr="00E06A98">
        <w:t xml:space="preserve">Priya, </w:t>
      </w:r>
      <w:proofErr w:type="spellStart"/>
      <w:r w:rsidRPr="00E06A98">
        <w:t>Kanu</w:t>
      </w:r>
      <w:proofErr w:type="spellEnd"/>
      <w:r w:rsidRPr="00E06A98">
        <w:t xml:space="preserve">. "Intellectual Property and Hegelian Justification." NUJS Law Review, vol. 2008, no. 2, 2008, p. 359-366. </w:t>
      </w:r>
      <w:proofErr w:type="spellStart"/>
      <w:r w:rsidRPr="00E06A98">
        <w:t>HeinOnline</w:t>
      </w:r>
      <w:proofErr w:type="spellEnd"/>
      <w:r w:rsidRPr="00E06A98">
        <w:t>. // LHP PS  </w:t>
      </w:r>
    </w:p>
    <w:p w14:paraId="1139BF94" w14:textId="77777777" w:rsidR="00367905" w:rsidRPr="00E06A98" w:rsidRDefault="00367905" w:rsidP="00367905">
      <w:pPr>
        <w:spacing w:after="0" w:line="240" w:lineRule="auto"/>
        <w:rPr>
          <w:b/>
          <w:u w:val="single"/>
        </w:rPr>
      </w:pPr>
      <w:r w:rsidRPr="00E06A98">
        <w:rPr>
          <w:b/>
          <w:u w:val="single"/>
        </w:rPr>
        <w:t xml:space="preserve">Many proponents of intellectual property law seek refuge in a personality theory of property associated with GW.F. Hegel. </w:t>
      </w:r>
      <w:r w:rsidRPr="00E06A98">
        <w:rPr>
          <w:rFonts w:eastAsia="Times New Roman"/>
          <w:sz w:val="8"/>
          <w:szCs w:val="22"/>
        </w:rPr>
        <w:t xml:space="preserve">This theory seems to protect intellectual property from potential attacks by a utilitarian analysis that would recognizes property only contingently insofar as it furthers society's goals of utility or wealth maximization. </w:t>
      </w:r>
      <w:r w:rsidRPr="00E06A98">
        <w:rPr>
          <w:b/>
          <w:u w:val="single"/>
        </w:rPr>
        <w:t>Personality theory, in contrast, supposedly offers a principled argument that intellectual property right must be recognized by a just state, regardless of efficiency considerations</w:t>
      </w:r>
      <w:r w:rsidRPr="00E06A98">
        <w:rPr>
          <w:rFonts w:eastAsia="Times New Roman"/>
          <w:sz w:val="8"/>
          <w:szCs w:val="22"/>
        </w:rPr>
        <w:t xml:space="preserve">. </w:t>
      </w:r>
      <w:r w:rsidRPr="00E06A98">
        <w:rPr>
          <w:rStyle w:val="Emphasis"/>
          <w:highlight w:val="yellow"/>
        </w:rPr>
        <w:t>Personality</w:t>
      </w:r>
      <w:r w:rsidRPr="00E06A98">
        <w:rPr>
          <w:rStyle w:val="Emphasis"/>
          <w:b w:val="0"/>
          <w:highlight w:val="yellow"/>
        </w:rPr>
        <w:t xml:space="preserve"> </w:t>
      </w:r>
      <w:r w:rsidRPr="00E06A98">
        <w:rPr>
          <w:rStyle w:val="Emphasis"/>
          <w:highlight w:val="yellow"/>
        </w:rPr>
        <w:t>theory</w:t>
      </w:r>
      <w:r w:rsidRPr="00E06A98">
        <w:rPr>
          <w:b/>
          <w:u w:val="single"/>
        </w:rPr>
        <w:t xml:space="preserve"> also seems to protect intellectual property from assault by critics who maintain that it is not a form of "true" property at all.</w:t>
      </w:r>
      <w:r w:rsidRPr="00E06A98">
        <w:rPr>
          <w:rFonts w:eastAsia="Times New Roman"/>
          <w:sz w:val="8"/>
          <w:szCs w:val="22"/>
        </w:rPr>
        <w:t xml:space="preserve"> Finally, </w:t>
      </w:r>
      <w:r w:rsidRPr="00E06A98">
        <w:rPr>
          <w:b/>
          <w:u w:val="single"/>
        </w:rPr>
        <w:t xml:space="preserve">the theory has also been used to </w:t>
      </w:r>
      <w:r w:rsidRPr="00E06A98">
        <w:rPr>
          <w:rStyle w:val="Emphasis"/>
          <w:highlight w:val="yellow"/>
        </w:rPr>
        <w:t>support</w:t>
      </w:r>
      <w:r w:rsidRPr="00E06A98">
        <w:rPr>
          <w:b/>
          <w:u w:val="single"/>
        </w:rPr>
        <w:t xml:space="preserve"> an argument for heightened </w:t>
      </w:r>
      <w:r w:rsidRPr="00E06A98">
        <w:rPr>
          <w:b/>
          <w:highlight w:val="yellow"/>
          <w:u w:val="single"/>
        </w:rPr>
        <w:t>protection of intellectual property</w:t>
      </w:r>
      <w:r w:rsidRPr="00E06A98">
        <w:rPr>
          <w:b/>
          <w:u w:val="single"/>
        </w:rPr>
        <w:t xml:space="preserve"> </w:t>
      </w:r>
      <w:r w:rsidRPr="00E06A98">
        <w:rPr>
          <w:b/>
          <w:highlight w:val="yellow"/>
          <w:u w:val="single"/>
        </w:rPr>
        <w:t>beyond</w:t>
      </w:r>
      <w:r w:rsidRPr="00E06A98">
        <w:rPr>
          <w:b/>
          <w:u w:val="single"/>
        </w:rPr>
        <w:t xml:space="preserve"> that given to </w:t>
      </w:r>
      <w:r w:rsidRPr="00E06A98">
        <w:rPr>
          <w:b/>
          <w:highlight w:val="yellow"/>
          <w:u w:val="single"/>
        </w:rPr>
        <w:t>other forms of property</w:t>
      </w:r>
      <w:r w:rsidRPr="00E06A98">
        <w:rPr>
          <w:b/>
          <w:u w:val="single"/>
        </w:rPr>
        <w:t xml:space="preserve"> - the Continental "moral" right of artists in their creations is an example</w:t>
      </w:r>
      <w:r w:rsidRPr="00E06A98">
        <w:rPr>
          <w:rFonts w:eastAsia="Times New Roman"/>
          <w:sz w:val="8"/>
          <w:szCs w:val="22"/>
        </w:rPr>
        <w:t xml:space="preserve">! </w:t>
      </w:r>
      <w:r w:rsidRPr="00E06A98">
        <w:rPr>
          <w:b/>
          <w:u w:val="single"/>
        </w:rPr>
        <w:t xml:space="preserve">Hegel's view of property, with its foundation on the notion of the individual and the formation of self-identity, "is perhaps most directly applicable to the narrower notion of intellectual property." </w:t>
      </w:r>
      <w:r w:rsidRPr="00E06A98">
        <w:rPr>
          <w:rFonts w:eastAsia="Times New Roman"/>
          <w:sz w:val="8"/>
          <w:szCs w:val="22"/>
        </w:rPr>
        <w:t xml:space="preserve">Also characterized as the "personality theory" of property, </w:t>
      </w:r>
      <w:r w:rsidRPr="00E06A98">
        <w:rPr>
          <w:b/>
          <w:u w:val="single"/>
        </w:rPr>
        <w:t xml:space="preserve">Hegel's rationale suggests that </w:t>
      </w:r>
      <w:r w:rsidRPr="00E06A98">
        <w:rPr>
          <w:b/>
          <w:highlight w:val="yellow"/>
          <w:u w:val="single"/>
        </w:rPr>
        <w:t>the inventor has imbued the invention with his personality</w:t>
      </w:r>
      <w:r w:rsidRPr="00E06A98">
        <w:rPr>
          <w:b/>
          <w:u w:val="single"/>
        </w:rPr>
        <w:t xml:space="preserve"> or </w:t>
      </w:r>
      <w:r w:rsidRPr="00E06A98">
        <w:rPr>
          <w:b/>
          <w:highlight w:val="yellow"/>
          <w:u w:val="single"/>
        </w:rPr>
        <w:t>will</w:t>
      </w:r>
      <w:r w:rsidRPr="00E06A98">
        <w:rPr>
          <w:b/>
          <w:u w:val="single"/>
        </w:rPr>
        <w:t xml:space="preserve">, </w:t>
      </w:r>
      <w:r w:rsidRPr="00E06A98">
        <w:rPr>
          <w:b/>
          <w:highlight w:val="yellow"/>
          <w:u w:val="single"/>
        </w:rPr>
        <w:t>making the</w:t>
      </w:r>
      <w:r w:rsidRPr="00E06A98">
        <w:rPr>
          <w:b/>
          <w:u w:val="single"/>
        </w:rPr>
        <w:t xml:space="preserve"> process of </w:t>
      </w:r>
      <w:r w:rsidRPr="00E06A98">
        <w:rPr>
          <w:b/>
          <w:highlight w:val="yellow"/>
          <w:u w:val="single"/>
        </w:rPr>
        <w:t>creation</w:t>
      </w:r>
      <w:r w:rsidRPr="00E06A98">
        <w:rPr>
          <w:b/>
          <w:u w:val="single"/>
        </w:rPr>
        <w:t xml:space="preserve"> an </w:t>
      </w:r>
      <w:r w:rsidRPr="00E06A98">
        <w:rPr>
          <w:b/>
          <w:highlight w:val="yellow"/>
          <w:u w:val="single"/>
        </w:rPr>
        <w:t>intensely individualistic</w:t>
      </w:r>
      <w:r w:rsidRPr="00E06A98">
        <w:rPr>
          <w:b/>
          <w:u w:val="single"/>
        </w:rPr>
        <w:t xml:space="preserve"> one.</w:t>
      </w:r>
      <w:r w:rsidRPr="00E06A98">
        <w:rPr>
          <w:rFonts w:eastAsia="Times New Roman"/>
          <w:sz w:val="8"/>
          <w:szCs w:val="22"/>
        </w:rPr>
        <w:t xml:space="preserve"> </w:t>
      </w:r>
      <w:r w:rsidRPr="00E06A98">
        <w:rPr>
          <w:b/>
          <w:u w:val="single"/>
        </w:rPr>
        <w:t xml:space="preserve">Hegel postulates that </w:t>
      </w:r>
      <w:r w:rsidRPr="00E06A98">
        <w:rPr>
          <w:b/>
          <w:highlight w:val="yellow"/>
          <w:u w:val="single"/>
        </w:rPr>
        <w:t>property and ownership are important</w:t>
      </w:r>
      <w:r w:rsidRPr="00E06A98">
        <w:rPr>
          <w:b/>
          <w:u w:val="single"/>
        </w:rPr>
        <w:t xml:space="preserve"> milestones </w:t>
      </w:r>
      <w:r w:rsidRPr="00E06A98">
        <w:rPr>
          <w:b/>
          <w:highlight w:val="yellow"/>
          <w:u w:val="single"/>
        </w:rPr>
        <w:t xml:space="preserve">in </w:t>
      </w:r>
      <w:r w:rsidRPr="00E06A98">
        <w:rPr>
          <w:b/>
          <w:u w:val="single"/>
        </w:rPr>
        <w:t xml:space="preserve">the journey toward </w:t>
      </w:r>
      <w:proofErr w:type="gramStart"/>
      <w:r w:rsidRPr="00E06A98">
        <w:rPr>
          <w:b/>
          <w:highlight w:val="yellow"/>
          <w:u w:val="single"/>
        </w:rPr>
        <w:t>self-development, and</w:t>
      </w:r>
      <w:proofErr w:type="gramEnd"/>
      <w:r w:rsidRPr="00E06A98">
        <w:rPr>
          <w:b/>
          <w:u w:val="single"/>
        </w:rPr>
        <w:t xml:space="preserve"> are essential to </w:t>
      </w:r>
      <w:r w:rsidRPr="00E06A98">
        <w:rPr>
          <w:b/>
          <w:highlight w:val="yellow"/>
          <w:u w:val="single"/>
        </w:rPr>
        <w:t>survival</w:t>
      </w:r>
      <w:r w:rsidRPr="00E06A98">
        <w:rPr>
          <w:b/>
          <w:u w:val="single"/>
        </w:rPr>
        <w:t xml:space="preserve"> as well.</w:t>
      </w:r>
      <w:r w:rsidRPr="00E06A98">
        <w:rPr>
          <w:rFonts w:eastAsia="Times New Roman"/>
          <w:sz w:val="8"/>
          <w:szCs w:val="22"/>
        </w:rPr>
        <w:t xml:space="preserve"> </w:t>
      </w:r>
      <w:r w:rsidRPr="00E06A98">
        <w:rPr>
          <w:b/>
          <w:highlight w:val="yellow"/>
          <w:u w:val="single"/>
        </w:rPr>
        <w:t>These</w:t>
      </w:r>
      <w:r w:rsidRPr="00E06A98">
        <w:rPr>
          <w:b/>
          <w:u w:val="single"/>
        </w:rPr>
        <w:t xml:space="preserve"> are </w:t>
      </w:r>
      <w:r w:rsidRPr="00E06A98">
        <w:rPr>
          <w:b/>
          <w:highlight w:val="yellow"/>
          <w:u w:val="single"/>
        </w:rPr>
        <w:t>ideas</w:t>
      </w:r>
      <w:r w:rsidRPr="00E06A98">
        <w:rPr>
          <w:b/>
          <w:u w:val="single"/>
        </w:rPr>
        <w:t xml:space="preserve"> that should make sense to emerging countries seeking to </w:t>
      </w:r>
      <w:r w:rsidRPr="00E06A98">
        <w:rPr>
          <w:b/>
          <w:highlight w:val="yellow"/>
          <w:u w:val="single"/>
        </w:rPr>
        <w:t>justify</w:t>
      </w:r>
      <w:r w:rsidRPr="00E06A98">
        <w:rPr>
          <w:b/>
          <w:u w:val="single"/>
        </w:rPr>
        <w:t xml:space="preserve"> their </w:t>
      </w:r>
      <w:r w:rsidRPr="00E06A98">
        <w:rPr>
          <w:b/>
          <w:highlight w:val="yellow"/>
          <w:u w:val="single"/>
        </w:rPr>
        <w:t>protection of intellectual property</w:t>
      </w:r>
      <w:r w:rsidRPr="00E06A98">
        <w:rPr>
          <w:b/>
          <w:u w:val="single"/>
        </w:rPr>
        <w:t xml:space="preserve"> rights.</w:t>
      </w:r>
      <w:r w:rsidRPr="00E06A98">
        <w:rPr>
          <w:rFonts w:eastAsia="Times New Roman"/>
          <w:sz w:val="8"/>
          <w:szCs w:val="22"/>
        </w:rPr>
        <w:t xml:space="preserve"> However, this view may not successfully justify intellectual property rights in cultural systems that are less centered on the individual and more focused on the identity of the community and on the protection of community property. The individualistic underpinnings of patent law, expounded by philosophers such as Hegel, may be difficult to incorporate into more community-oriented societies.9 It has long been argued that intellectual property is justified on a number of alternative bases. Economic, </w:t>
      </w:r>
      <w:proofErr w:type="spellStart"/>
      <w:r w:rsidRPr="00E06A98">
        <w:rPr>
          <w:rFonts w:eastAsia="Times New Roman"/>
          <w:sz w:val="8"/>
          <w:szCs w:val="22"/>
        </w:rPr>
        <w:t>labour</w:t>
      </w:r>
      <w:proofErr w:type="spellEnd"/>
      <w:r w:rsidRPr="00E06A98">
        <w:rPr>
          <w:rFonts w:eastAsia="Times New Roman"/>
          <w:sz w:val="8"/>
          <w:szCs w:val="22"/>
        </w:rPr>
        <w:t xml:space="preserve"> and spiritual theories have been advanced to justify </w:t>
      </w:r>
      <w:proofErr w:type="spellStart"/>
      <w:r w:rsidRPr="00E06A98">
        <w:rPr>
          <w:rFonts w:eastAsia="Times New Roman"/>
          <w:sz w:val="8"/>
          <w:szCs w:val="22"/>
        </w:rPr>
        <w:t>propertising</w:t>
      </w:r>
      <w:proofErr w:type="spellEnd"/>
      <w:r w:rsidRPr="00E06A98">
        <w:rPr>
          <w:rFonts w:eastAsia="Times New Roman"/>
          <w:sz w:val="8"/>
          <w:szCs w:val="22"/>
        </w:rPr>
        <w:t xml:space="preserve"> intellectual creations. </w:t>
      </w:r>
      <w:r w:rsidRPr="00E06A98">
        <w:rPr>
          <w:b/>
          <w:u w:val="single"/>
        </w:rPr>
        <w:t>Intellectual property theorists</w:t>
      </w:r>
      <w:r w:rsidRPr="00E06A98">
        <w:rPr>
          <w:rFonts w:eastAsia="Times New Roman"/>
          <w:sz w:val="8"/>
          <w:szCs w:val="22"/>
        </w:rPr>
        <w:t xml:space="preserve">, following Hegel's and Kant's thoughts on the subject, </w:t>
      </w:r>
      <w:r w:rsidRPr="00E06A98">
        <w:rPr>
          <w:b/>
          <w:u w:val="single"/>
        </w:rPr>
        <w:t>contend that the personhood theory of property is especially true when the property is a work of art. They argue that works of art are created through a person's mental labor and thus embody more of her individual essence of being than works created through routine physical labor.</w:t>
      </w:r>
      <w:r w:rsidRPr="00E06A98">
        <w:rPr>
          <w:rFonts w:eastAsia="Times New Roman"/>
          <w:sz w:val="8"/>
          <w:szCs w:val="22"/>
        </w:rPr>
        <w:t xml:space="preserve"> </w:t>
      </w:r>
      <w:r w:rsidRPr="00E06A98">
        <w:rPr>
          <w:b/>
          <w:u w:val="single"/>
        </w:rPr>
        <w:t>Since artistic works are part of an artist's very identity, she never should be completely separated from the work. The personhood theory of intellectual property thus supports not only the idea of copyright in artistic products, but also the idea of moral rights</w:t>
      </w:r>
      <w:r w:rsidRPr="00E06A98">
        <w:rPr>
          <w:rFonts w:eastAsia="Times New Roman"/>
          <w:sz w:val="8"/>
          <w:szCs w:val="22"/>
        </w:rPr>
        <w:t xml:space="preserve">. The debate surrounding the correct theory about why intellectual property exists is not purely academic. It can play a decisive role in the outcome of copyright cases. For example, in Sony v. Universal City Studios (The Betamax Case) 1, the Supreme Court held the videotaping of televised programs for purposes of "time-shifting" could be considered fair use. The discussion of reputation and values shows that open-source software can embody and express personality, but it assumes a capacity for software to express personality similar to that of other copyright subject matter. This assumption requires examination, because software has unique attributes as copyrightable subject matter. Despite the differences, in terms of personality expressing capacity, the similarity is sufficiently close to conclude that the opensource approach carries and expresses personality equivalently to moral rights, even if traditional closed software does not, or perhaps cannot, because the source code is not available to be viewed. The other moral rights also fit the personality theory. The author or artist needs to control the first publication or disclosure of the work in order to ensure that when the work leaves the author's domain, it embodies the </w:t>
      </w:r>
      <w:proofErr w:type="spellStart"/>
      <w:r w:rsidRPr="00E06A98">
        <w:rPr>
          <w:rFonts w:eastAsia="Times New Roman"/>
          <w:sz w:val="8"/>
          <w:szCs w:val="22"/>
        </w:rPr>
        <w:t>personalityview</w:t>
      </w:r>
      <w:proofErr w:type="spellEnd"/>
      <w:r w:rsidRPr="00E06A98">
        <w:rPr>
          <w:rFonts w:eastAsia="Times New Roman"/>
          <w:sz w:val="8"/>
          <w:szCs w:val="22"/>
        </w:rPr>
        <w:t xml:space="preserve"> desired. Once released, the right of attribution ensures that the original author or artist retains the degree of association with the work under which the author released it. This is often done by name, but could also be under a pseudonym, or be anonymous. The right to withdraw the work upon remuneration also fits the personality theory. If the artist changes the genre or reworks the image, it may be fitting, from a moral rights perspective, for the artist to withdraw from circulation works that clash with a prior era in the artist's development. The justifications advanced for intellectual property law have been many and varied. It has been suggested that intellectual property is analogous to tangible property and justifications used to support the </w:t>
      </w:r>
      <w:proofErr w:type="spellStart"/>
      <w:r w:rsidRPr="00E06A98">
        <w:rPr>
          <w:rFonts w:eastAsia="Times New Roman"/>
          <w:sz w:val="8"/>
          <w:szCs w:val="22"/>
        </w:rPr>
        <w:t>propertisation</w:t>
      </w:r>
      <w:proofErr w:type="spellEnd"/>
      <w:r w:rsidRPr="00E06A98">
        <w:rPr>
          <w:rFonts w:eastAsia="Times New Roman"/>
          <w:sz w:val="8"/>
          <w:szCs w:val="22"/>
        </w:rPr>
        <w:t xml:space="preserve"> of physical creations can be advanced for intellectual ones as well. A common assertion used </w:t>
      </w:r>
      <w:proofErr w:type="spellStart"/>
      <w:r w:rsidRPr="00E06A98">
        <w:rPr>
          <w:rFonts w:eastAsia="Times New Roman"/>
          <w:sz w:val="8"/>
          <w:szCs w:val="22"/>
        </w:rPr>
        <w:t>tojustify</w:t>
      </w:r>
      <w:proofErr w:type="spellEnd"/>
      <w:r w:rsidRPr="00E06A98">
        <w:rPr>
          <w:rFonts w:eastAsia="Times New Roman"/>
          <w:sz w:val="8"/>
          <w:szCs w:val="22"/>
        </w:rPr>
        <w:t xml:space="preserve"> </w:t>
      </w:r>
      <w:proofErr w:type="spellStart"/>
      <w:r w:rsidRPr="00E06A98">
        <w:rPr>
          <w:rFonts w:eastAsia="Times New Roman"/>
          <w:sz w:val="8"/>
          <w:szCs w:val="22"/>
        </w:rPr>
        <w:t>propertising</w:t>
      </w:r>
      <w:proofErr w:type="spellEnd"/>
      <w:r w:rsidRPr="00E06A98">
        <w:rPr>
          <w:rFonts w:eastAsia="Times New Roman"/>
          <w:sz w:val="8"/>
          <w:szCs w:val="22"/>
        </w:rPr>
        <w:t xml:space="preserve"> </w:t>
      </w:r>
      <w:r w:rsidRPr="00E06A98">
        <w:rPr>
          <w:b/>
          <w:u w:val="single"/>
        </w:rPr>
        <w:t xml:space="preserve">intellectual works is that </w:t>
      </w:r>
      <w:r w:rsidRPr="00E06A98">
        <w:rPr>
          <w:b/>
          <w:highlight w:val="yellow"/>
          <w:u w:val="single"/>
        </w:rPr>
        <w:t>intangible creations require property protection</w:t>
      </w:r>
      <w:r w:rsidRPr="00E06A98">
        <w:rPr>
          <w:b/>
          <w:u w:val="single"/>
        </w:rPr>
        <w:t xml:space="preserve"> because </w:t>
      </w:r>
      <w:r w:rsidRPr="00E06A98">
        <w:rPr>
          <w:b/>
          <w:highlight w:val="yellow"/>
          <w:u w:val="single"/>
        </w:rPr>
        <w:t xml:space="preserve">they are economically valuable works worthy of protection in their </w:t>
      </w:r>
      <w:proofErr w:type="gramStart"/>
      <w:r w:rsidRPr="00E06A98">
        <w:rPr>
          <w:b/>
          <w:highlight w:val="yellow"/>
          <w:u w:val="single"/>
        </w:rPr>
        <w:t xml:space="preserve">own </w:t>
      </w:r>
      <w:r w:rsidRPr="00E06A98">
        <w:rPr>
          <w:b/>
          <w:u w:val="single"/>
        </w:rPr>
        <w:t>.</w:t>
      </w:r>
      <w:proofErr w:type="gramEnd"/>
      <w:r w:rsidRPr="00E06A98">
        <w:rPr>
          <w:rFonts w:eastAsia="Times New Roman"/>
          <w:sz w:val="8"/>
          <w:szCs w:val="22"/>
        </w:rPr>
        <w:t xml:space="preserve"> This is essentially an economic justification, one premised upon overcoming market failure and market imperfections. </w:t>
      </w:r>
      <w:r w:rsidRPr="00E06A98">
        <w:rPr>
          <w:b/>
          <w:u w:val="single"/>
        </w:rPr>
        <w:t xml:space="preserve">Economic justification for </w:t>
      </w:r>
      <w:proofErr w:type="spellStart"/>
      <w:r w:rsidRPr="00E06A98">
        <w:rPr>
          <w:b/>
          <w:u w:val="single"/>
        </w:rPr>
        <w:t>propertising</w:t>
      </w:r>
      <w:proofErr w:type="spellEnd"/>
      <w:r w:rsidRPr="00E06A98">
        <w:rPr>
          <w:b/>
          <w:u w:val="single"/>
        </w:rPr>
        <w:t xml:space="preserve"> creative work is premised on the very foundation that without proper protection authors would have insufficient incentives to write new works unless they are compensated with property rights. </w:t>
      </w:r>
    </w:p>
    <w:p w14:paraId="497E000C" w14:textId="3DDE92A3" w:rsidR="00E42E4C" w:rsidRDefault="00C80DE2" w:rsidP="00C80DE2">
      <w:pPr>
        <w:pStyle w:val="Heading2"/>
      </w:pPr>
      <w:r>
        <w:t>Case</w:t>
      </w:r>
    </w:p>
    <w:p w14:paraId="1EAC473E" w14:textId="3569D17C" w:rsidR="00367905" w:rsidRPr="00367905" w:rsidRDefault="00367905" w:rsidP="00367905">
      <w:pPr>
        <w:rPr>
          <w:sz w:val="12"/>
        </w:rPr>
      </w:pPr>
      <w:r w:rsidRPr="00411AE6">
        <w:rPr>
          <w:sz w:val="12"/>
        </w:rPr>
        <w:t xml:space="preserve"> </w:t>
      </w:r>
    </w:p>
    <w:sectPr w:rsidR="00367905" w:rsidRPr="0036790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5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0D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905"/>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CD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8BF"/>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F9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DE2"/>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99BCF5"/>
  <w14:defaultImageDpi w14:val="300"/>
  <w15:docId w15:val="{27F6E2DC-0693-5841-B38A-F6E50A10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0DE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80D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0D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80D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t"/>
    <w:basedOn w:val="Normal"/>
    <w:next w:val="Normal"/>
    <w:link w:val="Heading4Char"/>
    <w:uiPriority w:val="9"/>
    <w:unhideWhenUsed/>
    <w:qFormat/>
    <w:rsid w:val="00C80D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0D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0DE2"/>
  </w:style>
  <w:style w:type="character" w:customStyle="1" w:styleId="Heading1Char">
    <w:name w:val="Heading 1 Char"/>
    <w:aliases w:val="Pocket Char"/>
    <w:basedOn w:val="DefaultParagraphFont"/>
    <w:link w:val="Heading1"/>
    <w:uiPriority w:val="9"/>
    <w:rsid w:val="00C80D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0D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80DE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9"/>
    <w:rsid w:val="00C80D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C80DE2"/>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C80DE2"/>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C80DE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80DE2"/>
    <w:rPr>
      <w:color w:val="auto"/>
      <w:u w:val="none"/>
    </w:rPr>
  </w:style>
  <w:style w:type="character" w:styleId="Hyperlink">
    <w:name w:val="Hyperlink"/>
    <w:basedOn w:val="DefaultParagraphFont"/>
    <w:uiPriority w:val="99"/>
    <w:semiHidden/>
    <w:unhideWhenUsed/>
    <w:rsid w:val="00C80DE2"/>
    <w:rPr>
      <w:color w:val="auto"/>
      <w:u w:val="none"/>
    </w:rPr>
  </w:style>
  <w:style w:type="paragraph" w:styleId="DocumentMap">
    <w:name w:val="Document Map"/>
    <w:basedOn w:val="Normal"/>
    <w:link w:val="DocumentMapChar"/>
    <w:uiPriority w:val="99"/>
    <w:semiHidden/>
    <w:unhideWhenUsed/>
    <w:rsid w:val="00C80D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0DE2"/>
    <w:rPr>
      <w:rFonts w:ascii="Lucida Grande" w:hAnsi="Lucida Grande" w:cs="Lucida Grande"/>
    </w:rPr>
  </w:style>
  <w:style w:type="paragraph" w:customStyle="1" w:styleId="textbold">
    <w:name w:val="text bold"/>
    <w:basedOn w:val="Normal"/>
    <w:link w:val="Emphasis"/>
    <w:autoRedefine/>
    <w:uiPriority w:val="20"/>
    <w:qFormat/>
    <w:rsid w:val="00C80DE2"/>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8345</Words>
  <Characters>47569</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3</cp:revision>
  <dcterms:created xsi:type="dcterms:W3CDTF">2021-10-15T20:28:00Z</dcterms:created>
  <dcterms:modified xsi:type="dcterms:W3CDTF">2021-10-15T21:28:00Z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