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D831E" w14:textId="420311F3" w:rsidR="00AF1169" w:rsidRDefault="00AF1169" w:rsidP="00AF1169">
      <w:pPr>
        <w:pStyle w:val="Heading1"/>
      </w:pPr>
      <w:r>
        <w:t xml:space="preserve">1NC Blue Key </w:t>
      </w:r>
      <w:proofErr w:type="spellStart"/>
      <w:r>
        <w:t>Octos</w:t>
      </w:r>
      <w:proofErr w:type="spellEnd"/>
      <w:r>
        <w:t xml:space="preserve"> vs. Prospect ST</w:t>
      </w:r>
    </w:p>
    <w:p w14:paraId="3C4DD370" w14:textId="4B84304B" w:rsidR="00F378A7" w:rsidRDefault="00F378A7" w:rsidP="00F378A7">
      <w:pPr>
        <w:pStyle w:val="Heading2"/>
      </w:pPr>
      <w:r>
        <w:t>Offs</w:t>
      </w:r>
    </w:p>
    <w:p w14:paraId="5EB985B8" w14:textId="330214E6" w:rsidR="00E42E4C" w:rsidRDefault="00F378A7" w:rsidP="00F378A7">
      <w:pPr>
        <w:pStyle w:val="Heading3"/>
      </w:pPr>
      <w:r>
        <w:t>NC</w:t>
      </w:r>
    </w:p>
    <w:p w14:paraId="14FAF161" w14:textId="5BA60E3A" w:rsidR="00E84342" w:rsidRDefault="00E84342" w:rsidP="00E84342">
      <w:pPr>
        <w:pStyle w:val="Heading4"/>
      </w:pPr>
      <w:r>
        <w:t xml:space="preserve">Permissibility negates – ought </w:t>
      </w:r>
      <w:proofErr w:type="gramStart"/>
      <w:r>
        <w:t>implies</w:t>
      </w:r>
      <w:proofErr w:type="gramEnd"/>
      <w:r>
        <w:t xml:space="preserve"> an obligation but permissibility is a lack of one which means the neg met their burden of disproving an obligation. </w:t>
      </w:r>
    </w:p>
    <w:p w14:paraId="0C7CB106" w14:textId="05A5B336" w:rsidR="00457D87" w:rsidRPr="00457D87" w:rsidRDefault="00457D87" w:rsidP="00743F16">
      <w:pPr>
        <w:pStyle w:val="Heading4"/>
      </w:pPr>
      <w:r>
        <w:t>Presumption negates – a] statements are more often false than true</w:t>
      </w:r>
      <w:r w:rsidR="00743F16">
        <w:t xml:space="preserve"> b] contradictions – would justify saying both p and not p if you knew nothing about p</w:t>
      </w:r>
    </w:p>
    <w:p w14:paraId="7A0AD4CD" w14:textId="77777777" w:rsidR="00E84342" w:rsidRDefault="00E84342" w:rsidP="00E84342">
      <w:pPr>
        <w:pStyle w:val="Heading4"/>
      </w:pPr>
      <w:r>
        <w:t>Ethics is based in language –</w:t>
      </w:r>
    </w:p>
    <w:p w14:paraId="0C92B004" w14:textId="77777777" w:rsidR="00E84342" w:rsidRPr="0059025F" w:rsidRDefault="00E84342" w:rsidP="00E84342">
      <w:pPr>
        <w:pStyle w:val="Heading4"/>
      </w:pPr>
      <w:r>
        <w:t xml:space="preserve">1] It creates out ability to think and makes us agents – life outside language is deterministic and without morality. Pettit 09, </w:t>
      </w:r>
    </w:p>
    <w:p w14:paraId="72774086" w14:textId="77777777" w:rsidR="00E84342" w:rsidRDefault="00E84342" w:rsidP="00E84342">
      <w:r>
        <w:t xml:space="preserve">Phillip Pettit. Made </w:t>
      </w:r>
      <w:proofErr w:type="gramStart"/>
      <w:r>
        <w:t>With</w:t>
      </w:r>
      <w:proofErr w:type="gramEnd"/>
      <w:r>
        <w:t xml:space="preserve"> Words, Hobbes on Language, Mind, and Politics. 2009. </w:t>
      </w:r>
      <w:hyperlink r:id="rId9" w:history="1">
        <w:r w:rsidRPr="00B8414F">
          <w:rPr>
            <w:rStyle w:val="Hyperlink"/>
          </w:rPr>
          <w:t>http://www.jstor.com/stable/j.ctt7rp73.3</w:t>
        </w:r>
      </w:hyperlink>
      <w:r>
        <w:rPr>
          <w:rStyle w:val="Hyperlink"/>
        </w:rPr>
        <w:t xml:space="preserve"> //LHPYA</w:t>
      </w:r>
    </w:p>
    <w:p w14:paraId="63F341EC" w14:textId="77777777" w:rsidR="00E84342" w:rsidRDefault="00E84342" w:rsidP="00E84342">
      <w:pPr>
        <w:rPr>
          <w:sz w:val="12"/>
        </w:rPr>
      </w:pPr>
      <w:r w:rsidRPr="00F07D5E">
        <w:rPr>
          <w:sz w:val="12"/>
        </w:rPr>
        <w:t xml:space="preserve">This picture of the mental life with which nature furnishes human beings, according to Hobbes, has two striking features. The </w:t>
      </w:r>
      <w:r w:rsidRPr="00CB4533">
        <w:rPr>
          <w:rStyle w:val="StyleUnderline"/>
          <w:highlight w:val="yellow"/>
        </w:rPr>
        <w:t>first</w:t>
      </w:r>
      <w:r w:rsidRPr="00F07D5E">
        <w:rPr>
          <w:sz w:val="12"/>
        </w:rPr>
        <w:t xml:space="preserve"> is that </w:t>
      </w:r>
      <w:r w:rsidRPr="00CB4533">
        <w:rPr>
          <w:rStyle w:val="StyleUnderline"/>
          <w:highlight w:val="yellow"/>
        </w:rPr>
        <w:t>every process</w:t>
      </w:r>
      <w:r w:rsidRPr="00B25894">
        <w:rPr>
          <w:rStyle w:val="StyleUnderline"/>
        </w:rPr>
        <w:t xml:space="preserve"> that takes place </w:t>
      </w:r>
      <w:r w:rsidRPr="00CB4533">
        <w:rPr>
          <w:rStyle w:val="StyleUnderline"/>
          <w:highlight w:val="yellow"/>
        </w:rPr>
        <w:t>within the mind</w:t>
      </w:r>
      <w:r w:rsidRPr="00B25894">
        <w:rPr>
          <w:rStyle w:val="StyleUnderline"/>
        </w:rPr>
        <w:t xml:space="preserve">, cognitive or appetitive, </w:t>
      </w:r>
      <w:r w:rsidRPr="00CB4533">
        <w:rPr>
          <w:rStyle w:val="StyleUnderline"/>
          <w:highlight w:val="yellow"/>
        </w:rPr>
        <w:t>is</w:t>
      </w:r>
      <w:r w:rsidRPr="00B25894">
        <w:rPr>
          <w:rStyle w:val="StyleUnderline"/>
        </w:rPr>
        <w:t xml:space="preserve"> entirely </w:t>
      </w:r>
      <w:r w:rsidRPr="00CB4533">
        <w:rPr>
          <w:rStyle w:val="StyleUnderline"/>
          <w:highlight w:val="yellow"/>
        </w:rPr>
        <w:t>particularistic</w:t>
      </w:r>
      <w:r w:rsidRPr="00F07D5E">
        <w:rPr>
          <w:sz w:val="12"/>
        </w:rPr>
        <w:t xml:space="preserve">. </w:t>
      </w:r>
      <w:r w:rsidRPr="00CB4533">
        <w:rPr>
          <w:rStyle w:val="StyleUnderline"/>
          <w:highlight w:val="yellow"/>
        </w:rPr>
        <w:t>People</w:t>
      </w:r>
      <w:r w:rsidRPr="00B25894">
        <w:rPr>
          <w:rStyle w:val="StyleUnderline"/>
        </w:rPr>
        <w:t xml:space="preserve"> will see and remember, represent and desire, only concrete things and situations. They will </w:t>
      </w:r>
      <w:r w:rsidRPr="00CB4533">
        <w:rPr>
          <w:rStyle w:val="StyleUnderline"/>
          <w:highlight w:val="yellow"/>
        </w:rPr>
        <w:t xml:space="preserve">have no capacity to hold </w:t>
      </w:r>
      <w:r w:rsidRPr="00B25894">
        <w:rPr>
          <w:rStyle w:val="StyleUnderline"/>
        </w:rPr>
        <w:t xml:space="preserve">by </w:t>
      </w:r>
      <w:r w:rsidRPr="00CB4533">
        <w:rPr>
          <w:rStyle w:val="StyleUnderline"/>
          <w:highlight w:val="yellow"/>
        </w:rPr>
        <w:t>general claims</w:t>
      </w:r>
      <w:r w:rsidRPr="00B25894">
        <w:rPr>
          <w:rStyle w:val="StyleUnderline"/>
        </w:rPr>
        <w:t xml:space="preserve"> about how things are, or by general policies or principles </w:t>
      </w:r>
      <w:r w:rsidRPr="00CB4533">
        <w:rPr>
          <w:rStyle w:val="StyleUnderline"/>
          <w:highlight w:val="yellow"/>
        </w:rPr>
        <w:t>for the direction of action</w:t>
      </w:r>
      <w:r w:rsidRPr="00F07D5E">
        <w:rPr>
          <w:sz w:val="12"/>
        </w:rPr>
        <w:t xml:space="preserve">. They will be prisoners of the imagined particular. </w:t>
      </w:r>
      <w:r w:rsidRPr="00CB4533">
        <w:rPr>
          <w:rStyle w:val="StyleUnderline"/>
          <w:highlight w:val="yellow"/>
        </w:rPr>
        <w:t>Presented with a triangle, they will register just the individual figure</w:t>
      </w:r>
      <w:r w:rsidRPr="00B25894">
        <w:rPr>
          <w:rStyle w:val="StyleUnderline"/>
        </w:rPr>
        <w:t xml:space="preserve"> contemplated, </w:t>
      </w:r>
      <w:r w:rsidRPr="00CB4533">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particular thing: </w:t>
      </w:r>
      <w:r w:rsidRPr="00B25894">
        <w:rPr>
          <w:rStyle w:val="StyleUnderline"/>
        </w:rPr>
        <w:t>they will not be able, however implicitly, to classify it.</w:t>
      </w:r>
      <w:r w:rsidRPr="00F07D5E">
        <w:rPr>
          <w:sz w:val="12"/>
        </w:rPr>
        <w:t xml:space="preserve"> The </w:t>
      </w:r>
      <w:r w:rsidRPr="00CB4533">
        <w:rPr>
          <w:rStyle w:val="StyleUnderline"/>
          <w:highlight w:val="yellow"/>
        </w:rPr>
        <w:t>second</w:t>
      </w:r>
      <w:r w:rsidRPr="00F07D5E">
        <w:rPr>
          <w:sz w:val="12"/>
        </w:rPr>
        <w:t xml:space="preserve"> aspect of Hobbes’s picture is that </w:t>
      </w:r>
      <w:r w:rsidRPr="00CB4533">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consists </w:t>
      </w:r>
      <w:r w:rsidRPr="00CB4533">
        <w:rPr>
          <w:rStyle w:val="Emphasis"/>
          <w:highlight w:val="yellow"/>
        </w:rPr>
        <w:t>is</w:t>
      </w:r>
      <w:r w:rsidRPr="00B25894">
        <w:rPr>
          <w:rStyle w:val="StyleUnderline"/>
        </w:rPr>
        <w:t xml:space="preserve"> a form of </w:t>
      </w:r>
      <w:r w:rsidRPr="00CB4533">
        <w:rPr>
          <w:rStyle w:val="StyleUnderline"/>
          <w:highlight w:val="yellow"/>
        </w:rPr>
        <w:t>vital motion, not</w:t>
      </w:r>
      <w:r w:rsidRPr="00B25894">
        <w:rPr>
          <w:rStyle w:val="StyleUnderline"/>
        </w:rPr>
        <w:t xml:space="preserve"> of animal or </w:t>
      </w:r>
      <w:r w:rsidRPr="00CB4533">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CB4533">
        <w:rPr>
          <w:rStyle w:val="StyleUnderline"/>
          <w:highlight w:val="yellow"/>
        </w:rPr>
        <w:t>The process does not evolve under</w:t>
      </w:r>
      <w:r w:rsidRPr="00B25894">
        <w:rPr>
          <w:rStyle w:val="StyleUnderline"/>
        </w:rPr>
        <w:t xml:space="preserve"> the prompting or </w:t>
      </w:r>
      <w:r w:rsidRPr="00CB4533">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CB4533">
        <w:rPr>
          <w:rStyle w:val="StyleUnderline"/>
          <w:highlight w:val="yellow"/>
        </w:rPr>
        <w:t>but only as a by-product of a desire to act in one</w:t>
      </w:r>
      <w:r w:rsidRPr="00B25894">
        <w:rPr>
          <w:rStyle w:val="StyleUnderline"/>
        </w:rPr>
        <w:t xml:space="preserve"> or another </w:t>
      </w:r>
      <w:r w:rsidRPr="00CB4533">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CB4533">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CB4533">
        <w:rPr>
          <w:rStyle w:val="StyleUnderline"/>
          <w:highlight w:val="yellow"/>
        </w:rPr>
        <w:t>We</w:t>
      </w:r>
      <w:proofErr w:type="gramEnd"/>
      <w:r w:rsidRPr="00B25894">
        <w:rPr>
          <w:rStyle w:val="StyleUnderline"/>
        </w:rPr>
        <w:t xml:space="preserve"> adult, articulate human beings </w:t>
      </w:r>
      <w:r w:rsidRPr="00CB4533">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CB4533">
        <w:rPr>
          <w:rStyle w:val="StyleUnderline"/>
          <w:highlight w:val="yellow"/>
        </w:rPr>
        <w:t>language</w:t>
      </w:r>
      <w:r w:rsidRPr="00B25894">
        <w:rPr>
          <w:rStyle w:val="StyleUnderline"/>
        </w:rPr>
        <w:t xml:space="preserve"> that </w:t>
      </w:r>
      <w:r w:rsidRPr="00CB4533">
        <w:rPr>
          <w:rStyle w:val="StyleUnderline"/>
          <w:highlight w:val="yellow"/>
        </w:rPr>
        <w:t>makes possible the general, active</w:t>
      </w:r>
      <w:r w:rsidRPr="00B25894">
        <w:rPr>
          <w:rStyle w:val="StyleUnderline"/>
        </w:rPr>
        <w:t xml:space="preserve"> form of </w:t>
      </w:r>
      <w:r w:rsidRPr="00CB4533">
        <w:rPr>
          <w:rStyle w:val="StyleUnderline"/>
          <w:highlight w:val="yellow"/>
        </w:rPr>
        <w:t>thinking</w:t>
      </w:r>
      <w:r w:rsidRPr="00B25894">
        <w:rPr>
          <w:rStyle w:val="StyleUnderline"/>
        </w:rPr>
        <w:t xml:space="preserve"> that we </w:t>
      </w:r>
      <w:r w:rsidRPr="00CB4533">
        <w:rPr>
          <w:rStyle w:val="StyleUnderline"/>
          <w:highlight w:val="yellow"/>
        </w:rPr>
        <w:t>human</w:t>
      </w:r>
      <w:r w:rsidRPr="00F07D5E">
        <w:rPr>
          <w:sz w:val="2"/>
          <w:szCs w:val="2"/>
        </w:rPr>
        <w:t xml:space="preserve"> </w:t>
      </w:r>
      <w:r w:rsidRPr="00F07D5E">
        <w:rPr>
          <w:sz w:val="6"/>
          <w:szCs w:val="6"/>
        </w:rPr>
        <w:t>being</w:t>
      </w:r>
      <w:r w:rsidRPr="00CB4533">
        <w:rPr>
          <w:rStyle w:val="StyleUnderline"/>
          <w:highlight w:val="yellow"/>
        </w:rPr>
        <w:t>s display</w:t>
      </w:r>
      <w:r w:rsidRPr="00B25894">
        <w:rPr>
          <w:rStyle w:val="StyleUnderline"/>
        </w:rPr>
        <w:t xml:space="preserve">; </w:t>
      </w:r>
      <w:r w:rsidRPr="00CB4533">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CB4533">
        <w:rPr>
          <w:rStyle w:val="StyleUnderline"/>
          <w:highlight w:val="yellow"/>
        </w:rPr>
        <w:t>and</w:t>
      </w:r>
      <w:proofErr w:type="gramEnd"/>
      <w:r w:rsidRPr="00CB4533">
        <w:rPr>
          <w:rStyle w:val="StyleUnderline"/>
          <w:highlight w:val="yellow"/>
        </w:rPr>
        <w:t xml:space="preserve"> seek out the implications o</w:t>
      </w:r>
      <w:r w:rsidRPr="00B25894">
        <w:rPr>
          <w:rStyle w:val="StyleUnderline"/>
        </w:rPr>
        <w:t xml:space="preserve">f those </w:t>
      </w:r>
      <w:r w:rsidRPr="00CB4533">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CB4533">
        <w:rPr>
          <w:rStyle w:val="StyleUnderline"/>
          <w:highlight w:val="yellow"/>
        </w:rPr>
        <w:t>other human capacities</w:t>
      </w:r>
      <w:r w:rsidRPr="00B25894">
        <w:rPr>
          <w:rStyle w:val="StyleUnderline"/>
        </w:rPr>
        <w:t xml:space="preserve"> or faculties that “</w:t>
      </w:r>
      <w:r w:rsidRPr="00CB4533">
        <w:rPr>
          <w:rStyle w:val="StyleUnderline"/>
          <w:highlight w:val="yellow"/>
        </w:rPr>
        <w:t>proceed</w:t>
      </w:r>
      <w:r w:rsidRPr="00B25894">
        <w:rPr>
          <w:rStyle w:val="StyleUnderline"/>
        </w:rPr>
        <w:t xml:space="preserve"> all </w:t>
      </w:r>
      <w:r w:rsidRPr="00CB4533">
        <w:rPr>
          <w:rStyle w:val="StyleUnderline"/>
          <w:highlight w:val="yellow"/>
        </w:rPr>
        <w:t>from</w:t>
      </w:r>
      <w:r w:rsidRPr="00B25894">
        <w:rPr>
          <w:rStyle w:val="StyleUnderline"/>
        </w:rPr>
        <w:t xml:space="preserve"> the invention of </w:t>
      </w:r>
      <w:r w:rsidRPr="00CB4533">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0634F4A6" w14:textId="77777777" w:rsidR="00E84342" w:rsidRDefault="00E84342" w:rsidP="00E84342">
      <w:pPr>
        <w:pStyle w:val="Heading4"/>
      </w:pPr>
      <w:r>
        <w:t>2] It’s inescapable – even if moral theorization could occur absent language it can only be communicated within it when getting others to act on it to create goodness</w:t>
      </w:r>
    </w:p>
    <w:p w14:paraId="389A25B9" w14:textId="77777777" w:rsidR="00E84342" w:rsidRDefault="00E84342" w:rsidP="00E84342"/>
    <w:p w14:paraId="0CA60480" w14:textId="77777777" w:rsidR="00E84342" w:rsidRDefault="00E84342" w:rsidP="00E84342">
      <w:pPr>
        <w:pStyle w:val="Heading4"/>
      </w:pPr>
      <w:r>
        <w:t xml:space="preserve">And language causes infinite violence – </w:t>
      </w:r>
    </w:p>
    <w:p w14:paraId="58075141" w14:textId="77777777" w:rsidR="00E84342" w:rsidRDefault="00E84342" w:rsidP="00E84342">
      <w:pPr>
        <w:pStyle w:val="Heading4"/>
      </w:pPr>
      <w:r>
        <w:t xml:space="preserve">1] Language gives rise to comparison which results in endless competition and violence. Pettit 2, </w:t>
      </w:r>
    </w:p>
    <w:p w14:paraId="2BC511A4" w14:textId="77777777" w:rsidR="00E84342" w:rsidRPr="004A00F1" w:rsidRDefault="00E84342" w:rsidP="00E84342">
      <w:r>
        <w:t xml:space="preserve">Phillip Pettit. Made </w:t>
      </w:r>
      <w:proofErr w:type="gramStart"/>
      <w:r>
        <w:t>With</w:t>
      </w:r>
      <w:proofErr w:type="gramEnd"/>
      <w:r>
        <w:t xml:space="preserve"> Words, Hobbes on Language, Mind, and Politics. 2009. </w:t>
      </w:r>
      <w:hyperlink r:id="rId10" w:history="1">
        <w:r w:rsidRPr="00B8414F">
          <w:rPr>
            <w:rStyle w:val="Hyperlink"/>
          </w:rPr>
          <w:t>http://www.jstor.com/stable/j.ctt7rp73.3</w:t>
        </w:r>
      </w:hyperlink>
      <w:r>
        <w:rPr>
          <w:rStyle w:val="Hyperlink"/>
        </w:rPr>
        <w:t xml:space="preserve"> //LHPYA</w:t>
      </w:r>
    </w:p>
    <w:p w14:paraId="4242910D" w14:textId="77777777" w:rsidR="00E84342" w:rsidRDefault="00E84342" w:rsidP="00E84342">
      <w:pPr>
        <w:rPr>
          <w:sz w:val="12"/>
        </w:rPr>
      </w:pPr>
      <w:r w:rsidRPr="00583ABC">
        <w:rPr>
          <w:rStyle w:val="StyleUnderline"/>
        </w:rPr>
        <w:t>Lacking the capacity to think in a classificatory way, other animals are insensitive to the ways in which they differ from or resemble their fellows, and so they live in the private as well as the present</w:t>
      </w:r>
      <w:r w:rsidRPr="004A00F1">
        <w:rPr>
          <w:sz w:val="12"/>
        </w:rPr>
        <w:t xml:space="preserve">. </w:t>
      </w:r>
      <w:r w:rsidRPr="00583ABC">
        <w:rPr>
          <w:rStyle w:val="StyleUnderline"/>
        </w:rPr>
        <w:t xml:space="preserve">But </w:t>
      </w:r>
      <w:r w:rsidRPr="00CB4533">
        <w:rPr>
          <w:rStyle w:val="StyleUnderline"/>
          <w:highlight w:val="yellow"/>
        </w:rPr>
        <w:t>human beings</w:t>
      </w:r>
      <w:r w:rsidRPr="00583ABC">
        <w:rPr>
          <w:rStyle w:val="StyleUnderline"/>
        </w:rPr>
        <w:t xml:space="preserve"> </w:t>
      </w:r>
      <w:r w:rsidRPr="00CB4533">
        <w:rPr>
          <w:rStyle w:val="StyleUnderline"/>
          <w:highlight w:val="yellow"/>
        </w:rPr>
        <w:t>can transcend the</w:t>
      </w:r>
      <w:r w:rsidRPr="00583ABC">
        <w:rPr>
          <w:rStyle w:val="StyleUnderline"/>
        </w:rPr>
        <w:t xml:space="preserve"> boundary of </w:t>
      </w:r>
      <w:r w:rsidRPr="00CB4533">
        <w:rPr>
          <w:rStyle w:val="StyleUnderline"/>
          <w:highlight w:val="yellow"/>
        </w:rPr>
        <w:t>private</w:t>
      </w:r>
      <w:r w:rsidRPr="00583ABC">
        <w:rPr>
          <w:rStyle w:val="StyleUnderline"/>
        </w:rPr>
        <w:t xml:space="preserve"> concern</w:t>
      </w:r>
      <w:r w:rsidRPr="004A00F1">
        <w:rPr>
          <w:sz w:val="12"/>
        </w:rPr>
        <w:t xml:space="preserve"> as they can transcend the boundary of concern for the present. And transcend it they certainly will. </w:t>
      </w:r>
      <w:r w:rsidRPr="00583ABC">
        <w:rPr>
          <w:rStyle w:val="StyleUnderline"/>
        </w:rPr>
        <w:t>It will be important for their welfare that they know how they compare with others and that they achieve a high relative standing</w:t>
      </w:r>
      <w:r w:rsidRPr="004A00F1">
        <w:rPr>
          <w:sz w:val="12"/>
        </w:rPr>
        <w:t xml:space="preserve">.5 According to the Hobbesian picture, </w:t>
      </w:r>
      <w:r w:rsidRPr="00CB4533">
        <w:rPr>
          <w:rStyle w:val="StyleUnderline"/>
          <w:highlight w:val="yellow"/>
        </w:rPr>
        <w:t>people’s concern</w:t>
      </w:r>
      <w:r w:rsidRPr="00583ABC">
        <w:rPr>
          <w:rStyle w:val="StyleUnderline"/>
        </w:rPr>
        <w:t xml:space="preserve"> with returns to themselves—their own pleasure, or their avoidance of pain—will </w:t>
      </w:r>
      <w:r w:rsidRPr="00CB4533">
        <w:rPr>
          <w:rStyle w:val="StyleUnderline"/>
          <w:highlight w:val="yellow"/>
        </w:rPr>
        <w:t>naturally lead them to want access to</w:t>
      </w:r>
      <w:r w:rsidRPr="004A00F1">
        <w:rPr>
          <w:rStyle w:val="StyleUnderline"/>
        </w:rPr>
        <w:t xml:space="preserve"> t</w:t>
      </w:r>
      <w:r w:rsidRPr="00583ABC">
        <w:rPr>
          <w:rStyle w:val="StyleUnderline"/>
        </w:rPr>
        <w:t xml:space="preserve">he </w:t>
      </w:r>
      <w:r w:rsidRPr="00CB4533">
        <w:rPr>
          <w:rStyle w:val="StyleUnderline"/>
          <w:highlight w:val="yellow"/>
        </w:rPr>
        <w:t>resources</w:t>
      </w:r>
      <w:r w:rsidRPr="00583ABC">
        <w:rPr>
          <w:rStyle w:val="StyleUnderline"/>
        </w:rPr>
        <w:t xml:space="preserve"> or powers whereby such returns can be produced</w:t>
      </w:r>
      <w:r w:rsidRPr="004A00F1">
        <w:rPr>
          <w:sz w:val="12"/>
        </w:rPr>
        <w:t xml:space="preserve">. If they are to satisfy their wants, they will need the “natural” resources represented by “the faculties of body and mind” as well as “instrumental” resources such as “riches, place of authority, friendship or </w:t>
      </w:r>
      <w:proofErr w:type="spellStart"/>
      <w:r w:rsidRPr="004A00F1">
        <w:rPr>
          <w:sz w:val="12"/>
        </w:rPr>
        <w:t>favour</w:t>
      </w:r>
      <w:proofErr w:type="spellEnd"/>
      <w:r w:rsidRPr="004A00F1">
        <w:rPr>
          <w:sz w:val="12"/>
        </w:rPr>
        <w:t xml:space="preserve">, and good fortune” (EL 8.4). Bent on the pursuit of their own self-interest, then, they will seek the means of conducting that pursuit; moved by the love of self, they will look for a way of consummating that love. In this they will be no different from other animals, though they may be more adept at spotting the means whereby their ends can be realized. But </w:t>
      </w:r>
      <w:r w:rsidRPr="00583ABC">
        <w:rPr>
          <w:rStyle w:val="StyleUnderline"/>
        </w:rPr>
        <w:t xml:space="preserve">there is one aspect of the resources sought by human beings and other animals that only becomes clear on reflection and reasoning. This is that </w:t>
      </w:r>
      <w:r w:rsidRPr="00CB4533">
        <w:rPr>
          <w:rStyle w:val="StyleUnderline"/>
          <w:highlight w:val="yellow"/>
        </w:rPr>
        <w:t>in a competitive world</w:t>
      </w:r>
      <w:r w:rsidRPr="00583ABC">
        <w:rPr>
          <w:rStyle w:val="StyleUnderline"/>
        </w:rPr>
        <w:t xml:space="preserve"> where the objects of desire are scarce, </w:t>
      </w:r>
      <w:r w:rsidRPr="00CB4533">
        <w:rPr>
          <w:rStyle w:val="StyleUnderline"/>
          <w:highlight w:val="yellow"/>
        </w:rPr>
        <w:t>what will</w:t>
      </w:r>
      <w:r w:rsidRPr="00583ABC">
        <w:rPr>
          <w:rStyle w:val="StyleUnderline"/>
        </w:rPr>
        <w:t xml:space="preserve"> really </w:t>
      </w:r>
      <w:r w:rsidRPr="00CB4533">
        <w:rPr>
          <w:rStyle w:val="StyleUnderline"/>
          <w:highlight w:val="yellow"/>
        </w:rPr>
        <w:t>matter</w:t>
      </w:r>
      <w:r w:rsidRPr="00583ABC">
        <w:rPr>
          <w:rStyle w:val="StyleUnderline"/>
        </w:rPr>
        <w:t xml:space="preserve"> to any creature </w:t>
      </w:r>
      <w:r w:rsidRPr="00CB4533">
        <w:rPr>
          <w:rStyle w:val="StyleUnderline"/>
          <w:highlight w:val="yellow"/>
        </w:rPr>
        <w:t>is</w:t>
      </w:r>
      <w:r w:rsidRPr="00583ABC">
        <w:rPr>
          <w:rStyle w:val="StyleUnderline"/>
        </w:rPr>
        <w:t xml:space="preserve"> not the absolute level of its resources but </w:t>
      </w:r>
      <w:r w:rsidRPr="00CB4533">
        <w:rPr>
          <w:rStyle w:val="StyleUnderline"/>
          <w:highlight w:val="yellow"/>
        </w:rPr>
        <w:t xml:space="preserve">their level relative to </w:t>
      </w:r>
      <w:r w:rsidRPr="004A00F1">
        <w:rPr>
          <w:rStyle w:val="StyleUnderline"/>
        </w:rPr>
        <w:t xml:space="preserve">the resources of </w:t>
      </w:r>
      <w:r w:rsidRPr="00CB4533">
        <w:rPr>
          <w:rStyle w:val="StyleUnderline"/>
          <w:highlight w:val="yellow"/>
        </w:rPr>
        <w:t>others</w:t>
      </w:r>
      <w:r w:rsidRPr="00583ABC">
        <w:rPr>
          <w:rStyle w:val="StyleUnderline"/>
        </w:rPr>
        <w:t>.</w:t>
      </w:r>
      <w:r w:rsidRPr="004A00F1">
        <w:rPr>
          <w:sz w:val="12"/>
        </w:rPr>
        <w:t xml:space="preserve"> Where there is competition for resources, or competition in the use of resources, </w:t>
      </w:r>
      <w:r w:rsidRPr="00583ABC">
        <w:rPr>
          <w:rStyle w:val="StyleUnderline"/>
        </w:rPr>
        <w:t>the important thing for each will be not the absolute quantity of resources commanded but the extent to which those resources enable the creature to outdo its competitors</w:t>
      </w:r>
      <w:r w:rsidRPr="004A00F1">
        <w:rPr>
          <w:sz w:val="12"/>
        </w:rPr>
        <w:t xml:space="preserve">; “what all have equally is nothing” (DH 11.6). Letting the word power serve for resource, Hobbes finds a nicely turned way of putting the point. “And because the power of </w:t>
      </w:r>
      <w:proofErr w:type="gramStart"/>
      <w:r w:rsidRPr="004A00F1">
        <w:rPr>
          <w:sz w:val="12"/>
        </w:rPr>
        <w:t>one man</w:t>
      </w:r>
      <w:proofErr w:type="gramEnd"/>
      <w:r w:rsidRPr="004A00F1">
        <w:rPr>
          <w:sz w:val="12"/>
        </w:rPr>
        <w:t xml:space="preserve"> </w:t>
      </w:r>
      <w:proofErr w:type="spellStart"/>
      <w:r w:rsidRPr="004A00F1">
        <w:rPr>
          <w:sz w:val="12"/>
        </w:rPr>
        <w:t>resisteth</w:t>
      </w:r>
      <w:proofErr w:type="spellEnd"/>
      <w:r w:rsidRPr="004A00F1">
        <w:rPr>
          <w:sz w:val="12"/>
        </w:rPr>
        <w:t xml:space="preserve"> and </w:t>
      </w:r>
      <w:proofErr w:type="spellStart"/>
      <w:r w:rsidRPr="004A00F1">
        <w:rPr>
          <w:sz w:val="12"/>
        </w:rPr>
        <w:t>hindereth</w:t>
      </w:r>
      <w:proofErr w:type="spellEnd"/>
      <w:r w:rsidRPr="004A00F1">
        <w:rPr>
          <w:sz w:val="12"/>
        </w:rPr>
        <w:t xml:space="preserve"> the effects of the power of another: </w:t>
      </w:r>
      <w:r w:rsidRPr="00CB4533">
        <w:rPr>
          <w:rStyle w:val="StyleUnderline"/>
          <w:highlight w:val="yellow"/>
        </w:rPr>
        <w:t>power simply is</w:t>
      </w:r>
      <w:r w:rsidRPr="004A00F1">
        <w:rPr>
          <w:rStyle w:val="StyleUnderline"/>
        </w:rPr>
        <w:t xml:space="preserve"> no more, but </w:t>
      </w:r>
      <w:r w:rsidRPr="00CB4533">
        <w:rPr>
          <w:rStyle w:val="StyleUnderline"/>
          <w:highlight w:val="yellow"/>
        </w:rPr>
        <w:t>the excess of the power of one above</w:t>
      </w:r>
      <w:r w:rsidRPr="004A00F1">
        <w:rPr>
          <w:rStyle w:val="StyleUnderline"/>
        </w:rPr>
        <w:t xml:space="preserve"> that of </w:t>
      </w:r>
      <w:r w:rsidRPr="00CB4533">
        <w:rPr>
          <w:rStyle w:val="StyleUnderline"/>
          <w:highlight w:val="yellow"/>
        </w:rPr>
        <w:t>another</w:t>
      </w:r>
      <w:r w:rsidRPr="004A00F1">
        <w:rPr>
          <w:rStyle w:val="StyleUnderline"/>
        </w:rPr>
        <w:t>. For equal powers opposed, destroy one another</w:t>
      </w:r>
      <w:r w:rsidRPr="004A00F1">
        <w:rPr>
          <w:sz w:val="12"/>
        </w:rPr>
        <w:t xml:space="preserve">”. These observations are true in some measure of all animals, but given their longer time horizons, it is particularly true of human beings. And it is </w:t>
      </w:r>
      <w:r w:rsidRPr="00CB4533">
        <w:rPr>
          <w:rStyle w:val="StyleUnderline"/>
          <w:highlight w:val="yellow"/>
        </w:rPr>
        <w:t>only human beings</w:t>
      </w:r>
      <w:r w:rsidRPr="004A00F1">
        <w:rPr>
          <w:rStyle w:val="StyleUnderline"/>
        </w:rPr>
        <w:t xml:space="preserve">, of course, who can become aware of the observations, since only they will be able to compare themselves with others for the </w:t>
      </w:r>
      <w:proofErr w:type="gramStart"/>
      <w:r w:rsidRPr="004A00F1">
        <w:rPr>
          <w:rStyle w:val="StyleUnderline"/>
        </w:rPr>
        <w:t>resources</w:t>
      </w:r>
      <w:proofErr w:type="gramEnd"/>
      <w:r w:rsidRPr="004A00F1">
        <w:rPr>
          <w:rStyle w:val="StyleUnderline"/>
        </w:rPr>
        <w:t xml:space="preserve"> they each command, and only they will be able to </w:t>
      </w:r>
      <w:r w:rsidRPr="00CB4533">
        <w:rPr>
          <w:rStyle w:val="StyleUnderline"/>
          <w:highlight w:val="yellow"/>
        </w:rPr>
        <w:t>see</w:t>
      </w:r>
      <w:r w:rsidRPr="004A00F1">
        <w:rPr>
          <w:rStyle w:val="StyleUnderline"/>
        </w:rPr>
        <w:t xml:space="preserve"> that </w:t>
      </w:r>
      <w:r w:rsidRPr="00CB4533">
        <w:rPr>
          <w:rStyle w:val="StyleUnderline"/>
          <w:highlight w:val="yellow"/>
        </w:rPr>
        <w:t>the important thing</w:t>
      </w:r>
      <w:r w:rsidRPr="004A00F1">
        <w:rPr>
          <w:rStyle w:val="StyleUnderline"/>
        </w:rPr>
        <w:t xml:space="preserve"> for each </w:t>
      </w:r>
      <w:r w:rsidRPr="00CB4533">
        <w:rPr>
          <w:rStyle w:val="StyleUnderline"/>
          <w:highlight w:val="yellow"/>
        </w:rPr>
        <w:t>will be to have</w:t>
      </w:r>
      <w:r w:rsidRPr="004A00F1">
        <w:rPr>
          <w:rStyle w:val="StyleUnderline"/>
        </w:rPr>
        <w:t xml:space="preserve"> more resources than others—</w:t>
      </w:r>
      <w:r w:rsidRPr="00CB4533">
        <w:rPr>
          <w:rStyle w:val="StyleUnderline"/>
          <w:highlight w:val="yellow"/>
        </w:rPr>
        <w:t>greater power</w:t>
      </w:r>
      <w:r w:rsidRPr="004A00F1">
        <w:rPr>
          <w:sz w:val="12"/>
        </w:rPr>
        <w:t xml:space="preserve">. Under the pressure of this perceived need, the human being becomes a creature “whose joy </w:t>
      </w:r>
      <w:proofErr w:type="spellStart"/>
      <w:r w:rsidRPr="004A00F1">
        <w:rPr>
          <w:sz w:val="12"/>
        </w:rPr>
        <w:t>consisteth</w:t>
      </w:r>
      <w:proofErr w:type="spellEnd"/>
      <w:r w:rsidRPr="004A00F1">
        <w:rPr>
          <w:sz w:val="12"/>
        </w:rPr>
        <w:t xml:space="preserve"> in comparing himself with other men”</w:t>
      </w:r>
    </w:p>
    <w:p w14:paraId="580BAE58" w14:textId="12717837" w:rsidR="00E84342" w:rsidRPr="00481FBC" w:rsidRDefault="00E84342" w:rsidP="00C51B56">
      <w:pPr>
        <w:pStyle w:val="Heading4"/>
        <w:rPr>
          <w:sz w:val="12"/>
        </w:rPr>
      </w:pPr>
      <w:r>
        <w:t xml:space="preserve">2] Language is structurally negative and doesn’t refer to reality – if I say a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w:t>
      </w:r>
    </w:p>
    <w:p w14:paraId="532C4401" w14:textId="77777777" w:rsidR="00E84342" w:rsidRDefault="00E84342" w:rsidP="00E84342"/>
    <w:p w14:paraId="6439B2A0" w14:textId="77777777" w:rsidR="00E84342" w:rsidRDefault="00E84342" w:rsidP="00E84342">
      <w:pPr>
        <w:pStyle w:val="Heading4"/>
      </w:pPr>
      <w:r w:rsidRPr="009350E3">
        <w:t xml:space="preserve">Thus, morality requires an authority to enforce </w:t>
      </w:r>
      <w:r>
        <w:t>a universal moral theory and resolve conflict</w:t>
      </w:r>
      <w:r w:rsidRPr="009350E3">
        <w:t xml:space="preserve">. </w:t>
      </w:r>
      <w:r>
        <w:t>Only an absolute sovereign can do this</w:t>
      </w:r>
      <w:r w:rsidRPr="009350E3">
        <w:rPr>
          <w:shd w:val="clear" w:color="auto" w:fill="FFFFFF"/>
        </w:rPr>
        <w:t xml:space="preserve">. </w:t>
      </w:r>
      <w:r w:rsidRPr="00C31EB4">
        <w:t>Parrish</w:t>
      </w:r>
      <w:r>
        <w:t xml:space="preserve"> 2</w:t>
      </w:r>
      <w:r w:rsidRPr="00C31EB4">
        <w:t xml:space="preserve">: </w:t>
      </w:r>
    </w:p>
    <w:p w14:paraId="1486A348" w14:textId="77777777" w:rsidR="00E84342" w:rsidRPr="00CC39A4" w:rsidRDefault="00E84342" w:rsidP="00E84342">
      <w:r w:rsidRPr="00AA7395">
        <w:t>Derrida`s Economy of Violence in Hobbes` Social Contract, Richard Parrish</w:t>
      </w:r>
    </w:p>
    <w:p w14:paraId="11AFCC5C" w14:textId="32054309" w:rsidR="00E84342" w:rsidRPr="00E84342" w:rsidRDefault="00E84342" w:rsidP="00E84342">
      <w:pPr>
        <w:pStyle w:val="NormalWeb"/>
        <w:spacing w:before="0" w:beforeAutospacing="0" w:after="160" w:afterAutospacing="0"/>
        <w:rPr>
          <w:rFonts w:asciiTheme="minorHAnsi" w:hAnsiTheme="minorHAnsi" w:cstheme="minorHAnsi"/>
          <w:b/>
          <w:bCs/>
          <w:color w:val="000000"/>
          <w:sz w:val="22"/>
          <w:u w:val="single"/>
          <w:shd w:val="clear" w:color="auto" w:fill="FFFF00"/>
        </w:rPr>
      </w:pPr>
      <w:r w:rsidRPr="00B25894">
        <w:rPr>
          <w:rFonts w:asciiTheme="minorHAnsi" w:hAnsiTheme="minorHAnsi" w:cstheme="minorHAnsi"/>
          <w:color w:val="000000"/>
          <w:sz w:val="16"/>
          <w:shd w:val="clear" w:color="auto" w:fill="FFFFFF"/>
        </w:rPr>
        <w:t xml:space="preserve"> “All of the foregoing pints to the conclusion that in the commonwealth </w:t>
      </w:r>
      <w:r w:rsidRPr="00CB4533">
        <w:rPr>
          <w:rStyle w:val="StyleUnderline"/>
          <w:rFonts w:asciiTheme="minorHAnsi" w:hAnsiTheme="minorHAnsi" w:cstheme="minorHAnsi"/>
          <w:highlight w:val="yellow"/>
        </w:rPr>
        <w:t>the sovereign’s</w:t>
      </w:r>
      <w:r w:rsidRPr="00B25894">
        <w:rPr>
          <w:rFonts w:asciiTheme="minorHAnsi" w:hAnsiTheme="minorHAnsi" w:cstheme="minorHAnsi"/>
          <w:b/>
          <w:bCs/>
          <w:color w:val="000000"/>
          <w:sz w:val="22"/>
          <w:u w:val="single"/>
          <w:shd w:val="clear" w:color="auto" w:fill="FFFF00"/>
        </w:rPr>
        <w:t xml:space="preserve"> </w:t>
      </w:r>
      <w:r w:rsidRPr="00B25894">
        <w:rPr>
          <w:rFonts w:asciiTheme="minorHAnsi" w:hAnsiTheme="minorHAnsi" w:cstheme="minorHAnsi"/>
          <w:color w:val="000000"/>
          <w:sz w:val="16"/>
          <w:shd w:val="clear" w:color="auto" w:fill="FFFFFF"/>
        </w:rPr>
        <w:t xml:space="preserve">first and most fundamental </w:t>
      </w:r>
      <w:r w:rsidRPr="00B25894">
        <w:rPr>
          <w:rFonts w:asciiTheme="minorHAnsi" w:hAnsiTheme="minorHAnsi" w:cstheme="minorHAnsi"/>
          <w:b/>
          <w:bCs/>
          <w:color w:val="000000"/>
          <w:sz w:val="22"/>
          <w:u w:val="single"/>
          <w:shd w:val="clear" w:color="auto" w:fill="FFFF00"/>
        </w:rPr>
        <w:t xml:space="preserve">job is to be the ultimate </w:t>
      </w:r>
      <w:proofErr w:type="spellStart"/>
      <w:proofErr w:type="gramStart"/>
      <w:r w:rsidRPr="00B25894">
        <w:rPr>
          <w:rFonts w:asciiTheme="minorHAnsi" w:hAnsiTheme="minorHAnsi" w:cstheme="minorHAnsi"/>
          <w:b/>
          <w:bCs/>
          <w:color w:val="000000"/>
          <w:sz w:val="22"/>
          <w:u w:val="single"/>
          <w:shd w:val="clear" w:color="auto" w:fill="FFFF00"/>
        </w:rPr>
        <w:t>definer.</w:t>
      </w:r>
      <w:r w:rsidRPr="00B25894">
        <w:rPr>
          <w:rFonts w:asciiTheme="minorHAnsi" w:hAnsiTheme="minorHAnsi" w:cstheme="minorHAnsi"/>
          <w:color w:val="000000"/>
          <w:sz w:val="16"/>
          <w:shd w:val="clear" w:color="auto" w:fill="FFFFFF"/>
        </w:rPr>
        <w:t>Several</w:t>
      </w:r>
      <w:proofErr w:type="spellEnd"/>
      <w:proofErr w:type="gramEnd"/>
      <w:r w:rsidRPr="00B25894">
        <w:rPr>
          <w:rFonts w:asciiTheme="minorHAnsi" w:hAnsiTheme="minorHAnsi" w:cstheme="minorHAnsi"/>
          <w:color w:val="000000"/>
          <w:sz w:val="16"/>
          <w:shd w:val="clear" w:color="auto" w:fill="FFFFFF"/>
        </w:rPr>
        <w:t xml:space="preserve"> other commentators have also reached this conclusion. By way of elaborating upon the importance of the moderation of individuality in Hobbes’ theory of government, Richard </w:t>
      </w:r>
      <w:proofErr w:type="spellStart"/>
      <w:r w:rsidRPr="00B25894">
        <w:rPr>
          <w:rFonts w:asciiTheme="minorHAnsi" w:hAnsiTheme="minorHAnsi" w:cstheme="minorHAnsi"/>
          <w:color w:val="000000"/>
          <w:sz w:val="16"/>
          <w:shd w:val="clear" w:color="auto" w:fill="FFFFFF"/>
        </w:rPr>
        <w:t>Flathman</w:t>
      </w:r>
      <w:proofErr w:type="spellEnd"/>
      <w:r w:rsidRPr="00B25894">
        <w:rPr>
          <w:rFonts w:asciiTheme="minorHAnsi" w:hAnsiTheme="minorHAnsi" w:cstheme="minorHAnsi"/>
          <w:color w:val="000000"/>
          <w:sz w:val="16"/>
          <w:shd w:val="clear" w:color="auto" w:fill="FFFFFF"/>
        </w:rPr>
        <w:t xml:space="preserve"> claims that </w:t>
      </w:r>
      <w:r w:rsidRPr="00B25894">
        <w:rPr>
          <w:rFonts w:asciiTheme="minorHAnsi" w:hAnsiTheme="minorHAnsi" w:cstheme="minorHAnsi"/>
          <w:b/>
          <w:bCs/>
          <w:color w:val="000000"/>
          <w:sz w:val="22"/>
          <w:u w:val="single"/>
          <w:shd w:val="clear" w:color="auto" w:fill="FFFF00"/>
        </w:rPr>
        <w:t xml:space="preserve">peace </w:t>
      </w:r>
      <w:r w:rsidRPr="00B25894">
        <w:rPr>
          <w:rFonts w:asciiTheme="minorHAnsi" w:hAnsiTheme="minorHAnsi" w:cstheme="minorHAnsi"/>
          <w:b/>
          <w:bCs/>
          <w:color w:val="000000"/>
          <w:sz w:val="22"/>
          <w:u w:val="single"/>
          <w:shd w:val="clear" w:color="auto" w:fill="FFFFFF"/>
        </w:rPr>
        <w:t>“</w:t>
      </w:r>
      <w:r w:rsidRPr="00B25894">
        <w:rPr>
          <w:rFonts w:asciiTheme="minorHAnsi" w:hAnsiTheme="minorHAnsi" w:cstheme="minorHAnsi"/>
          <w:b/>
          <w:bCs/>
          <w:color w:val="000000"/>
          <w:sz w:val="22"/>
          <w:u w:val="single"/>
          <w:shd w:val="clear" w:color="auto" w:fill="FFFF00"/>
        </w:rPr>
        <w:t xml:space="preserve">is possible only if </w:t>
      </w:r>
      <w:r w:rsidRPr="00B25894">
        <w:rPr>
          <w:rFonts w:asciiTheme="minorHAnsi" w:hAnsiTheme="minorHAnsi" w:cstheme="minorHAnsi"/>
          <w:color w:val="000000"/>
          <w:sz w:val="16"/>
          <w:shd w:val="clear" w:color="auto" w:fill="FFFFFF"/>
        </w:rPr>
        <w:t xml:space="preserve">the </w:t>
      </w:r>
      <w:r w:rsidRPr="00B25894">
        <w:rPr>
          <w:rFonts w:asciiTheme="minorHAnsi" w:hAnsiTheme="minorHAnsi" w:cstheme="minorHAnsi"/>
          <w:b/>
          <w:bCs/>
          <w:color w:val="000000"/>
          <w:sz w:val="22"/>
          <w:u w:val="single"/>
          <w:shd w:val="clear" w:color="auto" w:fill="FFFF00"/>
        </w:rPr>
        <w:t xml:space="preserve">ambiguity and disagreement </w:t>
      </w:r>
      <w:r w:rsidRPr="00B25894">
        <w:rPr>
          <w:rFonts w:asciiTheme="minorHAnsi" w:hAnsiTheme="minorHAnsi" w:cstheme="minorHAnsi"/>
          <w:color w:val="000000"/>
          <w:sz w:val="16"/>
          <w:shd w:val="clear" w:color="auto" w:fill="FFFFFF"/>
        </w:rPr>
        <w:t xml:space="preserve">that pervade general thinking and acting </w:t>
      </w:r>
      <w:r w:rsidRPr="00B25894">
        <w:rPr>
          <w:rFonts w:asciiTheme="minorHAnsi" w:hAnsiTheme="minorHAnsi" w:cstheme="minorHAnsi"/>
          <w:b/>
          <w:bCs/>
          <w:color w:val="000000"/>
          <w:sz w:val="22"/>
          <w:u w:val="single"/>
          <w:shd w:val="clear" w:color="auto" w:fill="FFFF00"/>
        </w:rPr>
        <w:t>are eliminated</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by the stipulations of a sovereign.” Pursuant to debunking the perennial misinterpretation of Hobbes’ mention of people as wolves, Paul Johnson argues </w:t>
      </w:r>
      <w:proofErr w:type="spellStart"/>
      <w:proofErr w:type="gramStart"/>
      <w:r w:rsidRPr="00B25894">
        <w:rPr>
          <w:rFonts w:asciiTheme="minorHAnsi" w:hAnsiTheme="minorHAnsi" w:cstheme="minorHAnsi"/>
          <w:color w:val="000000"/>
          <w:sz w:val="16"/>
          <w:shd w:val="clear" w:color="auto" w:fill="FFFFFF"/>
        </w:rPr>
        <w:t>that“</w:t>
      </w:r>
      <w:proofErr w:type="gramEnd"/>
      <w:r w:rsidRPr="00B25894">
        <w:rPr>
          <w:rFonts w:asciiTheme="minorHAnsi" w:hAnsiTheme="minorHAnsi" w:cstheme="minorHAnsi"/>
          <w:color w:val="000000"/>
          <w:sz w:val="16"/>
          <w:shd w:val="clear" w:color="auto" w:fill="FFFFFF"/>
        </w:rPr>
        <w:t>one</w:t>
      </w:r>
      <w:proofErr w:type="spellEnd"/>
      <w:r w:rsidRPr="00B25894">
        <w:rPr>
          <w:rFonts w:asciiTheme="minorHAnsi" w:hAnsiTheme="minorHAnsi" w:cstheme="minorHAnsi"/>
          <w:color w:val="000000"/>
          <w:sz w:val="16"/>
          <w:shd w:val="clear" w:color="auto" w:fill="FFFFFF"/>
        </w:rPr>
        <w:t xml:space="preserve"> of the primary functions of </w:t>
      </w:r>
      <w:r w:rsidRPr="00B25894">
        <w:rPr>
          <w:rFonts w:asciiTheme="minorHAnsi" w:hAnsiTheme="minorHAnsi" w:cstheme="minorHAnsi"/>
          <w:b/>
          <w:bCs/>
          <w:color w:val="000000"/>
          <w:sz w:val="22"/>
          <w:u w:val="single"/>
          <w:shd w:val="clear" w:color="auto" w:fill="FFFF00"/>
        </w:rPr>
        <w:t xml:space="preserve">the sovereign is to provide </w:t>
      </w:r>
      <w:r w:rsidRPr="00B25894">
        <w:rPr>
          <w:rFonts w:asciiTheme="minorHAnsi" w:hAnsiTheme="minorHAnsi" w:cstheme="minorHAnsi"/>
          <w:color w:val="000000"/>
          <w:sz w:val="16"/>
          <w:shd w:val="clear" w:color="auto" w:fill="FFFFFF"/>
        </w:rPr>
        <w:t xml:space="preserve">the necessary </w:t>
      </w:r>
      <w:r w:rsidRPr="00B25894">
        <w:rPr>
          <w:rFonts w:asciiTheme="minorHAnsi" w:hAnsiTheme="minorHAnsi" w:cstheme="minorHAnsi"/>
          <w:b/>
          <w:bCs/>
          <w:color w:val="000000"/>
          <w:sz w:val="22"/>
          <w:u w:val="single"/>
          <w:shd w:val="clear" w:color="auto" w:fill="FFFF00"/>
        </w:rPr>
        <w:t xml:space="preserve">unity </w:t>
      </w:r>
      <w:r w:rsidRPr="00B25894">
        <w:rPr>
          <w:rFonts w:asciiTheme="minorHAnsi" w:hAnsiTheme="minorHAnsi" w:cstheme="minorHAnsi"/>
          <w:b/>
          <w:bCs/>
          <w:color w:val="000000"/>
          <w:sz w:val="16"/>
          <w:shd w:val="clear" w:color="auto" w:fill="FFFFFF"/>
        </w:rPr>
        <w:t xml:space="preserve">of meaning </w:t>
      </w:r>
      <w:r w:rsidRPr="00B25894">
        <w:rPr>
          <w:rFonts w:asciiTheme="minorHAnsi" w:hAnsiTheme="minorHAnsi" w:cstheme="minorHAnsi"/>
          <w:color w:val="000000"/>
          <w:sz w:val="16"/>
          <w:shd w:val="clear" w:color="auto" w:fill="FFFFFF"/>
        </w:rPr>
        <w:t xml:space="preserve">and reference </w:t>
      </w:r>
      <w:r w:rsidRPr="00B25894">
        <w:rPr>
          <w:rFonts w:asciiTheme="minorHAnsi" w:hAnsiTheme="minorHAnsi" w:cstheme="minorHAnsi"/>
          <w:b/>
          <w:bCs/>
          <w:color w:val="000000"/>
          <w:sz w:val="22"/>
          <w:u w:val="single"/>
          <w:shd w:val="clear" w:color="auto" w:fill="FFFF00"/>
        </w:rPr>
        <w:t>for the</w:t>
      </w:r>
      <w:r w:rsidRPr="00B25894">
        <w:rPr>
          <w:rFonts w:asciiTheme="minorHAnsi" w:hAnsiTheme="minorHAnsi" w:cstheme="minorHAnsi"/>
          <w:color w:val="000000"/>
          <w:sz w:val="16"/>
          <w:shd w:val="clear" w:color="auto" w:fill="FFFFFF"/>
        </w:rPr>
        <w:t xml:space="preserve">‘ primary </w:t>
      </w:r>
      <w:r w:rsidRPr="00B25894">
        <w:rPr>
          <w:rFonts w:asciiTheme="minorHAnsi" w:hAnsiTheme="minorHAnsi" w:cstheme="minorHAnsi"/>
          <w:b/>
          <w:bCs/>
          <w:color w:val="000000"/>
          <w:sz w:val="22"/>
          <w:u w:val="single"/>
          <w:shd w:val="clear" w:color="auto" w:fill="FFFF00"/>
        </w:rPr>
        <w:t xml:space="preserve">terms in which [people] </w:t>
      </w:r>
      <w:r w:rsidRPr="00B25894">
        <w:rPr>
          <w:rFonts w:asciiTheme="minorHAnsi" w:hAnsiTheme="minorHAnsi" w:cstheme="minorHAnsi"/>
          <w:color w:val="000000"/>
          <w:sz w:val="16"/>
          <w:shd w:val="clear" w:color="auto" w:fill="FFFFFF"/>
        </w:rPr>
        <w:t xml:space="preserve">men try to </w:t>
      </w:r>
      <w:r w:rsidRPr="00B25894">
        <w:rPr>
          <w:rFonts w:asciiTheme="minorHAnsi" w:hAnsiTheme="minorHAnsi" w:cstheme="minorHAnsi"/>
          <w:b/>
          <w:bCs/>
          <w:color w:val="000000"/>
          <w:sz w:val="22"/>
          <w:u w:val="single"/>
          <w:shd w:val="clear" w:color="auto" w:fill="FFFF00"/>
        </w:rPr>
        <w:t>conduct their</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social </w:t>
      </w:r>
      <w:r w:rsidRPr="00B25894">
        <w:rPr>
          <w:rFonts w:asciiTheme="minorHAnsi" w:hAnsiTheme="minorHAnsi" w:cstheme="minorHAnsi"/>
          <w:b/>
          <w:bCs/>
          <w:color w:val="000000"/>
          <w:sz w:val="22"/>
          <w:u w:val="single"/>
          <w:shd w:val="clear" w:color="auto" w:fill="FFFF00"/>
        </w:rPr>
        <w:t>lives</w:t>
      </w:r>
      <w:r w:rsidRPr="00B25894">
        <w:rPr>
          <w:rFonts w:asciiTheme="minorHAnsi" w:hAnsiTheme="minorHAnsi" w:cstheme="minorHAnsi"/>
          <w:b/>
          <w:bCs/>
          <w:color w:val="000000"/>
          <w:sz w:val="22"/>
          <w:u w:val="single"/>
          <w:shd w:val="clear" w:color="auto" w:fill="FFFFFF"/>
        </w:rPr>
        <w:t>.” “</w:t>
      </w:r>
      <w:r w:rsidRPr="00B25894">
        <w:rPr>
          <w:rFonts w:asciiTheme="minorHAnsi" w:hAnsiTheme="minorHAnsi" w:cstheme="minorHAnsi"/>
          <w:b/>
          <w:bCs/>
          <w:color w:val="000000"/>
          <w:sz w:val="22"/>
          <w:u w:val="single"/>
          <w:shd w:val="clear" w:color="auto" w:fill="FFFF00"/>
        </w:rPr>
        <w:t xml:space="preserve">The </w:t>
      </w:r>
      <w:r w:rsidRPr="00B25894">
        <w:rPr>
          <w:rFonts w:asciiTheme="minorHAnsi" w:hAnsiTheme="minorHAnsi" w:cstheme="minorHAnsi"/>
          <w:color w:val="000000"/>
          <w:sz w:val="16"/>
          <w:shd w:val="clear" w:color="auto" w:fill="FFFFFF"/>
        </w:rPr>
        <w:t xml:space="preserve">whole </w:t>
      </w:r>
      <w:r w:rsidRPr="00B25894">
        <w:rPr>
          <w:rFonts w:asciiTheme="minorHAnsi" w:hAnsiTheme="minorHAnsi" w:cstheme="minorHAnsi"/>
          <w:b/>
          <w:bCs/>
          <w:color w:val="000000"/>
          <w:sz w:val="22"/>
          <w:u w:val="single"/>
          <w:shd w:val="clear" w:color="auto" w:fill="FFFF00"/>
        </w:rPr>
        <w:t xml:space="preserve">[purpose] </w:t>
      </w:r>
      <w:r w:rsidRPr="00B25894">
        <w:rPr>
          <w:rFonts w:asciiTheme="minorHAnsi" w:hAnsiTheme="minorHAnsi" w:cstheme="minorHAnsi"/>
          <w:color w:val="000000"/>
          <w:sz w:val="16"/>
          <w:shd w:val="clear" w:color="auto" w:fill="FFFFFF"/>
        </w:rPr>
        <w:t xml:space="preserve">raison </w:t>
      </w:r>
      <w:proofErr w:type="spellStart"/>
      <w:r w:rsidRPr="00B25894">
        <w:rPr>
          <w:rFonts w:asciiTheme="minorHAnsi" w:hAnsiTheme="minorHAnsi" w:cstheme="minorHAnsi"/>
          <w:color w:val="000000"/>
          <w:sz w:val="16"/>
          <w:shd w:val="clear" w:color="auto" w:fill="FFFFFF"/>
        </w:rPr>
        <w:t>d’entre</w:t>
      </w:r>
      <w:proofErr w:type="spellEnd"/>
      <w:r w:rsidRPr="00B25894">
        <w:rPr>
          <w:rFonts w:asciiTheme="minorHAnsi" w:hAnsiTheme="minorHAnsi" w:cstheme="minorHAnsi"/>
          <w:color w:val="000000"/>
          <w:sz w:val="16"/>
          <w:shd w:val="clear" w:color="auto" w:fill="FFFFFF"/>
        </w:rPr>
        <w:t xml:space="preserve"> of sovereign helmsmanship lies squarely in the </w:t>
      </w:r>
      <w:proofErr w:type="gramStart"/>
      <w:r w:rsidRPr="00B25894">
        <w:rPr>
          <w:rFonts w:asciiTheme="minorHAnsi" w:hAnsiTheme="minorHAnsi" w:cstheme="minorHAnsi"/>
          <w:color w:val="000000"/>
          <w:sz w:val="16"/>
          <w:shd w:val="clear" w:color="auto" w:fill="FFFFFF"/>
        </w:rPr>
        <w:t>chronic</w:t>
      </w:r>
      <w:r w:rsidRPr="00B25894">
        <w:rPr>
          <w:rFonts w:asciiTheme="minorHAnsi" w:hAnsiTheme="minorHAnsi" w:cstheme="minorHAnsi"/>
          <w:b/>
          <w:bCs/>
          <w:color w:val="000000"/>
          <w:sz w:val="22"/>
          <w:u w:val="single"/>
          <w:shd w:val="clear" w:color="auto" w:fill="FFFF00"/>
        </w:rPr>
        <w:t>[</w:t>
      </w:r>
      <w:proofErr w:type="gramEnd"/>
      <w:r w:rsidRPr="00B25894">
        <w:rPr>
          <w:rFonts w:asciiTheme="minorHAnsi" w:hAnsiTheme="minorHAnsi" w:cstheme="minorHAnsi"/>
          <w:b/>
          <w:bCs/>
          <w:color w:val="000000"/>
          <w:sz w:val="22"/>
          <w:u w:val="single"/>
          <w:shd w:val="clear" w:color="auto" w:fill="FFFF00"/>
        </w:rPr>
        <w:t xml:space="preserve">is to] </w:t>
      </w:r>
      <w:proofErr w:type="spellStart"/>
      <w:r w:rsidRPr="00B25894">
        <w:rPr>
          <w:rFonts w:asciiTheme="minorHAnsi" w:hAnsiTheme="minorHAnsi" w:cstheme="minorHAnsi"/>
          <w:b/>
          <w:bCs/>
          <w:color w:val="000000"/>
          <w:sz w:val="22"/>
          <w:u w:val="single"/>
          <w:shd w:val="clear" w:color="auto" w:fill="FFFF00"/>
        </w:rPr>
        <w:t>defus</w:t>
      </w:r>
      <w:proofErr w:type="spellEnd"/>
      <w:r w:rsidRPr="00B25894">
        <w:rPr>
          <w:rFonts w:asciiTheme="minorHAnsi" w:hAnsiTheme="minorHAnsi" w:cstheme="minorHAnsi"/>
          <w:b/>
          <w:bCs/>
          <w:color w:val="000000"/>
          <w:sz w:val="22"/>
          <w:u w:val="single"/>
          <w:shd w:val="clear" w:color="auto" w:fill="FFFF00"/>
        </w:rPr>
        <w:t>[e]</w:t>
      </w:r>
      <w:proofErr w:type="spellStart"/>
      <w:r w:rsidRPr="00B25894">
        <w:rPr>
          <w:rFonts w:asciiTheme="minorHAnsi" w:hAnsiTheme="minorHAnsi" w:cstheme="minorHAnsi"/>
          <w:color w:val="000000"/>
          <w:sz w:val="16"/>
          <w:shd w:val="clear" w:color="auto" w:fill="FFFFFF"/>
        </w:rPr>
        <w:t>ing</w:t>
      </w:r>
      <w:proofErr w:type="spellEnd"/>
      <w:r w:rsidRPr="00B25894">
        <w:rPr>
          <w:rFonts w:asciiTheme="minorHAnsi" w:hAnsiTheme="minorHAnsi" w:cstheme="minorHAnsi"/>
          <w:color w:val="000000"/>
          <w:sz w:val="16"/>
          <w:shd w:val="clear" w:color="auto" w:fill="FFFFFF"/>
        </w:rPr>
        <w:t xml:space="preserve"> of </w:t>
      </w:r>
      <w:r w:rsidRPr="00B25894">
        <w:rPr>
          <w:rFonts w:asciiTheme="minorHAnsi" w:hAnsiTheme="minorHAnsi" w:cstheme="minorHAnsi"/>
          <w:b/>
          <w:bCs/>
          <w:color w:val="000000"/>
          <w:sz w:val="22"/>
          <w:u w:val="single"/>
          <w:shd w:val="clear" w:color="auto" w:fill="FFFF00"/>
        </w:rPr>
        <w:t xml:space="preserve">interpretive </w:t>
      </w:r>
      <w:proofErr w:type="spellStart"/>
      <w:r w:rsidRPr="00B25894">
        <w:rPr>
          <w:rFonts w:asciiTheme="minorHAnsi" w:hAnsiTheme="minorHAnsi" w:cstheme="minorHAnsi"/>
          <w:b/>
          <w:bCs/>
          <w:color w:val="000000"/>
          <w:sz w:val="22"/>
          <w:u w:val="single"/>
          <w:shd w:val="clear" w:color="auto" w:fill="FFFF00"/>
        </w:rPr>
        <w:t>clashes,”without</w:t>
      </w:r>
      <w:proofErr w:type="spellEnd"/>
      <w:r w:rsidRPr="00B25894">
        <w:rPr>
          <w:rFonts w:asciiTheme="minorHAnsi" w:hAnsiTheme="minorHAnsi" w:cstheme="minorHAnsi"/>
          <w:b/>
          <w:bCs/>
          <w:color w:val="000000"/>
          <w:sz w:val="22"/>
          <w:u w:val="single"/>
          <w:shd w:val="clear" w:color="auto" w:fill="FFFF00"/>
        </w:rPr>
        <w:t xml:space="preserve"> which humans </w:t>
      </w:r>
      <w:proofErr w:type="spellStart"/>
      <w:r w:rsidRPr="00B25894">
        <w:rPr>
          <w:rFonts w:asciiTheme="minorHAnsi" w:hAnsiTheme="minorHAnsi" w:cstheme="minorHAnsi"/>
          <w:b/>
          <w:bCs/>
          <w:color w:val="000000"/>
          <w:sz w:val="22"/>
          <w:u w:val="single"/>
          <w:shd w:val="clear" w:color="auto" w:fill="FFFF00"/>
        </w:rPr>
        <w:t>would</w:t>
      </w:r>
      <w:r w:rsidRPr="00B25894">
        <w:rPr>
          <w:rFonts w:asciiTheme="minorHAnsi" w:hAnsiTheme="minorHAnsi" w:cstheme="minorHAnsi"/>
          <w:color w:val="000000"/>
          <w:sz w:val="16"/>
          <w:shd w:val="clear" w:color="auto" w:fill="FFFFFF"/>
        </w:rPr>
        <w:t>“fly</w:t>
      </w:r>
      <w:proofErr w:type="spellEnd"/>
      <w:r w:rsidRPr="00B25894">
        <w:rPr>
          <w:rFonts w:asciiTheme="minorHAnsi" w:hAnsiTheme="minorHAnsi" w:cstheme="minorHAnsi"/>
          <w:color w:val="000000"/>
          <w:sz w:val="16"/>
          <w:shd w:val="clear" w:color="auto" w:fill="FFFFFF"/>
        </w:rPr>
        <w:t xml:space="preserve"> off in all directions” and </w:t>
      </w:r>
      <w:r w:rsidRPr="00B25894">
        <w:rPr>
          <w:rFonts w:asciiTheme="minorHAnsi" w:hAnsiTheme="minorHAnsi" w:cstheme="minorHAnsi"/>
          <w:b/>
          <w:bCs/>
          <w:color w:val="000000"/>
          <w:sz w:val="22"/>
          <w:u w:val="single"/>
          <w:shd w:val="clear" w:color="auto" w:fill="FFFF00"/>
        </w:rPr>
        <w:t xml:space="preserve">fall </w:t>
      </w:r>
      <w:r w:rsidRPr="00B25894">
        <w:rPr>
          <w:rFonts w:asciiTheme="minorHAnsi" w:hAnsiTheme="minorHAnsi" w:cstheme="minorHAnsi"/>
          <w:color w:val="000000"/>
          <w:sz w:val="16"/>
          <w:shd w:val="clear" w:color="auto" w:fill="FFFFFF"/>
        </w:rPr>
        <w:t xml:space="preserve">inevitably </w:t>
      </w:r>
      <w:r w:rsidRPr="00B25894">
        <w:rPr>
          <w:rFonts w:asciiTheme="minorHAnsi" w:hAnsiTheme="minorHAnsi" w:cstheme="minorHAnsi"/>
          <w:b/>
          <w:bCs/>
          <w:color w:val="000000"/>
          <w:sz w:val="22"/>
          <w:u w:val="single"/>
          <w:shd w:val="clear" w:color="auto" w:fill="FFFF00"/>
        </w:rPr>
        <w:t>into the violence of the natural condition.”</w:t>
      </w:r>
    </w:p>
    <w:p w14:paraId="203FAE68" w14:textId="77777777" w:rsidR="00E84342" w:rsidRDefault="00E84342" w:rsidP="00E84342">
      <w:pPr>
        <w:pStyle w:val="Heading4"/>
      </w:pPr>
      <w:r>
        <w:t xml:space="preserve">Thus, the standard is consistency with the will of the sovereign. Prefer it for motivation – morality lacks authority over agents. Even if the </w:t>
      </w:r>
      <w:proofErr w:type="spellStart"/>
      <w:r>
        <w:t>aff</w:t>
      </w:r>
      <w:proofErr w:type="spellEnd"/>
      <w:r>
        <w:t xml:space="preserve"> defines the good it gives no way to obligate agents to actually be good. That hijacks the </w:t>
      </w:r>
      <w:proofErr w:type="spellStart"/>
      <w:r>
        <w:t>aff</w:t>
      </w:r>
      <w:proofErr w:type="spellEnd"/>
      <w:r>
        <w:t xml:space="preserve"> since defining good and denying the ability to enforce it the sovereign creates is contradictory. </w:t>
      </w:r>
    </w:p>
    <w:p w14:paraId="46127C1C" w14:textId="77777777" w:rsidR="00E84342" w:rsidRDefault="00E84342" w:rsidP="00E84342"/>
    <w:p w14:paraId="4E301E14" w14:textId="77777777" w:rsidR="00E84342" w:rsidRDefault="00E84342" w:rsidP="00E84342">
      <w:pPr>
        <w:pStyle w:val="Heading4"/>
      </w:pPr>
      <w:r>
        <w:t xml:space="preserve">That negates – </w:t>
      </w:r>
    </w:p>
    <w:p w14:paraId="26FED24A" w14:textId="77777777" w:rsidR="00E84342" w:rsidRDefault="00E84342" w:rsidP="00E84342">
      <w:pPr>
        <w:pStyle w:val="Heading4"/>
      </w:pPr>
      <w:r>
        <w:t xml:space="preserve">1] The </w:t>
      </w:r>
      <w:proofErr w:type="spellStart"/>
      <w:r>
        <w:t>aff</w:t>
      </w:r>
      <w:proofErr w:type="spellEnd"/>
      <w:r>
        <w:t xml:space="preserve"> creates post-fiat obligations for the state</w:t>
      </w:r>
      <w:r w:rsidRPr="008147EA">
        <w:t xml:space="preserve"> – this is incoherent because it implies an authority higher than the state</w:t>
      </w:r>
      <w:r>
        <w:t xml:space="preserve"> to constrain the sovereign</w:t>
      </w:r>
      <w:r w:rsidRPr="008147EA">
        <w:t>.</w:t>
      </w:r>
      <w:r>
        <w:t xml:space="preserve"> Only sovereign entities can create moral obligations</w:t>
      </w:r>
      <w:r w:rsidRPr="008147EA">
        <w:t>, so the state can’t have an ob</w:t>
      </w:r>
      <w:r>
        <w:t>ligation to act</w:t>
      </w:r>
    </w:p>
    <w:p w14:paraId="18D61F60" w14:textId="51530E68" w:rsidR="00E84342" w:rsidRPr="00B25894" w:rsidRDefault="00E84342" w:rsidP="00E84342">
      <w:pPr>
        <w:pStyle w:val="Heading4"/>
      </w:pPr>
      <w:r>
        <w:t xml:space="preserve">2] The </w:t>
      </w:r>
      <w:proofErr w:type="spellStart"/>
      <w:r>
        <w:t>aff</w:t>
      </w:r>
      <w:proofErr w:type="spellEnd"/>
      <w:r>
        <w:t xml:space="preserve"> gives employees, specifically public sector ones, the right to strike against the state which is definitionally a violation of the sovereign’s will</w:t>
      </w:r>
    </w:p>
    <w:p w14:paraId="71E8801D" w14:textId="77777777" w:rsidR="00E84342" w:rsidRPr="00E84342" w:rsidRDefault="00E84342" w:rsidP="00E84342"/>
    <w:p w14:paraId="59FF56E0" w14:textId="6185178B" w:rsidR="00F378A7" w:rsidRDefault="00F378A7" w:rsidP="00F378A7">
      <w:pPr>
        <w:pStyle w:val="Heading2"/>
      </w:pPr>
      <w:r>
        <w:t>Case</w:t>
      </w:r>
    </w:p>
    <w:p w14:paraId="370AC589" w14:textId="551CFE66" w:rsidR="00C51B56" w:rsidRDefault="00C51B56" w:rsidP="00C51B56">
      <w:pPr>
        <w:pStyle w:val="Heading3"/>
      </w:pPr>
      <w:r>
        <w:t>Hijack – Hegel</w:t>
      </w:r>
    </w:p>
    <w:p w14:paraId="5DA34E8A" w14:textId="77777777" w:rsidR="00C51B56" w:rsidRPr="0068672B" w:rsidRDefault="00C51B56" w:rsidP="00C51B56">
      <w:pPr>
        <w:pStyle w:val="Heading4"/>
        <w:rPr>
          <w:shd w:val="clear" w:color="auto" w:fill="FFFFFF"/>
        </w:rPr>
      </w:pPr>
      <w:r>
        <w:rPr>
          <w:shd w:val="clear" w:color="auto" w:fill="FFFFFF"/>
        </w:rPr>
        <w:t>Freedom must exist in practice rather than only theory, or it cannot be stated that the subject is free. Freedom must be noumenal or uncaused by the laws of nature, but humans are phenomenal and subject to these laws and external interference meaning ensuring abstract rights materially is necessary for freedom. Since we are phenomenal and unavoidably change through life, our perception of the world is constantly in flux meaning there is no absolute truth for what rights we create, but they can only be recognized through intersubjectivity. Schroeder 05:</w:t>
      </w:r>
    </w:p>
    <w:p w14:paraId="5D08E8AF" w14:textId="77777777" w:rsidR="00C51B56" w:rsidRPr="00E83C46" w:rsidRDefault="00C51B56" w:rsidP="00C51B56">
      <w:r w:rsidRPr="00E83C46">
        <w:t>Schroeder, Jeanne L. "Unnatural rights: Hegel and intellectual property." U. Miami L. Rev. 60 (2005): 453.</w:t>
      </w:r>
    </w:p>
    <w:p w14:paraId="39D378A3" w14:textId="77777777" w:rsidR="00C51B56" w:rsidRDefault="00C51B56" w:rsidP="00C51B56">
      <w:pPr>
        <w:rPr>
          <w:b/>
          <w:bCs/>
          <w:u w:val="single"/>
        </w:rPr>
      </w:pPr>
      <w:r w:rsidRPr="00E83C46">
        <w:rPr>
          <w:sz w:val="8"/>
        </w:rPr>
        <w:t xml:space="preserve">In this section I will address three common mis-readings of Hegel's personality theory that might lead to the incorrect conclusion that logic dictates that society recognize intellectual property. First, I show that Hegel believes that there are no natural rights of any sort, let alone </w:t>
      </w:r>
      <w:proofErr w:type="spellStart"/>
      <w:r w:rsidRPr="00E83C46">
        <w:rPr>
          <w:sz w:val="8"/>
        </w:rPr>
        <w:t>natu</w:t>
      </w:r>
      <w:proofErr w:type="spellEnd"/>
      <w:r w:rsidRPr="00E83C46">
        <w:rPr>
          <w:sz w:val="8"/>
        </w:rPr>
        <w:t xml:space="preserve">- </w:t>
      </w:r>
      <w:proofErr w:type="spellStart"/>
      <w:r w:rsidRPr="00E83C46">
        <w:rPr>
          <w:sz w:val="8"/>
        </w:rPr>
        <w:t>ral</w:t>
      </w:r>
      <w:proofErr w:type="spellEnd"/>
      <w:r w:rsidRPr="00E83C46">
        <w:rPr>
          <w:sz w:val="8"/>
        </w:rPr>
        <w:t xml:space="preserve"> property rights. Second, I address the closely related point that Hegel rejects a first-occupation justification of property rights. Third, I show that intellectual property has no privileged place in personality theory. For simplicity, I stated that Hegel started his analysis by </w:t>
      </w:r>
      <w:proofErr w:type="spellStart"/>
      <w:r w:rsidRPr="00E83C46">
        <w:rPr>
          <w:sz w:val="8"/>
        </w:rPr>
        <w:t>contin</w:t>
      </w:r>
      <w:proofErr w:type="spellEnd"/>
      <w:r w:rsidRPr="00E83C46">
        <w:rPr>
          <w:sz w:val="8"/>
        </w:rPr>
        <w:t xml:space="preserve">- gently adopting the notion of the free individual in the state of nature. I now more carefully explain my terminology as we consider Hegel's the- </w:t>
      </w:r>
      <w:proofErr w:type="spellStart"/>
      <w:r w:rsidRPr="00E83C46">
        <w:rPr>
          <w:sz w:val="8"/>
        </w:rPr>
        <w:t>ory</w:t>
      </w:r>
      <w:proofErr w:type="spellEnd"/>
      <w:r w:rsidRPr="00E83C46">
        <w:rPr>
          <w:sz w:val="8"/>
        </w:rPr>
        <w:t xml:space="preserve"> of the relationship between freedom and nature. Hegel thought that the freedom of the autonomous individual in the "state of nature" was only potential. Hegel argued not merely that the individual must leave the state of nature and go out into the real world if he is to make his freedom actual as a matter of fact. He also believed that the individual is driven by a passionate desire to do so. A complete discussion as to why the individual would desire to leave this uterine state of ignorant bliss is beyond the scope of this Arti- </w:t>
      </w:r>
      <w:proofErr w:type="spellStart"/>
      <w:r w:rsidRPr="00E83C46">
        <w:rPr>
          <w:sz w:val="8"/>
        </w:rPr>
        <w:t>cle</w:t>
      </w:r>
      <w:proofErr w:type="spellEnd"/>
      <w:r w:rsidRPr="00E83C46">
        <w:rPr>
          <w:sz w:val="8"/>
        </w:rPr>
        <w:t xml:space="preserve">. Suffice it to say, it relates to one of the fundamental points of Hegel's idealism and theism. Hegel's idealism should not be confused with a vulgar neo-Platonic concept of an ideal world "out there" beyond the imperfect physical world. Such a notion is more reminiscent of the Kantian notion of an unknowable, intellectual, necessary, eternal, and transcendent world of essences called the noumenon or "thing-in-itself' beyond the contingent, empirical, temporary, and immanent world of appearance that can be known by experience (the phenomena). Hegel's metaphysics is an extended critique of Kant's. </w:t>
      </w:r>
      <w:r w:rsidRPr="0068672B">
        <w:rPr>
          <w:b/>
          <w:bCs/>
          <w:u w:val="single"/>
        </w:rPr>
        <w:t>Hegel rejects all concepts of transcendence</w:t>
      </w:r>
      <w:r w:rsidRPr="00E83C46">
        <w:rPr>
          <w:sz w:val="8"/>
        </w:rPr>
        <w:t xml:space="preserve">. 9 8 </w:t>
      </w:r>
      <w:r w:rsidRPr="00CB4533">
        <w:rPr>
          <w:b/>
          <w:bCs/>
          <w:highlight w:val="yellow"/>
          <w:u w:val="single"/>
        </w:rPr>
        <w:t>There is no essence beyond appearance</w:t>
      </w:r>
      <w:r w:rsidRPr="0068672B">
        <w:rPr>
          <w:b/>
          <w:bCs/>
          <w:u w:val="single"/>
        </w:rPr>
        <w:t>.</w:t>
      </w:r>
      <w:r w:rsidRPr="00E83C46">
        <w:rPr>
          <w:sz w:val="8"/>
        </w:rPr>
        <w:t xml:space="preserve"> 99 Essence only exists insofar as it appears. 1" Or more rad- </w:t>
      </w:r>
      <w:proofErr w:type="spellStart"/>
      <w:r w:rsidRPr="00E83C46">
        <w:rPr>
          <w:sz w:val="8"/>
        </w:rPr>
        <w:t>ically</w:t>
      </w:r>
      <w:proofErr w:type="spellEnd"/>
      <w:r w:rsidRPr="00E83C46">
        <w:rPr>
          <w:sz w:val="8"/>
        </w:rPr>
        <w:t xml:space="preserve">, essence is </w:t>
      </w:r>
      <w:proofErr w:type="gramStart"/>
      <w:r w:rsidRPr="00E83C46">
        <w:rPr>
          <w:sz w:val="8"/>
        </w:rPr>
        <w:t>nothing</w:t>
      </w:r>
      <w:proofErr w:type="gramEnd"/>
      <w:r w:rsidRPr="00E83C46">
        <w:rPr>
          <w:sz w:val="8"/>
        </w:rPr>
        <w:t xml:space="preserve"> but appearance properly understood. Hegel's is a radically materialistic philosophy, 01 but not an atheistic one. None- </w:t>
      </w:r>
      <w:proofErr w:type="spellStart"/>
      <w:r w:rsidRPr="00E83C46">
        <w:rPr>
          <w:sz w:val="8"/>
        </w:rPr>
        <w:t>theless</w:t>
      </w:r>
      <w:proofErr w:type="spellEnd"/>
      <w:r w:rsidRPr="00E83C46">
        <w:rPr>
          <w:sz w:val="8"/>
        </w:rPr>
        <w:t xml:space="preserve">, Hegel's God, or Spirit, is not transcendent, but immanent in the material world. Why this is significant for our purposes is that </w:t>
      </w:r>
      <w:r w:rsidRPr="00CB4533">
        <w:rPr>
          <w:b/>
          <w:bCs/>
          <w:highlight w:val="yellow"/>
          <w:u w:val="single"/>
        </w:rPr>
        <w:t xml:space="preserve">it follows </w:t>
      </w:r>
      <w:r w:rsidRPr="0068672B">
        <w:rPr>
          <w:b/>
          <w:bCs/>
          <w:u w:val="single"/>
        </w:rPr>
        <w:t xml:space="preserve">from Hegel's rejection of transcendence </w:t>
      </w:r>
      <w:r w:rsidRPr="00CB4533">
        <w:rPr>
          <w:b/>
          <w:bCs/>
          <w:highlight w:val="yellow"/>
          <w:u w:val="single"/>
        </w:rPr>
        <w:t>that there can be no potentiality with- out actuality</w:t>
      </w:r>
      <w:r w:rsidRPr="0068672B">
        <w:rPr>
          <w:b/>
          <w:bCs/>
          <w:u w:val="single"/>
        </w:rPr>
        <w:t>-what claims to be potential must become actual or reveal itself a liar</w:t>
      </w:r>
      <w:r w:rsidRPr="00E83C46">
        <w:rPr>
          <w:sz w:val="8"/>
        </w:rPr>
        <w:t xml:space="preserve">. Actually, the theory is even more radical than this. As I have argued elsewhere,102 Hegel's logic is retroactive, not prospective. </w:t>
      </w:r>
      <w:r w:rsidRPr="0068672B">
        <w:rPr>
          <w:b/>
          <w:bCs/>
          <w:u w:val="single"/>
        </w:rPr>
        <w:t>Potentiality is only retroactively revealed after something becomes actual.</w:t>
      </w:r>
      <w:r w:rsidRPr="00E83C46">
        <w:rPr>
          <w:sz w:val="8"/>
        </w:rPr>
        <w:t xml:space="preserve"> </w:t>
      </w:r>
      <w:r w:rsidRPr="00CB4533">
        <w:rPr>
          <w:b/>
          <w:bCs/>
          <w:highlight w:val="yellow"/>
          <w:u w:val="single"/>
        </w:rPr>
        <w:t xml:space="preserve">Consequently, if the </w:t>
      </w:r>
      <w:r w:rsidRPr="0068672B">
        <w:rPr>
          <w:b/>
          <w:bCs/>
          <w:u w:val="single"/>
        </w:rPr>
        <w:t xml:space="preserve">autonomous </w:t>
      </w:r>
      <w:r w:rsidRPr="00CB4533">
        <w:rPr>
          <w:b/>
          <w:bCs/>
          <w:highlight w:val="yellow"/>
          <w:u w:val="single"/>
        </w:rPr>
        <w:t xml:space="preserve">individual </w:t>
      </w:r>
      <w:r w:rsidRPr="0068672B">
        <w:rPr>
          <w:b/>
          <w:bCs/>
          <w:u w:val="single"/>
        </w:rPr>
        <w:t xml:space="preserve">in the state of nature </w:t>
      </w:r>
      <w:r w:rsidRPr="00CB4533">
        <w:rPr>
          <w:b/>
          <w:bCs/>
          <w:highlight w:val="yellow"/>
          <w:u w:val="single"/>
        </w:rPr>
        <w:t>claims to be free</w:t>
      </w:r>
      <w:r w:rsidRPr="0068672B">
        <w:rPr>
          <w:b/>
          <w:bCs/>
          <w:u w:val="single"/>
        </w:rPr>
        <w:t xml:space="preserve">, and if this radically negative freedom is only potential, then </w:t>
      </w:r>
      <w:r w:rsidRPr="00CB4533">
        <w:rPr>
          <w:b/>
          <w:bCs/>
          <w:highlight w:val="yellow"/>
          <w:u w:val="single"/>
        </w:rPr>
        <w:t xml:space="preserve">the </w:t>
      </w:r>
      <w:r w:rsidRPr="0068672B">
        <w:rPr>
          <w:b/>
          <w:bCs/>
          <w:u w:val="single"/>
        </w:rPr>
        <w:t xml:space="preserve">individual's </w:t>
      </w:r>
      <w:r w:rsidRPr="00CB4533">
        <w:rPr>
          <w:b/>
          <w:bCs/>
          <w:highlight w:val="yellow"/>
          <w:u w:val="single"/>
        </w:rPr>
        <w:t xml:space="preserve">claims </w:t>
      </w:r>
      <w:r w:rsidRPr="0068672B">
        <w:rPr>
          <w:b/>
          <w:bCs/>
          <w:u w:val="single"/>
        </w:rPr>
        <w:t xml:space="preserve">to freedom </w:t>
      </w:r>
      <w:r w:rsidRPr="00CB4533">
        <w:rPr>
          <w:b/>
          <w:bCs/>
          <w:highlight w:val="yellow"/>
          <w:u w:val="single"/>
        </w:rPr>
        <w:t>can only be retroactively tested after</w:t>
      </w:r>
      <w:r w:rsidRPr="0068672B">
        <w:rPr>
          <w:b/>
          <w:bCs/>
          <w:u w:val="single"/>
        </w:rPr>
        <w:t xml:space="preserve"> he leaves </w:t>
      </w:r>
      <w:r w:rsidRPr="00CB4533">
        <w:rPr>
          <w:b/>
          <w:bCs/>
          <w:highlight w:val="yellow"/>
          <w:u w:val="single"/>
        </w:rPr>
        <w:t xml:space="preserve">the state of nature </w:t>
      </w:r>
      <w:r w:rsidRPr="0068672B">
        <w:rPr>
          <w:b/>
          <w:bCs/>
          <w:u w:val="single"/>
        </w:rPr>
        <w:t>and makes his freedom affirmative and actual</w:t>
      </w:r>
      <w:r w:rsidRPr="00E83C46">
        <w:rPr>
          <w:sz w:val="8"/>
        </w:rPr>
        <w:t xml:space="preserve">. 103 Another way of saying this is that the liberal "state of nature" is not natural at all. Rather, it is a logically "necessary" hypothesis that is retroactively posited by the fact that we occasionally observe actualized freedom in modern constitutional states. As such, the "state of nature" is actually created by human thought. To Hegel, like Kant, real "nature" is the empirical, mechanical world governed by the causal laws of </w:t>
      </w:r>
      <w:proofErr w:type="spellStart"/>
      <w:r w:rsidRPr="00E83C46">
        <w:rPr>
          <w:sz w:val="8"/>
        </w:rPr>
        <w:t>neces</w:t>
      </w:r>
      <w:proofErr w:type="spellEnd"/>
      <w:r w:rsidRPr="00E83C46">
        <w:rPr>
          <w:sz w:val="8"/>
        </w:rPr>
        <w:t xml:space="preserve">- </w:t>
      </w:r>
      <w:proofErr w:type="spellStart"/>
      <w:r w:rsidRPr="00E83C46">
        <w:rPr>
          <w:sz w:val="8"/>
        </w:rPr>
        <w:t>sity</w:t>
      </w:r>
      <w:proofErr w:type="spellEnd"/>
      <w:r w:rsidRPr="00E83C46">
        <w:rPr>
          <w:sz w:val="8"/>
        </w:rPr>
        <w:t xml:space="preserve"> where there is no freedom. Any freedoms and rights derived from the liberal conception of the hypothetical "state of nature" by definition cannot literally be natural. 2. NATURE AND RIGHTS Hegel sharply distinguishes between natural and positive </w:t>
      </w:r>
      <w:proofErr w:type="gramStart"/>
      <w:r w:rsidRPr="00E83C46">
        <w:rPr>
          <w:sz w:val="8"/>
        </w:rPr>
        <w:t>law, and</w:t>
      </w:r>
      <w:proofErr w:type="gramEnd"/>
      <w:r w:rsidRPr="00E83C46">
        <w:rPr>
          <w:sz w:val="8"/>
        </w:rPr>
        <w:t xml:space="preserve"> locates rights within the latter. He states, "[t]here are two kinds of laws, laws of nature and laws of right: the laws of nature are simply there and are valid as they stand </w:t>
      </w:r>
      <w:proofErr w:type="gramStart"/>
      <w:r w:rsidRPr="00E83C46">
        <w:rPr>
          <w:sz w:val="8"/>
        </w:rPr>
        <w:t>....The</w:t>
      </w:r>
      <w:proofErr w:type="gramEnd"/>
      <w:r w:rsidRPr="00E83C46">
        <w:rPr>
          <w:sz w:val="8"/>
        </w:rPr>
        <w:t xml:space="preserve"> laws of right are something </w:t>
      </w:r>
      <w:proofErr w:type="spellStart"/>
      <w:r w:rsidRPr="00E83C46">
        <w:rPr>
          <w:sz w:val="8"/>
        </w:rPr>
        <w:t>laiddown</w:t>
      </w:r>
      <w:proofErr w:type="spellEnd"/>
      <w:r w:rsidRPr="00E83C46">
        <w:rPr>
          <w:sz w:val="8"/>
        </w:rPr>
        <w:t xml:space="preserve">, something </w:t>
      </w:r>
      <w:proofErr w:type="spellStart"/>
      <w:r w:rsidRPr="00E83C46">
        <w:rPr>
          <w:sz w:val="8"/>
        </w:rPr>
        <w:t>derivedfrom</w:t>
      </w:r>
      <w:proofErr w:type="spellEnd"/>
      <w:r w:rsidRPr="00E83C46">
        <w:rPr>
          <w:sz w:val="8"/>
        </w:rPr>
        <w:t xml:space="preserve"> human beings."'" The liberal "state of nature" is, in fact, the hypothesis that autonomous individuality is a necessary, albeit inadequate, moment of human personality that we retroactively posit to understand political freedom. If so, what is the status of "nature" and its relationship to rights and freedom? Once again, I do not pretend to give a comprehensive account of Hegel's philosophy of </w:t>
      </w:r>
      <w:proofErr w:type="gramStart"/>
      <w:r w:rsidRPr="00E83C46">
        <w:rPr>
          <w:sz w:val="8"/>
        </w:rPr>
        <w:t>nature, but</w:t>
      </w:r>
      <w:proofErr w:type="gramEnd"/>
      <w:r w:rsidRPr="00E83C46">
        <w:rPr>
          <w:sz w:val="8"/>
        </w:rPr>
        <w:t xml:space="preserve"> will point out one aspect relevant to this Article. The first thing to note is to reiterate the simple point that there can be no "rights" in the hypothetical state of nature because the "state of nature" is defined as autonomy. Rights are necessarily </w:t>
      </w:r>
      <w:proofErr w:type="spellStart"/>
      <w:r w:rsidRPr="00E83C46">
        <w:rPr>
          <w:sz w:val="8"/>
        </w:rPr>
        <w:t>interrelational</w:t>
      </w:r>
      <w:proofErr w:type="spellEnd"/>
      <w:r w:rsidRPr="00E83C46">
        <w:rPr>
          <w:sz w:val="8"/>
        </w:rPr>
        <w:t xml:space="preserve">. Hegel's point is more subtle and powerful than this, however. More specifically, there is no freedom in the empirical natural world. This can probably best be explained by going back to Kant's famous analysis of </w:t>
      </w:r>
      <w:proofErr w:type="spellStart"/>
      <w:r w:rsidRPr="00E83C46">
        <w:rPr>
          <w:sz w:val="8"/>
        </w:rPr>
        <w:t>antinornies</w:t>
      </w:r>
      <w:proofErr w:type="spellEnd"/>
      <w:r w:rsidRPr="00E83C46">
        <w:rPr>
          <w:sz w:val="8"/>
        </w:rPr>
        <w:t xml:space="preserve"> presented in his CritiqueofPureReason."5 An antimony is a logical paradox, or two statements that seem to be equally logically required yet are in contradiction. To say they are in contradiction means not merely that they are mutually inconsistent, but that they are the only logically possible alternatives. This suggests not merely that if one statement is true then the other must be false, but also that if one statement is proven to be false, the other is proven to be true. 0 6 For reasons that do not concern us here, Kant identifies four antinomies that he divides into two dyads: two "mathematical" </w:t>
      </w:r>
      <w:proofErr w:type="spellStart"/>
      <w:r w:rsidRPr="00E83C46">
        <w:rPr>
          <w:sz w:val="8"/>
        </w:rPr>
        <w:t>antino</w:t>
      </w:r>
      <w:proofErr w:type="spellEnd"/>
      <w:r w:rsidRPr="00E83C46">
        <w:rPr>
          <w:sz w:val="8"/>
        </w:rPr>
        <w:t xml:space="preserve">- </w:t>
      </w:r>
      <w:proofErr w:type="spellStart"/>
      <w:r w:rsidRPr="00E83C46">
        <w:rPr>
          <w:sz w:val="8"/>
        </w:rPr>
        <w:t>mies</w:t>
      </w:r>
      <w:proofErr w:type="spellEnd"/>
      <w:r w:rsidRPr="00E83C46">
        <w:rPr>
          <w:sz w:val="8"/>
        </w:rPr>
        <w:t xml:space="preserve"> and two "dynamical" antinomies. He claims to solve the two mathematical antinomies by showing that neither statement is true because there is a heretofore unrealized third alternative that may be true. 10 7 He claims to solve the two dynamic antinomies by arguing that both statements are true, but that their contradiction is merely apparent so that, in fact, they can be reconciled.108 It is Kant's third antinomy of freedom and nature that concerns us. The thesis of Kant's first antinomy is that freedom can exist in the world.10 9 Kant is referring to negative freedom as the uncaused cause- the potential for pure spontaneity, action beyond necessity. Like all of Kant's theses, this is a dogmatic proposition posited by reason alone. 1 0 Its antithesis is that everything is subjected to the causal laws of nature-there are no uncaused causes and, therefore, no freedom.' Like all of Kant's antitheses, this is an empirical proposition reached by applying logic to our experience of the world.1 1 2 As this is a dynamic antinomy, Kant must solve this paradox by arguing that the contradiction between the two propositions is only apparent. If they are properly understood, then they can be reconciled. Kant argues that both propositions are true, but about different aspects of the world. Kant relies on his distinction between the phenomenal, or empirical, contingent, changing world of appearance that we can know from experience, and the noumenal, or transcendental, necessary, eternal world of essences, or the "thing-in-itself' which we do not know directly, but can infer through logic.113 </w:t>
      </w:r>
      <w:r w:rsidRPr="0068672B">
        <w:rPr>
          <w:b/>
          <w:bCs/>
          <w:u w:val="single"/>
        </w:rPr>
        <w:t xml:space="preserve">It is true, Kant states, that </w:t>
      </w:r>
      <w:r w:rsidRPr="00CB4533">
        <w:rPr>
          <w:b/>
          <w:bCs/>
          <w:highlight w:val="yellow"/>
          <w:u w:val="single"/>
        </w:rPr>
        <w:t xml:space="preserve">the entire phenomenal world is </w:t>
      </w:r>
      <w:r w:rsidRPr="0068672B">
        <w:rPr>
          <w:b/>
          <w:bCs/>
          <w:u w:val="single"/>
        </w:rPr>
        <w:t xml:space="preserve">natural and therefore </w:t>
      </w:r>
      <w:r w:rsidRPr="00CB4533">
        <w:rPr>
          <w:b/>
          <w:bCs/>
          <w:highlight w:val="yellow"/>
          <w:u w:val="single"/>
        </w:rPr>
        <w:t>subject to the laws of nature</w:t>
      </w:r>
      <w:r w:rsidRPr="0068672B">
        <w:rPr>
          <w:b/>
          <w:bCs/>
          <w:u w:val="single"/>
        </w:rPr>
        <w:t xml:space="preserve">-i.e., everything empirical is caused.1 14 It is also true, however, that </w:t>
      </w:r>
      <w:r w:rsidRPr="00CB4533">
        <w:rPr>
          <w:b/>
          <w:bCs/>
          <w:highlight w:val="yellow"/>
          <w:u w:val="single"/>
        </w:rPr>
        <w:t>freedom exists in the transcendental</w:t>
      </w:r>
      <w:r w:rsidRPr="0068672B">
        <w:rPr>
          <w:b/>
          <w:bCs/>
          <w:u w:val="single"/>
        </w:rPr>
        <w:t xml:space="preserve">, non-empirical </w:t>
      </w:r>
      <w:r w:rsidRPr="00CB4533">
        <w:rPr>
          <w:b/>
          <w:bCs/>
          <w:highlight w:val="yellow"/>
          <w:u w:val="single"/>
        </w:rPr>
        <w:t>world of the noumena</w:t>
      </w:r>
      <w:r w:rsidRPr="0068672B">
        <w:rPr>
          <w:b/>
          <w:bCs/>
          <w:u w:val="single"/>
        </w:rPr>
        <w:t xml:space="preserve">.15 Indeed, these conclusions follow from his definitions of phenomena and noumena. 11 </w:t>
      </w:r>
      <w:r w:rsidRPr="005E3266">
        <w:rPr>
          <w:b/>
          <w:bCs/>
          <w:u w:val="single"/>
        </w:rPr>
        <w:t xml:space="preserve">6 </w:t>
      </w:r>
      <w:r w:rsidRPr="00CB4533">
        <w:rPr>
          <w:rStyle w:val="Emphasis"/>
          <w:highlight w:val="yellow"/>
        </w:rPr>
        <w:t>If</w:t>
      </w:r>
      <w:r w:rsidRPr="0068672B">
        <w:rPr>
          <w:b/>
          <w:bCs/>
          <w:u w:val="single"/>
        </w:rPr>
        <w:t xml:space="preserve"> a "noumenon" were </w:t>
      </w:r>
      <w:r w:rsidRPr="00CB4533">
        <w:rPr>
          <w:b/>
          <w:bCs/>
          <w:highlight w:val="yellow"/>
          <w:u w:val="single"/>
        </w:rPr>
        <w:t>caused by some- thing else</w:t>
      </w:r>
      <w:r w:rsidRPr="0068672B">
        <w:rPr>
          <w:b/>
          <w:bCs/>
          <w:u w:val="single"/>
        </w:rPr>
        <w:t xml:space="preserve">, then </w:t>
      </w:r>
      <w:r w:rsidRPr="00CB4533">
        <w:rPr>
          <w:b/>
          <w:bCs/>
          <w:highlight w:val="yellow"/>
          <w:u w:val="single"/>
        </w:rPr>
        <w:t xml:space="preserve">it would be contingent </w:t>
      </w:r>
      <w:r w:rsidRPr="0068672B">
        <w:rPr>
          <w:b/>
          <w:bCs/>
          <w:u w:val="single"/>
        </w:rPr>
        <w:t xml:space="preserve">on that other thing and, therefore, not a noumenon. Conversely, if a "phenomenon" were free of an </w:t>
      </w:r>
      <w:proofErr w:type="spellStart"/>
      <w:r w:rsidRPr="0068672B">
        <w:rPr>
          <w:b/>
          <w:bCs/>
          <w:u w:val="single"/>
        </w:rPr>
        <w:t>exter</w:t>
      </w:r>
      <w:proofErr w:type="spellEnd"/>
      <w:r w:rsidRPr="0068672B">
        <w:rPr>
          <w:b/>
          <w:bCs/>
          <w:u w:val="single"/>
        </w:rPr>
        <w:t xml:space="preserve">- </w:t>
      </w:r>
      <w:proofErr w:type="spellStart"/>
      <w:r w:rsidRPr="0068672B">
        <w:rPr>
          <w:b/>
          <w:bCs/>
          <w:u w:val="single"/>
        </w:rPr>
        <w:t>nal</w:t>
      </w:r>
      <w:proofErr w:type="spellEnd"/>
      <w:r w:rsidRPr="0068672B">
        <w:rPr>
          <w:b/>
          <w:bCs/>
          <w:u w:val="single"/>
        </w:rPr>
        <w:t xml:space="preserve"> cause, then it would not be a mere phenomenon, but a noumenon. The question that this analysis proposes is, </w:t>
      </w:r>
      <w:r w:rsidRPr="00CB4533">
        <w:rPr>
          <w:b/>
          <w:bCs/>
          <w:highlight w:val="yellow"/>
          <w:u w:val="single"/>
        </w:rPr>
        <w:t xml:space="preserve">if freedom is noumenal, can it manifest itself in the phenomenal </w:t>
      </w:r>
      <w:r w:rsidRPr="0068672B">
        <w:rPr>
          <w:b/>
          <w:bCs/>
          <w:u w:val="single"/>
        </w:rPr>
        <w:t>world, or is merely a theoretical construct?</w:t>
      </w:r>
      <w:r w:rsidRPr="00E83C46">
        <w:rPr>
          <w:sz w:val="8"/>
        </w:rPr>
        <w:t xml:space="preserve">1 7 To put this in Kant's idiosyncratic terminology, is free- </w:t>
      </w:r>
      <w:proofErr w:type="spellStart"/>
      <w:r w:rsidRPr="00E83C46">
        <w:rPr>
          <w:sz w:val="8"/>
        </w:rPr>
        <w:t>dom</w:t>
      </w:r>
      <w:proofErr w:type="spellEnd"/>
      <w:r w:rsidRPr="00E83C46">
        <w:rPr>
          <w:sz w:val="8"/>
        </w:rPr>
        <w:t xml:space="preserve"> "practical?" ' 1 8 By extension, one might ask, since each individual human being is embodied and, therefore, phenomenal,119 can man achieve freedom? In the Critique of Pure Reason, </w:t>
      </w:r>
      <w:r w:rsidRPr="0068672B">
        <w:rPr>
          <w:b/>
          <w:bCs/>
          <w:u w:val="single"/>
        </w:rPr>
        <w:t>Kant claims to show that freedom is at least theoretically possible in the phenomenal world. He argues that although all phenomena are caused by something else, the cause need not itself be phenomenal.</w:t>
      </w:r>
      <w:r w:rsidRPr="00E83C46">
        <w:rPr>
          <w:sz w:val="8"/>
        </w:rPr>
        <w:t xml:space="preserve"> A phenomenon can be caused by a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2 ° </w:t>
      </w:r>
      <w:r w:rsidRPr="0068672B">
        <w:rPr>
          <w:b/>
          <w:bCs/>
          <w:u w:val="single"/>
        </w:rPr>
        <w:t xml:space="preserve">Because noumena are free (uncaused), their free acts can appear in the world through the phenomena they cause. </w:t>
      </w:r>
      <w:r w:rsidRPr="00CB4533">
        <w:rPr>
          <w:b/>
          <w:bCs/>
          <w:highlight w:val="yellow"/>
          <w:u w:val="single"/>
        </w:rPr>
        <w:t xml:space="preserve">Although each individual human </w:t>
      </w:r>
      <w:r w:rsidRPr="0068672B">
        <w:rPr>
          <w:b/>
          <w:bCs/>
          <w:u w:val="single"/>
        </w:rPr>
        <w:t xml:space="preserve">being </w:t>
      </w:r>
      <w:r w:rsidRPr="00CB4533">
        <w:rPr>
          <w:b/>
          <w:bCs/>
          <w:highlight w:val="yellow"/>
          <w:u w:val="single"/>
        </w:rPr>
        <w:t>is phenomenal,</w:t>
      </w:r>
      <w:r w:rsidRPr="0068672B">
        <w:rPr>
          <w:b/>
          <w:bCs/>
          <w:u w:val="single"/>
        </w:rPr>
        <w:t xml:space="preserve"> man's </w:t>
      </w:r>
      <w:r w:rsidRPr="00CB4533">
        <w:rPr>
          <w:b/>
          <w:bCs/>
          <w:highlight w:val="yellow"/>
          <w:u w:val="single"/>
        </w:rPr>
        <w:t xml:space="preserve">essence </w:t>
      </w:r>
      <w:r w:rsidRPr="0068672B">
        <w:rPr>
          <w:b/>
          <w:bCs/>
          <w:u w:val="single"/>
        </w:rPr>
        <w:t xml:space="preserve">(his spirit or soul, his status as the liberal, autonomous individual) </w:t>
      </w:r>
      <w:r w:rsidRPr="00CB4533">
        <w:rPr>
          <w:b/>
          <w:bCs/>
          <w:highlight w:val="yellow"/>
          <w:u w:val="single"/>
        </w:rPr>
        <w:t xml:space="preserve">is noumenal and there- </w:t>
      </w:r>
      <w:proofErr w:type="spellStart"/>
      <w:r w:rsidRPr="00CB4533">
        <w:rPr>
          <w:b/>
          <w:bCs/>
          <w:highlight w:val="yellow"/>
          <w:u w:val="single"/>
        </w:rPr>
        <w:t>fore</w:t>
      </w:r>
      <w:proofErr w:type="spellEnd"/>
      <w:r w:rsidRPr="00CB4533">
        <w:rPr>
          <w:b/>
          <w:bCs/>
          <w:highlight w:val="yellow"/>
          <w:u w:val="single"/>
        </w:rPr>
        <w:t xml:space="preserve"> free</w:t>
      </w:r>
      <w:r w:rsidRPr="0068672B">
        <w:rPr>
          <w:b/>
          <w:bCs/>
          <w:u w:val="single"/>
        </w:rPr>
        <w:t>.</w:t>
      </w:r>
      <w:r w:rsidRPr="00E83C46">
        <w:rPr>
          <w:sz w:val="8"/>
        </w:rPr>
        <w:t xml:space="preserve">12' This implies that it is at least theoretically possible that the noumenal aspect of man can actualize his freedom by causing his </w:t>
      </w:r>
      <w:proofErr w:type="spellStart"/>
      <w:r w:rsidRPr="00E83C46">
        <w:rPr>
          <w:sz w:val="8"/>
        </w:rPr>
        <w:t>phe</w:t>
      </w:r>
      <w:proofErr w:type="spellEnd"/>
      <w:r w:rsidRPr="00E83C46">
        <w:rPr>
          <w:sz w:val="8"/>
        </w:rPr>
        <w:t xml:space="preserve">- </w:t>
      </w:r>
      <w:proofErr w:type="spellStart"/>
      <w:r w:rsidRPr="00E83C46">
        <w:rPr>
          <w:sz w:val="8"/>
        </w:rPr>
        <w:t>nomenal</w:t>
      </w:r>
      <w:proofErr w:type="spellEnd"/>
      <w:r w:rsidRPr="00E83C46">
        <w:rPr>
          <w:sz w:val="8"/>
        </w:rPr>
        <w:t xml:space="preserve"> self to act. In the </w:t>
      </w:r>
      <w:proofErr w:type="spellStart"/>
      <w:r w:rsidRPr="00E83C46">
        <w:rPr>
          <w:sz w:val="8"/>
        </w:rPr>
        <w:t>Critiqueof</w:t>
      </w:r>
      <w:proofErr w:type="spellEnd"/>
      <w:r w:rsidRPr="00E83C46">
        <w:rPr>
          <w:sz w:val="8"/>
        </w:rPr>
        <w:t xml:space="preserve"> </w:t>
      </w:r>
      <w:proofErr w:type="spellStart"/>
      <w:r w:rsidRPr="00E83C46">
        <w:rPr>
          <w:sz w:val="8"/>
        </w:rPr>
        <w:t>PracticalReason</w:t>
      </w:r>
      <w:proofErr w:type="spellEnd"/>
      <w:r w:rsidRPr="00E83C46">
        <w:rPr>
          <w:sz w:val="8"/>
        </w:rPr>
        <w:t xml:space="preserve">, Kant tries to prove not merely that practical reason is theoretically possible but that we have good reason to think it exists. There are as many problems raised in this analysis as are solved. Even ardent Kantians are somewhat embarrassed by it.'2 2 Hegel called Kant's argument "a whole nest... of faulty procedure." 123 My </w:t>
      </w:r>
      <w:proofErr w:type="spellStart"/>
      <w:r w:rsidRPr="00E83C46">
        <w:rPr>
          <w:sz w:val="8"/>
        </w:rPr>
        <w:t>simpli</w:t>
      </w:r>
      <w:proofErr w:type="spellEnd"/>
      <w:r w:rsidRPr="00E83C46">
        <w:rPr>
          <w:sz w:val="8"/>
        </w:rPr>
        <w:t xml:space="preserve">- </w:t>
      </w:r>
      <w:proofErr w:type="spellStart"/>
      <w:r w:rsidRPr="00E83C46">
        <w:rPr>
          <w:sz w:val="8"/>
        </w:rPr>
        <w:t>fied</w:t>
      </w:r>
      <w:proofErr w:type="spellEnd"/>
      <w:r w:rsidRPr="00E83C46">
        <w:rPr>
          <w:sz w:val="8"/>
        </w:rPr>
        <w:t xml:space="preserve"> account is not an attempt to develop a comprehensive critique of Kant. My limited point is that, as I have argued elsewhere, 24 much of Hegel's speculative logical method can be seen as being inspired by Kant's idea of antinomy. I characterize </w:t>
      </w:r>
      <w:r w:rsidRPr="0068672B">
        <w:rPr>
          <w:b/>
          <w:bCs/>
          <w:u w:val="single"/>
        </w:rPr>
        <w:t>Hegel's complaint against Kant as an accusation that Kant does not have the courage of his own convictions and is afraid to follow his insights to their logical extremes.</w:t>
      </w:r>
      <w:r w:rsidRPr="00E83C46">
        <w:rPr>
          <w:sz w:val="8"/>
        </w:rPr>
        <w:t xml:space="preserve"> Hegel, in effect, criticizes Kant for thinking that there were only four antinomies. Rather, Hegel's entire universe is constituted by a fundamental, essential </w:t>
      </w:r>
      <w:proofErr w:type="spellStart"/>
      <w:r w:rsidRPr="00E83C46">
        <w:rPr>
          <w:sz w:val="8"/>
        </w:rPr>
        <w:t>contradic</w:t>
      </w:r>
      <w:proofErr w:type="spellEnd"/>
      <w:r w:rsidRPr="00E83C46">
        <w:rPr>
          <w:sz w:val="8"/>
        </w:rPr>
        <w:t xml:space="preserve">- tion.125 Further, Hegel criticizes Kant for thinking that contradiction is a problem that must be "solved." Contradiction "is not to be taken merely as an abnormality which only occurs here and there, but is rather the negative as determined in the sphere of essence, the principle of all self- </w:t>
      </w:r>
      <w:proofErr w:type="gramStart"/>
      <w:r w:rsidRPr="00E83C46">
        <w:rPr>
          <w:sz w:val="8"/>
        </w:rPr>
        <w:t>movement .</w:t>
      </w:r>
      <w:proofErr w:type="gramEnd"/>
      <w:r w:rsidRPr="00E83C46">
        <w:rPr>
          <w:sz w:val="8"/>
        </w:rPr>
        <w:t xml:space="preserve"> "..."126 In other words, </w:t>
      </w:r>
      <w:r w:rsidRPr="0068672B">
        <w:rPr>
          <w:b/>
          <w:bCs/>
          <w:u w:val="single"/>
        </w:rPr>
        <w:t xml:space="preserve">contradiction is a universal fact about the world. It is correct that </w:t>
      </w:r>
      <w:r w:rsidRPr="00CB4533">
        <w:rPr>
          <w:b/>
          <w:bCs/>
          <w:highlight w:val="yellow"/>
          <w:u w:val="single"/>
        </w:rPr>
        <w:t>contradictions are unstable and must be resolved</w:t>
      </w:r>
      <w:r w:rsidRPr="0068672B">
        <w:rPr>
          <w:b/>
          <w:bCs/>
          <w:u w:val="single"/>
        </w:rPr>
        <w:t xml:space="preserve">, </w:t>
      </w:r>
      <w:r w:rsidRPr="00CB4533">
        <w:rPr>
          <w:b/>
          <w:bCs/>
          <w:highlight w:val="yellow"/>
          <w:u w:val="single"/>
        </w:rPr>
        <w:t xml:space="preserve">but </w:t>
      </w:r>
      <w:r w:rsidRPr="0068672B">
        <w:rPr>
          <w:b/>
          <w:bCs/>
          <w:u w:val="single"/>
        </w:rPr>
        <w:t xml:space="preserve">each resolution is temporary and leads to a new contra- diction ad infinitum. Far from being frightening or disturbing, </w:t>
      </w:r>
      <w:r w:rsidRPr="00CB4533">
        <w:rPr>
          <w:b/>
          <w:bCs/>
          <w:highlight w:val="yellow"/>
          <w:u w:val="single"/>
        </w:rPr>
        <w:t>this merely means that the universe is dynamic</w:t>
      </w:r>
      <w:r w:rsidRPr="0068672B">
        <w:rPr>
          <w:b/>
          <w:bCs/>
          <w:u w:val="single"/>
        </w:rPr>
        <w:t xml:space="preserve">, not static. Contradiction is </w:t>
      </w:r>
      <w:r w:rsidRPr="00CB4533">
        <w:rPr>
          <w:b/>
          <w:bCs/>
          <w:highlight w:val="yellow"/>
          <w:u w:val="single"/>
        </w:rPr>
        <w:t>the engine of change</w:t>
      </w:r>
      <w:r w:rsidRPr="0068672B">
        <w:rPr>
          <w:b/>
          <w:bCs/>
          <w:u w:val="single"/>
        </w:rPr>
        <w:t>.</w:t>
      </w:r>
      <w:r w:rsidRPr="00E83C46">
        <w:rPr>
          <w:sz w:val="8"/>
        </w:rPr>
        <w:t xml:space="preserve"> This means that Hegel rejects the Kantian </w:t>
      </w:r>
      <w:proofErr w:type="spellStart"/>
      <w:r w:rsidRPr="00E83C46">
        <w:rPr>
          <w:sz w:val="8"/>
        </w:rPr>
        <w:t>noume</w:t>
      </w:r>
      <w:proofErr w:type="spellEnd"/>
      <w:r w:rsidRPr="00E83C46">
        <w:rPr>
          <w:sz w:val="8"/>
        </w:rPr>
        <w:t xml:space="preserve">- </w:t>
      </w:r>
      <w:proofErr w:type="spellStart"/>
      <w:r w:rsidRPr="00E83C46">
        <w:rPr>
          <w:sz w:val="8"/>
        </w:rPr>
        <w:t>nal</w:t>
      </w:r>
      <w:proofErr w:type="spellEnd"/>
      <w:r w:rsidRPr="00E83C46">
        <w:rPr>
          <w:sz w:val="8"/>
        </w:rPr>
        <w:t xml:space="preserve">-phenomenal distinction. </w:t>
      </w:r>
      <w:r w:rsidRPr="0068672B">
        <w:rPr>
          <w:b/>
          <w:bCs/>
          <w:u w:val="single"/>
        </w:rPr>
        <w:t xml:space="preserve">To Hegel, </w:t>
      </w:r>
      <w:r w:rsidRPr="00CB4533">
        <w:rPr>
          <w:b/>
          <w:bCs/>
          <w:highlight w:val="yellow"/>
          <w:u w:val="single"/>
        </w:rPr>
        <w:t>there can be no necessary</w:t>
      </w:r>
      <w:r w:rsidRPr="0068672B">
        <w:rPr>
          <w:b/>
          <w:bCs/>
          <w:u w:val="single"/>
        </w:rPr>
        <w:t xml:space="preserve">, perma- </w:t>
      </w:r>
      <w:proofErr w:type="spellStart"/>
      <w:r w:rsidRPr="0068672B">
        <w:rPr>
          <w:b/>
          <w:bCs/>
          <w:u w:val="single"/>
        </w:rPr>
        <w:t>nent</w:t>
      </w:r>
      <w:proofErr w:type="spellEnd"/>
      <w:r w:rsidRPr="0068672B">
        <w:rPr>
          <w:b/>
          <w:bCs/>
          <w:u w:val="single"/>
        </w:rPr>
        <w:t xml:space="preserve">, </w:t>
      </w:r>
      <w:r w:rsidRPr="00CB4533">
        <w:rPr>
          <w:b/>
          <w:bCs/>
          <w:highlight w:val="yellow"/>
          <w:u w:val="single"/>
        </w:rPr>
        <w:t xml:space="preserve">unchanging essence </w:t>
      </w:r>
      <w:r w:rsidRPr="0068672B">
        <w:rPr>
          <w:b/>
          <w:bCs/>
          <w:u w:val="single"/>
        </w:rPr>
        <w:t xml:space="preserve">(noumenon) </w:t>
      </w:r>
      <w:r w:rsidRPr="00CB4533">
        <w:rPr>
          <w:b/>
          <w:bCs/>
          <w:highlight w:val="yellow"/>
          <w:u w:val="single"/>
        </w:rPr>
        <w:t xml:space="preserve">behind the </w:t>
      </w:r>
      <w:r w:rsidRPr="0068672B">
        <w:rPr>
          <w:b/>
          <w:bCs/>
          <w:u w:val="single"/>
        </w:rPr>
        <w:t xml:space="preserve">contingent, temporary, </w:t>
      </w:r>
      <w:r w:rsidRPr="00CB4533">
        <w:rPr>
          <w:b/>
          <w:bCs/>
          <w:highlight w:val="yellow"/>
          <w:u w:val="single"/>
        </w:rPr>
        <w:t>empirical world of appearances</w:t>
      </w:r>
      <w:r w:rsidRPr="0068672B">
        <w:rPr>
          <w:b/>
          <w:bCs/>
          <w:u w:val="single"/>
        </w:rPr>
        <w:t xml:space="preserve"> that is in a constant state of flux</w:t>
      </w:r>
      <w:r w:rsidRPr="00B66DE9">
        <w:rPr>
          <w:rStyle w:val="Emphasis"/>
        </w:rPr>
        <w:t>. To Hegel, it is appearance all the way down.</w:t>
      </w:r>
      <w:r w:rsidRPr="00E83C46">
        <w:rPr>
          <w:sz w:val="8"/>
        </w:rPr>
        <w:t xml:space="preserve"> </w:t>
      </w:r>
      <w:proofErr w:type="gramStart"/>
      <w:r w:rsidRPr="00E83C46">
        <w:rPr>
          <w:sz w:val="8"/>
        </w:rPr>
        <w:t>Finally</w:t>
      </w:r>
      <w:proofErr w:type="gramEnd"/>
      <w:r w:rsidRPr="00E83C46">
        <w:rPr>
          <w:sz w:val="8"/>
        </w:rPr>
        <w:t xml:space="preserve"> Hegel's </w:t>
      </w:r>
      <w:proofErr w:type="spellStart"/>
      <w:r w:rsidRPr="00E83C46">
        <w:rPr>
          <w:sz w:val="8"/>
        </w:rPr>
        <w:t>sublative</w:t>
      </w:r>
      <w:proofErr w:type="spellEnd"/>
      <w:r w:rsidRPr="00E83C46">
        <w:rPr>
          <w:sz w:val="8"/>
        </w:rPr>
        <w:t xml:space="preserve"> logic can be seen as a rejection of Kant's specific claims to have solved his four antinomies by assuming that he had to show either that both sides were true, but not in contradiction, or that both the thesis and antithesis were false because there is a third alternative. In contrast, through sublation (the standard but poor English translation of Hegel's term for the logical method of resolving </w:t>
      </w:r>
      <w:proofErr w:type="spellStart"/>
      <w:r w:rsidRPr="00E83C46">
        <w:rPr>
          <w:sz w:val="8"/>
        </w:rPr>
        <w:t>contradic</w:t>
      </w:r>
      <w:proofErr w:type="spellEnd"/>
      <w:r w:rsidRPr="00E83C46">
        <w:rPr>
          <w:sz w:val="8"/>
        </w:rPr>
        <w:t xml:space="preserve">- </w:t>
      </w:r>
      <w:proofErr w:type="spellStart"/>
      <w:r w:rsidRPr="00E83C46">
        <w:rPr>
          <w:sz w:val="8"/>
        </w:rPr>
        <w:t>tion</w:t>
      </w:r>
      <w:proofErr w:type="spellEnd"/>
      <w:r w:rsidRPr="00E83C46">
        <w:rPr>
          <w:sz w:val="8"/>
        </w:rPr>
        <w:t xml:space="preserve">) one realizes that both sides are simultaneously equally true and false, thereby generating a third alternative that simultaneously negates 127 Regardless of these differences between Hegel and Kant, I believe that the Philosophy of Right can be seen as Hegel's struggle to come to grips with the specific contradiction that Kant identifies in the third antinomy: freedom v. causality. In his analysis, </w:t>
      </w:r>
      <w:r w:rsidRPr="0068672B">
        <w:rPr>
          <w:b/>
          <w:bCs/>
          <w:u w:val="single"/>
        </w:rPr>
        <w:t xml:space="preserve">Hegel accepts Kant's proposition drawn from experience that all nature is subject to natural laws of causation. </w:t>
      </w:r>
      <w:r w:rsidRPr="00E83C46">
        <w:rPr>
          <w:sz w:val="8"/>
        </w:rPr>
        <w:t xml:space="preserve">This means that nature is fundamentally unfree and implies that actual (practical) freedom must be unnatural by definition. </w:t>
      </w:r>
      <w:r w:rsidRPr="0068672B">
        <w:rPr>
          <w:b/>
          <w:bCs/>
          <w:u w:val="single"/>
        </w:rPr>
        <w:t xml:space="preserve">Yet on the other hand, Hegel also begins his analysis by contingently accepting Kant's presupposition that the most basic notion of human personality is self-consciousness as free will. </w:t>
      </w:r>
      <w:r w:rsidRPr="00E83C46">
        <w:rPr>
          <w:sz w:val="8"/>
        </w:rPr>
        <w:t xml:space="preserve">Hegel seeks to prove this presupposition (that freedom is possible) by finding that freedom </w:t>
      </w:r>
      <w:proofErr w:type="spellStart"/>
      <w:r w:rsidRPr="00E83C46">
        <w:rPr>
          <w:sz w:val="8"/>
        </w:rPr>
        <w:t>actu</w:t>
      </w:r>
      <w:proofErr w:type="spellEnd"/>
      <w:r w:rsidRPr="00E83C46">
        <w:rPr>
          <w:sz w:val="8"/>
        </w:rPr>
        <w:t xml:space="preserve">- ally exists in the phenomenal world. Because Hegel rejected transcendence, he could not adopt Kant's proposed answer to this problem: freedom is noumenal, but noumena can cause phenomena. To Hegel, Kant's proposal answered nothing. According to Kant's own theory, we can know nothing about the </w:t>
      </w:r>
      <w:proofErr w:type="spellStart"/>
      <w:r w:rsidRPr="00E83C46">
        <w:rPr>
          <w:sz w:val="8"/>
        </w:rPr>
        <w:t>nou</w:t>
      </w:r>
      <w:proofErr w:type="spellEnd"/>
      <w:r w:rsidRPr="00E83C46">
        <w:rPr>
          <w:sz w:val="8"/>
        </w:rPr>
        <w:t xml:space="preserve">- </w:t>
      </w:r>
      <w:proofErr w:type="spellStart"/>
      <w:r w:rsidRPr="00E83C46">
        <w:rPr>
          <w:sz w:val="8"/>
        </w:rPr>
        <w:t>menon</w:t>
      </w:r>
      <w:proofErr w:type="spellEnd"/>
      <w:r w:rsidRPr="00E83C46">
        <w:rPr>
          <w:sz w:val="8"/>
        </w:rPr>
        <w:t xml:space="preserve">. Consequently, Kant's proposition is equivalent to saying that we can know nothing about freedom. Hegel was, in effect, responding to Kant: "You are being inconsistent. Your philosophical writings show that you know a lot about freedom. By your definitions, therefore, free- </w:t>
      </w:r>
      <w:proofErr w:type="spellStart"/>
      <w:r w:rsidRPr="00E83C46">
        <w:rPr>
          <w:sz w:val="8"/>
        </w:rPr>
        <w:t>dom</w:t>
      </w:r>
      <w:proofErr w:type="spellEnd"/>
      <w:r w:rsidRPr="00E83C46">
        <w:rPr>
          <w:sz w:val="8"/>
        </w:rPr>
        <w:t xml:space="preserve"> must be actual." Hegel's counterproposal was that </w:t>
      </w:r>
      <w:r w:rsidRPr="00CB4533">
        <w:rPr>
          <w:b/>
          <w:bCs/>
          <w:highlight w:val="yellow"/>
          <w:u w:val="single"/>
        </w:rPr>
        <w:t>actual freedom is not natural but artificial</w:t>
      </w:r>
      <w:r w:rsidRPr="0068672B">
        <w:rPr>
          <w:b/>
          <w:bCs/>
          <w:u w:val="single"/>
        </w:rPr>
        <w:t xml:space="preserve">: </w:t>
      </w:r>
      <w:r w:rsidRPr="00CB4533">
        <w:rPr>
          <w:b/>
          <w:bCs/>
          <w:highlight w:val="yellow"/>
          <w:u w:val="single"/>
        </w:rPr>
        <w:t>a human creation</w:t>
      </w:r>
      <w:r w:rsidRPr="0068672B">
        <w:rPr>
          <w:b/>
          <w:bCs/>
          <w:u w:val="single"/>
        </w:rPr>
        <w:t xml:space="preserve">, created out of natural materials. Legal sub- </w:t>
      </w:r>
      <w:proofErr w:type="spellStart"/>
      <w:r w:rsidRPr="0068672B">
        <w:rPr>
          <w:b/>
          <w:bCs/>
          <w:u w:val="single"/>
        </w:rPr>
        <w:t>jectivity</w:t>
      </w:r>
      <w:proofErr w:type="spellEnd"/>
      <w:r w:rsidRPr="0068672B">
        <w:rPr>
          <w:b/>
          <w:bCs/>
          <w:u w:val="single"/>
        </w:rPr>
        <w:t xml:space="preserve"> (as well as higher stages of </w:t>
      </w:r>
      <w:r w:rsidRPr="00CB4533">
        <w:rPr>
          <w:b/>
          <w:bCs/>
          <w:highlight w:val="yellow"/>
          <w:u w:val="single"/>
        </w:rPr>
        <w:t>personhood) is</w:t>
      </w:r>
      <w:r w:rsidRPr="0068672B">
        <w:rPr>
          <w:b/>
          <w:bCs/>
          <w:u w:val="single"/>
        </w:rPr>
        <w:t xml:space="preserve">, therefore, not a natural state but </w:t>
      </w:r>
      <w:r w:rsidRPr="00CB4533">
        <w:rPr>
          <w:b/>
          <w:bCs/>
          <w:highlight w:val="yellow"/>
          <w:u w:val="single"/>
        </w:rPr>
        <w:t>a hard-won achievement</w:t>
      </w:r>
      <w:r w:rsidRPr="0068672B">
        <w:rPr>
          <w:b/>
          <w:bCs/>
          <w:u w:val="single"/>
        </w:rPr>
        <w:t xml:space="preserve">. </w:t>
      </w:r>
      <w:r w:rsidRPr="00E83C46">
        <w:rPr>
          <w:sz w:val="8"/>
        </w:rPr>
        <w:t xml:space="preserve">The story of the development of human consciousness, to Hegel, was the struggle of man to free him- self from and overcome his natural limitations. "Hence the personality of the will stands in opposition to nature as subjective.... Personality is that which acts to overcome [] this limitation and to give itself reality .... "128 </w:t>
      </w:r>
      <w:r w:rsidRPr="00CB4533">
        <w:rPr>
          <w:b/>
          <w:bCs/>
          <w:highlight w:val="yellow"/>
          <w:u w:val="single"/>
        </w:rPr>
        <w:t>Abstract rights are</w:t>
      </w:r>
      <w:r w:rsidRPr="00E83C46">
        <w:rPr>
          <w:b/>
          <w:bCs/>
          <w:u w:val="single"/>
        </w:rPr>
        <w:t xml:space="preserve">, therefore, </w:t>
      </w:r>
      <w:r w:rsidRPr="00CB4533">
        <w:rPr>
          <w:b/>
          <w:bCs/>
          <w:highlight w:val="yellow"/>
          <w:u w:val="single"/>
        </w:rPr>
        <w:t xml:space="preserve">the first most primitive step in </w:t>
      </w:r>
      <w:r w:rsidRPr="00E83C46">
        <w:rPr>
          <w:b/>
          <w:bCs/>
          <w:u w:val="single"/>
        </w:rPr>
        <w:t xml:space="preserve">man's </w:t>
      </w:r>
      <w:r w:rsidRPr="00CB4533">
        <w:rPr>
          <w:b/>
          <w:bCs/>
          <w:highlight w:val="yellow"/>
          <w:u w:val="single"/>
        </w:rPr>
        <w:t xml:space="preserve">attempt to actualize </w:t>
      </w:r>
      <w:r w:rsidRPr="00E83C46">
        <w:rPr>
          <w:b/>
          <w:bCs/>
          <w:u w:val="single"/>
        </w:rPr>
        <w:t xml:space="preserve">his </w:t>
      </w:r>
      <w:r w:rsidRPr="00CB4533">
        <w:rPr>
          <w:b/>
          <w:bCs/>
          <w:highlight w:val="yellow"/>
          <w:u w:val="single"/>
        </w:rPr>
        <w:t>freedom</w:t>
      </w:r>
      <w:r w:rsidRPr="00E83C46">
        <w:rPr>
          <w:b/>
          <w:bCs/>
          <w:u w:val="single"/>
        </w:rPr>
        <w:t>, understood as the overcoming of nature</w:t>
      </w:r>
      <w:r w:rsidRPr="00E83C46">
        <w:rPr>
          <w:sz w:val="8"/>
        </w:rPr>
        <w:t xml:space="preserve">. The basis [] of right is the realm of spirit in general and its precise location and point of departure is the will; the will is free, so that freedom constitutes its substance and destiny [] and the system of right is the realm of actualized freedom, the world of spirit produced 1 29 </w:t>
      </w:r>
      <w:r w:rsidRPr="0068672B">
        <w:rPr>
          <w:b/>
          <w:bCs/>
          <w:u w:val="single"/>
        </w:rPr>
        <w:t>Rights are, therefore, not merely unnatural in the sense of artificial (</w:t>
      </w:r>
      <w:proofErr w:type="spellStart"/>
      <w:r w:rsidRPr="0068672B">
        <w:rPr>
          <w:b/>
          <w:bCs/>
          <w:u w:val="single"/>
        </w:rPr>
        <w:t>man made</w:t>
      </w:r>
      <w:proofErr w:type="spellEnd"/>
      <w:r w:rsidRPr="0068672B">
        <w:rPr>
          <w:b/>
          <w:bCs/>
          <w:u w:val="single"/>
        </w:rPr>
        <w:t xml:space="preserve">), they are a means by which man distinguishes himself from nature. 130 </w:t>
      </w:r>
    </w:p>
    <w:p w14:paraId="0C9FE676" w14:textId="0CEABEFB" w:rsidR="00C51B56" w:rsidRPr="005E3266" w:rsidRDefault="00C51B56" w:rsidP="00C51B56">
      <w:pPr>
        <w:pStyle w:val="Heading4"/>
      </w:pPr>
      <w:r>
        <w:t>Thus, that justifies a standard of consistency with materializing abstract right.</w:t>
      </w:r>
    </w:p>
    <w:p w14:paraId="22B31C21" w14:textId="05F9B002" w:rsidR="00C51B56" w:rsidRPr="00A57C29" w:rsidRDefault="00C51B56" w:rsidP="00C51B56">
      <w:pPr>
        <w:pStyle w:val="Heading4"/>
        <w:rPr>
          <w:shd w:val="clear" w:color="auto" w:fill="FFFFFF"/>
        </w:rPr>
      </w:pPr>
      <w:r>
        <w:rPr>
          <w:shd w:val="clear" w:color="auto" w:fill="FFFFFF"/>
        </w:rPr>
        <w:t xml:space="preserve">Abstract right is materialized in the community in the legal order. There is no such thing as an unconditional obligation for all just governments – communal norms determine ethics, </w:t>
      </w:r>
      <w:proofErr w:type="spellStart"/>
      <w:r>
        <w:rPr>
          <w:shd w:val="clear" w:color="auto" w:fill="FFFFFF"/>
        </w:rPr>
        <w:t>Buchwalter</w:t>
      </w:r>
      <w:proofErr w:type="spellEnd"/>
      <w:r>
        <w:rPr>
          <w:shd w:val="clear" w:color="auto" w:fill="FFFFFF"/>
        </w:rPr>
        <w:t xml:space="preserve">, </w:t>
      </w:r>
    </w:p>
    <w:p w14:paraId="4C4AE731" w14:textId="77777777" w:rsidR="00C51B56" w:rsidRPr="0068672B" w:rsidRDefault="00C51B56" w:rsidP="00C51B56">
      <w:proofErr w:type="spellStart"/>
      <w:r w:rsidRPr="0068672B">
        <w:t>Buchwalter</w:t>
      </w:r>
      <w:proofErr w:type="spellEnd"/>
      <w:r w:rsidRPr="0068672B">
        <w:t xml:space="preserve">, Andrew. “Hegel, Human Rights, and Political Membership.” </w:t>
      </w:r>
    </w:p>
    <w:p w14:paraId="70942E65" w14:textId="77777777" w:rsidR="00C51B56" w:rsidRPr="00A57C29" w:rsidRDefault="00C51B56" w:rsidP="00C51B56">
      <w:pPr>
        <w:rPr>
          <w:sz w:val="12"/>
        </w:rPr>
      </w:pPr>
      <w:r w:rsidRPr="00A57C29">
        <w:rPr>
          <w:sz w:val="12"/>
        </w:rPr>
        <w:t xml:space="preserve">In addition, Hegel asserts that </w:t>
      </w:r>
      <w:r w:rsidRPr="0068672B">
        <w:rPr>
          <w:b/>
          <w:bCs/>
          <w:u w:val="single"/>
        </w:rPr>
        <w:t xml:space="preserve">the very idea of </w:t>
      </w:r>
      <w:r w:rsidRPr="00CB4533">
        <w:rPr>
          <w:b/>
          <w:bCs/>
          <w:highlight w:val="yellow"/>
          <w:u w:val="single"/>
        </w:rPr>
        <w:t>autonomous personality</w:t>
      </w:r>
      <w:r w:rsidRPr="0068672B">
        <w:rPr>
          <w:b/>
          <w:bCs/>
          <w:u w:val="single"/>
        </w:rPr>
        <w:t xml:space="preserve"> presupposes and </w:t>
      </w:r>
      <w:r w:rsidRPr="00CB4533">
        <w:rPr>
          <w:b/>
          <w:bCs/>
          <w:highlight w:val="yellow"/>
          <w:u w:val="single"/>
        </w:rPr>
        <w:t>demands articulation in an existing system of law</w:t>
      </w:r>
      <w:r w:rsidRPr="00A57C29">
        <w:rPr>
          <w:sz w:val="12"/>
        </w:rPr>
        <w:t>. Hegel construes autonomy intersubjectively, as selfhood in otherness, or Bei-</w:t>
      </w:r>
      <w:proofErr w:type="spellStart"/>
      <w:r w:rsidRPr="00A57C29">
        <w:rPr>
          <w:sz w:val="12"/>
        </w:rPr>
        <w:t>sich</w:t>
      </w:r>
      <w:proofErr w:type="spellEnd"/>
      <w:r w:rsidRPr="00A57C29">
        <w:rPr>
          <w:sz w:val="12"/>
        </w:rPr>
        <w:t>-</w:t>
      </w:r>
      <w:proofErr w:type="spellStart"/>
      <w:r w:rsidRPr="00A57C29">
        <w:rPr>
          <w:sz w:val="12"/>
        </w:rPr>
        <w:t>selbstsein</w:t>
      </w:r>
      <w:proofErr w:type="spellEnd"/>
      <w:r w:rsidRPr="00A57C29">
        <w:rPr>
          <w:sz w:val="12"/>
        </w:rPr>
        <w:t xml:space="preserve">. </w:t>
      </w:r>
      <w:r w:rsidRPr="0068672B">
        <w:rPr>
          <w:b/>
          <w:bCs/>
          <w:u w:val="single"/>
        </w:rPr>
        <w:t>A comprehensive account of achieved intersubjectivity depends on establishing a legal-political community juridically committed to principles of respect and reciprocity.</w:t>
      </w:r>
      <w:r w:rsidRPr="00A57C29">
        <w:rPr>
          <w:sz w:val="12"/>
        </w:rPr>
        <w:t xml:space="preserve">3 On the one hand, </w:t>
      </w:r>
      <w:r w:rsidRPr="0068672B">
        <w:rPr>
          <w:b/>
          <w:bCs/>
          <w:u w:val="single"/>
        </w:rPr>
        <w:t xml:space="preserve">autonomous personality depends on a social order </w:t>
      </w:r>
      <w:r w:rsidRPr="00CB4533">
        <w:rPr>
          <w:b/>
          <w:bCs/>
          <w:highlight w:val="yellow"/>
          <w:u w:val="single"/>
        </w:rPr>
        <w:t xml:space="preserve">that </w:t>
      </w:r>
      <w:proofErr w:type="spellStart"/>
      <w:r w:rsidRPr="00CB4533">
        <w:rPr>
          <w:b/>
          <w:bCs/>
          <w:highlight w:val="yellow"/>
          <w:u w:val="single"/>
        </w:rPr>
        <w:t>recognises</w:t>
      </w:r>
      <w:proofErr w:type="spellEnd"/>
      <w:r w:rsidRPr="0068672B">
        <w:rPr>
          <w:b/>
          <w:bCs/>
          <w:u w:val="single"/>
        </w:rPr>
        <w:t xml:space="preserve"> and supports that </w:t>
      </w:r>
      <w:r w:rsidRPr="00CB4533">
        <w:rPr>
          <w:b/>
          <w:bCs/>
          <w:highlight w:val="yellow"/>
          <w:u w:val="single"/>
        </w:rPr>
        <w:t>autonomy</w:t>
      </w:r>
      <w:r w:rsidRPr="00A57C29">
        <w:rPr>
          <w:sz w:val="12"/>
        </w:rPr>
        <w:t xml:space="preserve">. </w:t>
      </w:r>
      <w:r w:rsidRPr="0068672B">
        <w:rPr>
          <w:b/>
          <w:bCs/>
          <w:u w:val="single"/>
        </w:rPr>
        <w:t>Conversely, that order itself depends on individuals who recognize its authority and act accordingly</w:t>
      </w:r>
      <w:r w:rsidRPr="00A57C29">
        <w:rPr>
          <w:sz w:val="12"/>
        </w:rPr>
        <w:t>. Only in a lawfully ordered community is the individual ‘</w:t>
      </w:r>
      <w:proofErr w:type="spellStart"/>
      <w:r w:rsidRPr="00A57C29">
        <w:rPr>
          <w:sz w:val="12"/>
        </w:rPr>
        <w:t>recognised</w:t>
      </w:r>
      <w:proofErr w:type="spellEnd"/>
      <w:r w:rsidRPr="00A57C29">
        <w:rPr>
          <w:sz w:val="12"/>
        </w:rPr>
        <w:t xml:space="preserve"> and treated as a rational being, as free, as a person; and the individual, on his side, makes himself worthy of this recognition by overcoming the natural state of his </w:t>
      </w:r>
      <w:proofErr w:type="spellStart"/>
      <w:r w:rsidRPr="00A57C29">
        <w:rPr>
          <w:sz w:val="12"/>
        </w:rPr>
        <w:t>selfconsciousness</w:t>
      </w:r>
      <w:proofErr w:type="spellEnd"/>
      <w:r w:rsidRPr="00A57C29">
        <w:rPr>
          <w:sz w:val="12"/>
        </w:rPr>
        <w:t xml:space="preserve"> and obeying a universal, the will that is its essence and actuality, the law; he behaves, therefore, towards others in a manner that is universally valid, </w:t>
      </w:r>
      <w:proofErr w:type="spellStart"/>
      <w:r w:rsidRPr="00A57C29">
        <w:rPr>
          <w:sz w:val="12"/>
        </w:rPr>
        <w:t>recognising</w:t>
      </w:r>
      <w:proofErr w:type="spellEnd"/>
      <w:r w:rsidRPr="00A57C29">
        <w:rPr>
          <w:sz w:val="12"/>
        </w:rPr>
        <w:t xml:space="preserve"> them—as he wishes others to </w:t>
      </w:r>
      <w:proofErr w:type="spellStart"/>
      <w:r w:rsidRPr="00A57C29">
        <w:rPr>
          <w:sz w:val="12"/>
        </w:rPr>
        <w:t>recognise</w:t>
      </w:r>
      <w:proofErr w:type="spellEnd"/>
      <w:r w:rsidRPr="00A57C29">
        <w:rPr>
          <w:sz w:val="12"/>
        </w:rPr>
        <w:t xml:space="preserve"> him—as free, as persons’ (EM y432). It is no coincidence that Hegel construes the principle of autonomous personality in terms of a legal imperative: it is a commandment of right that one ‘be a person and respect others as persons’ (PR y36). Hegel may proceed from the seemingly abstract notion of autonomous personality, but </w:t>
      </w:r>
      <w:r w:rsidRPr="00CB4533">
        <w:rPr>
          <w:b/>
          <w:bCs/>
          <w:highlight w:val="yellow"/>
          <w:u w:val="single"/>
        </w:rPr>
        <w:t>a proper account of the person</w:t>
      </w:r>
      <w:r w:rsidRPr="0068672B">
        <w:rPr>
          <w:b/>
          <w:bCs/>
          <w:u w:val="single"/>
        </w:rPr>
        <w:t xml:space="preserve"> itself </w:t>
      </w:r>
      <w:r w:rsidRPr="00CB4533">
        <w:rPr>
          <w:b/>
          <w:bCs/>
          <w:highlight w:val="yellow"/>
          <w:u w:val="single"/>
        </w:rPr>
        <w:t>depends on</w:t>
      </w:r>
      <w:r w:rsidRPr="0068672B">
        <w:rPr>
          <w:b/>
          <w:bCs/>
          <w:u w:val="single"/>
        </w:rPr>
        <w:t xml:space="preserve"> a developed system of </w:t>
      </w:r>
      <w:r w:rsidRPr="00CB4533">
        <w:rPr>
          <w:b/>
          <w:bCs/>
          <w:highlight w:val="yellow"/>
          <w:u w:val="single"/>
        </w:rPr>
        <w:t>legal relations</w:t>
      </w:r>
      <w:r w:rsidRPr="00A57C29">
        <w:rPr>
          <w:sz w:val="12"/>
        </w:rPr>
        <w:t xml:space="preserve">. The point is also central to Hegel’s concept of right itself. In line with the modern natural law tradition, Hegel understands right as a normative principle, one based on the principle of freedom and the free will. Indeed, for Hegel right is the idea of freedom itself. But an idea on his view is not an abstract principle contraposed to conditions of institutional embodiment. In line with his general conceptual realism, he maintains that an idea denotes a concept conjoined with its existence—an understanding consonant as well with a view of freedom as selfhood in otherness. As the idea of freedom, right itself is nothing but freedom under the conditions of its actualization; it is indeed the ‘existence of the free will’ (Dasein des </w:t>
      </w:r>
      <w:proofErr w:type="spellStart"/>
      <w:r w:rsidRPr="00A57C29">
        <w:rPr>
          <w:sz w:val="12"/>
        </w:rPr>
        <w:t>freien</w:t>
      </w:r>
      <w:proofErr w:type="spellEnd"/>
      <w:r w:rsidRPr="00A57C29">
        <w:rPr>
          <w:sz w:val="12"/>
        </w:rPr>
        <w:t xml:space="preserve"> Willens) (PR y29). </w:t>
      </w:r>
      <w:r w:rsidRPr="0068672B">
        <w:rPr>
          <w:b/>
          <w:bCs/>
          <w:u w:val="single"/>
        </w:rPr>
        <w:t xml:space="preserve">In its capacity as a principle of freedom, right is a general normative principle. But in that </w:t>
      </w:r>
      <w:proofErr w:type="gramStart"/>
      <w:r w:rsidRPr="0068672B">
        <w:rPr>
          <w:b/>
          <w:bCs/>
          <w:u w:val="single"/>
        </w:rPr>
        <w:t>capacity</w:t>
      </w:r>
      <w:proofErr w:type="gramEnd"/>
      <w:r w:rsidRPr="0068672B">
        <w:rPr>
          <w:b/>
          <w:bCs/>
          <w:u w:val="single"/>
        </w:rPr>
        <w:t xml:space="preserve"> it is also a principle of legal positivism, one tied to a legal system committed to its institutionalization and enforcement. </w:t>
      </w:r>
      <w:r w:rsidRPr="00A57C29">
        <w:rPr>
          <w:b/>
          <w:bCs/>
          <w:u w:val="single"/>
        </w:rPr>
        <w:t xml:space="preserve">Right for Hegel is the ‘realm of actualized freedom’, articulated </w:t>
      </w:r>
      <w:r w:rsidRPr="00CB4533">
        <w:rPr>
          <w:b/>
          <w:bCs/>
          <w:highlight w:val="yellow"/>
          <w:u w:val="single"/>
        </w:rPr>
        <w:t>in a</w:t>
      </w:r>
      <w:r w:rsidRPr="00A57C29">
        <w:rPr>
          <w:b/>
          <w:bCs/>
          <w:u w:val="single"/>
        </w:rPr>
        <w:t>n existing</w:t>
      </w:r>
      <w:r w:rsidRPr="00CB4533">
        <w:rPr>
          <w:b/>
          <w:bCs/>
          <w:highlight w:val="yellow"/>
          <w:u w:val="single"/>
        </w:rPr>
        <w:t xml:space="preserve"> system of</w:t>
      </w:r>
      <w:r w:rsidRPr="0068672B">
        <w:rPr>
          <w:b/>
          <w:bCs/>
          <w:u w:val="single"/>
        </w:rPr>
        <w:t xml:space="preserve"> positive </w:t>
      </w:r>
      <w:r w:rsidRPr="00CB4533">
        <w:rPr>
          <w:b/>
          <w:bCs/>
          <w:highlight w:val="yellow"/>
          <w:u w:val="single"/>
        </w:rPr>
        <w:t>law</w:t>
      </w:r>
      <w:r w:rsidRPr="0068672B">
        <w:rPr>
          <w:b/>
          <w:bCs/>
          <w:u w:val="single"/>
        </w:rPr>
        <w:t xml:space="preserve">. A developed legal system is the domain </w:t>
      </w:r>
      <w:r w:rsidRPr="00A57C29">
        <w:rPr>
          <w:b/>
          <w:bCs/>
          <w:u w:val="single"/>
        </w:rPr>
        <w:t xml:space="preserve">in which </w:t>
      </w:r>
      <w:r w:rsidRPr="00CB4533">
        <w:rPr>
          <w:b/>
          <w:bCs/>
          <w:highlight w:val="yellow"/>
          <w:u w:val="single"/>
        </w:rPr>
        <w:t>‘freedom attains its supreme right’</w:t>
      </w:r>
      <w:r w:rsidRPr="0068672B">
        <w:rPr>
          <w:b/>
          <w:bCs/>
          <w:u w:val="single"/>
        </w:rPr>
        <w:t xml:space="preserve"> </w:t>
      </w:r>
      <w:r w:rsidRPr="00A57C29">
        <w:rPr>
          <w:sz w:val="12"/>
        </w:rPr>
        <w:t xml:space="preserve">(PR y258) and ‘in which alone right has its actuality’ (EM y502). In fashioning an embodied account of right, Hegel demonstrates his distinctive relationship to the natural right tradition. To the extent that that tradition evinces an abstract </w:t>
      </w:r>
      <w:proofErr w:type="spellStart"/>
      <w:r w:rsidRPr="00A57C29">
        <w:rPr>
          <w:sz w:val="12"/>
        </w:rPr>
        <w:t>prepolitical</w:t>
      </w:r>
      <w:proofErr w:type="spellEnd"/>
      <w:r w:rsidRPr="00A57C29">
        <w:rPr>
          <w:sz w:val="12"/>
        </w:rPr>
        <w:t xml:space="preserve"> ahistoricism, he is opposed, proposing instead that natural law ‘be replaced with the designation philosophical doctrine of right’ (NRPS y2). Directed to the ‘idea’ of that under consideration (the concept joined with its </w:t>
      </w:r>
      <w:proofErr w:type="spellStart"/>
      <w:r w:rsidRPr="00A57C29">
        <w:rPr>
          <w:sz w:val="12"/>
        </w:rPr>
        <w:t>realisation</w:t>
      </w:r>
      <w:proofErr w:type="spellEnd"/>
      <w:r w:rsidRPr="00A57C29">
        <w:rPr>
          <w:sz w:val="12"/>
        </w:rPr>
        <w:t xml:space="preserve">), a philosophical doctrine of right affirms that right is intelligible only within the framework of developed social and political institutions (PR y1). Elaboration of the idea of right is itself </w:t>
      </w:r>
      <w:proofErr w:type="spellStart"/>
      <w:r w:rsidRPr="00A57C29">
        <w:rPr>
          <w:sz w:val="12"/>
        </w:rPr>
        <w:t>exeundum</w:t>
      </w:r>
      <w:proofErr w:type="spellEnd"/>
      <w:r w:rsidRPr="00A57C29">
        <w:rPr>
          <w:sz w:val="12"/>
        </w:rPr>
        <w:t xml:space="preserve"> </w:t>
      </w:r>
      <w:proofErr w:type="spellStart"/>
      <w:r w:rsidRPr="00A57C29">
        <w:rPr>
          <w:sz w:val="12"/>
        </w:rPr>
        <w:t>esse</w:t>
      </w:r>
      <w:proofErr w:type="spellEnd"/>
      <w:r w:rsidRPr="00A57C29">
        <w:rPr>
          <w:sz w:val="12"/>
        </w:rPr>
        <w:t xml:space="preserve"> e </w:t>
      </w:r>
      <w:proofErr w:type="spellStart"/>
      <w:r w:rsidRPr="00A57C29">
        <w:rPr>
          <w:sz w:val="12"/>
        </w:rPr>
        <w:t>statu</w:t>
      </w:r>
      <w:proofErr w:type="spellEnd"/>
      <w:r w:rsidRPr="00A57C29">
        <w:rPr>
          <w:sz w:val="12"/>
        </w:rPr>
        <w:t xml:space="preserve"> naturae (VRP 1: 239</w:t>
      </w:r>
      <w:proofErr w:type="gramStart"/>
      <w:r w:rsidRPr="00A57C29">
        <w:rPr>
          <w:sz w:val="12"/>
        </w:rPr>
        <w:t>f )</w:t>
      </w:r>
      <w:proofErr w:type="gramEnd"/>
      <w:r w:rsidRPr="00A57C29">
        <w:rPr>
          <w:sz w:val="12"/>
        </w:rPr>
        <w:t xml:space="preserve">. And lest there be any doubt about his distance from the natural right tradition, Hegel even suggests that the term right itself is inadequate to the requirements for institutional embodiment. While sometimes calling his practical philosophy a Philosophy of Right, he elsewhere, in his philosophical system, employs the title Theory of Objective Spirit. It is this account of spirit objectified that reflects the distinctiveness in Hegel’s notion of right as institutionally </w:t>
      </w:r>
      <w:proofErr w:type="spellStart"/>
      <w:r w:rsidRPr="00A57C29">
        <w:rPr>
          <w:sz w:val="12"/>
        </w:rPr>
        <w:t>realised</w:t>
      </w:r>
      <w:proofErr w:type="spellEnd"/>
      <w:r w:rsidRPr="00A57C29">
        <w:rPr>
          <w:sz w:val="12"/>
        </w:rPr>
        <w:t xml:space="preserve"> freedom. At the same time, however, Hegel’s departure from the natural right tradition should not be exaggerated. An early proponent of the method of immanent critique, Hegel maintains that the most consequential criticism of a contested position is one that confronts that position on its own terms. This expectation is no less in evidence in his reception of the tradition of natural right. Employing the dialectic of true and spurious being central to his principle of self-contradiction, Hegel criticizes the natural law doctrine because its liberal formulation conflicts not with an alien standard, but with its true self or ‘nature’. </w:t>
      </w:r>
      <w:proofErr w:type="gramStart"/>
      <w:r w:rsidRPr="00A57C29">
        <w:rPr>
          <w:sz w:val="12"/>
        </w:rPr>
        <w:t>Thus</w:t>
      </w:r>
      <w:proofErr w:type="gramEnd"/>
      <w:r w:rsidRPr="00A57C29">
        <w:rPr>
          <w:sz w:val="12"/>
        </w:rPr>
        <w:t xml:space="preserve"> an analysis of individual rights in terms of their inherent concept focuses not on an individual’s natural and immediate existence, but on his true being, what Hegel calls ‘die </w:t>
      </w:r>
      <w:proofErr w:type="spellStart"/>
      <w:r w:rsidRPr="00A57C29">
        <w:rPr>
          <w:sz w:val="12"/>
        </w:rPr>
        <w:t>Natur</w:t>
      </w:r>
      <w:proofErr w:type="spellEnd"/>
      <w:r w:rsidRPr="00A57C29">
        <w:rPr>
          <w:sz w:val="12"/>
        </w:rPr>
        <w:t xml:space="preserve"> der </w:t>
      </w:r>
      <w:proofErr w:type="spellStart"/>
      <w:r w:rsidRPr="00A57C29">
        <w:rPr>
          <w:sz w:val="12"/>
        </w:rPr>
        <w:t>Sache</w:t>
      </w:r>
      <w:proofErr w:type="spellEnd"/>
      <w:r w:rsidRPr="00A57C29">
        <w:rPr>
          <w:sz w:val="12"/>
        </w:rPr>
        <w:t xml:space="preserve">’ (PR y57). For Hegel, a citizen is defined by a concept of autonomous personality which is </w:t>
      </w:r>
      <w:proofErr w:type="spellStart"/>
      <w:r w:rsidRPr="00A57C29">
        <w:rPr>
          <w:sz w:val="12"/>
        </w:rPr>
        <w:t>realised</w:t>
      </w:r>
      <w:proofErr w:type="spellEnd"/>
      <w:r w:rsidRPr="00A57C29">
        <w:rPr>
          <w:sz w:val="12"/>
        </w:rPr>
        <w:t xml:space="preserve"> only in developed political and cultural community.4 Hence, a </w:t>
      </w:r>
      <w:proofErr w:type="spellStart"/>
      <w:r w:rsidRPr="00A57C29">
        <w:rPr>
          <w:sz w:val="12"/>
        </w:rPr>
        <w:t>defence</w:t>
      </w:r>
      <w:proofErr w:type="spellEnd"/>
      <w:r w:rsidRPr="00A57C29">
        <w:rPr>
          <w:sz w:val="12"/>
        </w:rPr>
        <w:t xml:space="preserve"> of natural rights is likewise a </w:t>
      </w:r>
      <w:proofErr w:type="spellStart"/>
      <w:r w:rsidRPr="00A57C29">
        <w:rPr>
          <w:sz w:val="12"/>
        </w:rPr>
        <w:t>defence</w:t>
      </w:r>
      <w:proofErr w:type="spellEnd"/>
      <w:r w:rsidRPr="00A57C29">
        <w:rPr>
          <w:sz w:val="12"/>
        </w:rPr>
        <w:t xml:space="preserve"> of the principle of political community, just as a repudiation of the liberal approach to natural rights is a </w:t>
      </w:r>
      <w:proofErr w:type="spellStart"/>
      <w:r w:rsidRPr="00A57C29">
        <w:rPr>
          <w:sz w:val="12"/>
        </w:rPr>
        <w:t>realisation</w:t>
      </w:r>
      <w:proofErr w:type="spellEnd"/>
      <w:r w:rsidRPr="00A57C29">
        <w:rPr>
          <w:sz w:val="12"/>
        </w:rPr>
        <w:t xml:space="preserve"> of the concept of natural law. It is no coincidence that Hegel subtitles his Philosophy of Right ‘Natural Law and Political Science’, for the concept of natural law is meaningless on his view without an account of established political institutions. Hegel champions the idea of Objective Spirit over that of Natural Right, not because he opposes the principle of the latter, but because that principle only finds expression in a system of ethical life. The point may be made as well by noting how appeal to communal membership itself reaffirms elements of the tradition of natural right. For Hegel, </w:t>
      </w:r>
      <w:r w:rsidRPr="0068672B">
        <w:rPr>
          <w:b/>
          <w:bCs/>
          <w:u w:val="single"/>
        </w:rPr>
        <w:t xml:space="preserve">a proper account of </w:t>
      </w:r>
      <w:r w:rsidRPr="00CB4533">
        <w:rPr>
          <w:b/>
          <w:bCs/>
          <w:highlight w:val="yellow"/>
          <w:u w:val="single"/>
        </w:rPr>
        <w:t>communal membership depends on a self-awareness</w:t>
      </w:r>
      <w:r w:rsidRPr="00A57C29">
        <w:rPr>
          <w:sz w:val="12"/>
        </w:rPr>
        <w:t xml:space="preserve"> (</w:t>
      </w:r>
      <w:proofErr w:type="spellStart"/>
      <w:r w:rsidRPr="00A57C29">
        <w:rPr>
          <w:sz w:val="12"/>
        </w:rPr>
        <w:t>Selbstgefu¨hl</w:t>
      </w:r>
      <w:proofErr w:type="spellEnd"/>
      <w:r w:rsidRPr="00A57C29">
        <w:rPr>
          <w:sz w:val="12"/>
        </w:rPr>
        <w:t xml:space="preserve">) </w:t>
      </w:r>
      <w:r w:rsidRPr="0068672B">
        <w:rPr>
          <w:b/>
          <w:bCs/>
          <w:u w:val="single"/>
        </w:rPr>
        <w:t xml:space="preserve">on the part of members of their status </w:t>
      </w:r>
      <w:r w:rsidRPr="00CB4533">
        <w:rPr>
          <w:b/>
          <w:bCs/>
          <w:highlight w:val="yellow"/>
          <w:u w:val="single"/>
        </w:rPr>
        <w:t>as members</w:t>
      </w:r>
      <w:r w:rsidRPr="00A57C29">
        <w:rPr>
          <w:sz w:val="12"/>
        </w:rPr>
        <w:t xml:space="preserve"> (PR y147). As Hegel says of political community generally, ‘[</w:t>
      </w:r>
      <w:proofErr w:type="spellStart"/>
      <w:r w:rsidRPr="00A57C29">
        <w:rPr>
          <w:sz w:val="12"/>
        </w:rPr>
        <w:t>i</w:t>
      </w:r>
      <w:proofErr w:type="spellEnd"/>
      <w:r w:rsidRPr="00A57C29">
        <w:rPr>
          <w:sz w:val="12"/>
        </w:rPr>
        <w:t xml:space="preserve">]t is the self-awareness of individuals which constitutes the actuality of the state’ (PR y265A). </w:t>
      </w:r>
      <w:r w:rsidRPr="0068672B">
        <w:rPr>
          <w:b/>
          <w:bCs/>
          <w:u w:val="single"/>
        </w:rPr>
        <w:t>Proper to membership is an appreciation of oneself as a member of such community.</w:t>
      </w:r>
      <w:r w:rsidRPr="00A57C29">
        <w:rPr>
          <w:sz w:val="12"/>
        </w:rPr>
        <w:t xml:space="preserve"> Such self-awareness is, however, no mere acknowledgement of the norms, practices, and traditions of a particular community. </w:t>
      </w:r>
      <w:r w:rsidRPr="0068672B">
        <w:rPr>
          <w:b/>
          <w:bCs/>
          <w:u w:val="single"/>
        </w:rPr>
        <w:t>Membership also involves, if in differing degrees, its acceptance and endorsement.</w:t>
      </w:r>
      <w:r w:rsidRPr="00A57C29">
        <w:rPr>
          <w:sz w:val="12"/>
        </w:rPr>
        <w:t xml:space="preserve"> </w:t>
      </w:r>
      <w:r w:rsidRPr="0068672B">
        <w:rPr>
          <w:b/>
          <w:bCs/>
          <w:u w:val="single"/>
        </w:rPr>
        <w:t xml:space="preserve">Especially in an account of a polity, </w:t>
      </w:r>
      <w:r w:rsidRPr="00CB4533">
        <w:rPr>
          <w:b/>
          <w:bCs/>
          <w:highlight w:val="yellow"/>
          <w:u w:val="single"/>
        </w:rPr>
        <w:t xml:space="preserve">membership involves the capacity to affirm </w:t>
      </w:r>
      <w:r w:rsidRPr="00A57C29">
        <w:rPr>
          <w:b/>
          <w:bCs/>
          <w:u w:val="single"/>
        </w:rPr>
        <w:t xml:space="preserve">the validity of the norms and </w:t>
      </w:r>
      <w:r w:rsidRPr="00CB4533">
        <w:rPr>
          <w:b/>
          <w:bCs/>
          <w:highlight w:val="yellow"/>
          <w:u w:val="single"/>
        </w:rPr>
        <w:t>practices</w:t>
      </w:r>
      <w:r w:rsidRPr="0068672B">
        <w:rPr>
          <w:b/>
          <w:bCs/>
          <w:u w:val="single"/>
        </w:rPr>
        <w:t xml:space="preserve"> operative in a particular community.</w:t>
      </w:r>
      <w:r w:rsidRPr="00A57C29">
        <w:rPr>
          <w:sz w:val="12"/>
        </w:rPr>
        <w:t xml:space="preserve"> Such norms and practices are not simply to be obeyed but must ‘have their assent, recognition, or even justification in </w:t>
      </w:r>
      <w:proofErr w:type="spellStart"/>
      <w:r w:rsidRPr="00A57C29">
        <w:rPr>
          <w:sz w:val="12"/>
        </w:rPr>
        <w:t>y</w:t>
      </w:r>
      <w:proofErr w:type="spellEnd"/>
      <w:r w:rsidRPr="00A57C29">
        <w:rPr>
          <w:sz w:val="12"/>
        </w:rPr>
        <w:t xml:space="preserve"> heart, sentiment, conscience, intelligence, etc.’ (EM y503). For Hegel, the capacity for cognitive affirmation—it has been termed ‘reflective acceptability’5 —is understood by means of the language of rights. A full account of membership rests on a ‘right of insight’, which itself expresses the right of subjectivity central to modern accounts of freedom. ‘The right to recognize nothing that I do not perceive as rational is the highest right of the subject’ (PR y132).6 Hegel claims that rights are not abstract normative principles but depend on conditions for membership in existing institutional settings. It is for this reason that he supplants a Theory of Right with a Doctrine of Objective Spirit. Yet the appeal to particular communities and institutions does not entail abrogation of conception of rights. Not only is membership in a political community a condition for realizing rights, </w:t>
      </w:r>
      <w:r w:rsidRPr="0068672B">
        <w:rPr>
          <w:b/>
          <w:bCs/>
          <w:u w:val="single"/>
        </w:rPr>
        <w:t>a proper account of communal membership itself entails affirmation of subjective rights and the right of subjectivity itself.</w:t>
      </w:r>
      <w:r w:rsidRPr="00A57C29">
        <w:rPr>
          <w:sz w:val="12"/>
        </w:rPr>
        <w:t xml:space="preserve"> Indeed, basic to the idea of Objective Spirit—where spirit for Hegel is understood as the conjunction of substance and subjectivity7 —is the ontological dependence of a communal substance on the experience of subjective reflection. Hegel construes his philosophy of right as a theory at once of natural law and positive political science. The ‘interpenetration’ (PR y1A) of these two approaches is not only central to but constitutive of the idea of Objective Spirit.8 II In asserting that the meaning and reality of rights are linked to conditions of social membership, Hegel does not hold that any type of communal membership is acceptable. Needed rather is a community that can properly accommodate the requirements of an account of rights. Historically, Hegel claims that such requirements were at least minimally met with modern society and, in particular, modern civil society. Expressive of that ‘system of all-round interdependence’ (PR y183) diagnosed as well by theorists of political economy, modern civil society provides, on multiple counts, the conditions for a concrete </w:t>
      </w:r>
      <w:proofErr w:type="spellStart"/>
      <w:r w:rsidRPr="00A57C29">
        <w:rPr>
          <w:sz w:val="12"/>
        </w:rPr>
        <w:t>realisation</w:t>
      </w:r>
      <w:proofErr w:type="spellEnd"/>
      <w:r w:rsidRPr="00A57C29">
        <w:rPr>
          <w:sz w:val="12"/>
        </w:rPr>
        <w:t xml:space="preserve"> and embodiment of a system of right. First, civil society permits and fosters affirmation of a genuine account of human rights. Although critical of cosmopolitanism (PR y209), Hegel is not opposed to the concept of universal human rights. His position is rather that that concept cannot be asserted </w:t>
      </w:r>
      <w:proofErr w:type="gramStart"/>
      <w:r w:rsidRPr="00A57C29">
        <w:rPr>
          <w:sz w:val="12"/>
        </w:rPr>
        <w:t>abstractly, but</w:t>
      </w:r>
      <w:proofErr w:type="gramEnd"/>
      <w:r w:rsidRPr="00A57C29">
        <w:rPr>
          <w:sz w:val="12"/>
        </w:rPr>
        <w:t xml:space="preserve"> must be embodied in circumstances that accommodate and do justice to it. Historically, such concrete validation first occurred in modern civil society (PR y209). Previously, individuals may have been able to claim rights in virtue of particular status considerations, e.g., class, familial or ethnic background, social standing, or gender. In modern society, however, Hegel claims that the individual is now </w:t>
      </w:r>
      <w:proofErr w:type="spellStart"/>
      <w:r w:rsidRPr="00A57C29">
        <w:rPr>
          <w:sz w:val="12"/>
        </w:rPr>
        <w:t>recognised</w:t>
      </w:r>
      <w:proofErr w:type="spellEnd"/>
      <w:r w:rsidRPr="00A57C29">
        <w:rPr>
          <w:sz w:val="12"/>
        </w:rPr>
        <w:t xml:space="preserve">, at least in principle, simply as such, in virtue of his/her very humanity (PR y124R). Inasmuch as a system of commercial exchange best functions only to the degree that individuals, for better or worse, are now valued simply for their economically and quantitatively relevant contributions, irrespective of other status considerations, civil society permits the </w:t>
      </w:r>
      <w:proofErr w:type="spellStart"/>
      <w:r w:rsidRPr="00A57C29">
        <w:rPr>
          <w:sz w:val="12"/>
        </w:rPr>
        <w:t>realisation</w:t>
      </w:r>
      <w:proofErr w:type="spellEnd"/>
      <w:r w:rsidRPr="00A57C29">
        <w:rPr>
          <w:sz w:val="12"/>
        </w:rPr>
        <w:t xml:space="preserve"> of right as a universal principle, indeed as a uniform principle of humanity. It is not coincidental that Hegel famously advanced his claim about the universality of rights only on his discussion of civil society, for here ‘I am apprehended as a universal person in which all are identical. A human being counts as such because he is a human being, not because he is Jew, Catholic, Protestant, German, Italian, etc.’ (PR y209, emphasis added). Modern civil society supplies the conditions for the </w:t>
      </w:r>
      <w:proofErr w:type="spellStart"/>
      <w:r w:rsidRPr="00A57C29">
        <w:rPr>
          <w:sz w:val="12"/>
        </w:rPr>
        <w:t>realisation</w:t>
      </w:r>
      <w:proofErr w:type="spellEnd"/>
      <w:r w:rsidRPr="00A57C29">
        <w:rPr>
          <w:sz w:val="12"/>
        </w:rPr>
        <w:t xml:space="preserve"> of a notion of right wherein ‘the individual as such has an infinite value’, and in the sense that freedom constitutes the ‘actuality of human beings—not something which they have, as men, but which they are’ (EM y482). Civil society is also important for Hegel in that it clarifies the binding nature of rights. One feature of modern civil society is its compulsory character. Given the complex, differentiated, interdependent nature of modern industrial society, individuals can pursue a livelihood only as a member of that society. Civil society is ‘that immense power which draws people to itself and requires them to work for it’ (PR y238). Indeed, life itself depends on such membership. For a system of </w:t>
      </w:r>
      <w:proofErr w:type="spellStart"/>
      <w:r w:rsidRPr="00A57C29">
        <w:rPr>
          <w:sz w:val="12"/>
        </w:rPr>
        <w:t>realised</w:t>
      </w:r>
      <w:proofErr w:type="spellEnd"/>
      <w:r w:rsidRPr="00A57C29">
        <w:rPr>
          <w:sz w:val="12"/>
        </w:rPr>
        <w:t xml:space="preserve"> freedom, then, membership in civil society itself entails certain rights, even as those rights also entail specific duties. ‘[I]f a human being is to be a member of civil society, he has rights and claims in relation to it. y Civil society must protect its members and defend their rights, just as the individual owes a duty to the right of civil society’ (PR y238A). Civil society further clarifies what counts as rights. Revolving around particular need satisfaction, modern societies give special place to ‘negative’ rights, those guaranteeing ‘the undisturbed security of persons and property’ (PR y230). The system of justice institutionalized with civil society secures recognition for the </w:t>
      </w:r>
      <w:proofErr w:type="gramStart"/>
      <w:r w:rsidRPr="00A57C29">
        <w:rPr>
          <w:sz w:val="12"/>
        </w:rPr>
        <w:t>principle</w:t>
      </w:r>
      <w:proofErr w:type="gramEnd"/>
      <w:r w:rsidRPr="00A57C29">
        <w:rPr>
          <w:sz w:val="12"/>
        </w:rPr>
        <w:t xml:space="preserve"> Hegel associates with the abstract right of persons: ‘not to violate (</w:t>
      </w:r>
      <w:proofErr w:type="spellStart"/>
      <w:r w:rsidRPr="00A57C29">
        <w:rPr>
          <w:sz w:val="12"/>
        </w:rPr>
        <w:t>verletzen</w:t>
      </w:r>
      <w:proofErr w:type="spellEnd"/>
      <w:r w:rsidRPr="00A57C29">
        <w:rPr>
          <w:sz w:val="12"/>
        </w:rPr>
        <w:t xml:space="preserve">) personality and what ensues from personality’ (PR y38). For Hegel, civil society is also expected to secure certain ‘positive’ rights, those enabling individuals to </w:t>
      </w:r>
      <w:proofErr w:type="spellStart"/>
      <w:r w:rsidRPr="00A57C29">
        <w:rPr>
          <w:sz w:val="12"/>
        </w:rPr>
        <w:t>realise</w:t>
      </w:r>
      <w:proofErr w:type="spellEnd"/>
      <w:r w:rsidRPr="00A57C29">
        <w:rPr>
          <w:sz w:val="12"/>
        </w:rPr>
        <w:t xml:space="preserve"> themselves and the freedoms civil society is presumed to actualize (NRPS y118). Given that the livelihood and indeed the very existence of individuals is dependent on membership in civil society, society in turn has an obligation to provide the resources—e.g., subsistence, health, education, housing—enabling individuals to function effectively as members of society. The system of interdependence constituting civil society is such that ‘the livelihood and welfare of individuals should be secured—i.e., that particular welfare should be treated as a right and duly actualized’ (PR y230). Moreover, given that the right to life—that which is ‘absolutely essential’ (NRPS y118)—is presupposed in the protection of rights of person and property, Hegel assigns a measure of priority to positive rights.9 In addition, civil society gives rise to political rights, those enabling individuals to participate in collective efforts to define and shape the conditions of their shared existence. Such rights, to be sure, are fully articulated not in civil society itself, but in the state or political community proper. Yet the idea of political rights is entailed as well by requirements for full membership opportunities established with civil society. They are entailed as well by a full account of the reciprocity of rights and duties articulated by civil society. And they are entailed by the account of the complex and wide-ranging intermediation of individual and community facilitated through civil society. </w:t>
      </w:r>
      <w:proofErr w:type="gramStart"/>
      <w:r w:rsidRPr="00A57C29">
        <w:rPr>
          <w:sz w:val="12"/>
        </w:rPr>
        <w:t>Certainly</w:t>
      </w:r>
      <w:proofErr w:type="gramEnd"/>
      <w:r w:rsidRPr="00A57C29">
        <w:rPr>
          <w:sz w:val="12"/>
        </w:rPr>
        <w:t xml:space="preserve"> Hegel does not affirm a right to direct participation in public affairs. He also does not allow for universal suffrage, preferring instead a mode of political representation based on membership in intermediate associations, </w:t>
      </w:r>
      <w:proofErr w:type="spellStart"/>
      <w:r w:rsidRPr="00A57C29">
        <w:rPr>
          <w:sz w:val="12"/>
        </w:rPr>
        <w:t>subpolitical</w:t>
      </w:r>
      <w:proofErr w:type="spellEnd"/>
      <w:r w:rsidRPr="00A57C29">
        <w:rPr>
          <w:sz w:val="12"/>
        </w:rPr>
        <w:t xml:space="preserve"> bodies, municipalities, and </w:t>
      </w:r>
      <w:proofErr w:type="gramStart"/>
      <w:r w:rsidRPr="00A57C29">
        <w:rPr>
          <w:sz w:val="12"/>
        </w:rPr>
        <w:t>community based</w:t>
      </w:r>
      <w:proofErr w:type="gramEnd"/>
      <w:r w:rsidRPr="00A57C29">
        <w:rPr>
          <w:sz w:val="12"/>
        </w:rPr>
        <w:t xml:space="preserve"> organizations (PR yy308f). Yet far from militating against a notion of public autonomy on the part of the wider populace, participation in such entities can serve to facilitate it. Not only does membership in such bodies facilitate representation in modern societies, whose size and complexity have rendered all but impossible meaningful direct participation on the part of individuals in the affairs of state; citizen involvement in intermediate associations is a central factor in the very ‘constitution’ of a polity, itself based on the intermediation of objective institutional structures and subjective dispositions of individuals. In addition, Hegel maintains that governance of communities, intermediate associations, and </w:t>
      </w:r>
      <w:proofErr w:type="spellStart"/>
      <w:r w:rsidRPr="00A57C29">
        <w:rPr>
          <w:sz w:val="12"/>
        </w:rPr>
        <w:t>subpolitical</w:t>
      </w:r>
      <w:proofErr w:type="spellEnd"/>
      <w:r w:rsidRPr="00A57C29">
        <w:rPr>
          <w:sz w:val="12"/>
        </w:rPr>
        <w:t xml:space="preserve"> entities—many of which are already present in civil society—is itself linked to participatory rights. ‘This is the point of view of right, that individuals have the right to administer their resources’ (NRPS y141). Civil society is distinctive not just in that in articulates the three central rights </w:t>
      </w:r>
      <w:proofErr w:type="gramStart"/>
      <w:r w:rsidRPr="00A57C29">
        <w:rPr>
          <w:sz w:val="12"/>
        </w:rPr>
        <w:t>attendant</w:t>
      </w:r>
      <w:proofErr w:type="gramEnd"/>
      <w:r w:rsidRPr="00A57C29">
        <w:rPr>
          <w:sz w:val="12"/>
        </w:rPr>
        <w:t xml:space="preserve"> on social membership. It also gives voice to a meta-right, what Hegel calls the ‘absolute right’ (</w:t>
      </w:r>
      <w:proofErr w:type="spellStart"/>
      <w:r w:rsidRPr="00A57C29">
        <w:rPr>
          <w:sz w:val="12"/>
        </w:rPr>
        <w:t>VPRHe</w:t>
      </w:r>
      <w:proofErr w:type="spellEnd"/>
      <w:r w:rsidRPr="00A57C29">
        <w:rPr>
          <w:sz w:val="12"/>
        </w:rPr>
        <w:t>: 127). Right on this account denotes not simply the possession of specific rights, but the general recognition, by those directly affected and by the community as a whole, that members of society are entitled to rights and their status as bearers of rights. This is indeed ‘the right to have rights’ (</w:t>
      </w:r>
      <w:proofErr w:type="spellStart"/>
      <w:r w:rsidRPr="00A57C29">
        <w:rPr>
          <w:sz w:val="12"/>
        </w:rPr>
        <w:t>VPRHe</w:t>
      </w:r>
      <w:proofErr w:type="spellEnd"/>
      <w:r w:rsidRPr="00A57C29">
        <w:rPr>
          <w:sz w:val="12"/>
        </w:rPr>
        <w:t xml:space="preserve">: 127),10 and it is uniquely facilitated by civil society. </w:t>
      </w:r>
      <w:r w:rsidRPr="0068672B">
        <w:rPr>
          <w:b/>
          <w:bCs/>
          <w:u w:val="single"/>
        </w:rPr>
        <w:t xml:space="preserve">Predicated as it is on the comprehensive mediation of individual and community, </w:t>
      </w:r>
      <w:r w:rsidRPr="00CB4533">
        <w:rPr>
          <w:b/>
          <w:bCs/>
          <w:highlight w:val="yellow"/>
          <w:u w:val="single"/>
        </w:rPr>
        <w:t xml:space="preserve">civil society provides the institutional basis to </w:t>
      </w:r>
      <w:proofErr w:type="spellStart"/>
      <w:r w:rsidRPr="00CB4533">
        <w:rPr>
          <w:b/>
          <w:bCs/>
          <w:highlight w:val="yellow"/>
          <w:u w:val="single"/>
        </w:rPr>
        <w:t>recognise</w:t>
      </w:r>
      <w:proofErr w:type="spellEnd"/>
      <w:r w:rsidRPr="00CB4533">
        <w:rPr>
          <w:b/>
          <w:bCs/>
          <w:highlight w:val="yellow"/>
          <w:u w:val="single"/>
        </w:rPr>
        <w:t xml:space="preserve"> general claims to right</w:t>
      </w:r>
      <w:r w:rsidRPr="00A57C29">
        <w:rPr>
          <w:sz w:val="12"/>
        </w:rPr>
        <w:t xml:space="preserve">. For one thing, modern civil society underwrites the idea of a </w:t>
      </w:r>
      <w:proofErr w:type="spellStart"/>
      <w:r w:rsidRPr="00A57C29">
        <w:rPr>
          <w:sz w:val="12"/>
        </w:rPr>
        <w:t>realised</w:t>
      </w:r>
      <w:proofErr w:type="spellEnd"/>
      <w:r w:rsidRPr="00A57C29">
        <w:rPr>
          <w:sz w:val="12"/>
        </w:rPr>
        <w:t xml:space="preserve"> constitutional order, understood as a promulgated system of law applicable to society as a whole and committed to the dignity and equal treatment of each and every member of society. In addition, it furnishes the conditions for what Richard </w:t>
      </w:r>
      <w:proofErr w:type="spellStart"/>
      <w:r w:rsidRPr="00A57C29">
        <w:rPr>
          <w:sz w:val="12"/>
        </w:rPr>
        <w:t>Rorty</w:t>
      </w:r>
      <w:proofErr w:type="spellEnd"/>
      <w:r w:rsidRPr="00A57C29">
        <w:rPr>
          <w:sz w:val="12"/>
        </w:rPr>
        <w:t xml:space="preserve"> has termed a ‘human rights culture’,11 one in which individuals are </w:t>
      </w:r>
      <w:proofErr w:type="spellStart"/>
      <w:r w:rsidRPr="00A57C29">
        <w:rPr>
          <w:sz w:val="12"/>
        </w:rPr>
        <w:t>recognised</w:t>
      </w:r>
      <w:proofErr w:type="spellEnd"/>
      <w:r w:rsidRPr="00A57C29">
        <w:rPr>
          <w:sz w:val="12"/>
        </w:rPr>
        <w:t xml:space="preserve"> as entitled to rights and the protections they afford. </w:t>
      </w:r>
      <w:r w:rsidRPr="0068672B">
        <w:rPr>
          <w:b/>
          <w:bCs/>
          <w:u w:val="single"/>
        </w:rPr>
        <w:t xml:space="preserve">Not only does </w:t>
      </w:r>
      <w:r w:rsidRPr="00CB4533">
        <w:rPr>
          <w:b/>
          <w:bCs/>
          <w:highlight w:val="yellow"/>
          <w:u w:val="single"/>
        </w:rPr>
        <w:t>civil society</w:t>
      </w:r>
      <w:r w:rsidRPr="0068672B">
        <w:rPr>
          <w:b/>
          <w:bCs/>
          <w:u w:val="single"/>
        </w:rPr>
        <w:t xml:space="preserve"> nurture in individuals an understanding of themselves as holders of rights that are to be respected and </w:t>
      </w:r>
      <w:proofErr w:type="spellStart"/>
      <w:r w:rsidRPr="0068672B">
        <w:rPr>
          <w:b/>
          <w:bCs/>
          <w:u w:val="single"/>
        </w:rPr>
        <w:t>honoured</w:t>
      </w:r>
      <w:proofErr w:type="spellEnd"/>
      <w:r w:rsidRPr="0068672B">
        <w:rPr>
          <w:b/>
          <w:bCs/>
          <w:u w:val="single"/>
        </w:rPr>
        <w:t xml:space="preserve">; through its system of wide-ranging interdependence, it </w:t>
      </w:r>
      <w:r w:rsidRPr="00CB4533">
        <w:rPr>
          <w:b/>
          <w:bCs/>
          <w:highlight w:val="yellow"/>
          <w:u w:val="single"/>
        </w:rPr>
        <w:t>provides the framework</w:t>
      </w:r>
      <w:r w:rsidRPr="0068672B">
        <w:rPr>
          <w:b/>
          <w:bCs/>
          <w:u w:val="single"/>
        </w:rPr>
        <w:t xml:space="preserve"> for a community </w:t>
      </w:r>
      <w:r w:rsidRPr="00CB4533">
        <w:rPr>
          <w:b/>
          <w:bCs/>
          <w:highlight w:val="yellow"/>
          <w:u w:val="single"/>
        </w:rPr>
        <w:t>in which individuals appreciate</w:t>
      </w:r>
      <w:r w:rsidRPr="0068672B">
        <w:rPr>
          <w:b/>
          <w:bCs/>
          <w:u w:val="single"/>
        </w:rPr>
        <w:t xml:space="preserve"> that support for the </w:t>
      </w:r>
      <w:r w:rsidRPr="00CB4533">
        <w:rPr>
          <w:b/>
          <w:bCs/>
          <w:highlight w:val="yellow"/>
          <w:u w:val="single"/>
        </w:rPr>
        <w:t>rights of others</w:t>
      </w:r>
      <w:r w:rsidRPr="0068672B">
        <w:rPr>
          <w:b/>
          <w:bCs/>
          <w:u w:val="single"/>
        </w:rPr>
        <w:t xml:space="preserve"> and the institutions providing such support is intertwined with their own rights and wellbeing.</w:t>
      </w:r>
      <w:r w:rsidRPr="00A57C29">
        <w:rPr>
          <w:sz w:val="12"/>
        </w:rPr>
        <w:t xml:space="preserve"> Civil society ‘gives right an existence [Dasein] in which it is universally recognized, known and willed, and in which, through the mediation of this quality of being known and willed, its validity and objective actuality’ (PR y209). In terms of both institutional and cognitive requirements, civil society concretizes a right to have rights: it represents a social order in which individuals are </w:t>
      </w:r>
      <w:proofErr w:type="spellStart"/>
      <w:r w:rsidRPr="00A57C29">
        <w:rPr>
          <w:sz w:val="12"/>
        </w:rPr>
        <w:t>recognised</w:t>
      </w:r>
      <w:proofErr w:type="spellEnd"/>
      <w:r w:rsidRPr="00A57C29">
        <w:rPr>
          <w:sz w:val="12"/>
        </w:rPr>
        <w:t>, by themselves and others, as subjects possessing rights (and corresponding duties)</w:t>
      </w:r>
    </w:p>
    <w:p w14:paraId="5458618D" w14:textId="77777777" w:rsidR="00C51B56" w:rsidRPr="00C51B56" w:rsidRDefault="00C51B56" w:rsidP="00C51B56"/>
    <w:p w14:paraId="5AF52B8A" w14:textId="77777777" w:rsidR="00C51B56" w:rsidRPr="00C51B56" w:rsidRDefault="00C51B56" w:rsidP="00C51B56"/>
    <w:p w14:paraId="49E529A2" w14:textId="6BEBC62F" w:rsidR="00F378A7" w:rsidRDefault="00F378A7" w:rsidP="00F378A7">
      <w:pPr>
        <w:pStyle w:val="Heading3"/>
      </w:pPr>
      <w:r>
        <w:t>Overview</w:t>
      </w:r>
    </w:p>
    <w:p w14:paraId="632B814E" w14:textId="36BDDB2C" w:rsidR="00EB0139" w:rsidRPr="00341957" w:rsidRDefault="00EB0139" w:rsidP="00EB0139">
      <w:pPr>
        <w:pStyle w:val="Heading4"/>
      </w:pPr>
      <w:r>
        <w:t xml:space="preserve">1] </w:t>
      </w:r>
      <w:r w:rsidRPr="00341957">
        <w:t xml:space="preserve">Their framework makes presumptuous metaphysical assumptions about the nature of agency that cannot apply to all agents </w:t>
      </w:r>
      <w:r>
        <w:t>–</w:t>
      </w:r>
      <w:r w:rsidRPr="00341957">
        <w:t xml:space="preserve"> their response to someone acting immorally is that they’re irrational which is ad hoc </w:t>
      </w:r>
      <w:r>
        <w:t>–</w:t>
      </w:r>
      <w:r w:rsidRPr="00341957">
        <w:t xml:space="preserve"> prefer our simplistic view of agency that people just have reasons and interests because their theory concedes ours whereas we don’t concede theirs</w:t>
      </w:r>
    </w:p>
    <w:p w14:paraId="170C842D" w14:textId="6513F559" w:rsidR="00EB0139" w:rsidRPr="00341957" w:rsidRDefault="00EB0139" w:rsidP="00EB0139">
      <w:pPr>
        <w:pStyle w:val="Heading4"/>
      </w:pPr>
      <w:r>
        <w:t xml:space="preserve">2] </w:t>
      </w:r>
      <w:r w:rsidRPr="00341957">
        <w:t xml:space="preserve">Tailoring objection </w:t>
      </w:r>
      <w:r>
        <w:t>–</w:t>
      </w:r>
      <w:r w:rsidRPr="00341957">
        <w:t xml:space="preserve"> universal maxims can always be tailored so they are universalizable in certain instances like stealing from John on a September Tuesday is ok. That means the NC hijacks </w:t>
      </w:r>
      <w:r>
        <w:t>–</w:t>
      </w:r>
      <w:r w:rsidRPr="00341957">
        <w:t xml:space="preserve"> agents will always select maxims that appeal to their interests, so it collapses to internal reasons</w:t>
      </w:r>
      <w:r>
        <w:t xml:space="preserve"> and a sovereign</w:t>
      </w:r>
      <w:r w:rsidRPr="00341957">
        <w:t>.</w:t>
      </w:r>
    </w:p>
    <w:p w14:paraId="563768F8" w14:textId="5721A1D6" w:rsidR="00EB0139" w:rsidRPr="00341957" w:rsidRDefault="00EB0139" w:rsidP="00EB0139">
      <w:pPr>
        <w:pStyle w:val="Heading4"/>
      </w:pPr>
      <w:r>
        <w:t xml:space="preserve">3] </w:t>
      </w:r>
      <w:r w:rsidRPr="00341957">
        <w:t xml:space="preserve">Problem of other minds </w:t>
      </w:r>
      <w:r>
        <w:t>–</w:t>
      </w:r>
      <w:r w:rsidRPr="00341957">
        <w:t xml:space="preserve"> we can never know whether other bodies are actually practically reasoning agents because they could just be robots. At best, it’s just a guess, which falls to all of their indicts to empirical uncertainty. Thus, there is no basis for a priori obligations to them. </w:t>
      </w:r>
      <w:r>
        <w:t>Hobbes</w:t>
      </w:r>
      <w:r w:rsidRPr="00341957">
        <w:t xml:space="preserve"> solve</w:t>
      </w:r>
      <w:r>
        <w:t>s</w:t>
      </w:r>
      <w:r w:rsidRPr="00341957">
        <w:t xml:space="preserve"> </w:t>
      </w:r>
      <w:r>
        <w:t>–</w:t>
      </w:r>
      <w:r w:rsidRPr="00341957">
        <w:t xml:space="preserve"> we can </w:t>
      </w:r>
      <w:r>
        <w:t xml:space="preserve">form a state </w:t>
      </w:r>
      <w:r w:rsidRPr="00341957">
        <w:t>with others out of obligations to the self not out of respect for the</w:t>
      </w:r>
      <w:r>
        <w:t xml:space="preserve"> Other</w:t>
      </w:r>
      <w:r w:rsidRPr="00341957">
        <w:t>.</w:t>
      </w:r>
    </w:p>
    <w:p w14:paraId="5FF75A99" w14:textId="3ABC744C" w:rsidR="00EB0139" w:rsidRDefault="00EB0139" w:rsidP="00EB0139">
      <w:pPr>
        <w:pStyle w:val="Heading3"/>
      </w:pPr>
      <w:r>
        <w:t>Farr</w:t>
      </w:r>
    </w:p>
    <w:p w14:paraId="6A007423" w14:textId="20D0064B" w:rsidR="00263185" w:rsidRDefault="00E61AD1" w:rsidP="00E61AD1">
      <w:pPr>
        <w:pStyle w:val="Heading4"/>
      </w:pPr>
      <w:r>
        <w:t xml:space="preserve">2] </w:t>
      </w:r>
      <w:r w:rsidR="00876BB6">
        <w:t>not reasoners – gives authority</w:t>
      </w:r>
    </w:p>
    <w:p w14:paraId="26F7DC80" w14:textId="4CA1BDF4" w:rsidR="00E61AD1" w:rsidRDefault="00263185" w:rsidP="00E61AD1">
      <w:pPr>
        <w:pStyle w:val="Heading4"/>
      </w:pPr>
      <w:r>
        <w:t xml:space="preserve">3] </w:t>
      </w:r>
      <w:r w:rsidR="00E61AD1">
        <w:t>Structural wrongness</w:t>
      </w:r>
      <w:r w:rsidR="00515759">
        <w:t xml:space="preserve"> – only NC can explain</w:t>
      </w:r>
    </w:p>
    <w:p w14:paraId="42BD2DEF" w14:textId="77777777" w:rsidR="00457D87" w:rsidRPr="00EB0139" w:rsidRDefault="00457D87" w:rsidP="00EB0139"/>
    <w:sectPr w:rsidR="00457D87" w:rsidRPr="00EB01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0C532B"/>
    <w:multiLevelType w:val="hybridMultilevel"/>
    <w:tmpl w:val="E230F46A"/>
    <w:lvl w:ilvl="0" w:tplc="0F8E147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78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18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D87"/>
    <w:rsid w:val="0047482C"/>
    <w:rsid w:val="00475436"/>
    <w:rsid w:val="0048047E"/>
    <w:rsid w:val="00482AF9"/>
    <w:rsid w:val="00485919"/>
    <w:rsid w:val="00496BB2"/>
    <w:rsid w:val="004B37B4"/>
    <w:rsid w:val="004B72B4"/>
    <w:rsid w:val="004C0314"/>
    <w:rsid w:val="004C0D3D"/>
    <w:rsid w:val="004C213E"/>
    <w:rsid w:val="004C376C"/>
    <w:rsid w:val="004C657F"/>
    <w:rsid w:val="004D17D8"/>
    <w:rsid w:val="004D52D8"/>
    <w:rsid w:val="004E355B"/>
    <w:rsid w:val="005028E5"/>
    <w:rsid w:val="00503735"/>
    <w:rsid w:val="0051575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F1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BB6"/>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169"/>
    <w:rsid w:val="00AF2516"/>
    <w:rsid w:val="00AF4760"/>
    <w:rsid w:val="00AF55D4"/>
    <w:rsid w:val="00B0505F"/>
    <w:rsid w:val="00B05C2D"/>
    <w:rsid w:val="00B12933"/>
    <w:rsid w:val="00B12B88"/>
    <w:rsid w:val="00B137E0"/>
    <w:rsid w:val="00B13BC8"/>
    <w:rsid w:val="00B24662"/>
    <w:rsid w:val="00B3285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1B56"/>
    <w:rsid w:val="00C56DCC"/>
    <w:rsid w:val="00C57075"/>
    <w:rsid w:val="00C72AFE"/>
    <w:rsid w:val="00C81619"/>
    <w:rsid w:val="00CA013C"/>
    <w:rsid w:val="00CA6D6D"/>
    <w:rsid w:val="00CB453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AD1"/>
    <w:rsid w:val="00E63419"/>
    <w:rsid w:val="00E64496"/>
    <w:rsid w:val="00E72115"/>
    <w:rsid w:val="00E8322E"/>
    <w:rsid w:val="00E84342"/>
    <w:rsid w:val="00E903E0"/>
    <w:rsid w:val="00EA1115"/>
    <w:rsid w:val="00EA39EB"/>
    <w:rsid w:val="00EA58CE"/>
    <w:rsid w:val="00EB013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8A7"/>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6837DF"/>
  <w14:defaultImageDpi w14:val="300"/>
  <w15:docId w15:val="{D5F56242-1AAB-024B-BCF2-C6A3C2910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45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B45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45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45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CB45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4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4533"/>
  </w:style>
  <w:style w:type="character" w:customStyle="1" w:styleId="Heading1Char">
    <w:name w:val="Heading 1 Char"/>
    <w:aliases w:val="Pocket Char"/>
    <w:basedOn w:val="DefaultParagraphFont"/>
    <w:link w:val="Heading1"/>
    <w:uiPriority w:val="9"/>
    <w:rsid w:val="00CB45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45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453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CB45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4533"/>
    <w:rPr>
      <w:b/>
      <w:sz w:val="26"/>
      <w:u w:val="none"/>
    </w:rPr>
  </w:style>
  <w:style w:type="character" w:customStyle="1" w:styleId="StyleUnderline">
    <w:name w:val="Style Underline"/>
    <w:aliases w:val="Underline"/>
    <w:basedOn w:val="DefaultParagraphFont"/>
    <w:uiPriority w:val="1"/>
    <w:qFormat/>
    <w:rsid w:val="00CB4533"/>
    <w:rPr>
      <w:b w:val="0"/>
      <w:sz w:val="22"/>
      <w:u w:val="single"/>
    </w:rPr>
  </w:style>
  <w:style w:type="character" w:styleId="Emphasis">
    <w:name w:val="Emphasis"/>
    <w:basedOn w:val="DefaultParagraphFont"/>
    <w:uiPriority w:val="20"/>
    <w:qFormat/>
    <w:rsid w:val="00CB453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B453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B4533"/>
    <w:rPr>
      <w:color w:val="auto"/>
      <w:u w:val="none"/>
    </w:rPr>
  </w:style>
  <w:style w:type="paragraph" w:styleId="DocumentMap">
    <w:name w:val="Document Map"/>
    <w:basedOn w:val="Normal"/>
    <w:link w:val="DocumentMapChar"/>
    <w:uiPriority w:val="99"/>
    <w:semiHidden/>
    <w:unhideWhenUsed/>
    <w:rsid w:val="00CB45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4533"/>
    <w:rPr>
      <w:rFonts w:ascii="Lucida Grande" w:hAnsi="Lucida Grande" w:cs="Lucida Grande"/>
    </w:rPr>
  </w:style>
  <w:style w:type="paragraph" w:styleId="ListParagraph">
    <w:name w:val="List Paragraph"/>
    <w:basedOn w:val="Normal"/>
    <w:uiPriority w:val="34"/>
    <w:qFormat/>
    <w:rsid w:val="00EB0139"/>
    <w:pPr>
      <w:ind w:left="720"/>
      <w:contextualSpacing/>
    </w:pPr>
  </w:style>
  <w:style w:type="paragraph" w:styleId="NormalWeb">
    <w:name w:val="Normal (Web)"/>
    <w:basedOn w:val="Normal"/>
    <w:uiPriority w:val="99"/>
    <w:unhideWhenUsed/>
    <w:rsid w:val="00E84342"/>
    <w:pPr>
      <w:spacing w:before="100" w:beforeAutospacing="1" w:after="100" w:afterAutospacing="1" w:line="240" w:lineRule="auto"/>
    </w:pPr>
    <w:rPr>
      <w:rFonts w:ascii="Times New Roman" w:eastAsia="Times New Roman" w:hAnsi="Times New Roman" w:cs="Times New Roman"/>
      <w:sz w:val="24"/>
    </w:rPr>
  </w:style>
  <w:style w:type="paragraph" w:customStyle="1" w:styleId="calibre19">
    <w:name w:val="calibre19"/>
    <w:basedOn w:val="Normal"/>
    <w:rsid w:val="00457D87"/>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CB45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jstor.com/stable/j.ctt7rp73.3" TargetMode="External"/><Relationship Id="rId4" Type="http://schemas.openxmlformats.org/officeDocument/2006/relationships/customXml" Target="../customXml/item4.xml"/><Relationship Id="rId9" Type="http://schemas.openxmlformats.org/officeDocument/2006/relationships/hyperlink" Target="http://www.jstor.com/stable/j.ctt7rp7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6522</Words>
  <Characters>37179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10</cp:revision>
  <dcterms:created xsi:type="dcterms:W3CDTF">2021-10-31T02:37:00Z</dcterms:created>
  <dcterms:modified xsi:type="dcterms:W3CDTF">2021-10-31T14:45:00Z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