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D349C" w14:textId="66226085" w:rsidR="00023DCB" w:rsidRDefault="00023DCB" w:rsidP="00023DCB">
      <w:pPr>
        <w:pStyle w:val="Heading1"/>
      </w:pPr>
      <w:r>
        <w:t>Valley RR R4 vs</w:t>
      </w:r>
      <w:r>
        <w:t>. Sequoia AS</w:t>
      </w:r>
    </w:p>
    <w:p w14:paraId="6FE7F8AB" w14:textId="77777777" w:rsidR="00023DCB" w:rsidRDefault="00023DCB" w:rsidP="00023DCB">
      <w:pPr>
        <w:pStyle w:val="Heading2"/>
      </w:pPr>
      <w:r>
        <w:lastRenderedPageBreak/>
        <w:t>1ac</w:t>
      </w:r>
    </w:p>
    <w:p w14:paraId="313BBA93" w14:textId="77777777" w:rsidR="00023DCB" w:rsidRDefault="00023DCB" w:rsidP="00023DCB">
      <w:pPr>
        <w:pStyle w:val="Heading3"/>
      </w:pPr>
      <w:r>
        <w:lastRenderedPageBreak/>
        <w:t>Framework</w:t>
      </w:r>
    </w:p>
    <w:p w14:paraId="5B715605" w14:textId="77777777" w:rsidR="00023DCB" w:rsidRDefault="00023DCB" w:rsidP="00023DCB">
      <w:pPr>
        <w:pStyle w:val="Heading4"/>
      </w:pPr>
      <w:r>
        <w:t xml:space="preserve">The meta-ethic is practical reason. </w:t>
      </w:r>
    </w:p>
    <w:p w14:paraId="25FDD5A2" w14:textId="77777777" w:rsidR="00023DCB" w:rsidRDefault="00023DCB" w:rsidP="00023DCB">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15F97D33" w14:textId="77777777" w:rsidR="00023DCB" w:rsidRPr="005F59D3" w:rsidRDefault="00023DCB" w:rsidP="00023DCB">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1F44BCBC" w14:textId="77777777" w:rsidR="00023DCB" w:rsidRDefault="00023DCB" w:rsidP="00023DCB">
      <w:pPr>
        <w:pStyle w:val="Heading4"/>
      </w:pPr>
      <w:r>
        <w:t xml:space="preserve">That justifies universalizability. </w:t>
      </w:r>
    </w:p>
    <w:p w14:paraId="2B093C69" w14:textId="77777777" w:rsidR="00023DCB" w:rsidRDefault="00023DCB" w:rsidP="00023DCB">
      <w:pPr>
        <w:pStyle w:val="Heading4"/>
      </w:pPr>
      <w: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1C5F3FE5" w14:textId="77777777" w:rsidR="00023DCB" w:rsidRDefault="00023DCB" w:rsidP="00023DCB">
      <w:pPr>
        <w:pStyle w:val="Heading4"/>
      </w:pPr>
      <w:r>
        <w:t>B]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0D22ED11" w14:textId="77777777" w:rsidR="00023DCB" w:rsidRPr="00851585" w:rsidRDefault="00023DCB" w:rsidP="00023DCB">
      <w:pPr>
        <w:pStyle w:val="Heading4"/>
        <w:rPr>
          <w:rFonts w:cs="Calibri"/>
        </w:rPr>
      </w:pPr>
      <w:r w:rsidRPr="00851585">
        <w:rPr>
          <w:rFonts w:cs="Calibri"/>
        </w:rPr>
        <w:t>Coercion isn’t universalizable—willing your own freedom while violating someone else’s is a conceptual contradiction.</w:t>
      </w:r>
    </w:p>
    <w:p w14:paraId="0FED537C" w14:textId="77777777" w:rsidR="00023DCB" w:rsidRPr="00851585" w:rsidRDefault="00023DCB" w:rsidP="00023DCB">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1EA87944" w14:textId="77777777" w:rsidR="00023DCB" w:rsidRPr="006D0B7E" w:rsidRDefault="00023DCB" w:rsidP="00023DCB">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proofErr w:type="gramStart"/>
      <w:r w:rsidRPr="00851585">
        <w:rPr>
          <w:b/>
          <w:u w:val="single"/>
        </w:rPr>
        <w:t>on the whole</w:t>
      </w:r>
      <w:proofErr w:type="gramEnd"/>
      <w:r w:rsidRPr="00851585">
        <w:rPr>
          <w:b/>
          <w:u w:val="single"/>
        </w:rPr>
        <w:t xml:space="preserv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 xml:space="preserve">deeming good both the limitation of others’ freedom and the extension of their own </w:t>
      </w:r>
      <w:r w:rsidRPr="00851585">
        <w:rPr>
          <w:b/>
          <w:highlight w:val="yellow"/>
          <w:u w:val="single"/>
        </w:rPr>
        <w:lastRenderedPageBreak/>
        <w:t>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4040E88A" w14:textId="77777777" w:rsidR="00023DCB" w:rsidRPr="00255BD0" w:rsidRDefault="00023DCB" w:rsidP="00023DCB">
      <w:pPr>
        <w:pStyle w:val="Heading4"/>
      </w:pPr>
      <w:r>
        <w:t xml:space="preserve">This requires a system of property – mere empirical possession is insufficient and contrary to freedom, </w:t>
      </w:r>
      <w:proofErr w:type="spellStart"/>
      <w:r>
        <w:t>Hogdson</w:t>
      </w:r>
      <w:proofErr w:type="spellEnd"/>
      <w:r>
        <w:t xml:space="preserve"> 10:</w:t>
      </w:r>
    </w:p>
    <w:p w14:paraId="1525D0E0" w14:textId="77777777" w:rsidR="00023DCB" w:rsidRPr="00255BD0" w:rsidRDefault="00023DCB" w:rsidP="00023DCB">
      <w:r w:rsidRPr="00255BD0">
        <w:t xml:space="preserve">Louis Philippe </w:t>
      </w:r>
      <w:proofErr w:type="spellStart"/>
      <w:r w:rsidRPr="00255BD0">
        <w:t>Hogdson</w:t>
      </w:r>
      <w:proofErr w:type="spellEnd"/>
      <w:r w:rsidRPr="00255BD0">
        <w:t>, 2010, “Kant on Property Rights and the</w:t>
      </w:r>
      <w:r>
        <w:t xml:space="preserve"> </w:t>
      </w:r>
      <w:r w:rsidRPr="00255BD0">
        <w:t xml:space="preserve">State” </w:t>
      </w:r>
      <w:hyperlink r:id="rId11" w:history="1">
        <w:r w:rsidRPr="00255BD0">
          <w:rPr>
            <w:rStyle w:val="Hyperlink"/>
          </w:rPr>
          <w:t>http://www.yorku.ca/lhodgson/kant-on-property-rights-and.pdf</w:t>
        </w:r>
      </w:hyperlink>
      <w:r w:rsidRPr="00255BD0">
        <w:t xml:space="preserve"> //LHP AV</w:t>
      </w:r>
    </w:p>
    <w:p w14:paraId="66CAD393" w14:textId="77777777" w:rsidR="00023DCB" w:rsidRPr="00E05355" w:rsidRDefault="00023DCB" w:rsidP="00023DCB">
      <w:pPr>
        <w:rPr>
          <w:sz w:val="10"/>
        </w:rPr>
      </w:pPr>
      <w:r w:rsidRPr="00E05355">
        <w:rPr>
          <w:sz w:val="10"/>
        </w:rPr>
        <w:t xml:space="preserve">What does it mean to say that property rights are essential for freedom? For our purposes, the crucial feature of </w:t>
      </w:r>
      <w:r w:rsidRPr="001373F7">
        <w:rPr>
          <w:b/>
          <w:bCs/>
          <w:highlight w:val="yellow"/>
          <w:u w:val="single"/>
        </w:rPr>
        <w:t xml:space="preserve">property is </w:t>
      </w:r>
      <w:r w:rsidRPr="00E05355">
        <w:rPr>
          <w:b/>
          <w:bCs/>
          <w:u w:val="single"/>
        </w:rPr>
        <w:t xml:space="preserve">the possibility of rightfully </w:t>
      </w:r>
      <w:r w:rsidRPr="001373F7">
        <w:rPr>
          <w:b/>
          <w:bCs/>
          <w:highlight w:val="yellow"/>
          <w:u w:val="single"/>
        </w:rPr>
        <w:t xml:space="preserve">excluding others from </w:t>
      </w:r>
      <w:r w:rsidRPr="00E05355">
        <w:rPr>
          <w:b/>
          <w:bCs/>
          <w:u w:val="single"/>
        </w:rPr>
        <w:t xml:space="preserve">the use of </w:t>
      </w:r>
      <w:r w:rsidRPr="001373F7">
        <w:rPr>
          <w:b/>
          <w:bCs/>
          <w:highlight w:val="yellow"/>
          <w:u w:val="single"/>
        </w:rPr>
        <w:t>a certain object</w:t>
      </w:r>
      <w:r w:rsidRPr="00E05355">
        <w:rPr>
          <w:b/>
          <w:bCs/>
          <w:u w:val="single"/>
        </w:rPr>
        <w:t>.</w:t>
      </w:r>
      <w:r w:rsidRPr="00E05355">
        <w:rPr>
          <w:sz w:val="10"/>
        </w:rPr>
        <w:t xml:space="preserve">8 If I own a certain apple, then that means that you wrong me if you use the apple without my permission, and hence that you can forcibly be prevented from doing so. Importantly, this is the case </w:t>
      </w:r>
      <w:r w:rsidRPr="001373F7">
        <w:rPr>
          <w:b/>
          <w:bCs/>
          <w:highlight w:val="yellow"/>
          <w:u w:val="single"/>
        </w:rPr>
        <w:t>regardless of whether I</w:t>
      </w:r>
      <w:r w:rsidRPr="00E05355">
        <w:rPr>
          <w:b/>
          <w:bCs/>
          <w:u w:val="single"/>
        </w:rPr>
        <w:t xml:space="preserve"> am physically </w:t>
      </w:r>
      <w:r w:rsidRPr="001373F7">
        <w:rPr>
          <w:b/>
          <w:bCs/>
          <w:highlight w:val="yellow"/>
          <w:u w:val="single"/>
        </w:rPr>
        <w:t>hold</w:t>
      </w:r>
      <w:r w:rsidRPr="00E05355">
        <w:rPr>
          <w:b/>
          <w:bCs/>
          <w:u w:val="single"/>
        </w:rPr>
        <w:t>ing the apple or not.</w:t>
      </w:r>
      <w:r w:rsidRPr="00E05355">
        <w:rPr>
          <w:sz w:val="10"/>
        </w:rPr>
        <w:t xml:space="preserve">9 The point is worth stressing. </w:t>
      </w:r>
      <w:r w:rsidRPr="00E05355">
        <w:rPr>
          <w:b/>
          <w:bCs/>
          <w:u w:val="single"/>
        </w:rPr>
        <w:t xml:space="preserve">I can exclude you from using an apple simply by holding </w:t>
      </w:r>
      <w:r w:rsidRPr="001373F7">
        <w:rPr>
          <w:b/>
          <w:bCs/>
          <w:highlight w:val="yellow"/>
          <w:u w:val="single"/>
        </w:rPr>
        <w:t>it</w:t>
      </w:r>
      <w:r w:rsidRPr="00E05355">
        <w:rPr>
          <w:b/>
          <w:bCs/>
          <w:u w:val="single"/>
        </w:rPr>
        <w:t xml:space="preserve">. </w:t>
      </w:r>
      <w:r w:rsidRPr="001373F7">
        <w:rPr>
          <w:b/>
          <w:bCs/>
          <w:highlight w:val="yellow"/>
          <w:u w:val="single"/>
        </w:rPr>
        <w:t xml:space="preserve">I </w:t>
      </w:r>
      <w:r w:rsidRPr="00E05355">
        <w:rPr>
          <w:b/>
          <w:bCs/>
          <w:u w:val="single"/>
        </w:rPr>
        <w:t xml:space="preserve">then </w:t>
      </w:r>
      <w:r w:rsidRPr="001373F7">
        <w:rPr>
          <w:b/>
          <w:bCs/>
          <w:highlight w:val="yellow"/>
          <w:u w:val="single"/>
        </w:rPr>
        <w:t xml:space="preserve">exclude </w:t>
      </w:r>
      <w:r w:rsidRPr="00E05355">
        <w:rPr>
          <w:b/>
          <w:bCs/>
          <w:u w:val="single"/>
        </w:rPr>
        <w:t xml:space="preserve">you </w:t>
      </w:r>
      <w:r w:rsidRPr="001373F7">
        <w:rPr>
          <w:b/>
          <w:bCs/>
          <w:highlight w:val="yellow"/>
          <w:u w:val="single"/>
        </w:rPr>
        <w:t>physically</w:t>
      </w:r>
      <w:r w:rsidRPr="00E05355">
        <w:rPr>
          <w:sz w:val="10"/>
        </w:rPr>
        <w:t xml:space="preserve">, since we cannot both hold the apple at the same time; </w:t>
      </w:r>
      <w:r w:rsidRPr="00E05355">
        <w:rPr>
          <w:b/>
          <w:bCs/>
          <w:u w:val="single"/>
        </w:rPr>
        <w:t xml:space="preserve">I </w:t>
      </w:r>
      <w:r w:rsidRPr="001373F7">
        <w:rPr>
          <w:b/>
          <w:bCs/>
          <w:highlight w:val="yellow"/>
          <w:u w:val="single"/>
        </w:rPr>
        <w:t xml:space="preserve">also </w:t>
      </w:r>
      <w:r w:rsidRPr="00E05355">
        <w:rPr>
          <w:b/>
          <w:bCs/>
          <w:u w:val="single"/>
        </w:rPr>
        <w:t xml:space="preserve">exclude you </w:t>
      </w:r>
      <w:r w:rsidRPr="001373F7">
        <w:rPr>
          <w:b/>
          <w:bCs/>
          <w:highlight w:val="yellow"/>
          <w:u w:val="single"/>
        </w:rPr>
        <w:t>normatively</w:t>
      </w:r>
      <w:r w:rsidRPr="00E05355">
        <w:rPr>
          <w:b/>
          <w:bCs/>
          <w:u w:val="single"/>
        </w:rPr>
        <w:t>, since using force</w:t>
      </w:r>
      <w:r w:rsidRPr="00E05355">
        <w:rPr>
          <w:sz w:val="10"/>
        </w:rPr>
        <w:t xml:space="preserve"> to wrestle the apple from me </w:t>
      </w:r>
      <w:r w:rsidRPr="00E05355">
        <w:rPr>
          <w:b/>
          <w:bCs/>
          <w:u w:val="single"/>
        </w:rPr>
        <w:t>would violate my right to freedom</w:t>
      </w:r>
      <w:r w:rsidRPr="00E05355">
        <w:rPr>
          <w:sz w:val="10"/>
        </w:rPr>
        <w:t xml:space="preserve"> (assuming that you have no property right in the apple).10 </w:t>
      </w:r>
      <w:r w:rsidRPr="00E05355">
        <w:rPr>
          <w:b/>
          <w:bCs/>
          <w:u w:val="single"/>
        </w:rPr>
        <w:t>Still</w:t>
      </w:r>
      <w:r w:rsidRPr="00E05355">
        <w:rPr>
          <w:sz w:val="10"/>
        </w:rPr>
        <w:t xml:space="preserve">, </w:t>
      </w:r>
      <w:r w:rsidRPr="00E05355">
        <w:rPr>
          <w:b/>
          <w:bCs/>
          <w:u w:val="single"/>
        </w:rPr>
        <w:t>this</w:t>
      </w:r>
      <w:r w:rsidRPr="00E05355">
        <w:rPr>
          <w:sz w:val="10"/>
        </w:rPr>
        <w:t xml:space="preserve"> form of exclusion falls short of what is required for genuine property, because it </w:t>
      </w:r>
      <w:r w:rsidRPr="00E05355">
        <w:rPr>
          <w:b/>
          <w:bCs/>
          <w:u w:val="single"/>
        </w:rPr>
        <w:t>makes my right</w:t>
      </w:r>
      <w:r w:rsidRPr="00E05355">
        <w:rPr>
          <w:sz w:val="10"/>
        </w:rPr>
        <w:t xml:space="preserve"> to the apple </w:t>
      </w:r>
      <w:r w:rsidRPr="00E05355">
        <w:rPr>
          <w:b/>
          <w:bCs/>
          <w:u w:val="single"/>
        </w:rPr>
        <w:t>entirely derivative from my right to bodily integrity</w:t>
      </w:r>
      <w:r w:rsidRPr="00E05355">
        <w:rPr>
          <w:sz w:val="10"/>
        </w:rPr>
        <w:t xml:space="preserve">, and hence leaves me with no complaint if I accidentally drop the apple and you pick it up. </w:t>
      </w:r>
      <w:r w:rsidRPr="00E05355">
        <w:rPr>
          <w:b/>
          <w:bCs/>
          <w:u w:val="single"/>
        </w:rPr>
        <w:t>Genuine property rights do not depend on physical possession</w:t>
      </w:r>
      <w:r w:rsidRPr="00E05355">
        <w:rPr>
          <w:sz w:val="10"/>
        </w:rPr>
        <w:t xml:space="preserve"> in that way: if an apple is genuinely mine and I drop it, then you wrong me if you pick it up and walk away with it; that I was not physically holding the apple at the time is irrelevant.11 </w:t>
      </w:r>
      <w:r w:rsidRPr="00E05355">
        <w:rPr>
          <w:b/>
          <w:bCs/>
          <w:u w:val="single"/>
        </w:rPr>
        <w:t>The question we need to ask, then, is why freedom demands that it be possible for me to exclude others from using certain objects even though I am not in physical possession</w:t>
      </w:r>
      <w:r w:rsidRPr="00E05355">
        <w:rPr>
          <w:sz w:val="10"/>
        </w:rPr>
        <w:t xml:space="preserve"> of them. How can freedom place such demands with respect to objects that are external to me – objects that are neither physically connected to my body, nor essentially connected to me in the way my body is</w:t>
      </w:r>
      <w:r w:rsidRPr="00E05355">
        <w:rPr>
          <w:b/>
          <w:bCs/>
          <w:u w:val="single"/>
        </w:rPr>
        <w:t>? Kant’s answer has two parts</w:t>
      </w:r>
      <w:r w:rsidRPr="00E05355">
        <w:rPr>
          <w:sz w:val="10"/>
        </w:rPr>
        <w:t xml:space="preserve">. </w:t>
      </w:r>
      <w:r w:rsidRPr="00E05355">
        <w:rPr>
          <w:b/>
          <w:bCs/>
          <w:u w:val="single"/>
        </w:rPr>
        <w:t>First</w:t>
      </w:r>
      <w:r w:rsidRPr="00E05355">
        <w:rPr>
          <w:sz w:val="10"/>
        </w:rPr>
        <w:t xml:space="preserve">, he tells us that the possibility of </w:t>
      </w:r>
      <w:r w:rsidRPr="00E05355">
        <w:rPr>
          <w:b/>
          <w:bCs/>
          <w:u w:val="single"/>
        </w:rPr>
        <w:t>property is the</w:t>
      </w:r>
      <w:r w:rsidRPr="00E05355">
        <w:rPr>
          <w:sz w:val="10"/>
        </w:rPr>
        <w:t xml:space="preserve"> object of the </w:t>
      </w:r>
      <w:r w:rsidRPr="00E05355">
        <w:rPr>
          <w:b/>
          <w:bCs/>
          <w:u w:val="single"/>
        </w:rPr>
        <w:t>postulate of private right</w:t>
      </w:r>
      <w:r w:rsidRPr="00E05355">
        <w:rPr>
          <w:sz w:val="10"/>
        </w:rPr>
        <w:t xml:space="preserve">: It is possible for me to have any external object of my choice as mine, that is, </w:t>
      </w:r>
      <w:r w:rsidRPr="00E05355">
        <w:rPr>
          <w:b/>
          <w:bCs/>
          <w:u w:val="single"/>
        </w:rPr>
        <w:t>a maxim by which</w:t>
      </w:r>
      <w:r w:rsidRPr="00E05355">
        <w:rPr>
          <w:sz w:val="10"/>
        </w:rPr>
        <w:t xml:space="preserve">, if it were to become a law, </w:t>
      </w:r>
      <w:r w:rsidRPr="00E05355">
        <w:rPr>
          <w:b/>
          <w:bCs/>
          <w:u w:val="single"/>
        </w:rPr>
        <w:t xml:space="preserve">an object </w:t>
      </w:r>
      <w:r w:rsidRPr="00E05355">
        <w:rPr>
          <w:sz w:val="10"/>
        </w:rPr>
        <w:t xml:space="preserve">of choice </w:t>
      </w:r>
      <w:r w:rsidRPr="00E05355">
        <w:rPr>
          <w:b/>
          <w:bCs/>
          <w:u w:val="single"/>
        </w:rPr>
        <w:t xml:space="preserve">would </w:t>
      </w:r>
      <w:r w:rsidRPr="00E05355">
        <w:rPr>
          <w:sz w:val="10"/>
        </w:rPr>
        <w:t xml:space="preserve">in itself (objectively) have to </w:t>
      </w:r>
      <w:r w:rsidRPr="00E05355">
        <w:rPr>
          <w:b/>
          <w:bCs/>
          <w:u w:val="single"/>
        </w:rPr>
        <w:t xml:space="preserve">belong to no one </w:t>
      </w:r>
      <w:r w:rsidRPr="00E05355">
        <w:rPr>
          <w:sz w:val="10"/>
        </w:rPr>
        <w:t xml:space="preserve">(res nullius) </w:t>
      </w:r>
      <w:r w:rsidRPr="00E05355">
        <w:rPr>
          <w:b/>
          <w:bCs/>
          <w:u w:val="single"/>
        </w:rPr>
        <w:t>is contrary to right</w:t>
      </w:r>
      <w:r w:rsidRPr="00E05355">
        <w:rPr>
          <w:sz w:val="10"/>
        </w:rPr>
        <w:t xml:space="preserve">.12 Second, he explains the necessity of this postulate as follows: </w:t>
      </w:r>
      <w:r w:rsidRPr="00E05355">
        <w:rPr>
          <w:b/>
          <w:bCs/>
          <w:u w:val="single"/>
        </w:rPr>
        <w:t>an object of my choice is something that I have the physical power to</w:t>
      </w:r>
      <w:r w:rsidRPr="00E05355">
        <w:rPr>
          <w:sz w:val="10"/>
        </w:rPr>
        <w:t xml:space="preserve"> </w:t>
      </w:r>
      <w:r w:rsidRPr="00E05355">
        <w:rPr>
          <w:b/>
          <w:bCs/>
          <w:u w:val="single"/>
        </w:rPr>
        <w:t>use</w:t>
      </w:r>
      <w:r w:rsidRPr="00E05355">
        <w:rPr>
          <w:sz w:val="10"/>
        </w:rPr>
        <w:t xml:space="preserve">. </w:t>
      </w:r>
      <w:r w:rsidRPr="00E05355">
        <w:rPr>
          <w:b/>
          <w:bCs/>
          <w:u w:val="single"/>
        </w:rPr>
        <w:t>If it were</w:t>
      </w:r>
      <w:r w:rsidRPr="00E05355">
        <w:rPr>
          <w:sz w:val="10"/>
        </w:rPr>
        <w:t xml:space="preserve"> nevertheless absolutely </w:t>
      </w:r>
      <w:r w:rsidRPr="00E05355">
        <w:rPr>
          <w:b/>
          <w:bCs/>
          <w:u w:val="single"/>
        </w:rPr>
        <w:t>not within my rightful power to</w:t>
      </w:r>
      <w:r w:rsidRPr="00E05355">
        <w:rPr>
          <w:sz w:val="10"/>
        </w:rPr>
        <w:t xml:space="preserve"> make </w:t>
      </w:r>
      <w:r w:rsidRPr="00E05355">
        <w:rPr>
          <w:b/>
          <w:bCs/>
          <w:u w:val="single"/>
        </w:rPr>
        <w:t>use</w:t>
      </w:r>
      <w:r w:rsidRPr="00E05355">
        <w:rPr>
          <w:sz w:val="10"/>
        </w:rPr>
        <w:t xml:space="preserve"> of </w:t>
      </w:r>
      <w:r w:rsidRPr="00E05355">
        <w:rPr>
          <w:b/>
          <w:bCs/>
          <w:u w:val="single"/>
        </w:rPr>
        <w:t>it</w:t>
      </w:r>
      <w:r w:rsidRPr="00E05355">
        <w:rPr>
          <w:sz w:val="10"/>
        </w:rPr>
        <w:t>, that is, if the use of it could not coexist with the freedom of everyone in accordance with a universal law (</w:t>
      </w:r>
      <w:r w:rsidRPr="00E05355">
        <w:rPr>
          <w:b/>
          <w:bCs/>
          <w:u w:val="single"/>
        </w:rPr>
        <w:t>would be wrong</w:t>
      </w:r>
      <w:r w:rsidRPr="00E05355">
        <w:rPr>
          <w:sz w:val="10"/>
        </w:rPr>
        <w:t xml:space="preserve">), </w:t>
      </w:r>
      <w:r w:rsidRPr="00E05355">
        <w:rPr>
          <w:b/>
          <w:bCs/>
          <w:u w:val="single"/>
        </w:rPr>
        <w:t>then freedom would be depriving itself of the use of its choice with regard to an object of choice, by putting usable objects beyond any possibility of being used</w:t>
      </w:r>
      <w:r w:rsidRPr="00E05355">
        <w:rPr>
          <w:sz w:val="10"/>
        </w:rPr>
        <w:t xml:space="preserve">; in other words, </w:t>
      </w:r>
      <w:r w:rsidRPr="00E05355">
        <w:rPr>
          <w:b/>
          <w:bCs/>
          <w:u w:val="single"/>
        </w:rPr>
        <w:t xml:space="preserve">it would annihilate them in a practical respect </w:t>
      </w:r>
      <w:r w:rsidRPr="00E0535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E05355">
        <w:rPr>
          <w:b/>
          <w:bCs/>
          <w:u w:val="single"/>
        </w:rPr>
        <w:t>there would be no external freedom to speak of if the external world were entirely off limits</w:t>
      </w:r>
      <w:r w:rsidRPr="00E0535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E05355">
        <w:rPr>
          <w:b/>
          <w:bCs/>
          <w:u w:val="single"/>
        </w:rPr>
        <w:t xml:space="preserve">The problem, in a nutshell, is that a system of </w:t>
      </w:r>
      <w:r w:rsidRPr="001373F7">
        <w:rPr>
          <w:b/>
          <w:bCs/>
          <w:highlight w:val="yellow"/>
          <w:u w:val="single"/>
        </w:rPr>
        <w:t xml:space="preserve">empirical possession only allows </w:t>
      </w:r>
      <w:r w:rsidRPr="00E05355">
        <w:rPr>
          <w:b/>
          <w:bCs/>
          <w:u w:val="single"/>
        </w:rPr>
        <w:t xml:space="preserve">me to pursue projects taking place within the space I occupy at a given moment and involving </w:t>
      </w:r>
      <w:r w:rsidRPr="001373F7">
        <w:rPr>
          <w:b/>
          <w:bCs/>
          <w:highlight w:val="yellow"/>
          <w:u w:val="single"/>
        </w:rPr>
        <w:t xml:space="preserve">objects that I can hold </w:t>
      </w:r>
      <w:r w:rsidRPr="00E05355">
        <w:rPr>
          <w:b/>
          <w:bCs/>
          <w:u w:val="single"/>
        </w:rPr>
        <w:t>for the entire duration of the project</w:t>
      </w:r>
      <w:r w:rsidRPr="00E0535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E05355">
        <w:rPr>
          <w:b/>
          <w:bCs/>
          <w:u w:val="single"/>
        </w:rPr>
        <w:t>suppose that I want to build</w:t>
      </w:r>
      <w:r w:rsidRPr="00E05355">
        <w:rPr>
          <w:sz w:val="10"/>
        </w:rPr>
        <w:t xml:space="preserve"> myself </w:t>
      </w:r>
      <w:r w:rsidRPr="00E05355">
        <w:rPr>
          <w:b/>
          <w:bCs/>
          <w:u w:val="single"/>
        </w:rPr>
        <w:t>a house</w:t>
      </w:r>
      <w:r w:rsidRPr="00E05355">
        <w:rPr>
          <w:sz w:val="10"/>
        </w:rPr>
        <w:t xml:space="preserve">. Suppose that one of the means </w:t>
      </w:r>
      <w:r w:rsidRPr="00E05355">
        <w:rPr>
          <w:b/>
          <w:bCs/>
          <w:u w:val="single"/>
        </w:rPr>
        <w:t>I need</w:t>
      </w:r>
      <w:r w:rsidRPr="00E05355">
        <w:rPr>
          <w:sz w:val="10"/>
        </w:rPr>
        <w:t xml:space="preserve"> to pursue this project is </w:t>
      </w:r>
      <w:r w:rsidRPr="00E05355">
        <w:rPr>
          <w:b/>
          <w:bCs/>
          <w:u w:val="single"/>
        </w:rPr>
        <w:t>a hammer</w:t>
      </w:r>
      <w:r w:rsidRPr="00E05355">
        <w:rPr>
          <w:sz w:val="10"/>
        </w:rPr>
        <w:t xml:space="preserve">, and that I happen to find just the hammer I need. The problem that a system of </w:t>
      </w:r>
      <w:r w:rsidRPr="00E05355">
        <w:rPr>
          <w:b/>
          <w:bCs/>
          <w:u w:val="single"/>
        </w:rPr>
        <w:t>mere empirical possession</w:t>
      </w:r>
      <w:r w:rsidRPr="00E05355">
        <w:rPr>
          <w:sz w:val="10"/>
        </w:rPr>
        <w:t xml:space="preserve"> poses is not that it makes the hammer off limits to me, as Kant seems to suggest in the passage I quoted above, but, rather, that it </w:t>
      </w:r>
      <w:r w:rsidRPr="00E05355">
        <w:rPr>
          <w:b/>
          <w:bCs/>
          <w:u w:val="single"/>
        </w:rPr>
        <w:t>makes</w:t>
      </w:r>
      <w:r w:rsidRPr="00E05355">
        <w:rPr>
          <w:sz w:val="10"/>
        </w:rPr>
        <w:t xml:space="preserve"> </w:t>
      </w:r>
      <w:r w:rsidRPr="00E05355">
        <w:rPr>
          <w:b/>
          <w:bCs/>
          <w:u w:val="single"/>
        </w:rPr>
        <w:t>my right to stop you from taking the hammer contingent on my ability to hold on to it</w:t>
      </w:r>
      <w:r w:rsidRPr="00E0535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E05355">
        <w:rPr>
          <w:b/>
          <w:bCs/>
          <w:u w:val="single"/>
        </w:rPr>
        <w:t xml:space="preserve">That </w:t>
      </w:r>
      <w:r w:rsidRPr="001373F7">
        <w:rPr>
          <w:b/>
          <w:bCs/>
          <w:highlight w:val="yellow"/>
          <w:u w:val="single"/>
        </w:rPr>
        <w:t xml:space="preserve">I would </w:t>
      </w:r>
      <w:r w:rsidRPr="00E05355">
        <w:rPr>
          <w:b/>
          <w:bCs/>
          <w:u w:val="single"/>
        </w:rPr>
        <w:t xml:space="preserve">be </w:t>
      </w:r>
      <w:r w:rsidRPr="001373F7">
        <w:rPr>
          <w:b/>
          <w:bCs/>
          <w:highlight w:val="yellow"/>
          <w:u w:val="single"/>
        </w:rPr>
        <w:t>wrong</w:t>
      </w:r>
      <w:r w:rsidRPr="00E05355">
        <w:rPr>
          <w:b/>
          <w:bCs/>
          <w:u w:val="single"/>
        </w:rPr>
        <w:t xml:space="preserve">ing </w:t>
      </w:r>
      <w:r w:rsidRPr="001373F7">
        <w:rPr>
          <w:b/>
          <w:bCs/>
          <w:highlight w:val="yellow"/>
          <w:u w:val="single"/>
        </w:rPr>
        <w:t xml:space="preserve">you </w:t>
      </w:r>
      <w:r w:rsidRPr="00E05355">
        <w:rPr>
          <w:b/>
          <w:bCs/>
          <w:u w:val="single"/>
        </w:rPr>
        <w:t xml:space="preserve">is </w:t>
      </w:r>
      <w:r w:rsidRPr="00E05355">
        <w:rPr>
          <w:b/>
          <w:bCs/>
          <w:u w:val="single"/>
        </w:rPr>
        <w:lastRenderedPageBreak/>
        <w:t xml:space="preserve">important here: it shows how </w:t>
      </w:r>
      <w:r w:rsidRPr="001373F7">
        <w:rPr>
          <w:b/>
          <w:bCs/>
          <w:highlight w:val="yellow"/>
          <w:u w:val="single"/>
        </w:rPr>
        <w:t xml:space="preserve">your interference differs from other </w:t>
      </w:r>
      <w:r w:rsidRPr="00E05355">
        <w:rPr>
          <w:b/>
          <w:bCs/>
          <w:u w:val="single"/>
        </w:rPr>
        <w:t xml:space="preserve">unforeseen </w:t>
      </w:r>
      <w:r w:rsidRPr="001373F7">
        <w:rPr>
          <w:b/>
          <w:bCs/>
          <w:highlight w:val="yellow"/>
          <w:u w:val="single"/>
        </w:rPr>
        <w:t>circumstances</w:t>
      </w:r>
      <w:r w:rsidRPr="001373F7">
        <w:rPr>
          <w:sz w:val="10"/>
          <w:highlight w:val="yellow"/>
        </w:rPr>
        <w:t xml:space="preserve"> </w:t>
      </w:r>
      <w:r w:rsidRPr="00E0535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E05355">
        <w:rPr>
          <w:b/>
          <w:bCs/>
          <w:u w:val="single"/>
        </w:rPr>
        <w:t xml:space="preserve">a rational agent, you are not just some </w:t>
      </w:r>
      <w:proofErr w:type="gramStart"/>
      <w:r w:rsidRPr="00E05355">
        <w:rPr>
          <w:b/>
          <w:bCs/>
          <w:u w:val="single"/>
        </w:rPr>
        <w:t>circumstance</w:t>
      </w:r>
      <w:proofErr w:type="gramEnd"/>
      <w:r w:rsidRPr="00E05355">
        <w:rPr>
          <w:b/>
          <w:bCs/>
          <w:u w:val="single"/>
        </w:rPr>
        <w:t xml:space="preserve"> that I have to work around: </w:t>
      </w:r>
      <w:r w:rsidRPr="001373F7">
        <w:rPr>
          <w:b/>
          <w:bCs/>
          <w:highlight w:val="yellow"/>
          <w:u w:val="single"/>
        </w:rPr>
        <w:t xml:space="preserve">your right to freedom means </w:t>
      </w:r>
      <w:r w:rsidRPr="00E05355">
        <w:rPr>
          <w:b/>
          <w:bCs/>
          <w:u w:val="single"/>
        </w:rPr>
        <w:t xml:space="preserve">that </w:t>
      </w:r>
      <w:r w:rsidRPr="001373F7">
        <w:rPr>
          <w:b/>
          <w:bCs/>
          <w:highlight w:val="yellow"/>
          <w:u w:val="single"/>
        </w:rPr>
        <w:t>you can make things off limits</w:t>
      </w:r>
      <w:r w:rsidRPr="001373F7">
        <w:rPr>
          <w:sz w:val="10"/>
          <w:highlight w:val="yellow"/>
        </w:rPr>
        <w:t xml:space="preserve"> </w:t>
      </w:r>
      <w:r w:rsidRPr="00E0535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E05355">
        <w:rPr>
          <w:b/>
          <w:bCs/>
          <w:u w:val="single"/>
        </w:rPr>
        <w:t>All a system of mere empirical possession allows me to do to avoid such occurrences is to plead with you</w:t>
      </w:r>
      <w:r w:rsidRPr="00E0535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1373F7">
        <w:rPr>
          <w:b/>
          <w:bCs/>
          <w:highlight w:val="yellow"/>
          <w:u w:val="single"/>
        </w:rPr>
        <w:t>this</w:t>
      </w:r>
      <w:r w:rsidRPr="001373F7">
        <w:rPr>
          <w:sz w:val="10"/>
          <w:highlight w:val="yellow"/>
        </w:rPr>
        <w:t xml:space="preserve"> </w:t>
      </w:r>
      <w:r w:rsidRPr="00E05355">
        <w:rPr>
          <w:sz w:val="10"/>
        </w:rPr>
        <w:t xml:space="preserve">makes my limited ability to hold objects the measure of what means I can have at my disposal, </w:t>
      </w:r>
      <w:r w:rsidRPr="00E05355">
        <w:rPr>
          <w:b/>
          <w:bCs/>
          <w:u w:val="single"/>
        </w:rPr>
        <w:t xml:space="preserve">which </w:t>
      </w:r>
      <w:r w:rsidRPr="001373F7">
        <w:rPr>
          <w:b/>
          <w:bCs/>
          <w:highlight w:val="yellow"/>
          <w:u w:val="single"/>
        </w:rPr>
        <w:t>arbitrarily restricts my ability to set and pursue ends</w:t>
      </w:r>
      <w:r w:rsidRPr="001373F7">
        <w:rPr>
          <w:sz w:val="10"/>
          <w:highlight w:val="yellow"/>
        </w:rPr>
        <w:t xml:space="preserve"> </w:t>
      </w:r>
      <w:r w:rsidRPr="00E05355">
        <w:rPr>
          <w:sz w:val="10"/>
        </w:rPr>
        <w:t xml:space="preserve">for myself.14 Now on Kant’s view, as I said at the outset, such a restriction can be justified, but only if it is required by freedom. In our case, this means that </w:t>
      </w:r>
      <w:r w:rsidRPr="00E05355">
        <w:rPr>
          <w:b/>
          <w:bCs/>
          <w:u w:val="single"/>
        </w:rPr>
        <w:t>the restriction imposed by the system of mere empirical possession is acceptable only if my having a full-fledged property right in the hammer</w:t>
      </w:r>
      <w:r w:rsidRPr="00E05355">
        <w:rPr>
          <w:sz w:val="10"/>
        </w:rPr>
        <w:t xml:space="preserve"> – that is, my being allowed to stop you from using it even when I am not holding it – </w:t>
      </w:r>
      <w:r w:rsidRPr="00E05355">
        <w:rPr>
          <w:b/>
          <w:bCs/>
          <w:u w:val="single"/>
        </w:rPr>
        <w:t>would somehow be incompatible with your freedom</w:t>
      </w:r>
      <w:r w:rsidRPr="00E05355">
        <w:rPr>
          <w:sz w:val="10"/>
        </w:rPr>
        <w:t xml:space="preserve">. We can easily show that this is not the case. One way to make the point is to stress that </w:t>
      </w:r>
      <w:r w:rsidRPr="00E05355">
        <w:rPr>
          <w:b/>
          <w:bCs/>
          <w:u w:val="single"/>
        </w:rPr>
        <w:t>your freedom depends on your ability to set and pursue ends</w:t>
      </w:r>
      <w:r w:rsidRPr="00E05355">
        <w:rPr>
          <w:sz w:val="10"/>
        </w:rPr>
        <w:t xml:space="preserve"> for yourself, </w:t>
      </w:r>
      <w:r w:rsidRPr="00E05355">
        <w:rPr>
          <w:b/>
          <w:bCs/>
          <w:u w:val="single"/>
        </w:rPr>
        <w:t>which does not depend on</w:t>
      </w:r>
      <w:r w:rsidRPr="00E05355">
        <w:rPr>
          <w:sz w:val="10"/>
        </w:rPr>
        <w:t xml:space="preserve"> your access to </w:t>
      </w:r>
      <w:r w:rsidRPr="00E05355">
        <w:rPr>
          <w:b/>
          <w:bCs/>
          <w:u w:val="single"/>
        </w:rPr>
        <w:t xml:space="preserve">any </w:t>
      </w:r>
      <w:proofErr w:type="gramStart"/>
      <w:r w:rsidRPr="00E05355">
        <w:rPr>
          <w:b/>
          <w:bCs/>
          <w:u w:val="single"/>
        </w:rPr>
        <w:t>particular object</w:t>
      </w:r>
      <w:proofErr w:type="gramEnd"/>
      <w:r w:rsidRPr="00E05355">
        <w:rPr>
          <w:sz w:val="10"/>
        </w:rPr>
        <w:t xml:space="preserve">; </w:t>
      </w:r>
      <w:r w:rsidRPr="00E05355">
        <w:rPr>
          <w:b/>
          <w:bCs/>
          <w:u w:val="single"/>
        </w:rPr>
        <w:t>therefore, I do not restrict your freedom</w:t>
      </w:r>
      <w:r w:rsidRPr="00E05355">
        <w:rPr>
          <w:sz w:val="10"/>
        </w:rPr>
        <w:t xml:space="preserve"> by making the hammer off limits to you.15 There is also a more direct way to make the point in the present context. One can simply note that, </w:t>
      </w:r>
      <w:r w:rsidRPr="00E05355">
        <w:rPr>
          <w:b/>
          <w:bCs/>
          <w:u w:val="single"/>
        </w:rPr>
        <w:t>from the point of view of you</w:t>
      </w:r>
      <w:r w:rsidRPr="00E05355">
        <w:rPr>
          <w:sz w:val="10"/>
        </w:rPr>
        <w:t xml:space="preserve">r access to the hammer, </w:t>
      </w:r>
      <w:r w:rsidRPr="00E05355">
        <w:rPr>
          <w:b/>
          <w:bCs/>
          <w:u w:val="single"/>
        </w:rPr>
        <w:t>there is no relevant difference between</w:t>
      </w:r>
      <w:r w:rsidRPr="00E05355">
        <w:rPr>
          <w:sz w:val="10"/>
        </w:rPr>
        <w:t xml:space="preserve"> a system of </w:t>
      </w:r>
      <w:r w:rsidRPr="00E05355">
        <w:rPr>
          <w:b/>
          <w:bCs/>
          <w:u w:val="single"/>
        </w:rPr>
        <w:t>full</w:t>
      </w:r>
      <w:r w:rsidRPr="00E05355">
        <w:rPr>
          <w:sz w:val="10"/>
        </w:rPr>
        <w:t xml:space="preserve">-fledged </w:t>
      </w:r>
      <w:r w:rsidRPr="00E05355">
        <w:rPr>
          <w:b/>
          <w:bCs/>
          <w:u w:val="single"/>
        </w:rPr>
        <w:t>property</w:t>
      </w:r>
      <w:r w:rsidRPr="00E05355">
        <w:rPr>
          <w:sz w:val="10"/>
        </w:rPr>
        <w:t xml:space="preserve"> rights </w:t>
      </w:r>
      <w:r w:rsidRPr="00E05355">
        <w:rPr>
          <w:b/>
          <w:bCs/>
          <w:u w:val="single"/>
        </w:rPr>
        <w:t>and</w:t>
      </w:r>
      <w:r w:rsidRPr="00E05355">
        <w:rPr>
          <w:sz w:val="10"/>
        </w:rPr>
        <w:t xml:space="preserve"> a system of mere </w:t>
      </w:r>
      <w:r w:rsidRPr="00E05355">
        <w:rPr>
          <w:b/>
          <w:bCs/>
          <w:u w:val="single"/>
        </w:rPr>
        <w:t xml:space="preserve">empirical </w:t>
      </w:r>
      <w:proofErr w:type="gramStart"/>
      <w:r w:rsidRPr="00E05355">
        <w:rPr>
          <w:b/>
          <w:bCs/>
          <w:u w:val="single"/>
        </w:rPr>
        <w:t>possession</w:t>
      </w:r>
      <w:r w:rsidRPr="00E05355">
        <w:rPr>
          <w:sz w:val="10"/>
        </w:rPr>
        <w:t>, since</w:t>
      </w:r>
      <w:proofErr w:type="gramEnd"/>
      <w:r w:rsidRPr="00E05355">
        <w:rPr>
          <w:sz w:val="10"/>
        </w:rPr>
        <w:t xml:space="preserv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1373F7">
        <w:rPr>
          <w:b/>
          <w:bCs/>
          <w:highlight w:val="yellow"/>
          <w:u w:val="single"/>
        </w:rPr>
        <w:t>from your standpoint the two scenarios amount to the same thing</w:t>
      </w:r>
      <w:r w:rsidRPr="00E05355">
        <w:rPr>
          <w:b/>
          <w:bCs/>
          <w:u w:val="single"/>
        </w:rPr>
        <w:t>, since what matters is simply that I exclude you</w:t>
      </w:r>
      <w:r w:rsidRPr="00E05355">
        <w:rPr>
          <w:sz w:val="10"/>
        </w:rPr>
        <w:t xml:space="preserve"> from using the hammer, not how I do it. A full-fledged system of property thus brings about no further restriction on your freedom. </w:t>
      </w:r>
      <w:r w:rsidRPr="001373F7">
        <w:rPr>
          <w:b/>
          <w:bCs/>
          <w:highlight w:val="yellow"/>
          <w:u w:val="single"/>
        </w:rPr>
        <w:t>Consequently</w:t>
      </w:r>
      <w:r w:rsidRPr="00E05355">
        <w:rPr>
          <w:b/>
          <w:bCs/>
          <w:u w:val="single"/>
        </w:rPr>
        <w:t xml:space="preserve">, </w:t>
      </w:r>
      <w:r w:rsidRPr="001373F7">
        <w:rPr>
          <w:b/>
          <w:bCs/>
          <w:highlight w:val="yellow"/>
          <w:u w:val="single"/>
        </w:rPr>
        <w:t xml:space="preserve">any restriction </w:t>
      </w:r>
      <w:r w:rsidRPr="00E05355">
        <w:rPr>
          <w:b/>
          <w:bCs/>
          <w:u w:val="single"/>
        </w:rPr>
        <w:t xml:space="preserve">of freedom associated </w:t>
      </w:r>
      <w:r w:rsidRPr="001373F7">
        <w:rPr>
          <w:b/>
          <w:bCs/>
          <w:highlight w:val="yellow"/>
          <w:u w:val="single"/>
        </w:rPr>
        <w:t xml:space="preserve">with </w:t>
      </w:r>
      <w:r w:rsidRPr="00E05355">
        <w:rPr>
          <w:b/>
          <w:bCs/>
          <w:u w:val="single"/>
        </w:rPr>
        <w:t xml:space="preserve">a system of mere </w:t>
      </w:r>
      <w:r w:rsidRPr="001373F7">
        <w:rPr>
          <w:b/>
          <w:bCs/>
          <w:highlight w:val="yellow"/>
          <w:u w:val="single"/>
        </w:rPr>
        <w:t xml:space="preserve">empirical possession cannot be grounded </w:t>
      </w:r>
      <w:r w:rsidRPr="00E05355">
        <w:rPr>
          <w:b/>
          <w:bCs/>
          <w:u w:val="single"/>
        </w:rPr>
        <w:t>in the need to protect freedom itself and hence must be unjustified on Kant’s view</w:t>
      </w:r>
      <w:r w:rsidRPr="00E05355">
        <w:rPr>
          <w:sz w:val="10"/>
        </w:rPr>
        <w:t xml:space="preserve">. Let me close this section by stressing the general character of the conclusion we have reached. We have seen that </w:t>
      </w:r>
      <w:r w:rsidRPr="00E05355">
        <w:rPr>
          <w:b/>
          <w:bCs/>
          <w:u w:val="single"/>
        </w:rPr>
        <w:t>freedom requires property</w:t>
      </w:r>
      <w:r w:rsidRPr="00E05355">
        <w:rPr>
          <w:sz w:val="10"/>
        </w:rPr>
        <w:t xml:space="preserve">. This is not to say that freedom requires the specific form of private property found in modern capitalist societies. Kant’s argument only requires some system of rights allowing one to exclude others from using a certain object for a certain amount of time, regardless of whether one is holding it or not. That could be achieved by a system under which the means of production are communally owned, so long as it appropriately determines who has the right to use a given object at a given time.16 The considerations presented here thus do not amount to an endorsement of capitalism, or of the sort of absolute private property rights advocated by libertarians.17 They support a broader thesis: that, </w:t>
      </w:r>
      <w:r w:rsidRPr="00E05355">
        <w:rPr>
          <w:b/>
          <w:bCs/>
          <w:u w:val="single"/>
        </w:rPr>
        <w:t xml:space="preserve">if </w:t>
      </w:r>
      <w:r w:rsidRPr="001373F7">
        <w:rPr>
          <w:b/>
          <w:bCs/>
          <w:highlight w:val="yellow"/>
          <w:u w:val="single"/>
        </w:rPr>
        <w:t xml:space="preserve">rational agents </w:t>
      </w:r>
      <w:r w:rsidRPr="00E05355">
        <w:rPr>
          <w:b/>
          <w:bCs/>
          <w:u w:val="single"/>
        </w:rPr>
        <w:t xml:space="preserve">are to live together without undermining one another’s freedom, then they </w:t>
      </w:r>
      <w:r w:rsidRPr="001373F7">
        <w:rPr>
          <w:b/>
          <w:bCs/>
          <w:highlight w:val="yellow"/>
          <w:u w:val="single"/>
        </w:rPr>
        <w:t xml:space="preserve">must have a system that allows </w:t>
      </w:r>
      <w:r w:rsidRPr="00E05355">
        <w:rPr>
          <w:b/>
          <w:bCs/>
          <w:u w:val="single"/>
        </w:rPr>
        <w:t xml:space="preserve">them to </w:t>
      </w:r>
      <w:r w:rsidRPr="001373F7">
        <w:rPr>
          <w:b/>
          <w:bCs/>
          <w:highlight w:val="yellow"/>
          <w:u w:val="single"/>
        </w:rPr>
        <w:t xml:space="preserve">control </w:t>
      </w:r>
      <w:r w:rsidRPr="00E05355">
        <w:rPr>
          <w:b/>
          <w:bCs/>
          <w:u w:val="single"/>
        </w:rPr>
        <w:t>certain objects through their choices without having to hold on to them physically</w:t>
      </w:r>
      <w:r w:rsidRPr="00E05355">
        <w:rPr>
          <w:sz w:val="10"/>
        </w:rPr>
        <w:t>. Nothing more is required for the rest of our argument. objects through their choices without having to hold on to them physically. Nothing more is required for the rest of our argument.</w:t>
      </w:r>
    </w:p>
    <w:p w14:paraId="0E23A312" w14:textId="77777777" w:rsidR="00023DCB" w:rsidRPr="005F59D3" w:rsidRDefault="00023DCB" w:rsidP="00023DCB"/>
    <w:p w14:paraId="083395E6" w14:textId="77777777" w:rsidR="00023DCB" w:rsidRPr="004315B5" w:rsidRDefault="00023DCB" w:rsidP="00023DCB">
      <w:pPr>
        <w:pStyle w:val="Heading4"/>
      </w:pPr>
      <w:r w:rsidRPr="004315B5">
        <w:t>However, we are rational and impulsive – this nonideal situation requires a state with coercive authority that secures equal outer freedom</w:t>
      </w:r>
      <w:r>
        <w:t xml:space="preserve"> and property</w:t>
      </w:r>
      <w:r w:rsidRPr="004315B5">
        <w:t>, Koch 92:</w:t>
      </w:r>
    </w:p>
    <w:p w14:paraId="3E0A6069" w14:textId="77777777" w:rsidR="00023DCB" w:rsidRPr="00230A65" w:rsidRDefault="00023DCB" w:rsidP="00023DCB">
      <w:r w:rsidRPr="00230A65">
        <w:t>*</w:t>
      </w:r>
      <w:proofErr w:type="gramStart"/>
      <w:r w:rsidRPr="00230A65">
        <w:t>bracketed</w:t>
      </w:r>
      <w:proofErr w:type="gramEnd"/>
      <w:r w:rsidRPr="00230A65">
        <w:t xml:space="preserve"> for gendered language* 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2" w:history="1">
        <w:r w:rsidRPr="00230A65">
          <w:rPr>
            <w:rStyle w:val="Hyperlink"/>
          </w:rPr>
          <w:t>https://libres.uncg.edu/ir/asu/f/koch_andrew_1992_Immanuel_Kant.pdf</w:t>
        </w:r>
      </w:hyperlink>
      <w:r w:rsidRPr="00230A65">
        <w:t xml:space="preserve"> //LHP AV</w:t>
      </w:r>
      <w:r>
        <w:t xml:space="preserve"> DOA: 9/14/21</w:t>
      </w:r>
    </w:p>
    <w:p w14:paraId="2F217D67" w14:textId="77777777" w:rsidR="00023DCB" w:rsidRDefault="00023DCB" w:rsidP="00023DCB">
      <w:pPr>
        <w:rPr>
          <w:sz w:val="10"/>
        </w:rPr>
      </w:pPr>
      <w:r w:rsidRPr="009D2694">
        <w:rPr>
          <w:sz w:val="10"/>
        </w:rPr>
        <w:t xml:space="preserve">Immanuel Kant, Ontology, Morality, and the Law The discussion of "necessity" in the writings of Immanuel Kant takes place within a broad context, linking the Kantian epistemology, ontology, and claims regarding civil society. </w:t>
      </w:r>
      <w:r w:rsidRPr="009D2694">
        <w:rPr>
          <w:b/>
          <w:bCs/>
          <w:u w:val="single"/>
        </w:rPr>
        <w:t xml:space="preserve">The ontology of </w:t>
      </w:r>
      <w:r w:rsidRPr="009D2694">
        <w:rPr>
          <w:sz w:val="10"/>
        </w:rPr>
        <w:t xml:space="preserve">Immanuel Kant asserts that </w:t>
      </w:r>
      <w:r w:rsidRPr="001373F7">
        <w:rPr>
          <w:b/>
          <w:bCs/>
          <w:highlight w:val="yellow"/>
          <w:u w:val="single"/>
        </w:rPr>
        <w:t>the human</w:t>
      </w:r>
      <w:r w:rsidRPr="009D2694">
        <w:rPr>
          <w:b/>
          <w:bCs/>
          <w:u w:val="single"/>
        </w:rPr>
        <w:t xml:space="preserve"> </w:t>
      </w:r>
      <w:r w:rsidRPr="009D2694">
        <w:rPr>
          <w:sz w:val="10"/>
        </w:rPr>
        <w:t xml:space="preserve">being </w:t>
      </w:r>
      <w:r w:rsidRPr="001373F7">
        <w:rPr>
          <w:b/>
          <w:bCs/>
          <w:highlight w:val="yellow"/>
          <w:u w:val="single"/>
        </w:rPr>
        <w:t>is both phenomenal</w:t>
      </w:r>
      <w:r w:rsidRPr="009D2694">
        <w:rPr>
          <w:sz w:val="10"/>
        </w:rPr>
        <w:t xml:space="preserve">, part of the physical world of experience, </w:t>
      </w:r>
      <w:r w:rsidRPr="001373F7">
        <w:rPr>
          <w:b/>
          <w:bCs/>
          <w:highlight w:val="yellow"/>
          <w:u w:val="single"/>
        </w:rPr>
        <w:t>and noumenal</w:t>
      </w:r>
      <w:r w:rsidRPr="009D2694">
        <w:rPr>
          <w:sz w:val="10"/>
        </w:rPr>
        <w:t xml:space="preserve">, part of the "realm of the mind." (Kant 1977b, 196-198) </w:t>
      </w:r>
      <w:r w:rsidRPr="009D2694">
        <w:rPr>
          <w:b/>
          <w:bCs/>
          <w:u w:val="single"/>
        </w:rPr>
        <w:t xml:space="preserve">As a </w:t>
      </w:r>
      <w:r w:rsidRPr="001373F7">
        <w:rPr>
          <w:b/>
          <w:bCs/>
          <w:highlight w:val="yellow"/>
          <w:u w:val="single"/>
        </w:rPr>
        <w:t xml:space="preserve">part of the </w:t>
      </w:r>
      <w:r w:rsidRPr="009D2694">
        <w:rPr>
          <w:b/>
          <w:bCs/>
          <w:u w:val="single"/>
        </w:rPr>
        <w:t xml:space="preserve">physical </w:t>
      </w:r>
      <w:r w:rsidRPr="001373F7">
        <w:rPr>
          <w:b/>
          <w:bCs/>
          <w:highlight w:val="yellow"/>
          <w:u w:val="single"/>
        </w:rPr>
        <w:t xml:space="preserve">environment </w:t>
      </w:r>
      <w:r w:rsidRPr="009D2694">
        <w:rPr>
          <w:b/>
          <w:bCs/>
          <w:u w:val="single"/>
        </w:rPr>
        <w:t>a person is subject to all the laws which govern</w:t>
      </w:r>
      <w:r w:rsidRPr="009D2694">
        <w:rPr>
          <w:sz w:val="10"/>
        </w:rPr>
        <w:t xml:space="preserve"> the interaction of </w:t>
      </w:r>
      <w:r w:rsidRPr="009D2694">
        <w:rPr>
          <w:b/>
          <w:bCs/>
          <w:u w:val="single"/>
        </w:rPr>
        <w:t xml:space="preserve">objects </w:t>
      </w:r>
      <w:r w:rsidRPr="009D2694">
        <w:rPr>
          <w:sz w:val="10"/>
        </w:rPr>
        <w:t xml:space="preserve">in physical space. </w:t>
      </w:r>
      <w:r w:rsidRPr="009D2694">
        <w:rPr>
          <w:b/>
          <w:bCs/>
          <w:u w:val="single"/>
        </w:rPr>
        <w:t xml:space="preserve">However, Kant suggested </w:t>
      </w:r>
      <w:r w:rsidRPr="009D2694">
        <w:rPr>
          <w:sz w:val="10"/>
        </w:rPr>
        <w:t xml:space="preserve">the possibility </w:t>
      </w:r>
      <w:r w:rsidRPr="009D2694">
        <w:rPr>
          <w:b/>
          <w:bCs/>
          <w:u w:val="single"/>
        </w:rPr>
        <w:t xml:space="preserve">that the individual, </w:t>
      </w:r>
      <w:r w:rsidRPr="001373F7">
        <w:rPr>
          <w:b/>
          <w:bCs/>
          <w:highlight w:val="yellow"/>
          <w:u w:val="single"/>
        </w:rPr>
        <w:t>having</w:t>
      </w:r>
      <w:r w:rsidRPr="001373F7">
        <w:rPr>
          <w:sz w:val="10"/>
          <w:highlight w:val="yellow"/>
        </w:rPr>
        <w:t xml:space="preserve"> </w:t>
      </w:r>
      <w:r w:rsidRPr="009D2694">
        <w:rPr>
          <w:sz w:val="10"/>
        </w:rPr>
        <w:t xml:space="preserve">the power of transcendental </w:t>
      </w:r>
      <w:r w:rsidRPr="001373F7">
        <w:rPr>
          <w:b/>
          <w:bCs/>
          <w:highlight w:val="yellow"/>
          <w:u w:val="single"/>
        </w:rPr>
        <w:t>reason</w:t>
      </w:r>
      <w:r w:rsidRPr="009D2694">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9D2694">
        <w:rPr>
          <w:sz w:val="10"/>
        </w:rPr>
        <w:t>world</w:t>
      </w:r>
      <w:proofErr w:type="gramEnd"/>
      <w:r w:rsidRPr="009D2694">
        <w:rPr>
          <w:sz w:val="10"/>
        </w:rPr>
        <w:t xml:space="preserve"> then the freedom of the will to direct the body's actions may be assumed. If there is an undetermined element in the make-up of the human being, said Kant, the individual "may" be provided with the </w:t>
      </w:r>
      <w:r w:rsidRPr="009D2694">
        <w:rPr>
          <w:sz w:val="10"/>
        </w:rPr>
        <w:lastRenderedPageBreak/>
        <w:t>possibility of autonomous action. Here it should be noted that Kant does not claim he can "prove" the autonomy of the will, only that the possibility for it exists. He does, however, assert emphatically that, "...</w:t>
      </w:r>
      <w:r w:rsidRPr="009D2694">
        <w:rPr>
          <w:b/>
          <w:bCs/>
          <w:u w:val="single"/>
        </w:rPr>
        <w:t>the principle of autonomy is the sole principle of morals</w:t>
      </w:r>
      <w:r w:rsidRPr="009D2694">
        <w:rPr>
          <w:sz w:val="10"/>
        </w:rPr>
        <w:t xml:space="preserve">." (Kant 1977b, 188) Kant argues that without freedom no moral accountability is possible. If individuals do not choose their </w:t>
      </w:r>
      <w:proofErr w:type="gramStart"/>
      <w:r w:rsidRPr="009D2694">
        <w:rPr>
          <w:sz w:val="10"/>
        </w:rPr>
        <w:t>actions</w:t>
      </w:r>
      <w:proofErr w:type="gramEnd"/>
      <w:r w:rsidRPr="009D2694">
        <w:rPr>
          <w:sz w:val="10"/>
        </w:rPr>
        <w:t xml:space="preserve"> they cannot be held morally accountable for those actions. </w:t>
      </w:r>
      <w:r w:rsidRPr="009D2694">
        <w:rPr>
          <w:b/>
          <w:bCs/>
          <w:u w:val="single"/>
        </w:rPr>
        <w:t>When a person is not free to do otherwise, that person bears no responsibility for the outcome of an act</w:t>
      </w:r>
      <w:r w:rsidRPr="009D2694">
        <w:rPr>
          <w:sz w:val="10"/>
        </w:rPr>
        <w:t xml:space="preserve">. </w:t>
      </w:r>
      <w:proofErr w:type="gramStart"/>
      <w:r w:rsidRPr="009D2694">
        <w:rPr>
          <w:sz w:val="10"/>
        </w:rPr>
        <w:t>So</w:t>
      </w:r>
      <w:proofErr w:type="gramEnd"/>
      <w:r w:rsidRPr="009D2694">
        <w:rPr>
          <w:sz w:val="10"/>
        </w:rPr>
        <w:t xml:space="preserve"> while freedom of the will cannot be proven within the Kantian scheme, it must be assumed if morality is to have any meaning. </w:t>
      </w:r>
      <w:r w:rsidRPr="009D2694">
        <w:rPr>
          <w:b/>
          <w:bCs/>
          <w:u w:val="single"/>
        </w:rPr>
        <w:t xml:space="preserve">For Kant, </w:t>
      </w:r>
      <w:r w:rsidRPr="001373F7">
        <w:rPr>
          <w:b/>
          <w:bCs/>
          <w:highlight w:val="yellow"/>
          <w:u w:val="single"/>
        </w:rPr>
        <w:t xml:space="preserve">the interaction </w:t>
      </w:r>
      <w:r w:rsidRPr="009D2694">
        <w:rPr>
          <w:b/>
          <w:bCs/>
          <w:u w:val="single"/>
        </w:rPr>
        <w:t xml:space="preserve">of individuals </w:t>
      </w:r>
      <w:r w:rsidRPr="001373F7">
        <w:rPr>
          <w:b/>
          <w:bCs/>
          <w:highlight w:val="yellow"/>
          <w:u w:val="single"/>
        </w:rPr>
        <w:t>creates problems</w:t>
      </w:r>
      <w:r w:rsidRPr="009D2694">
        <w:rPr>
          <w:b/>
          <w:bCs/>
          <w:u w:val="single"/>
        </w:rPr>
        <w:t>. If human beings are truly free, the social environment in which they pursue their happiness will generate "antagonisms."</w:t>
      </w:r>
      <w:r w:rsidRPr="009D2694">
        <w:rPr>
          <w:sz w:val="10"/>
        </w:rPr>
        <w:t xml:space="preserve"> (Kant 1977c, 429) As both reason and impulse, </w:t>
      </w:r>
      <w:r w:rsidRPr="001373F7">
        <w:rPr>
          <w:b/>
          <w:bCs/>
          <w:highlight w:val="yellow"/>
          <w:u w:val="single"/>
        </w:rPr>
        <w:t xml:space="preserve">selfish egoism would reign unchecked should some mechanism </w:t>
      </w:r>
      <w:r w:rsidRPr="009D2694">
        <w:rPr>
          <w:b/>
          <w:bCs/>
          <w:u w:val="single"/>
        </w:rPr>
        <w:t>to control the impulsive side</w:t>
      </w:r>
      <w:r w:rsidRPr="009D2694">
        <w:rPr>
          <w:sz w:val="10"/>
        </w:rPr>
        <w:t xml:space="preserve"> of the human character </w:t>
      </w:r>
      <w:r w:rsidRPr="001373F7">
        <w:rPr>
          <w:b/>
          <w:bCs/>
          <w:highlight w:val="yellow"/>
          <w:u w:val="single"/>
        </w:rPr>
        <w:t>not be present</w:t>
      </w:r>
      <w:r w:rsidRPr="009D2694">
        <w:rPr>
          <w:b/>
          <w:bCs/>
          <w:u w:val="single"/>
        </w:rPr>
        <w:t>.</w:t>
      </w:r>
      <w:r w:rsidRPr="009D2694">
        <w:rPr>
          <w:sz w:val="10"/>
        </w:rPr>
        <w:t xml:space="preserve"> Kant concluded that in society man </w:t>
      </w:r>
      <w:proofErr w:type="gramStart"/>
      <w:r w:rsidRPr="009D2694">
        <w:rPr>
          <w:sz w:val="10"/>
        </w:rPr>
        <w:t>is in need of</w:t>
      </w:r>
      <w:proofErr w:type="gramEnd"/>
      <w:r w:rsidRPr="009D2694">
        <w:rPr>
          <w:sz w:val="10"/>
        </w:rPr>
        <w:t xml:space="preserve"> a "master." (Kant 1977a, 122</w:t>
      </w:r>
      <w:r w:rsidRPr="009D2694">
        <w:rPr>
          <w:b/>
          <w:bCs/>
          <w:u w:val="single"/>
        </w:rPr>
        <w:t xml:space="preserve">) The aggression and selfishness in human nature can be mitigated if reason is used to keep impulse under control. </w:t>
      </w:r>
      <w:r w:rsidRPr="009D2694">
        <w:rPr>
          <w:sz w:val="10"/>
        </w:rPr>
        <w:t xml:space="preserve">(Kant 1977a, 119) </w:t>
      </w:r>
      <w:r w:rsidRPr="001373F7">
        <w:rPr>
          <w:b/>
          <w:bCs/>
          <w:highlight w:val="yellow"/>
          <w:u w:val="single"/>
        </w:rPr>
        <w:t>Reason allows for</w:t>
      </w:r>
      <w:r w:rsidRPr="009D2694">
        <w:rPr>
          <w:b/>
          <w:bCs/>
          <w:u w:val="single"/>
        </w:rPr>
        <w:t xml:space="preserve"> the creation of </w:t>
      </w:r>
      <w:r w:rsidRPr="001373F7">
        <w:rPr>
          <w:b/>
          <w:bCs/>
          <w:highlight w:val="yellow"/>
          <w:u w:val="single"/>
        </w:rPr>
        <w:t xml:space="preserve">an external body </w:t>
      </w:r>
      <w:r w:rsidRPr="009D2694">
        <w:rPr>
          <w:b/>
          <w:bCs/>
          <w:u w:val="single"/>
        </w:rPr>
        <w:t xml:space="preserve">of rule </w:t>
      </w:r>
      <w:r w:rsidRPr="001373F7">
        <w:rPr>
          <w:b/>
          <w:bCs/>
          <w:highlight w:val="yellow"/>
          <w:u w:val="single"/>
        </w:rPr>
        <w:t xml:space="preserve">which can </w:t>
      </w:r>
      <w:r w:rsidRPr="009D2694">
        <w:rPr>
          <w:b/>
          <w:bCs/>
          <w:u w:val="single"/>
        </w:rPr>
        <w:t xml:space="preserve">serve to </w:t>
      </w:r>
      <w:r w:rsidRPr="001373F7">
        <w:rPr>
          <w:b/>
          <w:bCs/>
          <w:highlight w:val="yellow"/>
          <w:u w:val="single"/>
        </w:rPr>
        <w:t>regulate social interaction</w:t>
      </w:r>
      <w:r w:rsidRPr="009D2694">
        <w:rPr>
          <w:sz w:val="10"/>
        </w:rPr>
        <w:t xml:space="preserve">. </w:t>
      </w:r>
      <w:r w:rsidRPr="009D2694">
        <w:rPr>
          <w:b/>
          <w:bCs/>
          <w:u w:val="single"/>
        </w:rPr>
        <w:t>This regulation of freedom is designed to produce the maximum amount of freedom that can be shared by all</w:t>
      </w:r>
      <w:r w:rsidRPr="009D2694">
        <w:rPr>
          <w:sz w:val="10"/>
        </w:rPr>
        <w:t xml:space="preserve">. (Kant 1977a, 121) Kant indicated that he did not believe every problem could be solved by creating laws. </w:t>
      </w:r>
      <w:r w:rsidRPr="009D2694">
        <w:rPr>
          <w:b/>
          <w:bCs/>
          <w:u w:val="single"/>
        </w:rPr>
        <w:t>No matter how perfect a system of laws, the perfectibility of the human being is still in doubt.</w:t>
      </w:r>
      <w:r w:rsidRPr="009D2694">
        <w:rPr>
          <w:sz w:val="10"/>
        </w:rPr>
        <w:t xml:space="preserve"> As Kant stated, "...a complete solution is impossible. One cannot fashion something absolutely straight from wood which is as crooked as that of which man is made." (Kant 1977a, 123) </w:t>
      </w:r>
      <w:r w:rsidRPr="009D2694">
        <w:rPr>
          <w:b/>
          <w:bCs/>
          <w:u w:val="single"/>
        </w:rPr>
        <w:t>The best that one can hope for is an approximate</w:t>
      </w:r>
      <w:r w:rsidRPr="009D2694">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9D2694">
        <w:rPr>
          <w:b/>
          <w:bCs/>
          <w:u w:val="single"/>
        </w:rPr>
        <w:t xml:space="preserve">Freedom of interaction is to be maximized for everyone equally. </w:t>
      </w:r>
      <w:r w:rsidRPr="001373F7">
        <w:rPr>
          <w:b/>
          <w:bCs/>
          <w:highlight w:val="yellow"/>
          <w:u w:val="single"/>
        </w:rPr>
        <w:t xml:space="preserve">The role of the law is to deter those who </w:t>
      </w:r>
      <w:r w:rsidRPr="009D2694">
        <w:rPr>
          <w:b/>
          <w:bCs/>
          <w:u w:val="single"/>
        </w:rPr>
        <w:t xml:space="preserve">would </w:t>
      </w:r>
      <w:r w:rsidRPr="001373F7">
        <w:rPr>
          <w:b/>
          <w:bCs/>
          <w:highlight w:val="yellow"/>
          <w:u w:val="single"/>
        </w:rPr>
        <w:t xml:space="preserve">subvert </w:t>
      </w:r>
      <w:r w:rsidRPr="009D2694">
        <w:rPr>
          <w:b/>
          <w:bCs/>
          <w:u w:val="single"/>
        </w:rPr>
        <w:t xml:space="preserve">the attainment of a </w:t>
      </w:r>
      <w:r w:rsidRPr="001373F7">
        <w:rPr>
          <w:b/>
          <w:bCs/>
          <w:highlight w:val="yellow"/>
          <w:u w:val="single"/>
        </w:rPr>
        <w:t xml:space="preserve">common </w:t>
      </w:r>
      <w:r w:rsidRPr="009D2694">
        <w:rPr>
          <w:b/>
          <w:bCs/>
          <w:u w:val="single"/>
        </w:rPr>
        <w:t xml:space="preserve">level of </w:t>
      </w:r>
      <w:r w:rsidRPr="001373F7">
        <w:rPr>
          <w:b/>
          <w:bCs/>
          <w:highlight w:val="yellow"/>
          <w:u w:val="single"/>
        </w:rPr>
        <w:t xml:space="preserve">freedom </w:t>
      </w:r>
      <w:r w:rsidRPr="009D2694">
        <w:rPr>
          <w:b/>
          <w:bCs/>
          <w:u w:val="single"/>
        </w:rPr>
        <w:t>for all</w:t>
      </w:r>
      <w:r w:rsidRPr="009D2694">
        <w:rPr>
          <w:sz w:val="10"/>
        </w:rPr>
        <w:t xml:space="preserve">. The use of force, that is organized and legitimated as the externalization of human reason, </w:t>
      </w:r>
      <w:r w:rsidRPr="009D2694">
        <w:rPr>
          <w:b/>
          <w:bCs/>
          <w:u w:val="single"/>
        </w:rPr>
        <w:t>serves a deterrent function in society</w:t>
      </w:r>
      <w:r w:rsidRPr="009D2694">
        <w:rPr>
          <w:sz w:val="10"/>
        </w:rPr>
        <w:t xml:space="preserve">. Those that would inhibit the freedom of others would be, according to Kant, deterred by the threat of punishment. </w:t>
      </w:r>
      <w:r w:rsidRPr="009D2694">
        <w:rPr>
          <w:b/>
          <w:bCs/>
          <w:u w:val="single"/>
        </w:rPr>
        <w:t xml:space="preserve">Law, and the collective force that it represents, checks the impulsive and egoistic elements in human nature. </w:t>
      </w:r>
      <w:r w:rsidRPr="001373F7">
        <w:rPr>
          <w:b/>
          <w:bCs/>
          <w:highlight w:val="yellow"/>
          <w:u w:val="single"/>
        </w:rPr>
        <w:t xml:space="preserve">Only when the natural antagonisms </w:t>
      </w:r>
      <w:r w:rsidRPr="009D2694">
        <w:rPr>
          <w:b/>
          <w:bCs/>
          <w:u w:val="single"/>
        </w:rPr>
        <w:t xml:space="preserve">among people </w:t>
      </w:r>
      <w:r w:rsidRPr="001373F7">
        <w:rPr>
          <w:b/>
          <w:bCs/>
          <w:highlight w:val="yellow"/>
          <w:u w:val="single"/>
        </w:rPr>
        <w:t>are checked can [hu]mankind reach its fullest potential</w:t>
      </w:r>
      <w:r w:rsidRPr="009D2694">
        <w:rPr>
          <w:sz w:val="10"/>
        </w:rPr>
        <w:t xml:space="preserve">. </w:t>
      </w:r>
      <w:r w:rsidRPr="009D2694">
        <w:rPr>
          <w:b/>
          <w:bCs/>
          <w:u w:val="single"/>
        </w:rPr>
        <w:t>A functioning set of laws designed to regulate human intercourse is essential to civil society</w:t>
      </w:r>
      <w:r w:rsidRPr="009D2694">
        <w:rPr>
          <w:sz w:val="10"/>
        </w:rPr>
        <w:t xml:space="preserve">. The collection of those laws Kant referred to as a "civil constitution." Kant stated that </w:t>
      </w:r>
      <w:r w:rsidRPr="009D2694">
        <w:rPr>
          <w:b/>
          <w:bCs/>
          <w:u w:val="single"/>
        </w:rPr>
        <w:t>joining into civil society is the first duty of those who cannot avoid having mutual influence on one another</w:t>
      </w:r>
      <w:r w:rsidRPr="009D2694">
        <w:rPr>
          <w:sz w:val="10"/>
        </w:rPr>
        <w:t xml:space="preserve">. (Kant 1977c, 415) </w:t>
      </w:r>
      <w:r w:rsidRPr="009D2694">
        <w:rPr>
          <w:b/>
          <w:bCs/>
          <w:u w:val="single"/>
        </w:rPr>
        <w:t>A union of people in a commonwealth involves the externalization of duties into a formal set of standards based on the principle of freedom.</w:t>
      </w:r>
      <w:r w:rsidRPr="009D2694">
        <w:rPr>
          <w:sz w:val="10"/>
        </w:rPr>
        <w:t xml:space="preserve"> (Kant 1977c, 415) Kant is emphatic </w:t>
      </w:r>
      <w:proofErr w:type="gramStart"/>
      <w:r w:rsidRPr="009D2694">
        <w:rPr>
          <w:sz w:val="10"/>
        </w:rPr>
        <w:t>with regard to</w:t>
      </w:r>
      <w:proofErr w:type="gramEnd"/>
      <w:r w:rsidRPr="009D2694">
        <w:rPr>
          <w:sz w:val="10"/>
        </w:rPr>
        <w:t xml:space="preserve"> the standard that is to govern the conduct of individuals in civil society. Kant declared that </w:t>
      </w:r>
      <w:r w:rsidRPr="001373F7">
        <w:rPr>
          <w:b/>
          <w:bCs/>
          <w:highlight w:val="yellow"/>
          <w:u w:val="single"/>
        </w:rPr>
        <w:t xml:space="preserve">people should always </w:t>
      </w:r>
      <w:r w:rsidRPr="009D2694">
        <w:rPr>
          <w:b/>
          <w:bCs/>
          <w:u w:val="single"/>
        </w:rPr>
        <w:t xml:space="preserve">act to </w:t>
      </w:r>
      <w:r w:rsidRPr="001373F7">
        <w:rPr>
          <w:b/>
          <w:bCs/>
          <w:highlight w:val="yellow"/>
          <w:u w:val="single"/>
        </w:rPr>
        <w:t xml:space="preserve">treat others as "ends" </w:t>
      </w:r>
      <w:r w:rsidRPr="009D2694">
        <w:rPr>
          <w:sz w:val="10"/>
        </w:rPr>
        <w:t>not merely as means</w:t>
      </w:r>
      <w:r w:rsidRPr="009D2694">
        <w:rPr>
          <w:b/>
          <w:bCs/>
          <w:u w:val="single"/>
        </w:rPr>
        <w:t xml:space="preserve">. </w:t>
      </w:r>
      <w:proofErr w:type="gramStart"/>
      <w:r w:rsidRPr="001373F7">
        <w:rPr>
          <w:b/>
          <w:bCs/>
          <w:highlight w:val="yellow"/>
          <w:u w:val="single"/>
        </w:rPr>
        <w:t>Thus</w:t>
      </w:r>
      <w:proofErr w:type="gramEnd"/>
      <w:r w:rsidRPr="001373F7">
        <w:rPr>
          <w:b/>
          <w:bCs/>
          <w:highlight w:val="yellow"/>
          <w:u w:val="single"/>
        </w:rPr>
        <w:t xml:space="preserve"> Kant</w:t>
      </w:r>
      <w:r w:rsidRPr="009D2694">
        <w:rPr>
          <w:b/>
          <w:bCs/>
          <w:u w:val="single"/>
        </w:rPr>
        <w:t xml:space="preserve"> has </w:t>
      </w:r>
      <w:r w:rsidRPr="001373F7">
        <w:rPr>
          <w:b/>
          <w:bCs/>
          <w:highlight w:val="yellow"/>
          <w:u w:val="single"/>
        </w:rPr>
        <w:t xml:space="preserve">linked </w:t>
      </w:r>
      <w:r w:rsidRPr="009D2694">
        <w:rPr>
          <w:b/>
          <w:bCs/>
          <w:u w:val="single"/>
        </w:rPr>
        <w:t xml:space="preserve">the idea of </w:t>
      </w:r>
      <w:r w:rsidRPr="001373F7">
        <w:rPr>
          <w:b/>
          <w:bCs/>
          <w:highlight w:val="yellow"/>
          <w:u w:val="single"/>
        </w:rPr>
        <w:t xml:space="preserve">personal obligation </w:t>
      </w:r>
      <w:r w:rsidRPr="009D2694">
        <w:rPr>
          <w:b/>
          <w:bCs/>
          <w:u w:val="single"/>
        </w:rPr>
        <w:t xml:space="preserve">and morality </w:t>
      </w:r>
      <w:r w:rsidRPr="001373F7">
        <w:rPr>
          <w:b/>
          <w:bCs/>
          <w:highlight w:val="yellow"/>
          <w:u w:val="single"/>
        </w:rPr>
        <w:t xml:space="preserve">to </w:t>
      </w:r>
      <w:r w:rsidRPr="009D2694">
        <w:rPr>
          <w:b/>
          <w:bCs/>
          <w:u w:val="single"/>
        </w:rPr>
        <w:t xml:space="preserve">the formulation of </w:t>
      </w:r>
      <w:r w:rsidRPr="001373F7">
        <w:rPr>
          <w:b/>
          <w:bCs/>
          <w:highlight w:val="yellow"/>
          <w:u w:val="single"/>
        </w:rPr>
        <w:t xml:space="preserve">law </w:t>
      </w:r>
      <w:r w:rsidRPr="009D2694">
        <w:rPr>
          <w:b/>
          <w:bCs/>
          <w:u w:val="single"/>
        </w:rPr>
        <w:t>in civil society</w:t>
      </w:r>
      <w:r w:rsidRPr="009D2694">
        <w:rPr>
          <w:sz w:val="10"/>
        </w:rPr>
        <w:t>.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w:t>
      </w:r>
      <w:proofErr w:type="gramStart"/>
      <w:r w:rsidRPr="009D2694">
        <w:rPr>
          <w:sz w:val="10"/>
        </w:rPr>
        <w:t>....(</w:t>
      </w:r>
      <w:proofErr w:type="gramEnd"/>
      <w:r w:rsidRPr="009D2694">
        <w:rPr>
          <w:sz w:val="10"/>
        </w:rPr>
        <w:t xml:space="preserv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9D2694">
        <w:rPr>
          <w:b/>
          <w:bCs/>
          <w:u w:val="single"/>
        </w:rPr>
        <w:t>In fact, he specifically states that the content of social interaction is not the specific concern of justice</w:t>
      </w:r>
      <w:r w:rsidRPr="009D2694">
        <w:rPr>
          <w:sz w:val="10"/>
        </w:rPr>
        <w:t>. "[T]</w:t>
      </w:r>
      <w:proofErr w:type="gramStart"/>
      <w:r w:rsidRPr="009D2694">
        <w:rPr>
          <w:sz w:val="10"/>
        </w:rPr>
        <w:t>he</w:t>
      </w:r>
      <w:proofErr w:type="gramEnd"/>
      <w:r w:rsidRPr="009D2694">
        <w:rPr>
          <w:sz w:val="10"/>
        </w:rPr>
        <w:t xml:space="preserve"> content of justice does not take into consideration the matter of the content of the will . . . " (Kant 1965, 34) </w:t>
      </w:r>
      <w:r w:rsidRPr="001373F7">
        <w:rPr>
          <w:b/>
          <w:bCs/>
          <w:highlight w:val="yellow"/>
          <w:u w:val="single"/>
        </w:rPr>
        <w:t>Only the form of interaction is relevant</w:t>
      </w:r>
      <w:r w:rsidRPr="009D2694">
        <w:rPr>
          <w:b/>
          <w:bCs/>
          <w:u w:val="single"/>
        </w:rPr>
        <w:t xml:space="preserve"> for Kant. Relations must be such that the participants share a common and equal level of freedom in the conduct of their affairs</w:t>
      </w:r>
      <w:r w:rsidRPr="009D2694">
        <w:rPr>
          <w:sz w:val="10"/>
        </w:rPr>
        <w:t xml:space="preserve">. </w:t>
      </w:r>
      <w:r w:rsidRPr="009D2694">
        <w:rPr>
          <w:b/>
          <w:bCs/>
          <w:u w:val="single"/>
        </w:rPr>
        <w:t>Rights</w:t>
      </w:r>
      <w:r w:rsidRPr="009D2694">
        <w:rPr>
          <w:sz w:val="10"/>
        </w:rPr>
        <w:t xml:space="preserve"> and duties within the state ultimately </w:t>
      </w:r>
      <w:r w:rsidRPr="009D2694">
        <w:rPr>
          <w:b/>
          <w:bCs/>
          <w:u w:val="single"/>
        </w:rPr>
        <w:t>derive from the principle of freedom</w:t>
      </w:r>
      <w:r w:rsidRPr="009D2694">
        <w:rPr>
          <w:sz w:val="10"/>
        </w:rPr>
        <w:t xml:space="preserve">. (Kant 1977c, 415) </w:t>
      </w:r>
      <w:r w:rsidRPr="009D2694">
        <w:rPr>
          <w:b/>
          <w:bCs/>
          <w:u w:val="single"/>
        </w:rPr>
        <w:t>The state has the role of both legal adjudicator and coercive apparatus in the maintenance of freedom</w:t>
      </w:r>
      <w:r w:rsidRPr="009D2694">
        <w:rPr>
          <w:sz w:val="10"/>
        </w:rPr>
        <w:t>. The strategy of civil society is to create an external set of duties, "</w:t>
      </w:r>
      <w:proofErr w:type="spellStart"/>
      <w:r w:rsidRPr="009D2694">
        <w:rPr>
          <w:sz w:val="10"/>
        </w:rPr>
        <w:t>publiccoercive</w:t>
      </w:r>
      <w:proofErr w:type="spellEnd"/>
      <w:r w:rsidRPr="009D2694">
        <w:rPr>
          <w:sz w:val="10"/>
        </w:rPr>
        <w:t xml:space="preserve"> law," in which </w:t>
      </w:r>
      <w:proofErr w:type="gramStart"/>
      <w:r w:rsidRPr="009D2694">
        <w:rPr>
          <w:sz w:val="10"/>
        </w:rPr>
        <w:t>every</w:t>
      </w:r>
      <w:proofErr w:type="gramEnd"/>
      <w:r w:rsidRPr="009D2694">
        <w:rPr>
          <w:sz w:val="10"/>
        </w:rPr>
        <w:t xml:space="preserve"> person's rights are secured against interference from any other person in the society. (Kant 1977c, 415) The state, said Kant, "is a union of men under juridical laws." (Kant 1935, 182) </w:t>
      </w:r>
      <w:r w:rsidRPr="009D2694">
        <w:rPr>
          <w:b/>
          <w:bCs/>
          <w:u w:val="single"/>
        </w:rPr>
        <w:t>The state, as a collection of laws, is a legitimate instrument of coercion if it uses its power for the maintenance of the maximum level of freedom that all the members of society can share</w:t>
      </w:r>
      <w:r w:rsidRPr="009D2694">
        <w:rPr>
          <w:sz w:val="10"/>
        </w:rPr>
        <w:t xml:space="preserve">. (Kant 1965, 36-39) The state's system of justice, positive law, emerges </w:t>
      </w:r>
      <w:proofErr w:type="gramStart"/>
      <w:r w:rsidRPr="009D2694">
        <w:rPr>
          <w:sz w:val="10"/>
        </w:rPr>
        <w:t>in order to</w:t>
      </w:r>
      <w:proofErr w:type="gramEnd"/>
      <w:r w:rsidRPr="009D2694">
        <w:rPr>
          <w:sz w:val="10"/>
        </w:rPr>
        <w:t xml:space="preserve"> protect each citizen from the natural antagonisms that arise as individuals seek to maximize their happiness in the social environment. (Kant 1977c, 416-417) </w:t>
      </w:r>
      <w:r w:rsidRPr="001373F7">
        <w:rPr>
          <w:b/>
          <w:bCs/>
          <w:highlight w:val="yellow"/>
          <w:u w:val="single"/>
        </w:rPr>
        <w:t>The state has both the obligation and the force to compel</w:t>
      </w:r>
      <w:r w:rsidRPr="009D2694">
        <w:rPr>
          <w:b/>
          <w:bCs/>
          <w:u w:val="single"/>
        </w:rPr>
        <w:t xml:space="preserve"> compliance to</w:t>
      </w:r>
      <w:r w:rsidRPr="009D2694">
        <w:rPr>
          <w:sz w:val="10"/>
        </w:rPr>
        <w:t xml:space="preserve"> the laws which </w:t>
      </w:r>
      <w:r w:rsidRPr="009D2694">
        <w:rPr>
          <w:b/>
          <w:bCs/>
          <w:u w:val="single"/>
        </w:rPr>
        <w:t>protect the freedom</w:t>
      </w:r>
      <w:r w:rsidRPr="009D2694">
        <w:rPr>
          <w:sz w:val="10"/>
        </w:rPr>
        <w:t xml:space="preserve"> of all.</w:t>
      </w:r>
    </w:p>
    <w:p w14:paraId="32D4A96B" w14:textId="77777777" w:rsidR="00023DCB" w:rsidRDefault="00023DCB" w:rsidP="00023DCB">
      <w:pPr>
        <w:pStyle w:val="Heading4"/>
      </w:pPr>
      <w:r>
        <w:lastRenderedPageBreak/>
        <w:t xml:space="preserve">Thus, the standard is consistency with a system of equal and outer freedoms. </w:t>
      </w:r>
    </w:p>
    <w:p w14:paraId="23742EE9" w14:textId="77777777" w:rsidR="00023DCB" w:rsidRDefault="00023DCB" w:rsidP="00023DCB">
      <w:pPr>
        <w:pStyle w:val="Heading4"/>
      </w:pPr>
      <w:r>
        <w:t xml:space="preserve">Impact calc – reject consequentialism </w:t>
      </w:r>
    </w:p>
    <w:p w14:paraId="3B386D99" w14:textId="77777777" w:rsidR="00023DCB" w:rsidRDefault="00023DCB" w:rsidP="00023DCB">
      <w:pPr>
        <w:pStyle w:val="Heading4"/>
      </w:pPr>
      <w:r>
        <w:t>1] Culpability – actors can only be culpable for their rational decision, not the outcomes. Anything else means actors have no control over the morality of decisions meaning it is impossible for them to be obligated to act.</w:t>
      </w:r>
    </w:p>
    <w:p w14:paraId="7ED14EF6" w14:textId="77777777" w:rsidR="00023DCB" w:rsidRPr="00D02903" w:rsidRDefault="00023DCB" w:rsidP="00023DCB">
      <w:pPr>
        <w:pStyle w:val="Heading4"/>
      </w:pPr>
      <w:r>
        <w:t xml:space="preserve">2] There’s an intent foresight distinction – </w:t>
      </w:r>
      <w:r>
        <w:rPr>
          <w:rFonts w:cs="Calibri"/>
        </w:rPr>
        <w:t>T</w:t>
      </w:r>
      <w:r w:rsidRPr="0098744C">
        <w:rPr>
          <w:rFonts w:cs="Calibri"/>
        </w:rPr>
        <w:t>o account for all foreseen impacts would prevent action because individuals would become morally culpable for all actions and states of affairs not just those that factor into the will</w:t>
      </w:r>
      <w:r>
        <w:rPr>
          <w:rFonts w:cs="Calibri"/>
        </w:rPr>
        <w:t xml:space="preserve">. </w:t>
      </w:r>
    </w:p>
    <w:p w14:paraId="3ECF1F0A" w14:textId="77777777" w:rsidR="00023DCB" w:rsidRDefault="00023DCB" w:rsidP="00023DCB">
      <w:pPr>
        <w:pStyle w:val="Heading4"/>
      </w:pPr>
      <w:r>
        <w:t>3] Consequences are infinite – opening a door could one day cause nuke war through an endless chain or shooting someone may end up saving lives – unpredictability means they are not a stable basis for ethics which freezes action since agents never know what action to take</w:t>
      </w:r>
    </w:p>
    <w:p w14:paraId="2AE69D39" w14:textId="77777777" w:rsidR="00023DCB" w:rsidRDefault="00023DCB" w:rsidP="00023DCB">
      <w:pPr>
        <w:pStyle w:val="Heading4"/>
      </w:pPr>
      <w:r>
        <w:t xml:space="preserve">4] Aggregation fails – there is no one for whom aggregate good is good-for. </w:t>
      </w:r>
      <w:proofErr w:type="spellStart"/>
      <w:r>
        <w:t>Korsgaard</w:t>
      </w:r>
      <w:proofErr w:type="spellEnd"/>
      <w:r>
        <w:t>:</w:t>
      </w:r>
    </w:p>
    <w:p w14:paraId="6C2A5E55" w14:textId="77777777" w:rsidR="00023DCB" w:rsidRDefault="00023DCB" w:rsidP="00023DCB">
      <w:r>
        <w:t xml:space="preserve">Christine </w:t>
      </w:r>
      <w:proofErr w:type="spellStart"/>
      <w:r>
        <w:t>Korsgaard</w:t>
      </w:r>
      <w:proofErr w:type="spellEnd"/>
      <w:r>
        <w:t>, “The Origin of the Good and Our Animal Nature” Harvard, n.d. RE</w:t>
      </w:r>
    </w:p>
    <w:p w14:paraId="3071DFC9" w14:textId="77777777" w:rsidR="00023DCB" w:rsidRPr="00D02903" w:rsidRDefault="00023DCB" w:rsidP="00023DCB">
      <w:pPr>
        <w:rPr>
          <w:sz w:val="10"/>
        </w:rPr>
      </w:pPr>
      <w:r w:rsidRPr="00D02903">
        <w:rPr>
          <w:sz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D02903">
        <w:rPr>
          <w:sz w:val="10"/>
        </w:rPr>
        <w:t>its</w:t>
      </w:r>
      <w:proofErr w:type="spellEnd"/>
      <w:r w:rsidRPr="00D02903">
        <w:rPr>
          <w:sz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032315">
        <w:rPr>
          <w:rStyle w:val="StyleUnderline"/>
        </w:rPr>
        <w:t>the idea that the final good must have an irreducibly subjective or relational element.</w:t>
      </w:r>
      <w:r w:rsidRPr="00D02903">
        <w:rPr>
          <w:sz w:val="10"/>
        </w:rPr>
        <w:t xml:space="preserve"> That is, </w:t>
      </w:r>
      <w:r w:rsidRPr="00032315">
        <w:rPr>
          <w:rStyle w:val="StyleUnderline"/>
          <w:highlight w:val="yellow"/>
        </w:rPr>
        <w:t>what makes hedonism</w:t>
      </w:r>
      <w:r w:rsidRPr="00032315">
        <w:rPr>
          <w:rStyle w:val="StyleUnderline"/>
        </w:rPr>
        <w:t xml:space="preserve"> seem </w:t>
      </w:r>
      <w:r w:rsidRPr="00032315">
        <w:rPr>
          <w:rStyle w:val="StyleUnderline"/>
          <w:highlight w:val="yellow"/>
        </w:rPr>
        <w:t>plausible is</w:t>
      </w:r>
      <w:r w:rsidRPr="00032315">
        <w:rPr>
          <w:rStyle w:val="StyleUnderline"/>
        </w:rPr>
        <w:t xml:space="preserve"> precisely the idea that </w:t>
      </w:r>
      <w:r w:rsidRPr="00032315">
        <w:rPr>
          <w:rStyle w:val="StyleUnderline"/>
          <w:highlight w:val="yellow"/>
        </w:rPr>
        <w:t>the final good</w:t>
      </w:r>
      <w:r w:rsidRPr="00032315">
        <w:rPr>
          <w:rStyle w:val="StyleUnderline"/>
        </w:rPr>
        <w:t xml:space="preserve"> for a sensate being must be something that </w:t>
      </w:r>
      <w:r w:rsidRPr="00032315">
        <w:rPr>
          <w:rStyle w:val="StyleUnderline"/>
          <w:highlight w:val="yellow"/>
        </w:rPr>
        <w:t>can be</w:t>
      </w:r>
      <w:r w:rsidRPr="00032315">
        <w:rPr>
          <w:rStyle w:val="StyleUnderline"/>
        </w:rPr>
        <w:t xml:space="preserve"> felt or </w:t>
      </w:r>
      <w:r w:rsidRPr="00032315">
        <w:rPr>
          <w:rStyle w:val="StyleUnderline"/>
          <w:highlight w:val="yellow"/>
        </w:rPr>
        <w:t>experienced</w:t>
      </w:r>
      <w:r w:rsidRPr="00032315">
        <w:rPr>
          <w:rStyle w:val="StyleUnderline"/>
        </w:rPr>
        <w:t xml:space="preserve"> as a good by that being. It is something that can be perceived or experienced as welcome or positive from the being’s own point of view, and that is therefore relative to the being’s own point of view.</w:t>
      </w:r>
      <w:r w:rsidRPr="00D02903">
        <w:rPr>
          <w:sz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w:t>
      </w:r>
      <w:proofErr w:type="gramStart"/>
      <w:r w:rsidRPr="00D02903">
        <w:rPr>
          <w:sz w:val="10"/>
        </w:rPr>
        <w:t>is located in</w:t>
      </w:r>
      <w:proofErr w:type="gramEnd"/>
      <w:r w:rsidRPr="00D02903">
        <w:rPr>
          <w:sz w:val="10"/>
        </w:rPr>
        <w:t xml:space="preserve"> the character of the experience itself. This defect shows up most clearly in </w:t>
      </w:r>
      <w:r w:rsidRPr="00032315">
        <w:rPr>
          <w:rStyle w:val="StyleUnderline"/>
          <w:highlight w:val="yellow"/>
        </w:rPr>
        <w:t>util</w:t>
      </w:r>
      <w:r w:rsidRPr="00032315">
        <w:rPr>
          <w:rStyle w:val="StyleUnderline"/>
        </w:rPr>
        <w:t>itarian versions</w:t>
      </w:r>
      <w:r w:rsidRPr="00D02903">
        <w:rPr>
          <w:sz w:val="10"/>
        </w:rPr>
        <w:t xml:space="preserve"> of hedonism, which </w:t>
      </w:r>
      <w:r w:rsidRPr="00032315">
        <w:rPr>
          <w:rStyle w:val="StyleUnderline"/>
        </w:rPr>
        <w:t xml:space="preserve">allow us to </w:t>
      </w:r>
      <w:r w:rsidRPr="00032315">
        <w:rPr>
          <w:rStyle w:val="StyleUnderline"/>
          <w:highlight w:val="yellow"/>
        </w:rPr>
        <w:t>add</w:t>
      </w:r>
      <w:r w:rsidRPr="00032315">
        <w:rPr>
          <w:rStyle w:val="StyleUnderline"/>
        </w:rPr>
        <w:t xml:space="preserve"> the goodness of </w:t>
      </w:r>
      <w:r w:rsidRPr="00032315">
        <w:rPr>
          <w:rStyle w:val="StyleUnderline"/>
          <w:highlight w:val="yellow"/>
        </w:rPr>
        <w:t>pleasant experiences across</w:t>
      </w:r>
      <w:r w:rsidRPr="00032315">
        <w:rPr>
          <w:rStyle w:val="StyleUnderline"/>
        </w:rPr>
        <w:t xml:space="preserve"> the </w:t>
      </w:r>
      <w:r w:rsidRPr="00032315">
        <w:rPr>
          <w:rStyle w:val="StyleUnderline"/>
          <w:highlight w:val="yellow"/>
        </w:rPr>
        <w:t>boundaries</w:t>
      </w:r>
      <w:r w:rsidRPr="00032315">
        <w:rPr>
          <w:rStyle w:val="StyleUnderline"/>
        </w:rPr>
        <w:t xml:space="preserve"> between persons or between animals. </w:t>
      </w:r>
      <w:r w:rsidRPr="00032315">
        <w:rPr>
          <w:rStyle w:val="StyleUnderline"/>
          <w:highlight w:val="yellow"/>
        </w:rPr>
        <w:t>There is no subject for whom the total</w:t>
      </w:r>
      <w:r w:rsidRPr="00032315">
        <w:rPr>
          <w:rStyle w:val="StyleUnderline"/>
        </w:rPr>
        <w:t xml:space="preserve"> of these aggregated experiences </w:t>
      </w:r>
      <w:r w:rsidRPr="00032315">
        <w:rPr>
          <w:rStyle w:val="StyleUnderline"/>
          <w:highlight w:val="yellow"/>
        </w:rPr>
        <w:t xml:space="preserve">is a good, so the aggregate good has </w:t>
      </w:r>
      <w:r w:rsidRPr="00032315">
        <w:rPr>
          <w:rStyle w:val="StyleUnderline"/>
        </w:rPr>
        <w:t>completely</w:t>
      </w:r>
      <w:r w:rsidRPr="00032315">
        <w:rPr>
          <w:rStyle w:val="StyleUnderline"/>
          <w:highlight w:val="yellow"/>
        </w:rPr>
        <w:t xml:space="preserve"> lost </w:t>
      </w:r>
      <w:r w:rsidRPr="00032315">
        <w:rPr>
          <w:rStyle w:val="StyleUnderline"/>
        </w:rPr>
        <w:t>that</w:t>
      </w:r>
      <w:r w:rsidRPr="00032315">
        <w:rPr>
          <w:rStyle w:val="StyleUnderline"/>
          <w:highlight w:val="yellow"/>
        </w:rPr>
        <w:t xml:space="preserve"> relational character</w:t>
      </w:r>
      <w:r w:rsidRPr="00032315">
        <w:rPr>
          <w:rStyle w:val="StyleUnderline"/>
        </w:rPr>
        <w:t>: the goods are detached from the beings from whom they are good.</w:t>
      </w:r>
      <w:r w:rsidRPr="00D02903">
        <w:rPr>
          <w:sz w:val="10"/>
        </w:rPr>
        <w:t xml:space="preserve"> This relational element of value, I believe, is better captured by the third theory I am about to describe. </w:t>
      </w:r>
    </w:p>
    <w:p w14:paraId="1BA2F412" w14:textId="77777777" w:rsidR="00023DCB" w:rsidRPr="005F59D3" w:rsidRDefault="00023DCB" w:rsidP="00023DCB">
      <w:pPr>
        <w:pStyle w:val="Heading4"/>
      </w:pPr>
      <w:r>
        <w:t xml:space="preserve">Prefer additionally, </w:t>
      </w:r>
    </w:p>
    <w:p w14:paraId="557A060B" w14:textId="77777777" w:rsidR="00023DCB" w:rsidRPr="00DF1D55" w:rsidRDefault="00023DCB" w:rsidP="00023DCB">
      <w:pPr>
        <w:pStyle w:val="Heading4"/>
        <w:rPr>
          <w:rFonts w:eastAsia="Calibri" w:cs="Times New Roman"/>
          <w:color w:val="000000" w:themeColor="text1"/>
        </w:rPr>
      </w:pPr>
      <w:r w:rsidRPr="00174A5F">
        <w:t xml:space="preserve">1] </w:t>
      </w:r>
      <w:r>
        <w:t>An intrinsic feature to any action is the acceptance of the goodness of universal freedom</w:t>
      </w:r>
      <w:r>
        <w:rPr>
          <w:rFonts w:cs="Times New Roman"/>
          <w:color w:val="000000" w:themeColor="text1"/>
        </w:rPr>
        <w:t xml:space="preserve">, </w:t>
      </w:r>
      <w:proofErr w:type="spellStart"/>
      <w:r w:rsidRPr="00DF1D55">
        <w:t>Gewirth</w:t>
      </w:r>
      <w:proofErr w:type="spellEnd"/>
      <w:r w:rsidRPr="00DF1D55">
        <w:t xml:space="preserve"> 84 bracketed for grammar and gendered language </w:t>
      </w:r>
    </w:p>
    <w:p w14:paraId="4546B3FB" w14:textId="77777777" w:rsidR="00023DCB" w:rsidRPr="00DF1D55" w:rsidRDefault="00023DCB" w:rsidP="00023DCB">
      <w:r w:rsidRPr="00DF1D55">
        <w:t xml:space="preserve">[Alan </w:t>
      </w:r>
      <w:proofErr w:type="spellStart"/>
      <w:r w:rsidRPr="00DF1D55">
        <w:t>Gewirth</w:t>
      </w:r>
      <w:proofErr w:type="spellEnd"/>
      <w:r w:rsidRPr="00DF1D55">
        <w:t xml:space="preserve">, () "The Ontological Basis of Natural Law: A Critique and an Alternative" American Journal </w:t>
      </w:r>
      <w:proofErr w:type="gramStart"/>
      <w:r w:rsidRPr="00DF1D55">
        <w:t>Of</w:t>
      </w:r>
      <w:proofErr w:type="gramEnd"/>
      <w:r w:rsidRPr="00DF1D55">
        <w:t xml:space="preserve"> Jurisprudence: Vol. 29: </w:t>
      </w:r>
      <w:proofErr w:type="spellStart"/>
      <w:r w:rsidRPr="00DF1D55">
        <w:t>Iss</w:t>
      </w:r>
      <w:proofErr w:type="spellEnd"/>
      <w:r w:rsidRPr="00DF1D55">
        <w:t>. 1 Article 5, 1984, https://scholarship.law.nd.edu/ajj/vol29/iss1/5/, DOA:9-10-2018 // WWBW</w:t>
      </w:r>
      <w:r>
        <w:t xml:space="preserve"> Recut LHP AV</w:t>
      </w:r>
      <w:r w:rsidRPr="00DF1D55">
        <w:t>]</w:t>
      </w:r>
    </w:p>
    <w:p w14:paraId="447371CF" w14:textId="77777777" w:rsidR="00023DCB" w:rsidRPr="00552DC3" w:rsidRDefault="00023DCB" w:rsidP="00023DCB">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7E33D6">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7E33D6">
        <w:rPr>
          <w:b/>
          <w:bCs/>
          <w:highlight w:val="yellow"/>
          <w:u w:val="single"/>
        </w:rPr>
        <w:t xml:space="preserve">must regard as </w:t>
      </w:r>
      <w:r w:rsidRPr="00A962A6">
        <w:rPr>
          <w:b/>
          <w:bCs/>
          <w:u w:val="single"/>
        </w:rPr>
        <w:t xml:space="preserve">necessary </w:t>
      </w:r>
      <w:r w:rsidRPr="007E33D6">
        <w:rPr>
          <w:b/>
          <w:bCs/>
          <w:highlight w:val="yellow"/>
          <w:u w:val="single"/>
        </w:rPr>
        <w:t>good</w:t>
      </w:r>
      <w:r w:rsidRPr="00A962A6">
        <w:rPr>
          <w:b/>
          <w:bCs/>
          <w:u w:val="single"/>
        </w:rPr>
        <w:t xml:space="preserve">s </w:t>
      </w:r>
      <w:r w:rsidRPr="007E33D6">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7E33D6">
        <w:rPr>
          <w:b/>
          <w:bCs/>
          <w:highlight w:val="yellow"/>
          <w:u w:val="single"/>
        </w:rPr>
        <w:t xml:space="preserve">that [is] </w:t>
      </w:r>
      <w:r w:rsidRPr="00A962A6">
        <w:rPr>
          <w:sz w:val="10"/>
        </w:rPr>
        <w:t xml:space="preserve">are the generic features and </w:t>
      </w:r>
      <w:r w:rsidRPr="007E33D6">
        <w:rPr>
          <w:b/>
          <w:bCs/>
          <w:highlight w:val="yellow"/>
          <w:u w:val="single"/>
        </w:rPr>
        <w:t xml:space="preserve">necessary </w:t>
      </w:r>
      <w:r w:rsidRPr="00A962A6">
        <w:rPr>
          <w:b/>
          <w:bCs/>
          <w:u w:val="single"/>
        </w:rPr>
        <w:t xml:space="preserve">conditions </w:t>
      </w:r>
      <w:r w:rsidRPr="007E33D6">
        <w:rPr>
          <w:b/>
          <w:bCs/>
          <w:highlight w:val="yellow"/>
          <w:u w:val="single"/>
        </w:rPr>
        <w:t>of</w:t>
      </w:r>
      <w:r w:rsidRPr="007E33D6">
        <w:rPr>
          <w:sz w:val="10"/>
          <w:highlight w:val="yellow"/>
        </w:rPr>
        <w:t xml:space="preserve"> </w:t>
      </w:r>
      <w:r w:rsidRPr="00A962A6">
        <w:rPr>
          <w:sz w:val="10"/>
        </w:rPr>
        <w:t xml:space="preserve">his </w:t>
      </w:r>
      <w:r w:rsidRPr="007E33D6">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7E33D6">
        <w:rPr>
          <w:b/>
          <w:bCs/>
          <w:highlight w:val="yellow"/>
          <w:u w:val="single"/>
        </w:rPr>
        <w:t xml:space="preserve">to deny </w:t>
      </w:r>
      <w:r w:rsidRPr="00A962A6">
        <w:rPr>
          <w:sz w:val="10"/>
        </w:rPr>
        <w:t xml:space="preserve">that he has </w:t>
      </w:r>
      <w:r w:rsidRPr="007E33D6">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t>
      </w:r>
      <w:r w:rsidRPr="00A962A6">
        <w:rPr>
          <w:sz w:val="10"/>
        </w:rPr>
        <w:lastRenderedPageBreak/>
        <w:t xml:space="preserve">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7E33D6">
        <w:rPr>
          <w:b/>
          <w:bCs/>
          <w:highlight w:val="yellow"/>
          <w:u w:val="single"/>
        </w:rPr>
        <w:t>is contradictory</w:t>
      </w:r>
      <w:r w:rsidRPr="007E33D6">
        <w:rPr>
          <w:sz w:val="10"/>
          <w:highlight w:val="yellow"/>
        </w:rPr>
        <w:t xml:space="preserve"> </w:t>
      </w:r>
      <w:r w:rsidRPr="00A962A6">
        <w:rPr>
          <w:sz w:val="10"/>
        </w:rPr>
        <w:t xml:space="preserve">for him </w:t>
      </w:r>
      <w:r w:rsidRPr="007E33D6">
        <w:rPr>
          <w:b/>
          <w:bCs/>
          <w:highlight w:val="yellow"/>
          <w:u w:val="single"/>
        </w:rPr>
        <w:t xml:space="preserve">to hold both that [t]he[y] must have </w:t>
      </w:r>
      <w:r w:rsidRPr="00A962A6">
        <w:rPr>
          <w:b/>
          <w:bCs/>
          <w:u w:val="single"/>
        </w:rPr>
        <w:t xml:space="preserve">these </w:t>
      </w:r>
      <w:r w:rsidRPr="007E33D6">
        <w:rPr>
          <w:b/>
          <w:bCs/>
          <w:highlight w:val="yellow"/>
          <w:u w:val="single"/>
        </w:rPr>
        <w:t xml:space="preserve">conditions </w:t>
      </w:r>
      <w:proofErr w:type="gramStart"/>
      <w:r w:rsidRPr="007E33D6">
        <w:rPr>
          <w:b/>
          <w:bCs/>
          <w:highlight w:val="yellow"/>
          <w:u w:val="single"/>
        </w:rPr>
        <w:t>and also</w:t>
      </w:r>
      <w:proofErr w:type="gramEnd"/>
      <w:r w:rsidRPr="007E33D6">
        <w:rPr>
          <w:b/>
          <w:bCs/>
          <w:highlight w:val="yellow"/>
          <w:u w:val="single"/>
        </w:rPr>
        <w:t xml:space="preserve"> </w:t>
      </w:r>
      <w:r w:rsidRPr="00A962A6">
        <w:rPr>
          <w:b/>
          <w:bCs/>
          <w:u w:val="single"/>
        </w:rPr>
        <w:t xml:space="preserve">that he </w:t>
      </w:r>
      <w:r w:rsidRPr="007E33D6">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7E33D6">
        <w:rPr>
          <w:b/>
          <w:bCs/>
          <w:highlight w:val="yellow"/>
          <w:u w:val="single"/>
        </w:rPr>
        <w:t>every agent must</w:t>
      </w:r>
      <w:r w:rsidRPr="00A962A6">
        <w:rPr>
          <w:b/>
          <w:bCs/>
          <w:u w:val="single"/>
        </w:rPr>
        <w:t xml:space="preserve"> further </w:t>
      </w:r>
      <w:r w:rsidRPr="007E33D6">
        <w:rPr>
          <w:b/>
          <w:bCs/>
          <w:highlight w:val="yellow"/>
          <w:u w:val="single"/>
        </w:rPr>
        <w:t xml:space="preserve">admit </w:t>
      </w:r>
      <w:r w:rsidRPr="00A962A6">
        <w:rPr>
          <w:b/>
          <w:bCs/>
          <w:u w:val="single"/>
        </w:rPr>
        <w:t xml:space="preserve">that </w:t>
      </w:r>
      <w:r w:rsidRPr="007E33D6">
        <w:rPr>
          <w:b/>
          <w:bCs/>
          <w:highlight w:val="yellow"/>
          <w:u w:val="single"/>
        </w:rPr>
        <w:t>all other agents also have those rights</w:t>
      </w:r>
      <w:r w:rsidRPr="00A962A6">
        <w:rPr>
          <w:b/>
          <w:bCs/>
          <w:u w:val="single"/>
        </w:rPr>
        <w:t xml:space="preserve">, </w:t>
      </w:r>
      <w:r w:rsidRPr="007E33D6">
        <w:rPr>
          <w:b/>
          <w:bCs/>
          <w:highlight w:val="yellow"/>
          <w:u w:val="single"/>
        </w:rPr>
        <w:t xml:space="preserve">since all other </w:t>
      </w:r>
      <w:r w:rsidRPr="00A962A6">
        <w:rPr>
          <w:b/>
          <w:bCs/>
          <w:u w:val="single"/>
        </w:rPr>
        <w:t xml:space="preserve">actual or prospective </w:t>
      </w:r>
      <w:r w:rsidRPr="007E33D6">
        <w:rPr>
          <w:b/>
          <w:bCs/>
          <w:highlight w:val="yellow"/>
          <w:u w:val="single"/>
        </w:rPr>
        <w:t xml:space="preserve">agents have the same </w:t>
      </w:r>
      <w:r w:rsidRPr="00A962A6">
        <w:rPr>
          <w:b/>
          <w:bCs/>
          <w:u w:val="single"/>
        </w:rPr>
        <w:t xml:space="preserve">general </w:t>
      </w:r>
      <w:r w:rsidRPr="007E33D6">
        <w:rPr>
          <w:b/>
          <w:bCs/>
          <w:highlight w:val="yellow"/>
          <w:u w:val="single"/>
        </w:rPr>
        <w:t>characteristics of agency</w:t>
      </w:r>
      <w:r w:rsidRPr="007E33D6">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w:t>
      </w:r>
      <w:r w:rsidRPr="00D761CD">
        <w:t xml:space="preserve">. </w:t>
      </w:r>
      <w:r w:rsidRPr="00D761CD">
        <w:rPr>
          <w:rStyle w:val="StyleUnderline"/>
          <w:highlight w:val="yellow"/>
        </w:rPr>
        <w:t>Hence, every agent</w:t>
      </w:r>
      <w:r w:rsidRPr="00D761CD">
        <w:rPr>
          <w:rStyle w:val="StyleUnderline"/>
        </w:rPr>
        <w:t xml:space="preserve">, on pain of self-contradiction, </w:t>
      </w:r>
      <w:r w:rsidRPr="00D761CD">
        <w:rPr>
          <w:rStyle w:val="StyleUnderline"/>
          <w:highlight w:val="yellow"/>
        </w:rPr>
        <w:t>must</w:t>
      </w:r>
      <w:r w:rsidRPr="00D761CD">
        <w:rPr>
          <w:rStyle w:val="StyleUnderline"/>
        </w:rPr>
        <w:t xml:space="preserve"> accept the following principle: </w:t>
      </w:r>
      <w:r w:rsidRPr="00D761CD">
        <w:rPr>
          <w:rStyle w:val="StyleUnderline"/>
          <w:highlight w:val="yellow"/>
        </w:rPr>
        <w:t>Act in accord with the generic rights of your recipients as well as of yourself</w:t>
      </w:r>
      <w:r w:rsidRPr="00D761CD">
        <w:rPr>
          <w:rStyle w:val="StyleUnderline"/>
          <w:sz w:val="10"/>
          <w:szCs w:val="10"/>
        </w:rPr>
        <w:t xml:space="preserve">. </w:t>
      </w:r>
      <w:r w:rsidRPr="00D761CD">
        <w:rPr>
          <w:sz w:val="10"/>
          <w:szCs w:val="10"/>
        </w:rPr>
        <w:t>The generic rights are rights to the generic features of action, freedom, and well-being. I call this the Principle of Generic Consistency (PGC</w:t>
      </w:r>
      <w:proofErr w:type="gramStart"/>
      <w:r w:rsidRPr="00D761CD">
        <w:rPr>
          <w:sz w:val="10"/>
          <w:szCs w:val="10"/>
        </w:rPr>
        <w:t>), because</w:t>
      </w:r>
      <w:proofErr w:type="gramEnd"/>
      <w:r w:rsidRPr="00A962A6">
        <w:rPr>
          <w:sz w:val="10"/>
        </w:rPr>
        <w:t xml:space="preserve"> it combines the formal consideration of consistency with the material consideration of the generic features and rights of action.</w:t>
      </w:r>
    </w:p>
    <w:p w14:paraId="1BE1F2EF" w14:textId="77777777" w:rsidR="00023DCB" w:rsidRDefault="00023DCB" w:rsidP="00023DCB">
      <w:pPr>
        <w:pStyle w:val="Heading4"/>
      </w:pPr>
      <w:r>
        <w:t xml:space="preserve">2] Agency requires deliberation to choose what actions to take which creates a practical identity identical for every agent. It is the only form of ontology that can account for every individual, making it the only identity that can create obligations. </w:t>
      </w:r>
    </w:p>
    <w:p w14:paraId="46318168" w14:textId="77777777" w:rsidR="00023DCB" w:rsidRDefault="00023DCB" w:rsidP="00023DCB">
      <w:pPr>
        <w:rPr>
          <w:sz w:val="16"/>
        </w:rPr>
      </w:pPr>
      <w:r>
        <w:rPr>
          <w:sz w:val="16"/>
        </w:rPr>
        <w:t xml:space="preserve">Christine M. </w:t>
      </w:r>
      <w:proofErr w:type="spellStart"/>
      <w:r w:rsidRPr="002131A3">
        <w:rPr>
          <w:rStyle w:val="Style13ptBold"/>
        </w:rPr>
        <w:t>Korsgaard</w:t>
      </w:r>
      <w:proofErr w:type="spellEnd"/>
      <w:r w:rsidRPr="002131A3">
        <w:rPr>
          <w:rStyle w:val="Style13ptBold"/>
        </w:rPr>
        <w:t>,</w:t>
      </w:r>
      <w:r>
        <w:rPr>
          <w:sz w:val="16"/>
        </w:rPr>
        <w:t xml:space="preserve"> 19</w:t>
      </w:r>
      <w:r w:rsidRPr="002131A3">
        <w:rPr>
          <w:rStyle w:val="Style13ptBold"/>
        </w:rPr>
        <w:t>92</w:t>
      </w:r>
    </w:p>
    <w:p w14:paraId="743E50AA" w14:textId="77777777" w:rsidR="00023DCB" w:rsidRDefault="00023DCB" w:rsidP="00023DCB">
      <w:pPr>
        <w:rPr>
          <w:sz w:val="16"/>
        </w:rPr>
      </w:pPr>
      <w:r>
        <w:rPr>
          <w:sz w:val="16"/>
        </w:rPr>
        <w:t>“The Sources of Normativity.” The Tanner Lectures on Human Values, Cambridge University.</w:t>
      </w:r>
    </w:p>
    <w:p w14:paraId="15A97A74" w14:textId="77777777" w:rsidR="00023DCB" w:rsidRDefault="00023DCB" w:rsidP="00023DCB">
      <w:pPr>
        <w:rPr>
          <w:sz w:val="16"/>
        </w:rPr>
      </w:pPr>
      <w:r w:rsidRPr="00B25307">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B25307">
        <w:rPr>
          <w:rStyle w:val="StyleUnderline"/>
        </w:rPr>
        <w:t xml:space="preserve">The </w:t>
      </w:r>
      <w:r w:rsidRPr="00E32968">
        <w:rPr>
          <w:rStyle w:val="StyleUnderline"/>
          <w:highlight w:val="yellow"/>
        </w:rPr>
        <w:t xml:space="preserve">reflective structure of the mind </w:t>
      </w:r>
      <w:r w:rsidRPr="00B25307">
        <w:rPr>
          <w:rStyle w:val="StyleUnderline"/>
        </w:rPr>
        <w:t xml:space="preserve">is a source of “self-consciousness” because it </w:t>
      </w:r>
      <w:r w:rsidRPr="00E32968">
        <w:rPr>
          <w:rStyle w:val="StyleUnderline"/>
          <w:highlight w:val="yellow"/>
        </w:rPr>
        <w:t>forces us to have a conception of ourselves.</w:t>
      </w:r>
      <w:r w:rsidRPr="00B25307">
        <w:rPr>
          <w:sz w:val="16"/>
        </w:rPr>
        <w:t xml:space="preserve"> As Kant argues, this is a fact about what it is like to be reflectively </w:t>
      </w:r>
      <w:proofErr w:type="gramStart"/>
      <w:r w:rsidRPr="00B25307">
        <w:rPr>
          <w:sz w:val="16"/>
        </w:rPr>
        <w:t>conscious</w:t>
      </w:r>
      <w:proofErr w:type="gramEnd"/>
      <w:r w:rsidRPr="00B25307">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E32968">
        <w:rPr>
          <w:rStyle w:val="StyleUnderline"/>
          <w:highlight w:val="yellow"/>
        </w:rPr>
        <w:t>When you deliberate</w:t>
      </w:r>
      <w:r w:rsidRPr="00B25307">
        <w:rPr>
          <w:rStyle w:val="StyleUnderline"/>
        </w:rPr>
        <w:t xml:space="preserve">, </w:t>
      </w:r>
      <w:r w:rsidRPr="00E32968">
        <w:rPr>
          <w:rStyle w:val="StyleUnderline"/>
          <w:highlight w:val="yellow"/>
        </w:rPr>
        <w:t>it is as if there were something over</w:t>
      </w:r>
      <w:r w:rsidRPr="00B25307">
        <w:rPr>
          <w:rStyle w:val="StyleUnderline"/>
        </w:rPr>
        <w:t xml:space="preserve"> and above </w:t>
      </w:r>
      <w:proofErr w:type="gramStart"/>
      <w:r w:rsidRPr="00B25307">
        <w:rPr>
          <w:rStyle w:val="StyleUnderline"/>
        </w:rPr>
        <w:t>all of</w:t>
      </w:r>
      <w:proofErr w:type="gramEnd"/>
      <w:r w:rsidRPr="00B25307">
        <w:rPr>
          <w:rStyle w:val="StyleUnderline"/>
        </w:rPr>
        <w:t xml:space="preserve"> your </w:t>
      </w:r>
      <w:r w:rsidRPr="00E32968">
        <w:rPr>
          <w:rStyle w:val="StyleUnderline"/>
          <w:highlight w:val="yellow"/>
        </w:rPr>
        <w:t>desires</w:t>
      </w:r>
      <w:r w:rsidRPr="00B25307">
        <w:rPr>
          <w:rStyle w:val="StyleUnderline"/>
        </w:rPr>
        <w:t xml:space="preserve">, something that is you, and </w:t>
      </w:r>
      <w:r w:rsidRPr="00E32968">
        <w:rPr>
          <w:rStyle w:val="StyleUnderline"/>
          <w:highlight w:val="yellow"/>
        </w:rPr>
        <w:t>that chooses which desire to act on.</w:t>
      </w:r>
      <w:r w:rsidRPr="00B25307">
        <w:rPr>
          <w:rStyle w:val="StyleUnderline"/>
        </w:rPr>
        <w:t xml:space="preserve"> This means that </w:t>
      </w:r>
      <w:r w:rsidRPr="00E32968">
        <w:rPr>
          <w:rStyle w:val="StyleUnderline"/>
          <w:highlight w:val="yellow"/>
        </w:rPr>
        <w:t>the principle or law by which you determine</w:t>
      </w:r>
      <w:r w:rsidRPr="00B25307">
        <w:rPr>
          <w:rStyle w:val="StyleUnderline"/>
        </w:rPr>
        <w:t xml:space="preserve"> your </w:t>
      </w:r>
      <w:r w:rsidRPr="00E32968">
        <w:rPr>
          <w:rStyle w:val="StyleUnderline"/>
          <w:highlight w:val="yellow"/>
        </w:rPr>
        <w:t>actions is one that you regard as being expressive of yourself</w:t>
      </w:r>
      <w:r w:rsidRPr="00B25307">
        <w:rPr>
          <w:rStyle w:val="StyleUnderline"/>
        </w:rPr>
        <w:t>. To identify with such a principle or law is to be</w:t>
      </w:r>
      <w:r w:rsidRPr="00B25307">
        <w:rPr>
          <w:sz w:val="16"/>
        </w:rPr>
        <w:t xml:space="preserve">, in St. Paul’s famous phrase, </w:t>
      </w:r>
      <w:r w:rsidRPr="00B25307">
        <w:rPr>
          <w:rStyle w:val="StyleUnderline"/>
        </w:rPr>
        <w:t>a law to yourself</w:t>
      </w:r>
      <w:r w:rsidRPr="00B25307">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E32968">
        <w:rPr>
          <w:rStyle w:val="StyleUnderline"/>
          <w:highlight w:val="yellow"/>
        </w:rPr>
        <w:t>The conception of one’s identity</w:t>
      </w:r>
      <w:r w:rsidRPr="00B25307">
        <w:rPr>
          <w:rStyle w:val="StyleUnderline"/>
        </w:rPr>
        <w:t xml:space="preserve"> in question here is not a theoretical one, a view about what as a matter of inescapable scientific fact you are. It </w:t>
      </w:r>
      <w:r w:rsidRPr="00E32968">
        <w:rPr>
          <w:rStyle w:val="StyleUnderline"/>
          <w:highlight w:val="yellow"/>
        </w:rPr>
        <w:t>is</w:t>
      </w:r>
      <w:r w:rsidRPr="00B25307">
        <w:rPr>
          <w:rStyle w:val="StyleUnderline"/>
        </w:rPr>
        <w:t xml:space="preserve"> better understood as </w:t>
      </w:r>
      <w:r w:rsidRPr="00E32968">
        <w:rPr>
          <w:rStyle w:val="StyleUnderline"/>
          <w:highlight w:val="yellow"/>
        </w:rPr>
        <w:t>a description under which you value yourself</w:t>
      </w:r>
      <w:r w:rsidRPr="00B25307">
        <w:rPr>
          <w:rStyle w:val="StyleUnderline"/>
        </w:rPr>
        <w:t xml:space="preserve">, a description </w:t>
      </w:r>
      <w:r w:rsidRPr="00E32968">
        <w:rPr>
          <w:rStyle w:val="StyleUnderline"/>
          <w:highlight w:val="yellow"/>
        </w:rPr>
        <w:t>under which you find your life to be worth living</w:t>
      </w:r>
      <w:r w:rsidRPr="00B25307">
        <w:rPr>
          <w:rStyle w:val="StyleUnderline"/>
        </w:rPr>
        <w:t xml:space="preserve"> and your actions to be worth undertaking.</w:t>
      </w:r>
      <w:r w:rsidRPr="00B25307">
        <w:rPr>
          <w:sz w:val="16"/>
        </w:rPr>
        <w:t xml:space="preserve"> </w:t>
      </w:r>
      <w:proofErr w:type="gramStart"/>
      <w:r w:rsidRPr="00B25307">
        <w:rPr>
          <w:sz w:val="16"/>
        </w:rPr>
        <w:t>So</w:t>
      </w:r>
      <w:proofErr w:type="gramEnd"/>
      <w:r w:rsidRPr="00B25307">
        <w:rPr>
          <w:sz w:val="16"/>
        </w:rPr>
        <w:t xml:space="preserve"> </w:t>
      </w:r>
      <w:r w:rsidRPr="00B25307">
        <w:rPr>
          <w:rStyle w:val="StyleUnderline"/>
        </w:rPr>
        <w:t xml:space="preserve">I will </w:t>
      </w:r>
      <w:r w:rsidRPr="00E32968">
        <w:rPr>
          <w:rStyle w:val="StyleUnderline"/>
          <w:highlight w:val="yellow"/>
        </w:rPr>
        <w:t>call this</w:t>
      </w:r>
      <w:r w:rsidRPr="00B25307">
        <w:rPr>
          <w:rStyle w:val="StyleUnderline"/>
        </w:rPr>
        <w:t xml:space="preserve"> a conception of your </w:t>
      </w:r>
      <w:r w:rsidRPr="00E32968">
        <w:rPr>
          <w:rStyle w:val="StyleUnderline"/>
          <w:highlight w:val="yellow"/>
        </w:rPr>
        <w:t>practical identity.</w:t>
      </w:r>
      <w:r w:rsidRPr="00B25307">
        <w:rPr>
          <w:rStyle w:val="StyleUnderline"/>
        </w:rPr>
        <w:t xml:space="preserve"> Practical identity is </w:t>
      </w:r>
      <w:r w:rsidRPr="00E32968">
        <w:rPr>
          <w:rStyle w:val="StyleUnderline"/>
          <w:highlight w:val="yellow"/>
        </w:rPr>
        <w:t>a complex matter</w:t>
      </w:r>
      <w:r w:rsidRPr="00B25307">
        <w:rPr>
          <w:rStyle w:val="StyleUnderline"/>
        </w:rPr>
        <w:t xml:space="preserve"> and for the average person there will be a jumble of such conceptions.</w:t>
      </w:r>
      <w:r w:rsidRPr="00B25307">
        <w:rPr>
          <w:sz w:val="16"/>
        </w:rPr>
        <w:t xml:space="preserve"> You are a human being, a woman or a man, an adherent of a certain religion, a member of an ethnic group, someone’s friend, and so on. And </w:t>
      </w:r>
      <w:proofErr w:type="gramStart"/>
      <w:r w:rsidRPr="00B25307">
        <w:rPr>
          <w:sz w:val="16"/>
        </w:rPr>
        <w:t>all of</w:t>
      </w:r>
      <w:proofErr w:type="gramEnd"/>
      <w:r w:rsidRPr="00B25307">
        <w:rPr>
          <w:sz w:val="16"/>
        </w:rPr>
        <w:t xml:space="preserve"> these identities give rise to reasons and obligations. </w:t>
      </w:r>
      <w:r w:rsidRPr="00E32968">
        <w:rPr>
          <w:rStyle w:val="StyleUnderline"/>
          <w:highlight w:val="yellow"/>
        </w:rPr>
        <w:t>Your reasons express</w:t>
      </w:r>
      <w:r w:rsidRPr="00B25307">
        <w:rPr>
          <w:rStyle w:val="StyleUnderline"/>
        </w:rPr>
        <w:t xml:space="preserve"> your </w:t>
      </w:r>
      <w:r w:rsidRPr="00E32968">
        <w:rPr>
          <w:rStyle w:val="StyleUnderline"/>
          <w:highlight w:val="yellow"/>
        </w:rPr>
        <w:t>identity</w:t>
      </w:r>
      <w:r w:rsidRPr="00B25307">
        <w:rPr>
          <w:rStyle w:val="StyleUnderline"/>
        </w:rPr>
        <w:t xml:space="preserve">, your nature; </w:t>
      </w:r>
      <w:r w:rsidRPr="00E32968">
        <w:rPr>
          <w:rStyle w:val="StyleUnderline"/>
          <w:highlight w:val="yellow"/>
        </w:rPr>
        <w:t>your obligations spring from what that identity forbids</w:t>
      </w:r>
      <w:r w:rsidRPr="00B25307">
        <w:rPr>
          <w:sz w:val="16"/>
        </w:rPr>
        <w:t>.</w:t>
      </w:r>
    </w:p>
    <w:p w14:paraId="21CB6ED0" w14:textId="77777777" w:rsidR="00023DCB" w:rsidRDefault="00023DCB" w:rsidP="00023DCB">
      <w:pPr>
        <w:pStyle w:val="Heading4"/>
      </w:pPr>
      <w:r>
        <w:lastRenderedPageBreak/>
        <w:t>Impacts: A] Since obligations arise from a universal identity, they must be the same for all, B] hijacks any role of the judge since judging is an identity contained within the practical one</w:t>
      </w:r>
    </w:p>
    <w:p w14:paraId="1466DDA8" w14:textId="77777777" w:rsidR="00023DCB" w:rsidRPr="00851585" w:rsidRDefault="00023DCB" w:rsidP="00023DCB">
      <w:pPr>
        <w:pStyle w:val="Heading4"/>
        <w:rPr>
          <w:rFonts w:cs="Calibri"/>
        </w:rPr>
      </w:pPr>
      <w:r>
        <w:t xml:space="preserve">3] </w:t>
      </w:r>
      <w:r w:rsidRPr="00851585">
        <w:rPr>
          <w:rFonts w:cs="Calibri"/>
        </w:rPr>
        <w:t xml:space="preserve">transcendental idealism – there’s a distinction between the noumenal world and the phenomenal world – freedom, as noumenal and undetermined by natural laws, is the supreme principle of ethics, </w:t>
      </w:r>
      <w:proofErr w:type="spellStart"/>
      <w:r w:rsidRPr="00851585">
        <w:rPr>
          <w:rFonts w:cs="Calibri"/>
        </w:rPr>
        <w:t>Korsgaard</w:t>
      </w:r>
      <w:proofErr w:type="spellEnd"/>
      <w:r w:rsidRPr="00851585">
        <w:rPr>
          <w:rFonts w:cs="Calibri"/>
        </w:rPr>
        <w:t xml:space="preserve"> 96:</w:t>
      </w:r>
    </w:p>
    <w:p w14:paraId="4952436F" w14:textId="77777777" w:rsidR="00023DCB" w:rsidRPr="00851585" w:rsidRDefault="00023DCB" w:rsidP="00023DCB">
      <w:proofErr w:type="spellStart"/>
      <w:r w:rsidRPr="00851585">
        <w:t>Korsgaard</w:t>
      </w:r>
      <w:proofErr w:type="spellEnd"/>
      <w:r w:rsidRPr="00851585">
        <w:t>, Christine. “Creating The Kingdom of Ends: Reciprocity and Responsibility in Personal Relations.” (p. 317-318). July 28, 1996 //Recut LHP AV</w:t>
      </w:r>
    </w:p>
    <w:p w14:paraId="73F1C526" w14:textId="77777777" w:rsidR="00023DCB" w:rsidRPr="006D0B7E" w:rsidRDefault="00023DCB" w:rsidP="00023DCB">
      <w:pPr>
        <w:rPr>
          <w:sz w:val="10"/>
        </w:rPr>
      </w:pPr>
      <w:r w:rsidRPr="00851585">
        <w:rPr>
          <w:sz w:val="10"/>
        </w:rPr>
        <w:t xml:space="preserve">Kant's response to this problem is to maintain that the question should not be asked. </w:t>
      </w:r>
      <w:r w:rsidRPr="00851585">
        <w:rPr>
          <w:b/>
          <w:bCs/>
          <w:u w:val="single"/>
        </w:rPr>
        <w:t>To ask how freedom and determinism are related is to inquire</w:t>
      </w:r>
      <w:r w:rsidRPr="00851585">
        <w:rPr>
          <w:sz w:val="10"/>
        </w:rPr>
        <w:t xml:space="preserve"> </w:t>
      </w:r>
      <w:r w:rsidRPr="00851585">
        <w:rPr>
          <w:b/>
          <w:bCs/>
          <w:u w:val="single"/>
        </w:rPr>
        <w:t>into</w:t>
      </w:r>
      <w:r w:rsidRPr="00851585">
        <w:rPr>
          <w:sz w:val="10"/>
        </w:rPr>
        <w:t xml:space="preserve"> </w:t>
      </w:r>
      <w:r w:rsidRPr="00851585">
        <w:rPr>
          <w:b/>
          <w:bCs/>
          <w:highlight w:val="yellow"/>
          <w:u w:val="single"/>
        </w:rPr>
        <w:t>the</w:t>
      </w:r>
      <w:r w:rsidRPr="00851585">
        <w:rPr>
          <w:sz w:val="10"/>
          <w:highlight w:val="yellow"/>
        </w:rPr>
        <w:t xml:space="preserve"> </w:t>
      </w:r>
      <w:r w:rsidRPr="00851585">
        <w:rPr>
          <w:b/>
          <w:bCs/>
          <w:highlight w:val="yellow"/>
          <w:u w:val="single"/>
        </w:rPr>
        <w:t>relation between the</w:t>
      </w:r>
      <w:r w:rsidRPr="00851585">
        <w:rPr>
          <w:sz w:val="10"/>
          <w:highlight w:val="yellow"/>
        </w:rPr>
        <w:t xml:space="preserve"> </w:t>
      </w:r>
      <w:r w:rsidRPr="00851585">
        <w:rPr>
          <w:b/>
          <w:bCs/>
          <w:highlight w:val="yellow"/>
          <w:u w:val="single"/>
        </w:rPr>
        <w:t>noumenal and phenomenal worlds</w:t>
      </w:r>
      <w:r w:rsidRPr="00851585">
        <w:rPr>
          <w:sz w:val="10"/>
        </w:rPr>
        <w:t xml:space="preserve">, a relation </w:t>
      </w:r>
      <w:r w:rsidRPr="00851585">
        <w:rPr>
          <w:b/>
          <w:bCs/>
          <w:u w:val="single"/>
        </w:rPr>
        <w:t>about which it is</w:t>
      </w:r>
      <w:r w:rsidRPr="00851585">
        <w:rPr>
          <w:sz w:val="10"/>
        </w:rPr>
        <w:t xml:space="preserve"> in principle </w:t>
      </w:r>
      <w:r w:rsidRPr="00851585">
        <w:rPr>
          <w:b/>
          <w:bCs/>
          <w:u w:val="single"/>
        </w:rPr>
        <w:t>impossible to know</w:t>
      </w:r>
      <w:r w:rsidRPr="00851585">
        <w:rPr>
          <w:sz w:val="10"/>
        </w:rPr>
        <w:t xml:space="preserve"> anything. But our understanding of what this response amounts </w:t>
      </w:r>
      <w:proofErr w:type="gramStart"/>
      <w:r w:rsidRPr="00851585">
        <w:rPr>
          <w:sz w:val="10"/>
        </w:rPr>
        <w:t>to will</w:t>
      </w:r>
      <w:proofErr w:type="gramEnd"/>
      <w:r w:rsidRPr="00851585">
        <w:rPr>
          <w:sz w:val="10"/>
        </w:rPr>
        <w:t xml:space="preserve">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This view gives rise to familiar paradoxes about how evil actions are even possible, and how we could ever be held responsible for them if they were. On what I take to be the correct interpretation, </w:t>
      </w:r>
      <w:r w:rsidRPr="00851585">
        <w:rPr>
          <w:b/>
          <w:bCs/>
          <w:u w:val="single"/>
        </w:rPr>
        <w:t xml:space="preserve">the distinction </w:t>
      </w:r>
      <w:r w:rsidRPr="00851585">
        <w:rPr>
          <w:b/>
          <w:bCs/>
          <w:highlight w:val="yellow"/>
          <w:u w:val="single"/>
        </w:rPr>
        <w:t xml:space="preserve">is </w:t>
      </w:r>
      <w:r w:rsidRPr="00851585">
        <w:rPr>
          <w:b/>
          <w:bCs/>
          <w:u w:val="single"/>
        </w:rPr>
        <w:t xml:space="preserve">not between two kinds of beings, but </w:t>
      </w:r>
      <w:r w:rsidRPr="00851585">
        <w:rPr>
          <w:b/>
          <w:bCs/>
          <w:highlight w:val="yellow"/>
          <w:u w:val="single"/>
        </w:rPr>
        <w:t xml:space="preserve">between the beings of this world </w:t>
      </w:r>
      <w:r w:rsidRPr="00851585">
        <w:rPr>
          <w:b/>
          <w:bCs/>
          <w:u w:val="single"/>
        </w:rPr>
        <w:t xml:space="preserve">insofar </w:t>
      </w:r>
      <w:r w:rsidRPr="00851585">
        <w:rPr>
          <w:b/>
          <w:bCs/>
          <w:highlight w:val="yellow"/>
          <w:u w:val="single"/>
        </w:rPr>
        <w:t xml:space="preserve">as </w:t>
      </w:r>
      <w:r w:rsidRPr="00851585">
        <w:rPr>
          <w:b/>
          <w:bCs/>
          <w:u w:val="single"/>
        </w:rPr>
        <w:t xml:space="preserve">they are authentically </w:t>
      </w:r>
      <w:r w:rsidRPr="00851585">
        <w:rPr>
          <w:b/>
          <w:bCs/>
          <w:highlight w:val="yellow"/>
          <w:u w:val="single"/>
        </w:rPr>
        <w:t xml:space="preserve">active and </w:t>
      </w:r>
      <w:r w:rsidRPr="00851585">
        <w:rPr>
          <w:b/>
          <w:bCs/>
          <w:u w:val="single"/>
        </w:rPr>
        <w:t xml:space="preserve">the same beings insofar as we are </w:t>
      </w:r>
      <w:r w:rsidRPr="00851585">
        <w:rPr>
          <w:b/>
          <w:bCs/>
          <w:highlight w:val="yellow"/>
          <w:u w:val="single"/>
        </w:rPr>
        <w:t xml:space="preserve">passively receptive </w:t>
      </w:r>
      <w:r w:rsidRPr="00851585">
        <w:rPr>
          <w:b/>
          <w:bCs/>
          <w:u w:val="single"/>
        </w:rPr>
        <w:t>to them</w:t>
      </w:r>
      <w:r w:rsidRPr="00851585">
        <w:rPr>
          <w:sz w:val="10"/>
        </w:rPr>
        <w:t xml:space="preserve">. </w:t>
      </w:r>
      <w:r w:rsidRPr="00851585">
        <w:rPr>
          <w:b/>
          <w:bCs/>
          <w:highlight w:val="yellow"/>
          <w:u w:val="single"/>
        </w:rPr>
        <w:t xml:space="preserve">The "gap" in </w:t>
      </w:r>
      <w:r w:rsidRPr="00851585">
        <w:rPr>
          <w:b/>
          <w:bCs/>
          <w:u w:val="single"/>
        </w:rPr>
        <w:t xml:space="preserve">our </w:t>
      </w:r>
      <w:r w:rsidRPr="00851585">
        <w:rPr>
          <w:b/>
          <w:bCs/>
          <w:highlight w:val="yellow"/>
          <w:u w:val="single"/>
        </w:rPr>
        <w:t>knowledge exists not because of the limits of experience but because of its</w:t>
      </w:r>
      <w:r w:rsidRPr="00851585">
        <w:rPr>
          <w:sz w:val="10"/>
          <w:highlight w:val="yellow"/>
        </w:rPr>
        <w:t xml:space="preserve"> </w:t>
      </w:r>
      <w:r w:rsidRPr="00851585">
        <w:rPr>
          <w:b/>
          <w:bCs/>
          <w:highlight w:val="yellow"/>
          <w:u w:val="single"/>
        </w:rPr>
        <w:t>essential nature</w:t>
      </w:r>
      <w:r w:rsidRPr="00851585">
        <w:rPr>
          <w:sz w:val="10"/>
          <w:highlight w:val="yellow"/>
        </w:rPr>
        <w:t xml:space="preserve">: </w:t>
      </w:r>
      <w:r w:rsidRPr="00851585">
        <w:rPr>
          <w:b/>
          <w:bCs/>
          <w:highlight w:val="yellow"/>
          <w:u w:val="single"/>
        </w:rPr>
        <w:t>to experience</w:t>
      </w:r>
      <w:r w:rsidRPr="00851585">
        <w:rPr>
          <w:sz w:val="10"/>
          <w:highlight w:val="yellow"/>
        </w:rPr>
        <w:t xml:space="preserve"> </w:t>
      </w:r>
      <w:r w:rsidRPr="00851585">
        <w:rPr>
          <w:sz w:val="10"/>
        </w:rPr>
        <w:t xml:space="preserve">something </w:t>
      </w:r>
      <w:r w:rsidRPr="00851585">
        <w:rPr>
          <w:b/>
          <w:bCs/>
          <w:highlight w:val="yellow"/>
          <w:u w:val="single"/>
        </w:rPr>
        <w:t>is</w:t>
      </w:r>
      <w:r w:rsidRPr="00851585">
        <w:rPr>
          <w:sz w:val="10"/>
          <w:highlight w:val="yellow"/>
        </w:rPr>
        <w:t xml:space="preserve"> </w:t>
      </w:r>
      <w:r w:rsidRPr="00851585">
        <w:rPr>
          <w:sz w:val="10"/>
        </w:rPr>
        <w:t xml:space="preserve">(in part) </w:t>
      </w:r>
      <w:r w:rsidRPr="00851585">
        <w:rPr>
          <w:b/>
          <w:bCs/>
          <w:highlight w:val="yellow"/>
          <w:u w:val="single"/>
        </w:rPr>
        <w:t>to be passively receptive</w:t>
      </w:r>
      <w:r w:rsidRPr="00851585">
        <w:rPr>
          <w:sz w:val="10"/>
          <w:highlight w:val="yellow"/>
        </w:rPr>
        <w:t xml:space="preserve"> </w:t>
      </w:r>
      <w:r w:rsidRPr="00851585">
        <w:rPr>
          <w:sz w:val="10"/>
        </w:rPr>
        <w:t xml:space="preserve">to it, </w:t>
      </w:r>
      <w:r w:rsidRPr="00851585">
        <w:rPr>
          <w:b/>
          <w:bCs/>
          <w:highlight w:val="yellow"/>
          <w:u w:val="single"/>
        </w:rPr>
        <w:t xml:space="preserve">and </w:t>
      </w:r>
      <w:r w:rsidRPr="00851585">
        <w:rPr>
          <w:b/>
          <w:bCs/>
          <w:u w:val="single"/>
        </w:rPr>
        <w:t>therefore we cannot</w:t>
      </w:r>
      <w:r w:rsidRPr="00851585">
        <w:rPr>
          <w:sz w:val="10"/>
        </w:rPr>
        <w:t xml:space="preserve"> have </w:t>
      </w:r>
      <w:r w:rsidRPr="00851585">
        <w:rPr>
          <w:b/>
          <w:bCs/>
          <w:u w:val="single"/>
        </w:rPr>
        <w:t>experience</w:t>
      </w:r>
      <w:r w:rsidRPr="00851585">
        <w:rPr>
          <w:sz w:val="10"/>
        </w:rPr>
        <w:t xml:space="preserve">s of </w:t>
      </w:r>
      <w:r w:rsidRPr="00851585">
        <w:rPr>
          <w:b/>
          <w:bCs/>
          <w:u w:val="single"/>
        </w:rPr>
        <w:t>activity</w:t>
      </w:r>
      <w:r w:rsidRPr="00851585">
        <w:rPr>
          <w:sz w:val="10"/>
        </w:rPr>
        <w:t xml:space="preserve"> as such. </w:t>
      </w:r>
      <w:r w:rsidRPr="00851585">
        <w:rPr>
          <w:b/>
          <w:bCs/>
          <w:highlight w:val="yellow"/>
          <w:u w:val="single"/>
        </w:rPr>
        <w:t>As thinkers</w:t>
      </w:r>
      <w:r w:rsidRPr="00851585">
        <w:rPr>
          <w:b/>
          <w:bCs/>
          <w:u w:val="single"/>
        </w:rPr>
        <w:t xml:space="preserve"> and </w:t>
      </w:r>
      <w:proofErr w:type="gramStart"/>
      <w:r w:rsidRPr="00851585">
        <w:rPr>
          <w:b/>
          <w:bCs/>
          <w:u w:val="single"/>
        </w:rPr>
        <w:t>choosers</w:t>
      </w:r>
      <w:proofErr w:type="gramEnd"/>
      <w:r w:rsidRPr="00851585">
        <w:rPr>
          <w:b/>
          <w:bCs/>
          <w:u w:val="single"/>
        </w:rPr>
        <w:t xml:space="preserve"> </w:t>
      </w:r>
      <w:r w:rsidRPr="00851585">
        <w:rPr>
          <w:b/>
          <w:bCs/>
          <w:highlight w:val="yellow"/>
          <w:u w:val="single"/>
        </w:rPr>
        <w:t>we must regard ourselves as active</w:t>
      </w:r>
      <w:r w:rsidRPr="00851585">
        <w:rPr>
          <w:sz w:val="10"/>
          <w:highlight w:val="yellow"/>
        </w:rPr>
        <w:t xml:space="preserve"> </w:t>
      </w:r>
      <w:r w:rsidRPr="00851585">
        <w:rPr>
          <w:sz w:val="10"/>
        </w:rPr>
        <w:t xml:space="preserve">beings, </w:t>
      </w:r>
      <w:r w:rsidRPr="00851585">
        <w:rPr>
          <w:b/>
          <w:bCs/>
          <w:u w:val="single"/>
        </w:rPr>
        <w:t>even though we cannot experience ourselves as active beings</w:t>
      </w:r>
      <w:r w:rsidRPr="00851585">
        <w:rPr>
          <w:sz w:val="10"/>
        </w:rPr>
        <w:t xml:space="preserve">, </w:t>
      </w:r>
      <w:r w:rsidRPr="00851585">
        <w:rPr>
          <w:b/>
          <w:bCs/>
          <w:highlight w:val="yellow"/>
          <w:u w:val="single"/>
        </w:rPr>
        <w:t>and so we place ourselves among the noumena</w:t>
      </w:r>
      <w:r w:rsidRPr="00851585">
        <w:rPr>
          <w:b/>
          <w:bCs/>
          <w:u w:val="single"/>
        </w:rPr>
        <w:t>, necessarily, whenever we think and act.</w:t>
      </w:r>
      <w:r w:rsidRPr="00851585">
        <w:rPr>
          <w:sz w:val="10"/>
        </w:rPr>
        <w:t xml:space="preserve"> According to this interpretation </w:t>
      </w:r>
      <w:r w:rsidRPr="00851585">
        <w:rPr>
          <w:b/>
          <w:bCs/>
          <w:u w:val="single"/>
        </w:rPr>
        <w:t xml:space="preserve">laws of </w:t>
      </w:r>
      <w:r w:rsidRPr="00851585">
        <w:rPr>
          <w:b/>
          <w:bCs/>
          <w:highlight w:val="yellow"/>
          <w:u w:val="single"/>
        </w:rPr>
        <w:t xml:space="preserve">the phenomenal </w:t>
      </w:r>
      <w:r w:rsidRPr="00851585">
        <w:rPr>
          <w:b/>
          <w:bCs/>
          <w:u w:val="single"/>
        </w:rPr>
        <w:t xml:space="preserve">world </w:t>
      </w:r>
      <w:r w:rsidRPr="00851585">
        <w:rPr>
          <w:sz w:val="10"/>
        </w:rPr>
        <w:t xml:space="preserve">are laws that </w:t>
      </w:r>
      <w:r w:rsidRPr="00851585">
        <w:rPr>
          <w:b/>
          <w:bCs/>
          <w:highlight w:val="yellow"/>
          <w:u w:val="single"/>
        </w:rPr>
        <w:t xml:space="preserve">describe </w:t>
      </w:r>
      <w:r w:rsidRPr="00851585">
        <w:rPr>
          <w:b/>
          <w:bCs/>
          <w:u w:val="single"/>
        </w:rPr>
        <w:t>and explain our behavior</w:t>
      </w:r>
      <w:r w:rsidRPr="00851585">
        <w:rPr>
          <w:sz w:val="10"/>
        </w:rPr>
        <w:t xml:space="preserve">. </w:t>
      </w:r>
      <w:r w:rsidRPr="00851585">
        <w:rPr>
          <w:b/>
          <w:bCs/>
          <w:highlight w:val="yellow"/>
          <w:u w:val="single"/>
        </w:rPr>
        <w:t xml:space="preserve">But </w:t>
      </w:r>
      <w:r w:rsidRPr="00851585">
        <w:rPr>
          <w:b/>
          <w:bCs/>
          <w:u w:val="single"/>
        </w:rPr>
        <w:t xml:space="preserve">the laws of </w:t>
      </w:r>
      <w:r w:rsidRPr="00851585">
        <w:rPr>
          <w:b/>
          <w:bCs/>
          <w:highlight w:val="yellow"/>
          <w:u w:val="single"/>
        </w:rPr>
        <w:t xml:space="preserve">the noumenal </w:t>
      </w:r>
      <w:r w:rsidRPr="00851585">
        <w:rPr>
          <w:b/>
          <w:bCs/>
          <w:u w:val="single"/>
        </w:rPr>
        <w:t>world are laws which are addressed to us as active beings</w:t>
      </w:r>
      <w:r w:rsidRPr="00851585">
        <w:rPr>
          <w:sz w:val="10"/>
        </w:rPr>
        <w:t xml:space="preserve">; </w:t>
      </w:r>
      <w:r w:rsidRPr="00851585">
        <w:rPr>
          <w:b/>
          <w:bCs/>
          <w:u w:val="single"/>
        </w:rPr>
        <w:t>their business is not to describe and explain</w:t>
      </w:r>
      <w:r w:rsidRPr="00851585">
        <w:rPr>
          <w:sz w:val="10"/>
        </w:rPr>
        <w:t xml:space="preserve"> at all, </w:t>
      </w:r>
      <w:r w:rsidRPr="00851585">
        <w:rPr>
          <w:b/>
          <w:bCs/>
          <w:u w:val="single"/>
        </w:rPr>
        <w:t xml:space="preserve">but to </w:t>
      </w:r>
      <w:r w:rsidRPr="00851585">
        <w:rPr>
          <w:b/>
          <w:bCs/>
          <w:highlight w:val="yellow"/>
          <w:u w:val="single"/>
        </w:rPr>
        <w:t>govern</w:t>
      </w:r>
      <w:r w:rsidRPr="00851585">
        <w:rPr>
          <w:sz w:val="10"/>
          <w:highlight w:val="yellow"/>
        </w:rPr>
        <w:t xml:space="preserve"> </w:t>
      </w:r>
      <w:r w:rsidRPr="00851585">
        <w:rPr>
          <w:sz w:val="10"/>
        </w:rPr>
        <w:t xml:space="preserve">what we do. </w:t>
      </w:r>
      <w:r w:rsidRPr="00851585">
        <w:rPr>
          <w:b/>
          <w:bCs/>
          <w:u w:val="single"/>
        </w:rPr>
        <w:t xml:space="preserve">Reason has two employments, theoretical and practical. </w:t>
      </w:r>
      <w:r w:rsidRPr="00851585">
        <w:rPr>
          <w:sz w:val="10"/>
        </w:rPr>
        <w:t xml:space="preserve">We view ourselves as phenomena when we take on the theoretical task of describing and explaining our behavior; we view ourselves as noumena when our practical task is one of deciding what to do. </w:t>
      </w:r>
      <w:r w:rsidRPr="00851585">
        <w:rPr>
          <w:b/>
          <w:bCs/>
          <w:u w:val="single"/>
        </w:rPr>
        <w:t>The two standpoints cannot be mixed because these two enterprises-explanation and decision- are mutually exclusive</w:t>
      </w:r>
      <w:r w:rsidRPr="00851585">
        <w:rPr>
          <w:sz w:val="10"/>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w:t>
      </w:r>
      <w:r w:rsidRPr="00851585">
        <w:rPr>
          <w:b/>
          <w:bCs/>
          <w:highlight w:val="yellow"/>
          <w:u w:val="single"/>
        </w:rPr>
        <w:t>There is no question</w:t>
      </w:r>
      <w:r w:rsidRPr="00851585">
        <w:rPr>
          <w:b/>
          <w:bCs/>
          <w:u w:val="single"/>
        </w:rPr>
        <w:t xml:space="preserve"> that is </w:t>
      </w:r>
      <w:r w:rsidRPr="00851585">
        <w:rPr>
          <w:b/>
          <w:bCs/>
          <w:highlight w:val="yellow"/>
          <w:u w:val="single"/>
        </w:rPr>
        <w:t xml:space="preserve">answered by </w:t>
      </w:r>
      <w:r w:rsidRPr="00851585">
        <w:rPr>
          <w:b/>
          <w:bCs/>
          <w:u w:val="single"/>
        </w:rPr>
        <w:t xml:space="preserve">my </w:t>
      </w:r>
      <w:r w:rsidRPr="00851585">
        <w:rPr>
          <w:b/>
          <w:bCs/>
          <w:highlight w:val="yellow"/>
          <w:u w:val="single"/>
        </w:rPr>
        <w:t xml:space="preserve">descriptions of </w:t>
      </w:r>
      <w:r w:rsidRPr="00851585">
        <w:rPr>
          <w:b/>
          <w:bCs/>
          <w:u w:val="single"/>
        </w:rPr>
        <w:t xml:space="preserve">how Marilyn's freedom interacts with the </w:t>
      </w:r>
      <w:r w:rsidRPr="00851585">
        <w:rPr>
          <w:b/>
          <w:bCs/>
          <w:highlight w:val="yellow"/>
          <w:u w:val="single"/>
        </w:rPr>
        <w:t xml:space="preserve">causal forces </w:t>
      </w:r>
      <w:r w:rsidRPr="00851585">
        <w:rPr>
          <w:b/>
          <w:bCs/>
          <w:u w:val="single"/>
        </w:rPr>
        <w:t xml:space="preserve">that determine her. </w:t>
      </w:r>
      <w:r w:rsidRPr="00851585">
        <w:rPr>
          <w:b/>
          <w:bCs/>
          <w:highlight w:val="yellow"/>
          <w:u w:val="single"/>
        </w:rPr>
        <w:t>For freedom is a concept</w:t>
      </w:r>
      <w:r w:rsidRPr="00851585">
        <w:rPr>
          <w:b/>
          <w:bCs/>
          <w:u w:val="single"/>
        </w:rPr>
        <w:t xml:space="preserve"> with a practical employment, </w:t>
      </w:r>
      <w:r w:rsidRPr="00851585">
        <w:rPr>
          <w:b/>
          <w:bCs/>
          <w:highlight w:val="yellow"/>
          <w:u w:val="single"/>
        </w:rPr>
        <w:t xml:space="preserve">used in </w:t>
      </w:r>
      <w:r w:rsidRPr="00851585">
        <w:rPr>
          <w:b/>
          <w:bCs/>
          <w:u w:val="single"/>
        </w:rPr>
        <w:t xml:space="preserve">the choice and </w:t>
      </w:r>
      <w:r w:rsidRPr="00851585">
        <w:rPr>
          <w:b/>
          <w:bCs/>
          <w:highlight w:val="yellow"/>
          <w:u w:val="single"/>
        </w:rPr>
        <w:t xml:space="preserve">justification </w:t>
      </w:r>
      <w:r w:rsidRPr="00851585">
        <w:rPr>
          <w:b/>
          <w:bCs/>
          <w:u w:val="single"/>
        </w:rPr>
        <w:t>of action, not in explanation or prediction</w:t>
      </w:r>
      <w:r w:rsidRPr="00851585">
        <w:rPr>
          <w:sz w:val="10"/>
        </w:rPr>
        <w:t xml:space="preserve">; while causality is a concept of theory, used to explain and predict actions but not to justify them. There is no standpoint from which we are doing </w:t>
      </w:r>
      <w:proofErr w:type="gramStart"/>
      <w:r w:rsidRPr="00851585">
        <w:rPr>
          <w:sz w:val="10"/>
        </w:rPr>
        <w:t>both of these</w:t>
      </w:r>
      <w:proofErr w:type="gramEnd"/>
      <w:r w:rsidRPr="00851585">
        <w:rPr>
          <w:sz w:val="10"/>
        </w:rPr>
        <w:t xml:space="preserve"> things at once, and so there is no place from which to ask a question that includes both concepts in its answer. So, if I am myself Marilyn, and I am trying to decide whether to do something selfish, reflections on the disadvantages of my background are irrelevant. </w:t>
      </w:r>
      <w:r w:rsidRPr="00851585">
        <w:rPr>
          <w:b/>
          <w:bCs/>
          <w:highlight w:val="yellow"/>
          <w:u w:val="single"/>
        </w:rPr>
        <w:t>I must act under the idea of freedom</w:t>
      </w:r>
      <w:r w:rsidRPr="00851585">
        <w:rPr>
          <w:b/>
          <w:bCs/>
          <w:u w:val="single"/>
        </w:rPr>
        <w:t xml:space="preserve">, and so I must act on what I regard as reasons. </w:t>
      </w:r>
      <w:r w:rsidRPr="00851585">
        <w:rPr>
          <w:sz w:val="10"/>
        </w:rPr>
        <w:t xml:space="preserve">Being underprivileged may sometimes be a cause of selfish behavior, but it is not a reason that can be offered in support of it by a person engaged in it. </w:t>
      </w:r>
      <w:proofErr w:type="gramStart"/>
      <w:r w:rsidRPr="00851585">
        <w:rPr>
          <w:sz w:val="10"/>
        </w:rPr>
        <w:t>So</w:t>
      </w:r>
      <w:proofErr w:type="gramEnd"/>
      <w:r w:rsidRPr="00851585">
        <w:rPr>
          <w:sz w:val="10"/>
        </w:rPr>
        <w:t xml:space="preserve"> although we do not necessarily say of Marilyn: "</w:t>
      </w:r>
      <w:r w:rsidRPr="00851585">
        <w:rPr>
          <w:b/>
          <w:bCs/>
          <w:u w:val="single"/>
        </w:rPr>
        <w:t>her background gave her</w:t>
      </w:r>
      <w:r w:rsidRPr="00851585">
        <w:rPr>
          <w:sz w:val="10"/>
        </w:rPr>
        <w:t xml:space="preserve"> some tough </w:t>
      </w:r>
      <w:r w:rsidRPr="00851585">
        <w:rPr>
          <w:b/>
          <w:bCs/>
          <w:u w:val="single"/>
        </w:rPr>
        <w:t>incentives</w:t>
      </w:r>
      <w:r w:rsidRPr="00851585">
        <w:rPr>
          <w:sz w:val="10"/>
        </w:rPr>
        <w:t xml:space="preserve"> to deal with, </w:t>
      </w:r>
      <w:r w:rsidRPr="00851585">
        <w:rPr>
          <w:b/>
          <w:bCs/>
          <w:u w:val="single"/>
        </w:rPr>
        <w:t>but</w:t>
      </w:r>
      <w:r w:rsidRPr="00851585">
        <w:rPr>
          <w:sz w:val="10"/>
        </w:rPr>
        <w:t xml:space="preserve"> still </w:t>
      </w:r>
      <w:r w:rsidRPr="00851585">
        <w:rPr>
          <w:b/>
          <w:bCs/>
          <w:u w:val="single"/>
        </w:rPr>
        <w:t>it is up to her whether she treats them as reasons</w:t>
      </w:r>
      <w:r w:rsidRPr="00851585">
        <w:rPr>
          <w:sz w:val="10"/>
        </w:rPr>
        <w:t xml:space="preserve">," that is what she must say to herself. I say that we do not necessarily say this, because, as I am about to argue, whether we say it depends on whether we have decided to </w:t>
      </w:r>
      <w:proofErr w:type="gramStart"/>
      <w:r w:rsidRPr="00851585">
        <w:rPr>
          <w:sz w:val="10"/>
        </w:rPr>
        <w:t>enter into</w:t>
      </w:r>
      <w:proofErr w:type="gramEnd"/>
      <w:r w:rsidRPr="00851585">
        <w:rPr>
          <w:sz w:val="10"/>
        </w:rPr>
        <w:t xml:space="preserve"> reciprocal relations with her and so to hold her responsible. But in that case, it is better regarded as something we say not about but to her.</w:t>
      </w:r>
    </w:p>
    <w:p w14:paraId="1D253C1E" w14:textId="77777777" w:rsidR="00023DCB" w:rsidRPr="00B7657F" w:rsidRDefault="00023DCB" w:rsidP="00023DCB">
      <w:pPr>
        <w:pStyle w:val="Heading3"/>
      </w:pPr>
      <w:r w:rsidRPr="00B7657F">
        <w:lastRenderedPageBreak/>
        <w:t>Contention</w:t>
      </w:r>
    </w:p>
    <w:p w14:paraId="3880015F" w14:textId="77777777" w:rsidR="00023DCB" w:rsidRDefault="00023DCB" w:rsidP="00023DCB">
      <w:pPr>
        <w:pStyle w:val="Heading4"/>
      </w:pPr>
      <w:r w:rsidRPr="00B7657F">
        <w:t>Plan:</w:t>
      </w:r>
      <w:r>
        <w:t xml:space="preserve"> </w:t>
      </w:r>
      <w:r w:rsidRPr="00B7657F">
        <w:t>The</w:t>
      </w:r>
      <w:r>
        <w:t xml:space="preserve"> </w:t>
      </w:r>
      <w:r w:rsidRPr="00B7657F">
        <w:t>member</w:t>
      </w:r>
      <w:r>
        <w:t xml:space="preserve"> </w:t>
      </w:r>
      <w:r w:rsidRPr="00B7657F">
        <w:t>nations</w:t>
      </w:r>
      <w:r>
        <w:t xml:space="preserve"> </w:t>
      </w:r>
      <w:r w:rsidRPr="00B7657F">
        <w:t>of</w:t>
      </w:r>
      <w:r>
        <w:t xml:space="preserve"> </w:t>
      </w:r>
      <w:r w:rsidRPr="00B7657F">
        <w:t>the</w:t>
      </w:r>
      <w:r>
        <w:t xml:space="preserve"> </w:t>
      </w:r>
      <w:r w:rsidRPr="00B7657F">
        <w:t>World</w:t>
      </w:r>
      <w:r>
        <w:t xml:space="preserve"> </w:t>
      </w:r>
      <w:r w:rsidRPr="00B7657F">
        <w:t>Trade</w:t>
      </w:r>
      <w:r>
        <w:t xml:space="preserve"> </w:t>
      </w:r>
      <w:r w:rsidRPr="00B7657F">
        <w:t>Organization</w:t>
      </w:r>
      <w:r>
        <w:t xml:space="preserve"> </w:t>
      </w:r>
      <w:r w:rsidRPr="00B7657F">
        <w:t>ought</w:t>
      </w:r>
      <w:r>
        <w:t xml:space="preserve"> </w:t>
      </w:r>
      <w:r w:rsidRPr="00B7657F">
        <w:t>to</w:t>
      </w:r>
      <w:r>
        <w:t xml:space="preserve"> eliminate patent </w:t>
      </w:r>
      <w:r w:rsidRPr="00B7657F">
        <w:t>protections</w:t>
      </w:r>
      <w:r>
        <w:t xml:space="preserve"> </w:t>
      </w:r>
      <w:r w:rsidRPr="00B7657F">
        <w:t>for</w:t>
      </w:r>
      <w:r>
        <w:t xml:space="preserve"> life-saving </w:t>
      </w:r>
      <w:r w:rsidRPr="00B7657F">
        <w:t>medicines.</w:t>
      </w:r>
      <w:r>
        <w:t xml:space="preserve"> Rizvi 20:</w:t>
      </w:r>
    </w:p>
    <w:p w14:paraId="21C17560" w14:textId="77777777" w:rsidR="00023DCB" w:rsidRPr="00256A6D" w:rsidRDefault="00023DCB" w:rsidP="00023DCB">
      <w:r w:rsidRPr="00256A6D">
        <w:t>Husna Rizvi, “WHAT IF…DRUG PATENTS WERE SCRAPPED?”</w:t>
      </w:r>
      <w:r>
        <w:t xml:space="preserve"> </w:t>
      </w:r>
      <w:r w:rsidRPr="00256A6D">
        <w:t xml:space="preserve">24 June 2020, </w:t>
      </w:r>
      <w:hyperlink r:id="rId13" w:history="1">
        <w:r w:rsidRPr="00256A6D">
          <w:rPr>
            <w:rStyle w:val="Hyperlink"/>
          </w:rPr>
          <w:t>https://newint.org/features/2020/06/11/what-if-drug-patents-were-scrapped</w:t>
        </w:r>
      </w:hyperlink>
      <w:r w:rsidRPr="00256A6D">
        <w:t xml:space="preserve"> //LHP AV DOA: 9/17/21</w:t>
      </w:r>
    </w:p>
    <w:p w14:paraId="15C0B1E1" w14:textId="77777777" w:rsidR="00023DCB" w:rsidRPr="00256A6D" w:rsidRDefault="00023DCB" w:rsidP="00023DCB">
      <w:pPr>
        <w:rPr>
          <w:sz w:val="10"/>
        </w:rPr>
      </w:pPr>
      <w:r w:rsidRPr="00256A6D">
        <w:rPr>
          <w:sz w:val="10"/>
        </w:rPr>
        <w:t>In 1955, virologist Jonas Salk was asked about the intellectual property rights of his polio vaccine. To which he responded: ‘</w:t>
      </w:r>
      <w:r w:rsidRPr="00256A6D">
        <w:rPr>
          <w:b/>
          <w:bCs/>
          <w:u w:val="single"/>
        </w:rPr>
        <w:t>There is no patent</w:t>
      </w:r>
      <w:r w:rsidRPr="00256A6D">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256A6D">
        <w:rPr>
          <w:sz w:val="10"/>
        </w:rPr>
        <w:t>Frontières</w:t>
      </w:r>
      <w:proofErr w:type="spellEnd"/>
      <w:r w:rsidRPr="00256A6D">
        <w:rPr>
          <w:sz w:val="10"/>
        </w:rPr>
        <w:t xml:space="preserve"> (MSF), it costs just $0.25 to $0.50 to make the daily dose of the tuberculosis drug </w:t>
      </w:r>
      <w:proofErr w:type="spellStart"/>
      <w:r w:rsidRPr="00256A6D">
        <w:rPr>
          <w:sz w:val="10"/>
        </w:rPr>
        <w:t>bedaquiline</w:t>
      </w:r>
      <w:proofErr w:type="spellEnd"/>
      <w:r w:rsidRPr="00256A6D">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256A6D">
        <w:rPr>
          <w:sz w:val="10"/>
        </w:rPr>
        <w:t>Newint</w:t>
      </w:r>
      <w:proofErr w:type="spellEnd"/>
      <w:r w:rsidRPr="00256A6D">
        <w:rPr>
          <w:sz w:val="10"/>
        </w:rPr>
        <w:t xml:space="preserve"> - ES FAM Sept 21 Some experts point to existing provisions to compel industry to release vital drugs during times of crisis. </w:t>
      </w:r>
      <w:r w:rsidRPr="00256A6D">
        <w:rPr>
          <w:b/>
          <w:bCs/>
          <w:highlight w:val="yellow"/>
          <w:u w:val="single"/>
        </w:rPr>
        <w:t>W</w:t>
      </w:r>
      <w:r w:rsidRPr="00256A6D">
        <w:rPr>
          <w:b/>
          <w:bCs/>
          <w:u w:val="single"/>
        </w:rPr>
        <w:t xml:space="preserve">orld </w:t>
      </w:r>
      <w:r w:rsidRPr="00256A6D">
        <w:rPr>
          <w:b/>
          <w:bCs/>
          <w:highlight w:val="yellow"/>
          <w:u w:val="single"/>
        </w:rPr>
        <w:t>T</w:t>
      </w:r>
      <w:r w:rsidRPr="00256A6D">
        <w:rPr>
          <w:b/>
          <w:bCs/>
          <w:u w:val="single"/>
        </w:rPr>
        <w:t xml:space="preserve">rade </w:t>
      </w:r>
      <w:r w:rsidRPr="00256A6D">
        <w:rPr>
          <w:b/>
          <w:bCs/>
          <w:highlight w:val="yellow"/>
          <w:u w:val="single"/>
        </w:rPr>
        <w:t>O</w:t>
      </w:r>
      <w:r w:rsidRPr="00256A6D">
        <w:rPr>
          <w:b/>
          <w:bCs/>
          <w:u w:val="single"/>
        </w:rPr>
        <w:t xml:space="preserve">rganization </w:t>
      </w:r>
      <w:r w:rsidRPr="00256A6D">
        <w:rPr>
          <w:b/>
          <w:bCs/>
          <w:highlight w:val="yellow"/>
          <w:u w:val="single"/>
        </w:rPr>
        <w:t xml:space="preserve">rules specify that governments can override patents </w:t>
      </w:r>
      <w:r w:rsidRPr="00256A6D">
        <w:rPr>
          <w:sz w:val="10"/>
        </w:rPr>
        <w:t xml:space="preserve">to allow other manufacturers </w:t>
      </w:r>
      <w:r w:rsidRPr="00256A6D">
        <w:rPr>
          <w:b/>
          <w:bCs/>
          <w:highlight w:val="yellow"/>
          <w:u w:val="single"/>
        </w:rPr>
        <w:t xml:space="preserve">to produce </w:t>
      </w:r>
      <w:r w:rsidRPr="00256A6D">
        <w:rPr>
          <w:b/>
          <w:bCs/>
          <w:u w:val="single"/>
        </w:rPr>
        <w:t xml:space="preserve">generic versions of </w:t>
      </w:r>
      <w:r w:rsidRPr="00256A6D">
        <w:rPr>
          <w:b/>
          <w:bCs/>
          <w:highlight w:val="yellow"/>
          <w:u w:val="single"/>
        </w:rPr>
        <w:t xml:space="preserve">life-saving medicines </w:t>
      </w:r>
      <w:r w:rsidRPr="00256A6D">
        <w:rPr>
          <w:sz w:val="10"/>
        </w:rPr>
        <w:t xml:space="preserve">– </w:t>
      </w:r>
      <w:r w:rsidRPr="00256A6D">
        <w:rPr>
          <w:b/>
          <w:bCs/>
          <w:u w:val="single"/>
        </w:rPr>
        <w:t xml:space="preserve">this is called compulsory licensing. </w:t>
      </w:r>
      <w:r w:rsidRPr="00256A6D">
        <w:rPr>
          <w:b/>
          <w:bCs/>
          <w:highlight w:val="yellow"/>
          <w:u w:val="single"/>
        </w:rPr>
        <w:t xml:space="preserve">But </w:t>
      </w:r>
      <w:r w:rsidRPr="00256A6D">
        <w:rPr>
          <w:b/>
          <w:bCs/>
          <w:u w:val="single"/>
        </w:rPr>
        <w:t xml:space="preserve">Big </w:t>
      </w:r>
      <w:r w:rsidRPr="00256A6D">
        <w:rPr>
          <w:b/>
          <w:bCs/>
          <w:highlight w:val="yellow"/>
          <w:u w:val="single"/>
        </w:rPr>
        <w:t>Pharma fights back with lawsuits</w:t>
      </w:r>
      <w:r w:rsidRPr="00256A6D">
        <w:rPr>
          <w:b/>
          <w:bCs/>
          <w:u w:val="single"/>
        </w:rPr>
        <w:t>.</w:t>
      </w:r>
      <w:r w:rsidRPr="00256A6D">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256A6D">
        <w:rPr>
          <w:sz w:val="10"/>
        </w:rPr>
        <w:t>licences</w:t>
      </w:r>
      <w:proofErr w:type="spellEnd"/>
      <w:r w:rsidRPr="00256A6D">
        <w:rPr>
          <w:sz w:val="10"/>
        </w:rPr>
        <w:t xml:space="preserve">, companies are unlikely to want to make an exception for Covid-19. </w:t>
      </w:r>
      <w:r w:rsidRPr="00256A6D">
        <w:rPr>
          <w:b/>
          <w:bCs/>
          <w:u w:val="single"/>
        </w:rPr>
        <w:t>The pharmaceutical patents system is based on the belief that without patents, medical innovation will cease</w:t>
      </w:r>
      <w:r w:rsidRPr="00256A6D">
        <w:rPr>
          <w:sz w:val="10"/>
        </w:rPr>
        <w:t xml:space="preserve">. </w:t>
      </w:r>
      <w:r w:rsidRPr="00256A6D">
        <w:rPr>
          <w:b/>
          <w:bCs/>
          <w:u w:val="single"/>
        </w:rPr>
        <w:t xml:space="preserve">But researchers have shown how </w:t>
      </w:r>
      <w:r w:rsidRPr="00256A6D">
        <w:rPr>
          <w:b/>
          <w:bCs/>
          <w:highlight w:val="yellow"/>
          <w:u w:val="single"/>
        </w:rPr>
        <w:t>firms stifle innovation, engaging in ‘killer acquisitions’</w:t>
      </w:r>
      <w:r w:rsidRPr="00256A6D">
        <w:rPr>
          <w:b/>
          <w:bCs/>
          <w:u w:val="single"/>
        </w:rPr>
        <w:t xml:space="preserve"> to buy up smaller innovative companies, solely to stop their drug development projects and remove future competition</w:t>
      </w:r>
      <w:r w:rsidRPr="00256A6D">
        <w:rPr>
          <w:sz w:val="10"/>
        </w:rPr>
        <w:t xml:space="preserve">. </w:t>
      </w:r>
      <w:r w:rsidRPr="00256A6D">
        <w:rPr>
          <w:b/>
          <w:bCs/>
          <w:highlight w:val="yellow"/>
          <w:u w:val="single"/>
        </w:rPr>
        <w:t xml:space="preserve">It’s </w:t>
      </w:r>
      <w:r w:rsidRPr="00256A6D">
        <w:rPr>
          <w:b/>
          <w:bCs/>
          <w:u w:val="single"/>
        </w:rPr>
        <w:t xml:space="preserve">a broken system, </w:t>
      </w:r>
      <w:r w:rsidRPr="00256A6D">
        <w:rPr>
          <w:b/>
          <w:bCs/>
          <w:highlight w:val="yellow"/>
          <w:u w:val="single"/>
        </w:rPr>
        <w:t>not delivering the drugs</w:t>
      </w:r>
      <w:r w:rsidRPr="00256A6D">
        <w:rPr>
          <w:sz w:val="10"/>
          <w:highlight w:val="yellow"/>
        </w:rPr>
        <w:t xml:space="preserve"> </w:t>
      </w:r>
      <w:r w:rsidRPr="00256A6D">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256A6D">
        <w:rPr>
          <w:b/>
          <w:bCs/>
          <w:highlight w:val="yellow"/>
          <w:u w:val="single"/>
        </w:rPr>
        <w:t>It’s how flu vaccine research already operates</w:t>
      </w:r>
      <w:r w:rsidRPr="00256A6D">
        <w:rPr>
          <w:sz w:val="10"/>
        </w:rPr>
        <w:t xml:space="preserve">. </w:t>
      </w:r>
      <w:r w:rsidRPr="00256A6D">
        <w:rPr>
          <w:b/>
          <w:bCs/>
          <w:u w:val="single"/>
        </w:rPr>
        <w:t xml:space="preserve">The World Health Organization (WHO) convenes world experts twice a year to add emerging flu strains </w:t>
      </w:r>
      <w:proofErr w:type="gramStart"/>
      <w:r w:rsidRPr="00256A6D">
        <w:rPr>
          <w:b/>
          <w:bCs/>
          <w:u w:val="single"/>
        </w:rPr>
        <w:t>in order to</w:t>
      </w:r>
      <w:proofErr w:type="gramEnd"/>
      <w:r w:rsidRPr="00256A6D">
        <w:rPr>
          <w:b/>
          <w:bCs/>
          <w:u w:val="single"/>
        </w:rPr>
        <w:t xml:space="preserve"> update flu vaccines. Researchers from across 110 countries, funded largely by governments, are committed to this open-source science</w:t>
      </w:r>
      <w:r w:rsidRPr="00256A6D">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256A6D">
        <w:rPr>
          <w:b/>
          <w:bCs/>
          <w:highlight w:val="yellow"/>
          <w:u w:val="single"/>
        </w:rPr>
        <w:t>Companies would</w:t>
      </w:r>
      <w:r w:rsidRPr="00256A6D">
        <w:rPr>
          <w:b/>
          <w:bCs/>
          <w:u w:val="single"/>
        </w:rPr>
        <w:t xml:space="preserve"> need to agree to </w:t>
      </w:r>
      <w:r w:rsidRPr="00256A6D">
        <w:rPr>
          <w:b/>
          <w:bCs/>
          <w:highlight w:val="yellow"/>
          <w:u w:val="single"/>
        </w:rPr>
        <w:t>make products patent-free</w:t>
      </w:r>
      <w:r w:rsidRPr="00256A6D">
        <w:rPr>
          <w:b/>
          <w:bCs/>
          <w:u w:val="single"/>
        </w:rPr>
        <w:t>, be transparent over pricing and costs and share clinical trial data so that other countries can develop the same capacity</w:t>
      </w:r>
      <w:r w:rsidRPr="00256A6D">
        <w:rPr>
          <w:sz w:val="10"/>
        </w:rPr>
        <w:t xml:space="preserve">. Researchers at Global Justice Now also propose modelling democratically owned start-up firms with workers, </w:t>
      </w:r>
      <w:proofErr w:type="gramStart"/>
      <w:r w:rsidRPr="00256A6D">
        <w:rPr>
          <w:sz w:val="10"/>
        </w:rPr>
        <w:t>clinicians</w:t>
      </w:r>
      <w:proofErr w:type="gramEnd"/>
      <w:r w:rsidRPr="00256A6D">
        <w:rPr>
          <w:sz w:val="10"/>
        </w:rPr>
        <w:t xml:space="preserve"> and patients on their boards and on the Medicines Patent Pool (MPP), a UN body set up to increase access to drugs in the Global South. Governments would retain a controlling interest in these bodies. </w:t>
      </w:r>
      <w:r w:rsidRPr="00256A6D">
        <w:rPr>
          <w:b/>
          <w:bCs/>
          <w:highlight w:val="yellow"/>
          <w:u w:val="single"/>
        </w:rPr>
        <w:t xml:space="preserve">Abolishing the IP burden would incentivize knowledge-sharing </w:t>
      </w:r>
      <w:r w:rsidRPr="00256A6D">
        <w:rPr>
          <w:b/>
          <w:bCs/>
          <w:u w:val="single"/>
        </w:rPr>
        <w:t>across borders, with open-source data that any WHO member could access.</w:t>
      </w:r>
      <w:r w:rsidRPr="00256A6D">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256A6D">
        <w:rPr>
          <w:sz w:val="10"/>
        </w:rPr>
        <w:t>Boldrin</w:t>
      </w:r>
      <w:proofErr w:type="spellEnd"/>
      <w:r w:rsidRPr="00256A6D">
        <w:rPr>
          <w:sz w:val="10"/>
        </w:rPr>
        <w:t xml:space="preserve"> and David Levine, include shortening patent terms to slowly but surely ‘decrease the strength of intellectual property </w:t>
      </w:r>
      <w:proofErr w:type="gramStart"/>
      <w:r w:rsidRPr="00256A6D">
        <w:rPr>
          <w:sz w:val="10"/>
        </w:rPr>
        <w:t>interventions’</w:t>
      </w:r>
      <w:proofErr w:type="gramEnd"/>
      <w:r w:rsidRPr="00256A6D">
        <w:rPr>
          <w:sz w:val="10"/>
        </w:rPr>
        <w:t>. They hasten to add: ‘</w:t>
      </w:r>
      <w:r w:rsidRPr="00256A6D">
        <w:rPr>
          <w:b/>
          <w:bCs/>
          <w:u w:val="single"/>
        </w:rPr>
        <w:t>the final goal cannot be anything short of abolition</w:t>
      </w:r>
      <w:r w:rsidRPr="00256A6D">
        <w:rPr>
          <w:sz w:val="10"/>
        </w:rPr>
        <w:t>.’</w:t>
      </w:r>
    </w:p>
    <w:p w14:paraId="1C74BB97" w14:textId="77777777" w:rsidR="00023DCB" w:rsidRPr="00256A6D" w:rsidRDefault="00023DCB" w:rsidP="00023DCB">
      <w:pPr>
        <w:pStyle w:val="Heading4"/>
      </w:pPr>
      <w:r>
        <w:t xml:space="preserve">Vote </w:t>
      </w:r>
      <w:proofErr w:type="spellStart"/>
      <w:r>
        <w:t>aff</w:t>
      </w:r>
      <w:proofErr w:type="spellEnd"/>
      <w:r>
        <w:t xml:space="preserve"> –</w:t>
      </w:r>
    </w:p>
    <w:p w14:paraId="454D41D5" w14:textId="77777777" w:rsidR="00023DCB" w:rsidRPr="001373F7" w:rsidRDefault="00023DCB" w:rsidP="00023DCB">
      <w:pPr>
        <w:pStyle w:val="Heading4"/>
        <w:rPr>
          <w:b w:val="0"/>
          <w:bCs w:val="0"/>
          <w:u w:val="single"/>
        </w:rPr>
      </w:pPr>
      <w:r>
        <w:t xml:space="preserve">1] </w:t>
      </w:r>
      <w:r>
        <w:rPr>
          <w:rFonts w:cs="Calibri"/>
        </w:rPr>
        <w:t xml:space="preserve">IP </w:t>
      </w:r>
      <w:r w:rsidRPr="00305C79">
        <w:rPr>
          <w:rFonts w:cs="Calibri"/>
        </w:rPr>
        <w:t xml:space="preserve">rights </w:t>
      </w:r>
      <w:r>
        <w:rPr>
          <w:rFonts w:cs="Calibri"/>
        </w:rPr>
        <w:t>violate an individual’s actual right to property and the grounds on which they are justified,</w:t>
      </w:r>
      <w:r w:rsidRPr="00305C79">
        <w:rPr>
          <w:rFonts w:cs="Calibri"/>
        </w:rPr>
        <w:t xml:space="preserve"> </w:t>
      </w:r>
    </w:p>
    <w:p w14:paraId="3FE36823" w14:textId="77777777" w:rsidR="00023DCB" w:rsidRPr="00305C79" w:rsidRDefault="00023DCB" w:rsidP="00023DCB">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121EE5CD" w14:textId="77777777" w:rsidR="00023DCB" w:rsidRPr="001373F7" w:rsidRDefault="00023DCB" w:rsidP="00023DCB">
      <w:pPr>
        <w:rPr>
          <w:sz w:val="10"/>
          <w:highlight w:val="yellow"/>
        </w:rPr>
      </w:pPr>
      <w:r w:rsidRPr="00305C79">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w:t>
      </w:r>
      <w:r w:rsidRPr="00305C79">
        <w:rPr>
          <w:rStyle w:val="Emphasis"/>
        </w:rPr>
        <w:lastRenderedPageBreak/>
        <w:t>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1373F7">
        <w:rPr>
          <w:rStyle w:val="Emphasis"/>
          <w:highlight w:val="yellow"/>
        </w:rPr>
        <w:t>the purpose of property rights</w:t>
      </w:r>
      <w:r w:rsidRPr="00305C79">
        <w:rPr>
          <w:rStyle w:val="Emphasis"/>
        </w:rPr>
        <w:t xml:space="preserve"> </w:t>
      </w:r>
      <w:r w:rsidRPr="001373F7">
        <w:rPr>
          <w:rStyle w:val="Emphasis"/>
          <w:highlight w:val="yellow"/>
        </w:rPr>
        <w:t>would be</w:t>
      </w:r>
      <w:r w:rsidRPr="00305C79">
        <w:rPr>
          <w:rStyle w:val="Emphasis"/>
        </w:rPr>
        <w:t xml:space="preserve"> that of </w:t>
      </w:r>
      <w:r w:rsidRPr="001373F7">
        <w:rPr>
          <w:rStyle w:val="Emphasis"/>
          <w:highlight w:val="yellow"/>
        </w:rPr>
        <w:t>avoiding</w:t>
      </w:r>
      <w:r w:rsidRPr="00305C79">
        <w:rPr>
          <w:rStyle w:val="Emphasis"/>
        </w:rPr>
        <w:t xml:space="preserve"> or minimizing </w:t>
      </w:r>
      <w:r w:rsidRPr="001373F7">
        <w:rPr>
          <w:rStyle w:val="Emphasis"/>
          <w:highlight w:val="yellow"/>
        </w:rPr>
        <w:t>the possibility of conflict</w:t>
      </w:r>
      <w:r w:rsidRPr="00305C79">
        <w:rPr>
          <w:rStyle w:val="Emphasis"/>
        </w:rPr>
        <w:t xml:space="preserve"> </w:t>
      </w:r>
      <w:r w:rsidRPr="001373F7">
        <w:rPr>
          <w:rStyle w:val="Emphasis"/>
          <w:highlight w:val="yellow"/>
        </w:rPr>
        <w:t>and</w:t>
      </w:r>
      <w:r w:rsidRPr="00305C79">
        <w:rPr>
          <w:rStyle w:val="Emphasis"/>
        </w:rPr>
        <w:t xml:space="preserve"> that of </w:t>
      </w:r>
      <w:r w:rsidRPr="001373F7">
        <w:rPr>
          <w:rStyle w:val="Emphasis"/>
          <w:highlight w:val="yellow"/>
        </w:rPr>
        <w:t>increasing the costs of</w:t>
      </w:r>
      <w:r w:rsidRPr="00305C79">
        <w:rPr>
          <w:rStyle w:val="Emphasis"/>
        </w:rPr>
        <w:t xml:space="preserve"> </w:t>
      </w:r>
      <w:r w:rsidRPr="001373F7">
        <w:rPr>
          <w:rStyle w:val="Emphasis"/>
          <w:highlight w:val="yellow"/>
        </w:rPr>
        <w:t>free-riding</w:t>
      </w:r>
      <w:r w:rsidRPr="00305C79">
        <w:rPr>
          <w:rStyle w:val="Emphasis"/>
        </w:rPr>
        <w:t xml:space="preserve"> or trespassing.</w:t>
      </w:r>
      <w:r w:rsidRPr="001373F7">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1373F7">
        <w:rPr>
          <w:sz w:val="10"/>
        </w:rPr>
        <w:t>him</w:t>
      </w:r>
      <w:proofErr w:type="gramEnd"/>
      <w:r w:rsidRPr="001373F7">
        <w:rPr>
          <w:sz w:val="10"/>
        </w:rPr>
        <w:t xml:space="preserve"> but he does not have the book. They both </w:t>
      </w:r>
      <w:proofErr w:type="gramStart"/>
      <w:r w:rsidRPr="001373F7">
        <w:rPr>
          <w:sz w:val="10"/>
        </w:rPr>
        <w:t>have to</w:t>
      </w:r>
      <w:proofErr w:type="gramEnd"/>
      <w:r w:rsidRPr="001373F7">
        <w:rPr>
          <w:sz w:val="10"/>
        </w:rPr>
        <w:t xml:space="preserve"> write an essay on Kant’s categorical imperative. Because Y does not have the book, let’s assume that he decides, whether </w:t>
      </w:r>
      <w:proofErr w:type="gramStart"/>
      <w:r w:rsidRPr="001373F7">
        <w:rPr>
          <w:sz w:val="10"/>
        </w:rPr>
        <w:t>by the use of</w:t>
      </w:r>
      <w:proofErr w:type="gramEnd"/>
      <w:r w:rsidRPr="001373F7">
        <w:rPr>
          <w:sz w:val="10"/>
        </w:rPr>
        <w:t xml:space="preserve"> coercion or fraud to take his book. As a result, the theft leaves X without his property because tangible goods are rivalrous in consumption. </w:t>
      </w:r>
      <w:proofErr w:type="gramStart"/>
      <w:r w:rsidRPr="001373F7">
        <w:rPr>
          <w:sz w:val="10"/>
        </w:rPr>
        <w:t>Both student</w:t>
      </w:r>
      <w:proofErr w:type="gramEnd"/>
      <w:r w:rsidRPr="001373F7">
        <w:rPr>
          <w:sz w:val="10"/>
        </w:rPr>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1373F7">
        <w:rPr>
          <w:rStyle w:val="Emphasis"/>
          <w:highlight w:val="yellow"/>
        </w:rPr>
        <w:t>the</w:t>
      </w:r>
      <w:r w:rsidRPr="00305C79">
        <w:rPr>
          <w:rStyle w:val="Emphasis"/>
        </w:rPr>
        <w:t xml:space="preserve"> </w:t>
      </w:r>
      <w:r w:rsidRPr="001373F7">
        <w:rPr>
          <w:rStyle w:val="Emphasis"/>
          <w:highlight w:val="yellow"/>
        </w:rPr>
        <w:t xml:space="preserve">consumption </w:t>
      </w:r>
      <w:r w:rsidRPr="00305C79">
        <w:rPr>
          <w:rStyle w:val="Emphasis"/>
        </w:rPr>
        <w:t xml:space="preserve">of intangible goods such as </w:t>
      </w:r>
      <w:r w:rsidRPr="001373F7">
        <w:rPr>
          <w:rStyle w:val="Emphasis"/>
          <w:highlight w:val="yellow"/>
        </w:rPr>
        <w:t>ideas</w:t>
      </w:r>
      <w:r w:rsidRPr="00305C79">
        <w:rPr>
          <w:rStyle w:val="Emphasis"/>
        </w:rPr>
        <w:t xml:space="preserve"> does not </w:t>
      </w:r>
      <w:r w:rsidRPr="001373F7">
        <w:rPr>
          <w:rStyle w:val="Emphasis"/>
          <w:highlight w:val="yellow"/>
        </w:rPr>
        <w:t>have the same rivalrous property</w:t>
      </w:r>
      <w:r w:rsidRPr="00305C79">
        <w:rPr>
          <w:rStyle w:val="Emphasis"/>
        </w:rPr>
        <w:t xml:space="preserve"> </w:t>
      </w:r>
      <w:r w:rsidRPr="001373F7">
        <w:rPr>
          <w:rStyle w:val="Emphasis"/>
          <w:highlight w:val="yellow"/>
        </w:rPr>
        <w:t>as a copy of a book</w:t>
      </w:r>
      <w:r w:rsidRPr="00305C79">
        <w:rPr>
          <w:rStyle w:val="Emphasis"/>
        </w:rPr>
        <w:t xml:space="preserve"> written by Kant. </w:t>
      </w:r>
      <w:proofErr w:type="gramStart"/>
      <w:r w:rsidRPr="00305C79">
        <w:rPr>
          <w:rStyle w:val="Emphasis"/>
        </w:rPr>
        <w:t xml:space="preserve">Actually, </w:t>
      </w:r>
      <w:r w:rsidRPr="001373F7">
        <w:rPr>
          <w:rStyle w:val="Emphasis"/>
          <w:highlight w:val="yellow"/>
        </w:rPr>
        <w:t>the</w:t>
      </w:r>
      <w:proofErr w:type="gramEnd"/>
      <w:r w:rsidRPr="001373F7">
        <w:rPr>
          <w:rStyle w:val="Emphasis"/>
          <w:highlight w:val="yellow"/>
        </w:rPr>
        <w:t xml:space="preserve"> existence of the patent system fosters the scarcity of ideas</w:t>
      </w:r>
      <w:r w:rsidRPr="00305C79">
        <w:rPr>
          <w:rStyle w:val="Emphasis"/>
        </w:rPr>
        <w:t xml:space="preserve">. In this context </w:t>
      </w:r>
      <w:r w:rsidRPr="001373F7">
        <w:rPr>
          <w:rStyle w:val="Emphasis"/>
          <w:highlight w:val="yellow"/>
        </w:rPr>
        <w:t>patents</w:t>
      </w:r>
      <w:r w:rsidRPr="00305C79">
        <w:rPr>
          <w:rStyle w:val="Emphasis"/>
        </w:rPr>
        <w:t xml:space="preserve"> </w:t>
      </w:r>
      <w:r w:rsidRPr="001373F7">
        <w:rPr>
          <w:rStyle w:val="Emphasis"/>
          <w:highlight w:val="yellow"/>
        </w:rPr>
        <w:t>represent unjustified state-granted monopolies</w:t>
      </w:r>
      <w:r w:rsidRPr="00305C79">
        <w:rPr>
          <w:rStyle w:val="Emphasis"/>
        </w:rPr>
        <w:t xml:space="preserve">. Moreover, </w:t>
      </w:r>
      <w:r w:rsidRPr="001373F7">
        <w:rPr>
          <w:rStyle w:val="Emphasis"/>
          <w:highlight w:val="yellow"/>
        </w:rPr>
        <w:t xml:space="preserve">intellectual property rights have another </w:t>
      </w:r>
      <w:r w:rsidRPr="00305C79">
        <w:rPr>
          <w:rStyle w:val="Emphasis"/>
        </w:rPr>
        <w:t xml:space="preserve">profound </w:t>
      </w:r>
      <w:r w:rsidRPr="001373F7">
        <w:rPr>
          <w:rStyle w:val="Emphasis"/>
          <w:highlight w:val="yellow"/>
        </w:rPr>
        <w:t>immoral consequence</w:t>
      </w:r>
      <w:r w:rsidRPr="00305C79">
        <w:rPr>
          <w:rStyle w:val="Emphasis"/>
        </w:rPr>
        <w:t xml:space="preserve">: </w:t>
      </w:r>
      <w:r w:rsidRPr="001373F7">
        <w:rPr>
          <w:rStyle w:val="Emphasis"/>
          <w:highlight w:val="yellow"/>
        </w:rPr>
        <w:t>it limits the use of tangible objects</w:t>
      </w:r>
      <w:r w:rsidRPr="00305C79">
        <w:rPr>
          <w:rStyle w:val="Emphasis"/>
        </w:rPr>
        <w:t xml:space="preserve"> which we </w:t>
      </w:r>
      <w:r w:rsidRPr="001373F7">
        <w:rPr>
          <w:rStyle w:val="Emphasis"/>
          <w:highlight w:val="yellow"/>
        </w:rPr>
        <w:t xml:space="preserve">acquired </w:t>
      </w:r>
      <w:r w:rsidRPr="00305C79">
        <w:rPr>
          <w:rStyle w:val="Emphasis"/>
        </w:rPr>
        <w:t xml:space="preserve">fully in line </w:t>
      </w:r>
      <w:r w:rsidRPr="001373F7">
        <w:rPr>
          <w:rStyle w:val="Emphasis"/>
          <w:highlight w:val="yellow"/>
        </w:rPr>
        <w:t>with market rules.</w:t>
      </w:r>
      <w:r w:rsidRPr="001373F7">
        <w:rPr>
          <w:sz w:val="10"/>
          <w:highlight w:val="yellow"/>
        </w:rPr>
        <w:t xml:space="preserve"> </w:t>
      </w:r>
    </w:p>
    <w:p w14:paraId="4662B034" w14:textId="77777777" w:rsidR="00023DCB" w:rsidRPr="00675097" w:rsidRDefault="00023DCB" w:rsidP="00023DCB">
      <w:pPr>
        <w:pStyle w:val="Heading4"/>
        <w:rPr>
          <w:sz w:val="10"/>
        </w:rPr>
      </w:pPr>
      <w:r>
        <w:t xml:space="preserve">2] Right of necessity – nations can legitimately break patents </w:t>
      </w:r>
      <w:proofErr w:type="gramStart"/>
      <w:r>
        <w:t>in order to</w:t>
      </w:r>
      <w:proofErr w:type="gramEnd"/>
      <w:r>
        <w:t xml:space="preserve"> produce life-saving medicines, </w:t>
      </w:r>
      <w:proofErr w:type="spellStart"/>
      <w:r>
        <w:t>Bierson</w:t>
      </w:r>
      <w:proofErr w:type="spellEnd"/>
      <w:r>
        <w:t xml:space="preserve"> 21: </w:t>
      </w:r>
    </w:p>
    <w:p w14:paraId="530EA6B6" w14:textId="77777777" w:rsidR="00023DCB" w:rsidRDefault="00023DCB" w:rsidP="00023DCB">
      <w:r>
        <w:t xml:space="preserve">Marshall </w:t>
      </w:r>
      <w:proofErr w:type="spellStart"/>
      <w:r>
        <w:t>Bierson</w:t>
      </w:r>
      <w:proofErr w:type="spellEnd"/>
      <w:r>
        <w:t>, [</w:t>
      </w:r>
      <w:r w:rsidRPr="00AC43E9">
        <w:t>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w:t>
      </w:r>
      <w:r>
        <w:t>] “</w:t>
      </w:r>
      <w:r w:rsidRPr="00AC43E9">
        <w:t>Intellectual Property and the Right of Necessity</w:t>
      </w:r>
      <w:r>
        <w:t xml:space="preserve">” August 18, 2021, </w:t>
      </w:r>
      <w:hyperlink r:id="rId14" w:history="1">
        <w:r w:rsidRPr="00231DD7">
          <w:rPr>
            <w:rStyle w:val="Hyperlink"/>
          </w:rPr>
          <w:t>https://www.prindlepost.org/2021/08/intellectual-property-and-the-right-of-necessity/</w:t>
        </w:r>
      </w:hyperlink>
      <w:r>
        <w:t xml:space="preserve"> //LHP AV DOA:9/14/21</w:t>
      </w:r>
    </w:p>
    <w:p w14:paraId="741E7C90" w14:textId="77777777" w:rsidR="00023DCB" w:rsidRPr="00B62949" w:rsidRDefault="00023DCB" w:rsidP="00023DCB">
      <w:pPr>
        <w:rPr>
          <w:b/>
          <w:bCs/>
          <w:u w:val="single"/>
        </w:rPr>
      </w:pPr>
      <w:r w:rsidRPr="00B62949">
        <w:rPr>
          <w:sz w:val="10"/>
        </w:rPr>
        <w:t xml:space="preserve">The Right of Necessity and Intellectual Property </w:t>
      </w:r>
      <w:r w:rsidRPr="00C55924">
        <w:rPr>
          <w:b/>
          <w:bCs/>
          <w:u w:val="single"/>
        </w:rPr>
        <w:t>If there is a right of necessity, what implication would that have for i</w:t>
      </w:r>
      <w:r w:rsidRPr="00B62949">
        <w:rPr>
          <w:sz w:val="10"/>
        </w:rPr>
        <w:t xml:space="preserve">ntellectual </w:t>
      </w:r>
      <w:r w:rsidRPr="00C55924">
        <w:rPr>
          <w:b/>
          <w:bCs/>
          <w:u w:val="single"/>
        </w:rPr>
        <w:t>p</w:t>
      </w:r>
      <w:r w:rsidRPr="00B62949">
        <w:rPr>
          <w:sz w:val="10"/>
        </w:rPr>
        <w:t xml:space="preserve">roperty rights </w:t>
      </w:r>
      <w:r w:rsidRPr="00C55924">
        <w:rPr>
          <w:b/>
          <w:bCs/>
          <w:u w:val="single"/>
        </w:rPr>
        <w:t>over life-saving medication?</w:t>
      </w:r>
      <w:r w:rsidRPr="00B62949">
        <w:rPr>
          <w:sz w:val="10"/>
        </w:rPr>
        <w:t xml:space="preserve"> </w:t>
      </w:r>
      <w:r w:rsidRPr="001373F7">
        <w:rPr>
          <w:b/>
          <w:bCs/>
          <w:highlight w:val="yellow"/>
          <w:u w:val="single"/>
        </w:rPr>
        <w:t>Life-saving medication</w:t>
      </w:r>
      <w:r w:rsidRPr="00B62949">
        <w:rPr>
          <w:sz w:val="10"/>
        </w:rPr>
        <w:t xml:space="preserve">, almost by definition, </w:t>
      </w:r>
      <w:r w:rsidRPr="001373F7">
        <w:rPr>
          <w:b/>
          <w:bCs/>
          <w:highlight w:val="yellow"/>
          <w:u w:val="single"/>
        </w:rPr>
        <w:t xml:space="preserve">is </w:t>
      </w:r>
      <w:r w:rsidRPr="00B62949">
        <w:rPr>
          <w:b/>
          <w:bCs/>
          <w:u w:val="single"/>
        </w:rPr>
        <w:t xml:space="preserve">often </w:t>
      </w:r>
      <w:r w:rsidRPr="001373F7">
        <w:rPr>
          <w:b/>
          <w:bCs/>
          <w:highlight w:val="yellow"/>
          <w:u w:val="single"/>
        </w:rPr>
        <w:t>necessary for survival</w:t>
      </w:r>
      <w:r w:rsidRPr="00B62949">
        <w:rPr>
          <w:sz w:val="10"/>
        </w:rPr>
        <w:t xml:space="preserve">. Thus, if </w:t>
      </w:r>
      <w:r w:rsidRPr="00B62949">
        <w:rPr>
          <w:b/>
          <w:bCs/>
          <w:u w:val="single"/>
        </w:rPr>
        <w:t>the right to necessity justifies</w:t>
      </w:r>
      <w:r w:rsidRPr="00B62949">
        <w:rPr>
          <w:sz w:val="10"/>
        </w:rPr>
        <w:t xml:space="preserve"> stealing bread from those who have extra, so too it would seem to justify </w:t>
      </w:r>
      <w:r w:rsidRPr="00B62949">
        <w:rPr>
          <w:b/>
          <w:bCs/>
          <w:u w:val="single"/>
        </w:rPr>
        <w:t>stealing a vial of unaffordable medication</w:t>
      </w:r>
      <w:r w:rsidRPr="00B62949">
        <w:rPr>
          <w:sz w:val="10"/>
        </w:rPr>
        <w:t xml:space="preserve">. Similarly, if I can steal an unaffordable vial of life-saving medication to save a life, </w:t>
      </w:r>
      <w:r w:rsidRPr="00B62949">
        <w:rPr>
          <w:b/>
          <w:bCs/>
          <w:u w:val="single"/>
        </w:rPr>
        <w:t xml:space="preserve">then </w:t>
      </w:r>
      <w:r w:rsidRPr="001373F7">
        <w:rPr>
          <w:b/>
          <w:bCs/>
          <w:highlight w:val="yellow"/>
          <w:u w:val="single"/>
        </w:rPr>
        <w:t xml:space="preserve">it would be strange </w:t>
      </w:r>
      <w:r w:rsidRPr="00B62949">
        <w:rPr>
          <w:b/>
          <w:bCs/>
          <w:u w:val="single"/>
        </w:rPr>
        <w:t xml:space="preserve">to think </w:t>
      </w:r>
      <w:r w:rsidRPr="001373F7">
        <w:rPr>
          <w:b/>
          <w:bCs/>
          <w:highlight w:val="yellow"/>
          <w:u w:val="single"/>
        </w:rPr>
        <w:t>I cannot violate an international patent to create that life-saving vial</w:t>
      </w:r>
      <w:r w:rsidRPr="00B62949">
        <w:rPr>
          <w:sz w:val="10"/>
        </w:rPr>
        <w:t xml:space="preserve">. It seems, then, that if we accept the old doctrine that there exists a right of necessity, it </w:t>
      </w:r>
      <w:proofErr w:type="gramStart"/>
      <w:r w:rsidRPr="00B62949">
        <w:rPr>
          <w:b/>
          <w:bCs/>
          <w:u w:val="single"/>
        </w:rPr>
        <w:t>would</w:t>
      </w:r>
      <w:proofErr w:type="gramEnd"/>
      <w:r w:rsidRPr="00B62949">
        <w:rPr>
          <w:b/>
          <w:bCs/>
          <w:u w:val="single"/>
        </w:rPr>
        <w:t xml:space="preserve"> have profound implications for the justice of intellectual property law. </w:t>
      </w:r>
      <w:r w:rsidRPr="001373F7">
        <w:rPr>
          <w:b/>
          <w:bCs/>
          <w:highlight w:val="yellow"/>
          <w:u w:val="single"/>
        </w:rPr>
        <w:t>Nations</w:t>
      </w:r>
      <w:r w:rsidRPr="00B62949">
        <w:rPr>
          <w:b/>
          <w:bCs/>
          <w:u w:val="single"/>
        </w:rPr>
        <w:t xml:space="preserve">, according to such reasoning, </w:t>
      </w:r>
      <w:r w:rsidRPr="001373F7">
        <w:rPr>
          <w:b/>
          <w:bCs/>
          <w:highlight w:val="yellow"/>
          <w:u w:val="single"/>
        </w:rPr>
        <w:t xml:space="preserve">possess a natural right to break patents </w:t>
      </w:r>
      <w:r w:rsidRPr="00B62949">
        <w:rPr>
          <w:b/>
          <w:bCs/>
          <w:u w:val="single"/>
        </w:rPr>
        <w:t xml:space="preserve">if it is necessary </w:t>
      </w:r>
      <w:r w:rsidRPr="001373F7">
        <w:rPr>
          <w:b/>
          <w:bCs/>
          <w:highlight w:val="yellow"/>
          <w:u w:val="single"/>
        </w:rPr>
        <w:t xml:space="preserve">to produce life-saving medication </w:t>
      </w:r>
      <w:r w:rsidRPr="00B62949">
        <w:rPr>
          <w:b/>
          <w:bCs/>
          <w:u w:val="single"/>
        </w:rPr>
        <w:t>for those who could otherwise not afford them</w:t>
      </w:r>
      <w:r w:rsidRPr="00B62949">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1373F7">
        <w:rPr>
          <w:b/>
          <w:bCs/>
          <w:highlight w:val="yellow"/>
          <w:u w:val="single"/>
        </w:rPr>
        <w:t>there is currently a huge problem of access</w:t>
      </w:r>
      <w:r w:rsidRPr="00B62949">
        <w:rPr>
          <w:b/>
          <w:bCs/>
          <w:u w:val="single"/>
        </w:rPr>
        <w:t xml:space="preserve"> to life-saving medications by the global poor. As such, the right of necessity suggests a standing right to break many international medical patents.</w:t>
      </w:r>
    </w:p>
    <w:p w14:paraId="509DA875" w14:textId="77777777" w:rsidR="00023DCB" w:rsidRPr="00532890" w:rsidRDefault="00023DCB" w:rsidP="00023DCB">
      <w:pPr>
        <w:pStyle w:val="Heading4"/>
      </w:pPr>
      <w:r w:rsidRPr="00532890">
        <w:lastRenderedPageBreak/>
        <w:t xml:space="preserve">The right of necessity is a logical constraint on the coercive powers of the state </w:t>
      </w:r>
      <w:r>
        <w:t>–</w:t>
      </w:r>
      <w:r w:rsidRPr="00532890">
        <w:t xml:space="preserve"> </w:t>
      </w:r>
      <w:r>
        <w:t xml:space="preserve">even if not ethical, reducing IP for life saving medicines is not in the jurisdiction of legal punishment – that would undermine the very foundation of the </w:t>
      </w:r>
      <w:proofErr w:type="spellStart"/>
      <w:r>
        <w:t>omnilateral</w:t>
      </w:r>
      <w:proofErr w:type="spellEnd"/>
      <w:r>
        <w:t xml:space="preserve"> will, </w:t>
      </w:r>
      <w:r w:rsidRPr="00532890">
        <w:t>Koch 92:</w:t>
      </w:r>
    </w:p>
    <w:p w14:paraId="4B546BFE" w14:textId="77777777" w:rsidR="00023DCB" w:rsidRPr="00532890" w:rsidRDefault="00023DCB" w:rsidP="00023DCB">
      <w:r w:rsidRPr="00230A65">
        <w:t>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5" w:history="1">
        <w:r w:rsidRPr="00230A65">
          <w:rPr>
            <w:rStyle w:val="Hyperlink"/>
          </w:rPr>
          <w:t>https://libres.uncg.edu/ir/asu/f/koch_andrew_1992_Immanuel_Kant.pdf</w:t>
        </w:r>
      </w:hyperlink>
      <w:r w:rsidRPr="00230A65">
        <w:t xml:space="preserve"> //LHP AV</w:t>
      </w:r>
      <w:r>
        <w:t xml:space="preserve"> DOA: 9/14/21</w:t>
      </w:r>
    </w:p>
    <w:p w14:paraId="00BFC0CD" w14:textId="77777777" w:rsidR="00023DCB" w:rsidRDefault="00023DCB" w:rsidP="00023DCB">
      <w:pPr>
        <w:rPr>
          <w:sz w:val="10"/>
        </w:rPr>
      </w:pPr>
      <w:r w:rsidRPr="001373F7">
        <w:rPr>
          <w:b/>
          <w:bCs/>
          <w:highlight w:val="yellow"/>
          <w:u w:val="single"/>
        </w:rPr>
        <w:t>Kant</w:t>
      </w:r>
      <w:r w:rsidRPr="001373F7">
        <w:rPr>
          <w:sz w:val="10"/>
          <w:highlight w:val="yellow"/>
        </w:rPr>
        <w:t xml:space="preserve"> </w:t>
      </w:r>
      <w:r w:rsidRPr="00F410F0">
        <w:rPr>
          <w:sz w:val="10"/>
        </w:rPr>
        <w:t xml:space="preserve">did not leave the discussion on the functions of law here. In the appendix to Metaphysical Elements of Justice he </w:t>
      </w:r>
      <w:r w:rsidRPr="001373F7">
        <w:rPr>
          <w:b/>
          <w:bCs/>
          <w:highlight w:val="yellow"/>
          <w:u w:val="single"/>
        </w:rPr>
        <w:t xml:space="preserve">suggested two caveats to the </w:t>
      </w:r>
      <w:r w:rsidRPr="00F410F0">
        <w:rPr>
          <w:b/>
          <w:bCs/>
          <w:u w:val="single"/>
        </w:rPr>
        <w:t>ability of the state to compel human action</w:t>
      </w:r>
      <w:r w:rsidRPr="00F410F0">
        <w:rPr>
          <w:sz w:val="10"/>
        </w:rPr>
        <w:t xml:space="preserve">. There are two areas of human interaction where justice, as the state's use of legitimate coercive force, does not serve its intended purpose. In these two areas </w:t>
      </w:r>
      <w:r w:rsidRPr="00F410F0">
        <w:rPr>
          <w:b/>
          <w:bCs/>
          <w:szCs w:val="22"/>
          <w:u w:val="single"/>
        </w:rPr>
        <w:t xml:space="preserve">the </w:t>
      </w:r>
      <w:r w:rsidRPr="001373F7">
        <w:rPr>
          <w:b/>
          <w:bCs/>
          <w:szCs w:val="22"/>
          <w:highlight w:val="yellow"/>
          <w:u w:val="single"/>
        </w:rPr>
        <w:t xml:space="preserve">coercive </w:t>
      </w:r>
      <w:r w:rsidRPr="00F410F0">
        <w:rPr>
          <w:b/>
          <w:bCs/>
          <w:szCs w:val="22"/>
          <w:u w:val="single"/>
        </w:rPr>
        <w:t xml:space="preserve">power of </w:t>
      </w:r>
      <w:r w:rsidRPr="00F410F0">
        <w:rPr>
          <w:b/>
          <w:bCs/>
          <w:u w:val="single"/>
        </w:rPr>
        <w:t xml:space="preserve">the </w:t>
      </w:r>
      <w:r w:rsidRPr="001373F7">
        <w:rPr>
          <w:b/>
          <w:bCs/>
          <w:highlight w:val="yellow"/>
          <w:u w:val="single"/>
        </w:rPr>
        <w:t xml:space="preserve">state </w:t>
      </w:r>
      <w:r w:rsidRPr="00F410F0">
        <w:rPr>
          <w:b/>
          <w:bCs/>
          <w:u w:val="single"/>
        </w:rPr>
        <w:t>cannot, logically, be effective in regulating human behavior</w:t>
      </w:r>
      <w:r w:rsidRPr="00F410F0">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F410F0">
        <w:rPr>
          <w:sz w:val="10"/>
        </w:rPr>
        <w:t>with regard to</w:t>
      </w:r>
      <w:proofErr w:type="gramEnd"/>
      <w:r w:rsidRPr="00F410F0">
        <w:rPr>
          <w:sz w:val="10"/>
        </w:rPr>
        <w:t xml:space="preserve"> its citizenry. </w:t>
      </w:r>
      <w:r w:rsidRPr="001373F7">
        <w:rPr>
          <w:b/>
          <w:bCs/>
          <w:highlight w:val="yellow"/>
          <w:u w:val="single"/>
        </w:rPr>
        <w:t xml:space="preserve">Kant defined the right of necessity as </w:t>
      </w:r>
      <w:r w:rsidRPr="00F410F0">
        <w:rPr>
          <w:b/>
          <w:bCs/>
          <w:u w:val="single"/>
        </w:rPr>
        <w:t xml:space="preserve">essentially </w:t>
      </w:r>
      <w:r w:rsidRPr="001373F7">
        <w:rPr>
          <w:b/>
          <w:bCs/>
          <w:highlight w:val="yellow"/>
          <w:u w:val="single"/>
        </w:rPr>
        <w:t>"coercion without right."</w:t>
      </w:r>
      <w:r w:rsidRPr="001373F7">
        <w:rPr>
          <w:sz w:val="10"/>
          <w:highlight w:val="yellow"/>
        </w:rPr>
        <w:t xml:space="preserve"> </w:t>
      </w:r>
      <w:r w:rsidRPr="00F410F0">
        <w:rPr>
          <w:sz w:val="10"/>
        </w:rPr>
        <w:t>(Kant 1965, 39) Stated directly</w:t>
      </w:r>
      <w:r w:rsidRPr="00F410F0">
        <w:rPr>
          <w:b/>
          <w:bCs/>
          <w:u w:val="single"/>
        </w:rPr>
        <w:t xml:space="preserve">, "necessity" is the right </w:t>
      </w:r>
      <w:r w:rsidRPr="001373F7">
        <w:rPr>
          <w:b/>
          <w:bCs/>
          <w:highlight w:val="yellow"/>
          <w:u w:val="single"/>
        </w:rPr>
        <w:t xml:space="preserve">to take any action </w:t>
      </w:r>
      <w:r w:rsidRPr="00F410F0">
        <w:rPr>
          <w:b/>
          <w:bCs/>
          <w:u w:val="single"/>
        </w:rPr>
        <w:t xml:space="preserve">necessary </w:t>
      </w:r>
      <w:proofErr w:type="gramStart"/>
      <w:r w:rsidRPr="00F410F0">
        <w:rPr>
          <w:b/>
          <w:bCs/>
          <w:u w:val="single"/>
        </w:rPr>
        <w:t xml:space="preserve">in order </w:t>
      </w:r>
      <w:r w:rsidRPr="001373F7">
        <w:rPr>
          <w:b/>
          <w:bCs/>
          <w:highlight w:val="yellow"/>
          <w:u w:val="single"/>
        </w:rPr>
        <w:t>to</w:t>
      </w:r>
      <w:proofErr w:type="gramEnd"/>
      <w:r w:rsidRPr="001373F7">
        <w:rPr>
          <w:b/>
          <w:bCs/>
          <w:highlight w:val="yellow"/>
          <w:u w:val="single"/>
        </w:rPr>
        <w:t xml:space="preserve"> preserve one's own life</w:t>
      </w:r>
      <w:r w:rsidRPr="00F410F0">
        <w:rPr>
          <w:b/>
          <w:bCs/>
          <w:u w:val="single"/>
        </w:rPr>
        <w:t>.</w:t>
      </w:r>
      <w:r w:rsidRPr="00F410F0">
        <w:rPr>
          <w:sz w:val="10"/>
        </w:rPr>
        <w:t xml:space="preserve"> By "necessity" Kant meant considerably more than a notion of </w:t>
      </w:r>
      <w:proofErr w:type="spellStart"/>
      <w:r w:rsidRPr="00F410F0">
        <w:rPr>
          <w:sz w:val="10"/>
        </w:rPr>
        <w:t>self defense</w:t>
      </w:r>
      <w:proofErr w:type="spellEnd"/>
      <w:r w:rsidRPr="00F410F0">
        <w:rPr>
          <w:sz w:val="10"/>
        </w:rPr>
        <w:t xml:space="preserve">. The right of </w:t>
      </w:r>
      <w:proofErr w:type="spellStart"/>
      <w:r w:rsidRPr="00F410F0">
        <w:rPr>
          <w:sz w:val="10"/>
        </w:rPr>
        <w:t>self defense</w:t>
      </w:r>
      <w:proofErr w:type="spellEnd"/>
      <w:r w:rsidRPr="00F410F0">
        <w:rPr>
          <w:sz w:val="10"/>
        </w:rPr>
        <w:t xml:space="preserve"> implies a right to preserve one's life if that life is threatened by another. </w:t>
      </w:r>
      <w:r w:rsidRPr="00F410F0">
        <w:rPr>
          <w:b/>
          <w:bCs/>
          <w:u w:val="single"/>
        </w:rPr>
        <w:t>The right of necessity, on the other hand, is the right to take action that causes harm or death to another, even to a person who is not a direct threat to one's own life and safety.</w:t>
      </w:r>
      <w:r w:rsidRPr="00F410F0">
        <w:rPr>
          <w:sz w:val="10"/>
        </w:rPr>
        <w:t xml:space="preserve"> This imagined right is supposed to give me permission to take the life of another person when my own life is in danger, even if he has done me no harm. (Kant 1965, 41) </w:t>
      </w:r>
      <w:r w:rsidRPr="00F410F0">
        <w:rPr>
          <w:b/>
          <w:bCs/>
          <w:u w:val="single"/>
        </w:rPr>
        <w:t>Necessity involves the interaction of two or more people. According to Kant's discussion of civil society, the law is essential for the regulation of that interaction</w:t>
      </w:r>
      <w:r w:rsidRPr="00F410F0">
        <w:rPr>
          <w:sz w:val="10"/>
        </w:rPr>
        <w:t xml:space="preserve">. Kant asserted, however, that </w:t>
      </w:r>
      <w:r w:rsidRPr="001373F7">
        <w:rPr>
          <w:b/>
          <w:bCs/>
          <w:highlight w:val="yellow"/>
          <w:u w:val="single"/>
        </w:rPr>
        <w:t>when necessity is the issue</w:t>
      </w:r>
      <w:r w:rsidRPr="00F410F0">
        <w:rPr>
          <w:b/>
          <w:bCs/>
          <w:u w:val="single"/>
        </w:rPr>
        <w:t xml:space="preserve">, </w:t>
      </w:r>
      <w:r w:rsidRPr="001373F7">
        <w:rPr>
          <w:b/>
          <w:bCs/>
          <w:highlight w:val="yellow"/>
          <w:u w:val="single"/>
        </w:rPr>
        <w:t>the law is ineffective as a restraint</w:t>
      </w:r>
      <w:r w:rsidRPr="00F410F0">
        <w:rPr>
          <w:b/>
          <w:bCs/>
          <w:u w:val="single"/>
        </w:rPr>
        <w:t xml:space="preserve"> on human behavior.</w:t>
      </w:r>
      <w:r w:rsidRPr="00F410F0">
        <w:rPr>
          <w:sz w:val="10"/>
        </w:rPr>
        <w:t xml:space="preserve"> It is quite obvious that </w:t>
      </w:r>
      <w:r w:rsidRPr="00F410F0">
        <w:rPr>
          <w:b/>
          <w:bCs/>
          <w:u w:val="single"/>
        </w:rPr>
        <w:t>this</w:t>
      </w:r>
      <w:r w:rsidRPr="00F410F0">
        <w:rPr>
          <w:sz w:val="10"/>
        </w:rPr>
        <w:t xml:space="preserve"> conception implies a self-contradiction within </w:t>
      </w:r>
      <w:proofErr w:type="gramStart"/>
      <w:r w:rsidRPr="00F410F0">
        <w:rPr>
          <w:sz w:val="10"/>
        </w:rPr>
        <w:t>jurisprudence,...</w:t>
      </w:r>
      <w:proofErr w:type="gramEnd"/>
      <w:r w:rsidRPr="00F410F0">
        <w:rPr>
          <w:sz w:val="10"/>
        </w:rPr>
        <w:t xml:space="preserve">[and] ... </w:t>
      </w:r>
      <w:r w:rsidRPr="00F410F0">
        <w:rPr>
          <w:b/>
          <w:bCs/>
          <w:u w:val="single"/>
        </w:rPr>
        <w:t>belongs only to ethics</w:t>
      </w:r>
      <w:r w:rsidRPr="00F410F0">
        <w:rPr>
          <w:sz w:val="10"/>
        </w:rPr>
        <w:t xml:space="preserve">. (Kant 1965, 41) The right of necessity is an issue that can only be addressed in an ethical context. But </w:t>
      </w:r>
      <w:r w:rsidRPr="00F410F0">
        <w:rPr>
          <w:b/>
          <w:bCs/>
          <w:u w:val="single"/>
        </w:rPr>
        <w:t>Kant did not suggest that acts done out of necessity are ethical or enjoy insulation from moral condemnation</w:t>
      </w:r>
      <w:r w:rsidRPr="00F410F0">
        <w:rPr>
          <w:sz w:val="10"/>
        </w:rPr>
        <w:t xml:space="preserve">. The contrary is </w:t>
      </w:r>
      <w:proofErr w:type="gramStart"/>
      <w:r w:rsidRPr="00F410F0">
        <w:rPr>
          <w:sz w:val="10"/>
        </w:rPr>
        <w:t>actually the</w:t>
      </w:r>
      <w:proofErr w:type="gramEnd"/>
      <w:r w:rsidRPr="00F410F0">
        <w:rPr>
          <w:sz w:val="10"/>
        </w:rPr>
        <w:t xml:space="preserve"> case. </w:t>
      </w:r>
      <w:r w:rsidRPr="001373F7">
        <w:rPr>
          <w:b/>
          <w:bCs/>
          <w:highlight w:val="yellow"/>
          <w:u w:val="single"/>
        </w:rPr>
        <w:t xml:space="preserve">An action </w:t>
      </w:r>
      <w:r w:rsidRPr="00F410F0">
        <w:rPr>
          <w:b/>
          <w:bCs/>
          <w:u w:val="single"/>
        </w:rPr>
        <w:t xml:space="preserve">done out </w:t>
      </w:r>
      <w:r w:rsidRPr="001373F7">
        <w:rPr>
          <w:b/>
          <w:bCs/>
          <w:highlight w:val="yellow"/>
          <w:u w:val="single"/>
        </w:rPr>
        <w:t xml:space="preserve">of necessity may be immoral and </w:t>
      </w:r>
      <w:r w:rsidRPr="00F410F0">
        <w:rPr>
          <w:b/>
          <w:bCs/>
          <w:u w:val="single"/>
        </w:rPr>
        <w:t xml:space="preserve">still </w:t>
      </w:r>
      <w:r w:rsidRPr="001373F7">
        <w:rPr>
          <w:b/>
          <w:bCs/>
          <w:highlight w:val="yellow"/>
          <w:u w:val="single"/>
        </w:rPr>
        <w:t xml:space="preserve">not </w:t>
      </w:r>
      <w:r w:rsidRPr="00F410F0">
        <w:rPr>
          <w:b/>
          <w:bCs/>
          <w:u w:val="single"/>
        </w:rPr>
        <w:t xml:space="preserve">be appropriately </w:t>
      </w:r>
      <w:r w:rsidRPr="001373F7">
        <w:rPr>
          <w:b/>
          <w:bCs/>
          <w:highlight w:val="yellow"/>
          <w:u w:val="single"/>
        </w:rPr>
        <w:t>subject to punitive legal action</w:t>
      </w:r>
      <w:r w:rsidRPr="00F410F0">
        <w:rPr>
          <w:b/>
          <w:bCs/>
          <w:u w:val="single"/>
        </w:rPr>
        <w:t>.</w:t>
      </w:r>
      <w:r w:rsidRPr="00F410F0">
        <w:rPr>
          <w:sz w:val="10"/>
        </w:rPr>
        <w:t xml:space="preserve"> This is the case because </w:t>
      </w:r>
      <w:r w:rsidRPr="00F410F0">
        <w:rPr>
          <w:b/>
          <w:bCs/>
          <w:u w:val="single"/>
        </w:rPr>
        <w:t>law cannot logically deter actions that are generated out of fear for one's survival.</w:t>
      </w:r>
      <w:r w:rsidRPr="00F410F0">
        <w:rPr>
          <w:sz w:val="10"/>
        </w:rPr>
        <w:t xml:space="preserve"> </w:t>
      </w:r>
      <w:r w:rsidRPr="00F410F0">
        <w:rPr>
          <w:b/>
          <w:bCs/>
          <w:u w:val="single"/>
        </w:rPr>
        <w:t>Necessity is invoked in a context in which the deterrent function of the law is ineffective</w:t>
      </w:r>
      <w:r w:rsidRPr="00F410F0">
        <w:rPr>
          <w:sz w:val="10"/>
        </w:rPr>
        <w:t xml:space="preserve">. Kant suggested that </w:t>
      </w:r>
      <w:r w:rsidRPr="001373F7">
        <w:rPr>
          <w:b/>
          <w:bCs/>
          <w:highlight w:val="yellow"/>
          <w:u w:val="single"/>
        </w:rPr>
        <w:t>when faced with</w:t>
      </w:r>
      <w:r w:rsidRPr="00F410F0">
        <w:rPr>
          <w:b/>
          <w:bCs/>
          <w:u w:val="single"/>
        </w:rPr>
        <w:t xml:space="preserve"> the imminent threat of </w:t>
      </w:r>
      <w:r w:rsidRPr="001373F7">
        <w:rPr>
          <w:b/>
          <w:bCs/>
          <w:highlight w:val="yellow"/>
          <w:u w:val="single"/>
        </w:rPr>
        <w:t xml:space="preserve">losing one's life there is nothing </w:t>
      </w:r>
      <w:r w:rsidRPr="00F410F0">
        <w:rPr>
          <w:b/>
          <w:bCs/>
          <w:u w:val="single"/>
        </w:rPr>
        <w:t xml:space="preserve">that </w:t>
      </w:r>
      <w:r w:rsidRPr="001373F7">
        <w:rPr>
          <w:b/>
          <w:bCs/>
          <w:highlight w:val="yellow"/>
          <w:u w:val="single"/>
        </w:rPr>
        <w:t xml:space="preserve">the </w:t>
      </w:r>
      <w:r w:rsidRPr="00F410F0">
        <w:rPr>
          <w:b/>
          <w:bCs/>
          <w:u w:val="single"/>
        </w:rPr>
        <w:t xml:space="preserve">coercive apparatus of the </w:t>
      </w:r>
      <w:r w:rsidRPr="001373F7">
        <w:rPr>
          <w:b/>
          <w:bCs/>
          <w:highlight w:val="yellow"/>
          <w:u w:val="single"/>
        </w:rPr>
        <w:t xml:space="preserve">state can do </w:t>
      </w:r>
      <w:r w:rsidRPr="00F410F0">
        <w:rPr>
          <w:b/>
          <w:bCs/>
          <w:u w:val="single"/>
        </w:rPr>
        <w:t>to compel a particular type of behavior.</w:t>
      </w:r>
      <w:r w:rsidRPr="00F410F0">
        <w:rPr>
          <w:sz w:val="10"/>
        </w:rPr>
        <w:t xml:space="preserve"> </w:t>
      </w:r>
      <w:r w:rsidRPr="00F410F0">
        <w:rPr>
          <w:b/>
          <w:bCs/>
          <w:u w:val="single"/>
        </w:rPr>
        <w:t>The law, and the force of punishment, can have no effect on an individual's behavior where necessity is at issue. The law cannot serve as a check on moral or social injustices</w:t>
      </w:r>
      <w:r w:rsidRPr="00F410F0">
        <w:rPr>
          <w:sz w:val="10"/>
        </w:rPr>
        <w:t xml:space="preserve">. The threat of punishment has no meaning if there is no penalty which can be worse than certain death. </w:t>
      </w:r>
      <w:r w:rsidRPr="00F410F0">
        <w:rPr>
          <w:b/>
          <w:bCs/>
          <w:u w:val="single"/>
        </w:rPr>
        <w:t xml:space="preserve">The pursuit of </w:t>
      </w:r>
      <w:proofErr w:type="spellStart"/>
      <w:r w:rsidRPr="00F410F0">
        <w:rPr>
          <w:b/>
          <w:bCs/>
          <w:u w:val="single"/>
        </w:rPr>
        <w:t>selfpreservation</w:t>
      </w:r>
      <w:proofErr w:type="spellEnd"/>
      <w:r w:rsidRPr="00F410F0">
        <w:rPr>
          <w:sz w:val="10"/>
        </w:rPr>
        <w:t xml:space="preserve">, while it may violate the legal statutes of written law, </w:t>
      </w:r>
      <w:r w:rsidRPr="00F410F0">
        <w:rPr>
          <w:b/>
          <w:bCs/>
          <w:u w:val="single"/>
        </w:rPr>
        <w:t>cannot logically be punished</w:t>
      </w:r>
      <w:r w:rsidRPr="00F410F0">
        <w:rPr>
          <w:sz w:val="10"/>
        </w:rPr>
        <w:t xml:space="preserve">. Kant was very clear on this issue. A penal law applying to such a situation could never have the effect intended, for the threat of an evil that is still uncertain cannot outweigh the fear of an evil that is certain. </w:t>
      </w:r>
      <w:r w:rsidRPr="00F410F0">
        <w:rPr>
          <w:b/>
          <w:bCs/>
          <w:u w:val="single"/>
        </w:rPr>
        <w:t>Hence, we must judge that, although an act of self-presentation through violence is not inculpable, it still is unpunishable</w:t>
      </w:r>
      <w:proofErr w:type="gramStart"/>
      <w:r w:rsidRPr="00F410F0">
        <w:rPr>
          <w:sz w:val="10"/>
        </w:rPr>
        <w:t>...(</w:t>
      </w:r>
      <w:proofErr w:type="gramEnd"/>
      <w:r w:rsidRPr="00F410F0">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F410F0">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F410F0">
        <w:rPr>
          <w:b/>
          <w:bCs/>
          <w:u w:val="single"/>
        </w:rPr>
        <w:t>through the use of</w:t>
      </w:r>
      <w:proofErr w:type="gramEnd"/>
      <w:r w:rsidRPr="00F410F0">
        <w:rPr>
          <w:b/>
          <w:bCs/>
          <w:u w:val="single"/>
        </w:rPr>
        <w:t xml:space="preserve"> sanctions</w:t>
      </w:r>
      <w:r w:rsidRPr="00F410F0">
        <w:rPr>
          <w:sz w:val="10"/>
        </w:rPr>
        <w:t xml:space="preserve">. </w:t>
      </w:r>
      <w:r w:rsidRPr="00F410F0">
        <w:rPr>
          <w:b/>
          <w:bCs/>
          <w:u w:val="single"/>
        </w:rPr>
        <w:t>"</w:t>
      </w:r>
      <w:r w:rsidRPr="001373F7">
        <w:rPr>
          <w:b/>
          <w:bCs/>
          <w:highlight w:val="yellow"/>
          <w:u w:val="single"/>
        </w:rPr>
        <w:t xml:space="preserve">Necessity" is, logically, a constraint on </w:t>
      </w:r>
      <w:r w:rsidRPr="00F410F0">
        <w:rPr>
          <w:b/>
          <w:bCs/>
          <w:u w:val="single"/>
        </w:rPr>
        <w:t xml:space="preserve">the effectiveness of </w:t>
      </w:r>
      <w:r w:rsidRPr="001373F7">
        <w:rPr>
          <w:b/>
          <w:bCs/>
          <w:highlight w:val="yellow"/>
          <w:u w:val="single"/>
        </w:rPr>
        <w:t>the law</w:t>
      </w:r>
      <w:r w:rsidRPr="00F410F0">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F410F0">
        <w:rPr>
          <w:sz w:val="10"/>
        </w:rPr>
        <w:t>in order for</w:t>
      </w:r>
      <w:proofErr w:type="gramEnd"/>
      <w:r w:rsidRPr="00F410F0">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F410F0">
        <w:rPr>
          <w:b/>
          <w:bCs/>
          <w:u w:val="single"/>
        </w:rPr>
        <w:t xml:space="preserve">. The state cannot fulfill </w:t>
      </w:r>
      <w:r w:rsidRPr="00F410F0">
        <w:rPr>
          <w:b/>
          <w:bCs/>
          <w:u w:val="single"/>
        </w:rPr>
        <w:lastRenderedPageBreak/>
        <w:t xml:space="preserve">its function of compelling individuals to respect the freedom of others unless the state's system of laws </w:t>
      </w:r>
      <w:proofErr w:type="gramStart"/>
      <w:r w:rsidRPr="00F410F0">
        <w:rPr>
          <w:b/>
          <w:bCs/>
          <w:u w:val="single"/>
        </w:rPr>
        <w:t>are</w:t>
      </w:r>
      <w:proofErr w:type="gramEnd"/>
      <w:r w:rsidRPr="00F410F0">
        <w:rPr>
          <w:b/>
          <w:bCs/>
          <w:u w:val="single"/>
        </w:rPr>
        <w:t xml:space="preserve"> sufficient to deter individual egoism at the expense of other's freedom</w:t>
      </w:r>
      <w:r w:rsidRPr="00F410F0">
        <w:rPr>
          <w:sz w:val="10"/>
        </w:rPr>
        <w:t xml:space="preserve">. Laws have no power to compel when "necessity" is at issue. </w:t>
      </w:r>
      <w:r w:rsidRPr="00F410F0">
        <w:rPr>
          <w:b/>
          <w:bCs/>
          <w:u w:val="single"/>
        </w:rPr>
        <w:t>The problem necessity generates for the functioning of the law raises questions about the role of the state in a very broad social context</w:t>
      </w:r>
      <w:r w:rsidRPr="00F410F0">
        <w:rPr>
          <w:sz w:val="10"/>
        </w:rPr>
        <w:t xml:space="preserve">. If necessity inhibits the effective performance of the law, and effective laws are necessary </w:t>
      </w:r>
      <w:proofErr w:type="gramStart"/>
      <w:r w:rsidRPr="00F410F0">
        <w:rPr>
          <w:sz w:val="10"/>
        </w:rPr>
        <w:t>in order to</w:t>
      </w:r>
      <w:proofErr w:type="gramEnd"/>
      <w:r w:rsidRPr="00F410F0">
        <w:rPr>
          <w:sz w:val="10"/>
        </w:rPr>
        <w:t xml:space="preserve"> protect the citizens, then the function of the state must go beyond acting simply as the repository for collective force. The state must act to create the conditions in which the citizens are secure from violence. </w:t>
      </w:r>
      <w:proofErr w:type="gramStart"/>
      <w:r w:rsidRPr="00F410F0">
        <w:rPr>
          <w:sz w:val="10"/>
        </w:rPr>
        <w:t>In order to</w:t>
      </w:r>
      <w:proofErr w:type="gramEnd"/>
      <w:r w:rsidRPr="00F410F0">
        <w:rPr>
          <w:sz w:val="10"/>
        </w:rPr>
        <w:t xml:space="preserve"> do this the state must assure that it has created the conditions in which the law is an effective mechanism for deterring violence. </w:t>
      </w:r>
      <w:r w:rsidRPr="00F410F0">
        <w:rPr>
          <w:b/>
          <w:bCs/>
          <w:u w:val="single"/>
        </w:rPr>
        <w:t>The state must seek to minimize necessity as a motivation for behavior because action generated out of necessity takes place outside of the arena in which the law is effective.</w:t>
      </w:r>
      <w:r w:rsidRPr="00F410F0">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57541D90" w14:textId="77777777" w:rsidR="00023DCB" w:rsidRPr="00851585" w:rsidRDefault="00023DCB" w:rsidP="00023DCB">
      <w:pPr>
        <w:pStyle w:val="Heading3"/>
        <w:rPr>
          <w:rFonts w:cs="Calibri"/>
        </w:rPr>
      </w:pPr>
      <w:proofErr w:type="spellStart"/>
      <w:r w:rsidRPr="00851585">
        <w:rPr>
          <w:rFonts w:cs="Calibri"/>
        </w:rPr>
        <w:lastRenderedPageBreak/>
        <w:t>Underview</w:t>
      </w:r>
      <w:proofErr w:type="spellEnd"/>
    </w:p>
    <w:p w14:paraId="50FEF3C8" w14:textId="77777777" w:rsidR="00023DCB" w:rsidRPr="00851585" w:rsidRDefault="00023DCB" w:rsidP="00023DCB">
      <w:pPr>
        <w:pStyle w:val="Heading4"/>
        <w:rPr>
          <w:rFonts w:cs="Calibri"/>
        </w:rPr>
      </w:pPr>
      <w:r w:rsidRPr="00851585">
        <w:rPr>
          <w:rFonts w:cs="Calibri"/>
        </w:rPr>
        <w:t xml:space="preserve">1] 1ar theory – </w:t>
      </w:r>
    </w:p>
    <w:p w14:paraId="5FDB161F" w14:textId="77777777" w:rsidR="00023DCB" w:rsidRPr="00851585" w:rsidRDefault="00023DCB" w:rsidP="00023DCB">
      <w:pPr>
        <w:pStyle w:val="Heading4"/>
        <w:rPr>
          <w:rFonts w:cs="Calibri"/>
        </w:rPr>
      </w:pPr>
      <w:r w:rsidRPr="00851585">
        <w:rPr>
          <w:rFonts w:cs="Calibri"/>
        </w:rPr>
        <w:t xml:space="preserve">A] the </w:t>
      </w:r>
      <w:proofErr w:type="spellStart"/>
      <w:r w:rsidRPr="00851585">
        <w:rPr>
          <w:rFonts w:cs="Calibri"/>
        </w:rPr>
        <w:t>aff</w:t>
      </w:r>
      <w:proofErr w:type="spellEnd"/>
      <w:r w:rsidRPr="00851585">
        <w:rPr>
          <w:rFonts w:cs="Calibri"/>
        </w:rPr>
        <w:t xml:space="preserve"> gets it – otherwise the neg can engage in infinite abuse, making debate impossible</w:t>
      </w:r>
    </w:p>
    <w:p w14:paraId="72EC94A0" w14:textId="77777777" w:rsidR="00023DCB" w:rsidRPr="00851585" w:rsidRDefault="00023DCB" w:rsidP="00023DCB">
      <w:pPr>
        <w:pStyle w:val="Heading4"/>
        <w:rPr>
          <w:rFonts w:cs="Calibri"/>
        </w:rPr>
      </w:pPr>
      <w:r w:rsidRPr="00851585">
        <w:rPr>
          <w:rFonts w:cs="Calibri"/>
        </w:rPr>
        <w:t>B] drop the debater because the 1ar is too short to win theory and substance</w:t>
      </w:r>
    </w:p>
    <w:p w14:paraId="790EB781" w14:textId="77777777" w:rsidR="00023DCB" w:rsidRPr="00851585" w:rsidRDefault="00023DCB" w:rsidP="00023DCB">
      <w:pPr>
        <w:pStyle w:val="Heading4"/>
        <w:rPr>
          <w:rFonts w:cs="Calibri"/>
        </w:rPr>
      </w:pPr>
      <w:r w:rsidRPr="00851585">
        <w:rPr>
          <w:rFonts w:cs="Calibri"/>
        </w:rPr>
        <w:t>C] no RVIs – the 2nr has enough time and the 2ar needs strategic flexibility</w:t>
      </w:r>
    </w:p>
    <w:p w14:paraId="44A2D9F5" w14:textId="77777777" w:rsidR="00023DCB" w:rsidRPr="00851585" w:rsidRDefault="00023DCB" w:rsidP="00023DCB">
      <w:pPr>
        <w:pStyle w:val="Heading4"/>
        <w:rPr>
          <w:rFonts w:cs="Calibri"/>
        </w:rPr>
      </w:pPr>
      <w:r w:rsidRPr="00851585">
        <w:rPr>
          <w:rFonts w:cs="Calibri"/>
        </w:rPr>
        <w:t xml:space="preserve">D] Fairness is a voter – debate’s a game that requires objective evaluation – judges have obligations to vote for the better debater which fairness controls. It also controls truth value – absent fairness, </w:t>
      </w:r>
      <w:proofErr w:type="spellStart"/>
      <w:r w:rsidRPr="00851585">
        <w:rPr>
          <w:rFonts w:cs="Calibri"/>
        </w:rPr>
        <w:t>args</w:t>
      </w:r>
      <w:proofErr w:type="spellEnd"/>
      <w:r w:rsidRPr="00851585">
        <w:rPr>
          <w:rFonts w:cs="Calibri"/>
        </w:rPr>
        <w:t xml:space="preserve"> were not subject to contestation, so they only won their </w:t>
      </w:r>
      <w:proofErr w:type="spellStart"/>
      <w:r w:rsidRPr="00851585">
        <w:rPr>
          <w:rFonts w:cs="Calibri"/>
        </w:rPr>
        <w:t>arg</w:t>
      </w:r>
      <w:proofErr w:type="spellEnd"/>
      <w:r w:rsidRPr="00851585">
        <w:rPr>
          <w:rFonts w:cs="Calibri"/>
        </w:rPr>
        <w:t xml:space="preserve"> because they were unfair.</w:t>
      </w:r>
    </w:p>
    <w:p w14:paraId="36905CDA" w14:textId="77777777" w:rsidR="00023DCB" w:rsidRPr="00851585" w:rsidRDefault="00023DCB" w:rsidP="00023DCB">
      <w:pPr>
        <w:pStyle w:val="Heading4"/>
        <w:rPr>
          <w:rFonts w:cs="Calibri"/>
        </w:rPr>
      </w:pPr>
      <w:r w:rsidRPr="00851585">
        <w:rPr>
          <w:rFonts w:cs="Calibri"/>
        </w:rPr>
        <w:t xml:space="preserve">2] 1ar theory first – </w:t>
      </w:r>
    </w:p>
    <w:p w14:paraId="5B46F0A9" w14:textId="77777777" w:rsidR="00023DCB" w:rsidRPr="00851585" w:rsidRDefault="00023DCB" w:rsidP="00023DCB">
      <w:pPr>
        <w:pStyle w:val="Heading4"/>
        <w:rPr>
          <w:rFonts w:cs="Calibri"/>
        </w:rPr>
      </w:pPr>
      <w:r w:rsidRPr="00851585">
        <w:rPr>
          <w:rFonts w:cs="Calibri"/>
        </w:rPr>
        <w:t xml:space="preserve">A] Strat skew – short 2AR means I need to collapse to one layer to counter the long 2N collapse </w:t>
      </w:r>
    </w:p>
    <w:p w14:paraId="4B8B5896" w14:textId="77777777" w:rsidR="00023DCB" w:rsidRPr="00851585" w:rsidRDefault="00023DCB" w:rsidP="00023DCB">
      <w:pPr>
        <w:pStyle w:val="Heading4"/>
        <w:rPr>
          <w:rFonts w:cs="Calibri"/>
        </w:rPr>
      </w:pPr>
      <w:r w:rsidRPr="00851585">
        <w:rPr>
          <w:rFonts w:cs="Calibri"/>
        </w:rPr>
        <w:t xml:space="preserve">B] Epistemic Indict – if the 1N was abusive then my ability to respond was skewed so you can’t truly evaluate the 1nc </w:t>
      </w:r>
    </w:p>
    <w:p w14:paraId="3BD2607D" w14:textId="77777777" w:rsidR="00023DCB" w:rsidRPr="00851585" w:rsidRDefault="00023DCB" w:rsidP="00023DCB">
      <w:pPr>
        <w:pStyle w:val="Heading4"/>
        <w:rPr>
          <w:rFonts w:cs="Calibri"/>
        </w:rPr>
      </w:pPr>
      <w:r w:rsidRPr="00851585">
        <w:rPr>
          <w:rFonts w:cs="Calibri"/>
        </w:rPr>
        <w:t>C] Investment – it’s a much larger strategic loss because 1min is ¼ of the 1AR vs 1/7 of the 1NC which means there’s more abuse if I’m devoting a larger fraction of time</w:t>
      </w:r>
    </w:p>
    <w:p w14:paraId="10CC67C4" w14:textId="77777777" w:rsidR="00023DCB" w:rsidRDefault="00023DCB" w:rsidP="00023DCB">
      <w:pPr>
        <w:pStyle w:val="Heading4"/>
      </w:pPr>
      <w:r w:rsidRPr="00851585">
        <w:rPr>
          <w:rFonts w:cs="Calibri"/>
        </w:rPr>
        <w:t xml:space="preserve">3] </w:t>
      </w:r>
      <w:r>
        <w:t xml:space="preserve">Reasonability on NC theory– there are multiple conflicting </w:t>
      </w:r>
      <w:proofErr w:type="spellStart"/>
      <w:r>
        <w:t>interps</w:t>
      </w:r>
      <w:proofErr w:type="spellEnd"/>
      <w:r>
        <w:t xml:space="preserve"> the neg can read, so the </w:t>
      </w:r>
      <w:proofErr w:type="spellStart"/>
      <w:r>
        <w:t>aff</w:t>
      </w:r>
      <w:proofErr w:type="spellEnd"/>
      <w:r>
        <w:t xml:space="preserve"> always violates. Reasonability preserves the possibility of substantive education</w:t>
      </w:r>
    </w:p>
    <w:p w14:paraId="0CB58134" w14:textId="77777777" w:rsidR="00023DCB" w:rsidRPr="00851585" w:rsidRDefault="00023DCB" w:rsidP="00023DCB">
      <w:pPr>
        <w:pStyle w:val="Heading4"/>
        <w:rPr>
          <w:rFonts w:cs="Calibri"/>
        </w:rPr>
      </w:pPr>
      <w:r>
        <w:rPr>
          <w:rFonts w:cs="Calibri"/>
        </w:rPr>
        <w:t xml:space="preserve">4] </w:t>
      </w:r>
      <w:r w:rsidRPr="00851585">
        <w:rPr>
          <w:rFonts w:cs="Calibri"/>
        </w:rPr>
        <w:t xml:space="preserve">Presumption and permissibility affirm – </w:t>
      </w:r>
    </w:p>
    <w:p w14:paraId="2A2A67CE" w14:textId="77777777" w:rsidR="00023DCB" w:rsidRPr="00851585" w:rsidRDefault="00023DCB" w:rsidP="00023DCB">
      <w:pPr>
        <w:pStyle w:val="Heading4"/>
        <w:rPr>
          <w:rFonts w:cs="Calibri"/>
        </w:rPr>
      </w:pPr>
      <w:r w:rsidRPr="00851585">
        <w:rPr>
          <w:rFonts w:cs="Calibri"/>
        </w:rPr>
        <w:t xml:space="preserve">A] we presume statements true – if I said my name was Arjun, you would believe me absent evidence to the contrary </w:t>
      </w:r>
    </w:p>
    <w:p w14:paraId="37DD215A" w14:textId="77777777" w:rsidR="00023DCB" w:rsidRDefault="00023DCB" w:rsidP="00023DCB">
      <w:pPr>
        <w:pStyle w:val="Heading4"/>
      </w:pPr>
      <w:r w:rsidRPr="00851585">
        <w:rPr>
          <w:rFonts w:cs="Calibri"/>
        </w:rPr>
        <w:t>B] affirming is harder</w:t>
      </w:r>
      <w:r w:rsidRPr="00851585">
        <w:rPr>
          <w:rFonts w:cs="Calibri"/>
          <w:color w:val="000000" w:themeColor="text1"/>
        </w:rPr>
        <w:t xml:space="preserve"> – the 1ar has to answer 7 minutes of offense and hedge against a </w:t>
      </w:r>
      <w:proofErr w:type="gramStart"/>
      <w:r w:rsidRPr="00851585">
        <w:rPr>
          <w:rFonts w:cs="Calibri"/>
          <w:color w:val="000000" w:themeColor="text1"/>
        </w:rPr>
        <w:t>6 minute</w:t>
      </w:r>
      <w:proofErr w:type="gramEnd"/>
      <w:r w:rsidRPr="00851585">
        <w:rPr>
          <w:rFonts w:cs="Calibri"/>
          <w:color w:val="000000" w:themeColor="text1"/>
        </w:rPr>
        <w:t xml:space="preserve"> 2nr collapse and empirics – presumption is this card’s only implication</w:t>
      </w:r>
      <w:r w:rsidRPr="00851585">
        <w:rPr>
          <w:rFonts w:cs="Calibri"/>
        </w:rPr>
        <w:t xml:space="preserve">, </w:t>
      </w:r>
      <w:r>
        <w:t>Shah 1-29,</w:t>
      </w:r>
    </w:p>
    <w:p w14:paraId="39555988" w14:textId="77777777" w:rsidR="00023DCB" w:rsidRPr="00BC758F" w:rsidRDefault="00023DCB" w:rsidP="00023DCB">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1A587619" w14:textId="77777777" w:rsidR="00023DCB" w:rsidRPr="005868B0" w:rsidRDefault="00023DCB" w:rsidP="00023DCB">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w:t>
      </w:r>
      <w:proofErr w:type="gramStart"/>
      <w:r w:rsidRPr="005868B0">
        <w:rPr>
          <w:sz w:val="10"/>
        </w:rPr>
        <w:t>present[</w:t>
      </w:r>
      <w:proofErr w:type="gramEnd"/>
      <w:r w:rsidRPr="005868B0">
        <w:rPr>
          <w:sz w:val="10"/>
        </w:rPr>
        <w:t xml:space="preserve">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w:t>
      </w:r>
      <w:r w:rsidRPr="005868B0">
        <w:rPr>
          <w:sz w:val="10"/>
          <w:szCs w:val="22"/>
        </w:rPr>
        <w:t>T</w:t>
      </w:r>
      <w:r w:rsidRPr="005868B0">
        <w:rPr>
          <w:sz w:val="10"/>
        </w:rPr>
        <w:t xml:space="preserve">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4EB75FB1" w14:textId="77777777" w:rsidR="00023DCB" w:rsidRPr="00F601E6" w:rsidRDefault="00023DCB" w:rsidP="00023DCB"/>
    <w:p w14:paraId="4BFB731B" w14:textId="77777777" w:rsidR="00E42E4C" w:rsidRPr="00F601E6" w:rsidRDefault="00E42E4C" w:rsidP="00F601E6"/>
    <w:sectPr w:rsidR="00E42E4C" w:rsidRPr="00F601E6" w:rsidSect="00072718">
      <w:headerReference w:type="even" r:id="rId16"/>
      <w:headerReference w:type="default" r:id="rId17"/>
      <w:footerReference w:type="even" r:id="rId18"/>
      <w:footerReference w:type="default" r:id="rId19"/>
      <w:headerReference w:type="first" r:id="rId20"/>
      <w:footerReference w:type="first" r:id="rId2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43907" w14:textId="77777777" w:rsidR="00603C99" w:rsidRDefault="00603C99" w:rsidP="00611F62">
      <w:pPr>
        <w:spacing w:after="0" w:line="240" w:lineRule="auto"/>
      </w:pPr>
      <w:r>
        <w:separator/>
      </w:r>
    </w:p>
  </w:endnote>
  <w:endnote w:type="continuationSeparator" w:id="0">
    <w:p w14:paraId="57F448B8" w14:textId="77777777" w:rsidR="00603C99" w:rsidRDefault="00603C99" w:rsidP="00611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78A7A" w14:textId="77777777" w:rsidR="00611F62" w:rsidRDefault="00611F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5F0F9" w14:textId="77777777" w:rsidR="00611F62" w:rsidRDefault="00611F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8BC0" w14:textId="77777777" w:rsidR="00611F62" w:rsidRDefault="00611F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3EFC0" w14:textId="77777777" w:rsidR="00603C99" w:rsidRDefault="00603C99" w:rsidP="00611F62">
      <w:pPr>
        <w:spacing w:after="0" w:line="240" w:lineRule="auto"/>
      </w:pPr>
      <w:r>
        <w:separator/>
      </w:r>
    </w:p>
  </w:footnote>
  <w:footnote w:type="continuationSeparator" w:id="0">
    <w:p w14:paraId="7481ACE0" w14:textId="77777777" w:rsidR="00603C99" w:rsidRDefault="00603C99" w:rsidP="00611F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86C8F" w14:textId="77777777" w:rsidR="00611F62" w:rsidRDefault="00611F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B7C55" w14:textId="77777777" w:rsidR="00611F62" w:rsidRDefault="00611F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88C2E" w14:textId="77777777" w:rsidR="00611F62" w:rsidRDefault="00611F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3DCB"/>
    <w:rsid w:val="000029E3"/>
    <w:rsid w:val="000029E8"/>
    <w:rsid w:val="00004225"/>
    <w:rsid w:val="000066CA"/>
    <w:rsid w:val="00007264"/>
    <w:rsid w:val="000076A9"/>
    <w:rsid w:val="00014FAD"/>
    <w:rsid w:val="00015D2A"/>
    <w:rsid w:val="00023DCB"/>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40FDD"/>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C99"/>
    <w:rsid w:val="00607D6C"/>
    <w:rsid w:val="00611F62"/>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495"/>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E33642"/>
  <w14:defaultImageDpi w14:val="300"/>
  <w15:docId w15:val="{E457DD4F-DBCF-5843-B34E-D54837592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3DC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23D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3D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023D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t"/>
    <w:basedOn w:val="Normal"/>
    <w:next w:val="Normal"/>
    <w:link w:val="Heading4Char"/>
    <w:uiPriority w:val="9"/>
    <w:unhideWhenUsed/>
    <w:qFormat/>
    <w:rsid w:val="00023D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3D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3DCB"/>
  </w:style>
  <w:style w:type="character" w:customStyle="1" w:styleId="Heading1Char">
    <w:name w:val="Heading 1 Char"/>
    <w:aliases w:val="Pocket Char"/>
    <w:basedOn w:val="DefaultParagraphFont"/>
    <w:link w:val="Heading1"/>
    <w:uiPriority w:val="9"/>
    <w:rsid w:val="00023D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3DC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023DC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9"/>
    <w:rsid w:val="00023D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23DCB"/>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023DCB"/>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023DCB"/>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023DC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023DCB"/>
    <w:rPr>
      <w:color w:val="auto"/>
      <w:u w:val="none"/>
    </w:rPr>
  </w:style>
  <w:style w:type="paragraph" w:styleId="DocumentMap">
    <w:name w:val="Document Map"/>
    <w:basedOn w:val="Normal"/>
    <w:link w:val="DocumentMapChar"/>
    <w:uiPriority w:val="99"/>
    <w:semiHidden/>
    <w:unhideWhenUsed/>
    <w:rsid w:val="00023D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3DCB"/>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Tags,Very Small Text,tags,Debate Text"/>
    <w:basedOn w:val="Heading1"/>
    <w:link w:val="Hyperlink"/>
    <w:autoRedefine/>
    <w:uiPriority w:val="99"/>
    <w:qFormat/>
    <w:rsid w:val="00023DCB"/>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23DCB"/>
    <w:pPr>
      <w:widowControl w:val="0"/>
      <w:ind w:left="720"/>
      <w:jc w:val="both"/>
    </w:pPr>
    <w:rPr>
      <w:b/>
      <w:iCs/>
      <w:u w:val="single"/>
      <w:bdr w:val="single" w:sz="18" w:space="0" w:color="auto"/>
    </w:rPr>
  </w:style>
  <w:style w:type="paragraph" w:styleId="Revision">
    <w:name w:val="Revision"/>
    <w:hidden/>
    <w:uiPriority w:val="99"/>
    <w:semiHidden/>
    <w:rsid w:val="00140FDD"/>
    <w:rPr>
      <w:rFonts w:ascii="Calibri" w:hAnsi="Calibri" w:cs="Calibri"/>
      <w:sz w:val="22"/>
    </w:rPr>
  </w:style>
  <w:style w:type="paragraph" w:styleId="Header">
    <w:name w:val="header"/>
    <w:basedOn w:val="Normal"/>
    <w:link w:val="HeaderChar"/>
    <w:uiPriority w:val="99"/>
    <w:unhideWhenUsed/>
    <w:rsid w:val="00611F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F62"/>
    <w:rPr>
      <w:rFonts w:ascii="Calibri" w:hAnsi="Calibri" w:cs="Calibri"/>
      <w:sz w:val="22"/>
    </w:rPr>
  </w:style>
  <w:style w:type="paragraph" w:styleId="Footer">
    <w:name w:val="footer"/>
    <w:basedOn w:val="Normal"/>
    <w:link w:val="FooterChar"/>
    <w:uiPriority w:val="99"/>
    <w:unhideWhenUsed/>
    <w:rsid w:val="00611F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F62"/>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int.org/features/2020/06/11/what-if-drug-patents-were-scrappe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libres.uncg.edu/ir/asu/f/koch_andrew_1992_Immanuel_Kant.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yorku.ca/lhodgson/kant-on-property-rights-and.pdf" TargetMode="External"/><Relationship Id="rId5" Type="http://schemas.openxmlformats.org/officeDocument/2006/relationships/numbering" Target="numbering.xml"/><Relationship Id="rId15" Type="http://schemas.openxmlformats.org/officeDocument/2006/relationships/hyperlink" Target="https://libres.uncg.edu/ir/asu/f/koch_andrew_1992_Immanuel_Kant.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rindlepost.org/2021/08/intellectual-property-and-the-right-of-necessit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14</Pages>
  <Words>8344</Words>
  <Characters>47566</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55799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4</cp:revision>
  <dcterms:created xsi:type="dcterms:W3CDTF">2021-09-24T19:51:00Z</dcterms:created>
  <dcterms:modified xsi:type="dcterms:W3CDTF">2021-09-24T20:52:00Z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