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6863C" w14:textId="48379C7E" w:rsidR="006D0B7E" w:rsidRDefault="006D0B7E" w:rsidP="006D0B7E">
      <w:pPr>
        <w:pStyle w:val="Heading1"/>
      </w:pPr>
      <w:r>
        <w:t>Valley RR R1 vs. Lexington BF</w:t>
      </w:r>
    </w:p>
    <w:p w14:paraId="56368547" w14:textId="67B84D9E" w:rsidR="006D0B7E" w:rsidRDefault="006D0B7E" w:rsidP="006D0B7E">
      <w:pPr>
        <w:pStyle w:val="Heading2"/>
      </w:pPr>
      <w:r>
        <w:lastRenderedPageBreak/>
        <w:t>1ac</w:t>
      </w:r>
    </w:p>
    <w:p w14:paraId="5620D1C3" w14:textId="684C67C9" w:rsidR="006D0B7E" w:rsidRDefault="006D0B7E" w:rsidP="006D0B7E">
      <w:pPr>
        <w:pStyle w:val="Heading3"/>
      </w:pPr>
      <w:r>
        <w:lastRenderedPageBreak/>
        <w:t>Framework</w:t>
      </w:r>
    </w:p>
    <w:p w14:paraId="47B22C9D" w14:textId="17E20D31" w:rsidR="006D0B7E" w:rsidRDefault="006D0B7E" w:rsidP="006D0B7E">
      <w:pPr>
        <w:pStyle w:val="Heading4"/>
      </w:pPr>
      <w:r>
        <w:t xml:space="preserve">The meta-ethic is practical reason. </w:t>
      </w:r>
    </w:p>
    <w:p w14:paraId="1966699D" w14:textId="77777777" w:rsidR="006D0B7E" w:rsidRDefault="006D0B7E" w:rsidP="006D0B7E">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3FA72A29" w14:textId="57ED8E80" w:rsidR="006D0B7E" w:rsidRPr="005F59D3" w:rsidRDefault="006D0B7E" w:rsidP="00F257B1">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0B094E73" w14:textId="77777777" w:rsidR="006D0B7E" w:rsidRDefault="006D0B7E" w:rsidP="006D0B7E">
      <w:pPr>
        <w:pStyle w:val="Heading4"/>
      </w:pPr>
      <w:r>
        <w:t xml:space="preserve">That justifies universalizability. </w:t>
      </w:r>
    </w:p>
    <w:p w14:paraId="7F13464C" w14:textId="77777777" w:rsidR="006D0B7E" w:rsidRDefault="006D0B7E" w:rsidP="006D0B7E">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217CDE7A" w14:textId="77777777" w:rsidR="006D0B7E" w:rsidRDefault="006D0B7E" w:rsidP="006D0B7E">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7FD08424" w14:textId="77777777" w:rsidR="006D0B7E" w:rsidRPr="00851585" w:rsidRDefault="006D0B7E" w:rsidP="006D0B7E">
      <w:pPr>
        <w:pStyle w:val="Heading4"/>
        <w:rPr>
          <w:rFonts w:cs="Calibri"/>
        </w:rPr>
      </w:pPr>
      <w:r w:rsidRPr="00851585">
        <w:rPr>
          <w:rFonts w:cs="Calibri"/>
        </w:rPr>
        <w:t>Coercion isn’t universalizable—willing your own freedom while violating someone else’s is a conceptual contradiction.</w:t>
      </w:r>
    </w:p>
    <w:p w14:paraId="7D6A5C80" w14:textId="77777777" w:rsidR="006D0B7E" w:rsidRPr="00851585" w:rsidRDefault="006D0B7E" w:rsidP="006D0B7E">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4E6FB461" w14:textId="5CD05785" w:rsidR="006D0B7E" w:rsidRPr="006D0B7E" w:rsidRDefault="006D0B7E" w:rsidP="006D0B7E">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 xml:space="preserve">deeming good both the limitation of others’ freedom and the extension of their own </w:t>
      </w:r>
      <w:r w:rsidRPr="00851585">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2E67C0B6" w14:textId="77777777" w:rsidR="006D0B7E" w:rsidRPr="00255BD0" w:rsidRDefault="006D0B7E" w:rsidP="006D0B7E">
      <w:pPr>
        <w:pStyle w:val="Heading4"/>
      </w:pPr>
      <w:r>
        <w:t xml:space="preserve">This requires a system of property – mere empirical possession is insufficient and contrary to freedom, </w:t>
      </w:r>
      <w:proofErr w:type="spellStart"/>
      <w:r>
        <w:t>Hogdson</w:t>
      </w:r>
      <w:proofErr w:type="spellEnd"/>
      <w:r>
        <w:t xml:space="preserve"> 10:</w:t>
      </w:r>
    </w:p>
    <w:p w14:paraId="5D58C6EE" w14:textId="77777777" w:rsidR="006D0B7E" w:rsidRPr="00255BD0" w:rsidRDefault="006D0B7E" w:rsidP="006D0B7E">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9" w:history="1">
        <w:r w:rsidRPr="00255BD0">
          <w:rPr>
            <w:rStyle w:val="Hyperlink"/>
          </w:rPr>
          <w:t>http://www.yorku.ca/lhodgson/kant-on-property-rights-and.pdf</w:t>
        </w:r>
      </w:hyperlink>
      <w:r w:rsidRPr="00255BD0">
        <w:t xml:space="preserve"> //LHP AV</w:t>
      </w:r>
    </w:p>
    <w:p w14:paraId="31D476DF" w14:textId="77777777" w:rsidR="006D0B7E" w:rsidRPr="00E05355" w:rsidRDefault="006D0B7E" w:rsidP="006D0B7E">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w:t>
      </w:r>
      <w:r w:rsidRPr="00E05355">
        <w:rPr>
          <w:b/>
          <w:bCs/>
          <w:u w:val="single"/>
        </w:rPr>
        <w:lastRenderedPageBreak/>
        <w:t xml:space="preserve">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3EE11DC2" w14:textId="77777777" w:rsidR="006D0B7E" w:rsidRPr="005F59D3" w:rsidRDefault="006D0B7E" w:rsidP="006D0B7E"/>
    <w:p w14:paraId="5D3F5FA9" w14:textId="77777777" w:rsidR="006D0B7E" w:rsidRPr="004315B5" w:rsidRDefault="006D0B7E" w:rsidP="006D0B7E">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6345BB79" w14:textId="77777777" w:rsidR="006D0B7E" w:rsidRPr="00230A65" w:rsidRDefault="006D0B7E" w:rsidP="006D0B7E">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0535EC13" w14:textId="77777777" w:rsidR="006D0B7E" w:rsidRDefault="006D0B7E" w:rsidP="006D0B7E">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w:t>
      </w:r>
      <w:r w:rsidRPr="009D2694">
        <w:rPr>
          <w:sz w:val="10"/>
        </w:rPr>
        <w:lastRenderedPageBreak/>
        <w:t>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00AE4396" w14:textId="77777777" w:rsidR="006D0B7E" w:rsidRPr="005F59D3" w:rsidRDefault="006D0B7E" w:rsidP="006D0B7E">
      <w:pPr>
        <w:pStyle w:val="Heading4"/>
      </w:pPr>
      <w:r>
        <w:lastRenderedPageBreak/>
        <w:t xml:space="preserve">Thus, the standard is consistency with a system of equal and outer freedoms. Prefer additionally, </w:t>
      </w:r>
    </w:p>
    <w:p w14:paraId="38638B30" w14:textId="77777777" w:rsidR="006D0B7E" w:rsidRPr="00DF1D55" w:rsidRDefault="006D0B7E" w:rsidP="006D0B7E">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5DDF8508" w14:textId="77777777" w:rsidR="006D0B7E" w:rsidRPr="00DF1D55" w:rsidRDefault="006D0B7E" w:rsidP="006D0B7E">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62FF6BFB" w14:textId="77777777" w:rsidR="006D0B7E" w:rsidRPr="00552DC3" w:rsidRDefault="006D0B7E" w:rsidP="006D0B7E">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7BDE617C" w14:textId="77777777" w:rsidR="006D0B7E" w:rsidRDefault="006D0B7E" w:rsidP="006D0B7E">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1D4EC211" w14:textId="77777777" w:rsidR="006D0B7E" w:rsidRDefault="006D0B7E" w:rsidP="006D0B7E">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7177CEEE" w14:textId="77777777" w:rsidR="006D0B7E" w:rsidRDefault="006D0B7E" w:rsidP="006D0B7E">
      <w:pPr>
        <w:rPr>
          <w:sz w:val="16"/>
        </w:rPr>
      </w:pPr>
      <w:r>
        <w:rPr>
          <w:sz w:val="16"/>
        </w:rPr>
        <w:t>“The Sources of Normativity.” The Tanner Lectures on Human Values, Cambridge University.</w:t>
      </w:r>
    </w:p>
    <w:p w14:paraId="1C4A689D" w14:textId="77777777" w:rsidR="006D0B7E" w:rsidRDefault="006D0B7E" w:rsidP="006D0B7E">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 xml:space="preserve">a description under which </w:t>
      </w:r>
      <w:r w:rsidRPr="00E32968">
        <w:rPr>
          <w:rStyle w:val="StyleUnderline"/>
          <w:highlight w:val="yellow"/>
        </w:rPr>
        <w:lastRenderedPageBreak/>
        <w:t>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6D9C1517" w14:textId="630560B7" w:rsidR="006D0B7E" w:rsidRDefault="006D0B7E" w:rsidP="006D0B7E">
      <w:pPr>
        <w:pStyle w:val="Heading4"/>
      </w:pPr>
      <w:r>
        <w:t>Impacts: A] Since obligations arise from a universal identity, they must be the same for all, B] hijacks any role of the judge since judging is an identity contained within the practical one</w:t>
      </w:r>
    </w:p>
    <w:p w14:paraId="35A21802" w14:textId="7EDE9F1F" w:rsidR="006D0B7E" w:rsidRPr="00851585" w:rsidRDefault="006D0B7E" w:rsidP="006D0B7E">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267FDDF8" w14:textId="77777777" w:rsidR="006D0B7E" w:rsidRPr="00851585" w:rsidRDefault="006D0B7E" w:rsidP="006D0B7E">
      <w:proofErr w:type="spellStart"/>
      <w:r w:rsidRPr="00851585">
        <w:t>Korsgaard</w:t>
      </w:r>
      <w:proofErr w:type="spellEnd"/>
      <w:r w:rsidRPr="00851585">
        <w:t>, Christine. “Creating The Kingdom of Ends: Reciprocity and Responsibility in Personal Relations.” (p. 317-318). July 28, 1996 //Recut LHP AV</w:t>
      </w:r>
    </w:p>
    <w:p w14:paraId="605C2CB0" w14:textId="1FAE5AD0" w:rsidR="006D0B7E" w:rsidRPr="006D0B7E" w:rsidRDefault="006D0B7E" w:rsidP="006D0B7E">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6DFB694F" w14:textId="77777777" w:rsidR="006D0B7E" w:rsidRPr="00B7657F" w:rsidRDefault="006D0B7E" w:rsidP="006D0B7E">
      <w:pPr>
        <w:pStyle w:val="Heading3"/>
      </w:pPr>
      <w:r w:rsidRPr="00B7657F">
        <w:lastRenderedPageBreak/>
        <w:t>Contention</w:t>
      </w:r>
    </w:p>
    <w:p w14:paraId="6103F11C" w14:textId="77777777" w:rsidR="006D0B7E" w:rsidRDefault="006D0B7E" w:rsidP="006D0B7E">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6F45B149" w14:textId="77777777" w:rsidR="006D0B7E" w:rsidRPr="00256A6D" w:rsidRDefault="006D0B7E" w:rsidP="006D0B7E">
      <w:r w:rsidRPr="00256A6D">
        <w:t>Husna Rizvi, “WHAT IF…DRUG PATENTS WERE SCRAPPED?”</w:t>
      </w:r>
      <w:r>
        <w:t xml:space="preserve"> </w:t>
      </w:r>
      <w:r w:rsidRPr="00256A6D">
        <w:t xml:space="preserve">24 June 2020, </w:t>
      </w:r>
      <w:hyperlink r:id="rId11" w:history="1">
        <w:r w:rsidRPr="00256A6D">
          <w:rPr>
            <w:rStyle w:val="Hyperlink"/>
          </w:rPr>
          <w:t>https://newint.org/features/2020/06/11/what-if-drug-patents-were-scrapped</w:t>
        </w:r>
      </w:hyperlink>
      <w:r w:rsidRPr="00256A6D">
        <w:t xml:space="preserve"> //LHP AV DOA: 9/17/21</w:t>
      </w:r>
    </w:p>
    <w:p w14:paraId="5FAF2FDC" w14:textId="77777777" w:rsidR="006D0B7E" w:rsidRPr="00256A6D" w:rsidRDefault="006D0B7E" w:rsidP="006D0B7E">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5ECBEBF4" w14:textId="77777777" w:rsidR="006D0B7E" w:rsidRPr="00256A6D" w:rsidRDefault="006D0B7E" w:rsidP="006D0B7E">
      <w:pPr>
        <w:pStyle w:val="Heading4"/>
      </w:pPr>
      <w:r>
        <w:t xml:space="preserve">Vote </w:t>
      </w:r>
      <w:proofErr w:type="spellStart"/>
      <w:r>
        <w:t>aff</w:t>
      </w:r>
      <w:proofErr w:type="spellEnd"/>
      <w:r>
        <w:t xml:space="preserve"> –</w:t>
      </w:r>
    </w:p>
    <w:p w14:paraId="5027D219" w14:textId="77777777" w:rsidR="006D0B7E" w:rsidRPr="001373F7" w:rsidRDefault="006D0B7E" w:rsidP="006D0B7E">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22B3D67C" w14:textId="77777777" w:rsidR="006D0B7E" w:rsidRPr="00305C79" w:rsidRDefault="006D0B7E" w:rsidP="006D0B7E">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68381EDF" w14:textId="77777777" w:rsidR="006D0B7E" w:rsidRPr="001373F7" w:rsidRDefault="006D0B7E" w:rsidP="006D0B7E">
      <w:pPr>
        <w:rPr>
          <w:sz w:val="10"/>
          <w:highlight w:val="yellow"/>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w:t>
      </w:r>
      <w:r w:rsidRPr="00305C79">
        <w:rPr>
          <w:rStyle w:val="Emphasis"/>
        </w:rPr>
        <w:lastRenderedPageBreak/>
        <w:t>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4C054A52" w14:textId="77777777" w:rsidR="006D0B7E" w:rsidRPr="00675097" w:rsidRDefault="006D0B7E" w:rsidP="006D0B7E">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0201088E" w14:textId="77777777" w:rsidR="006D0B7E" w:rsidRDefault="006D0B7E" w:rsidP="006D0B7E">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2" w:history="1">
        <w:r w:rsidRPr="00231DD7">
          <w:rPr>
            <w:rStyle w:val="Hyperlink"/>
          </w:rPr>
          <w:t>https://www.prindlepost.org/2021/08/intellectual-property-and-the-right-of-necessity/</w:t>
        </w:r>
      </w:hyperlink>
      <w:r>
        <w:t xml:space="preserve"> //LHP AV DOA:9/14/21</w:t>
      </w:r>
    </w:p>
    <w:p w14:paraId="7CB1DE1D" w14:textId="77777777" w:rsidR="006D0B7E" w:rsidRPr="00B62949" w:rsidRDefault="006D0B7E" w:rsidP="006D0B7E">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4EA2F706" w14:textId="77777777" w:rsidR="006D0B7E" w:rsidRPr="00532890" w:rsidRDefault="006D0B7E" w:rsidP="006D0B7E">
      <w:pPr>
        <w:pStyle w:val="Heading4"/>
      </w:pPr>
      <w:r w:rsidRPr="00532890">
        <w:lastRenderedPageBreak/>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5CEB6EBB" w14:textId="77777777" w:rsidR="006D0B7E" w:rsidRPr="00532890" w:rsidRDefault="006D0B7E" w:rsidP="006D0B7E">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3" w:history="1">
        <w:r w:rsidRPr="00230A65">
          <w:rPr>
            <w:rStyle w:val="Hyperlink"/>
          </w:rPr>
          <w:t>https://libres.uncg.edu/ir/asu/f/koch_andrew_1992_Immanuel_Kant.pdf</w:t>
        </w:r>
      </w:hyperlink>
      <w:r w:rsidRPr="00230A65">
        <w:t xml:space="preserve"> //LHP AV</w:t>
      </w:r>
      <w:r>
        <w:t xml:space="preserve"> DOA: 9/14/21</w:t>
      </w:r>
    </w:p>
    <w:p w14:paraId="4F03D5B2" w14:textId="77777777" w:rsidR="006D0B7E" w:rsidRDefault="006D0B7E" w:rsidP="006D0B7E">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w:t>
      </w:r>
      <w:r w:rsidRPr="00F410F0">
        <w:rPr>
          <w:b/>
          <w:bCs/>
          <w:u w:val="single"/>
        </w:rPr>
        <w:lastRenderedPageBreak/>
        <w:t xml:space="preserve">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36580F23" w14:textId="77777777" w:rsidR="006D0B7E" w:rsidRPr="00851585" w:rsidRDefault="006D0B7E" w:rsidP="006D0B7E">
      <w:pPr>
        <w:pStyle w:val="Heading3"/>
        <w:rPr>
          <w:rFonts w:cs="Calibri"/>
        </w:rPr>
      </w:pPr>
      <w:proofErr w:type="spellStart"/>
      <w:r w:rsidRPr="00851585">
        <w:rPr>
          <w:rFonts w:cs="Calibri"/>
        </w:rPr>
        <w:lastRenderedPageBreak/>
        <w:t>Underview</w:t>
      </w:r>
      <w:proofErr w:type="spellEnd"/>
    </w:p>
    <w:p w14:paraId="6B4987CE" w14:textId="77777777" w:rsidR="006D0B7E" w:rsidRPr="00851585" w:rsidRDefault="006D0B7E" w:rsidP="006D0B7E">
      <w:pPr>
        <w:pStyle w:val="Heading4"/>
        <w:rPr>
          <w:rFonts w:cs="Calibri"/>
        </w:rPr>
      </w:pPr>
      <w:r w:rsidRPr="00851585">
        <w:rPr>
          <w:rFonts w:cs="Calibri"/>
        </w:rPr>
        <w:t xml:space="preserve">1] 1ar theory – </w:t>
      </w:r>
    </w:p>
    <w:p w14:paraId="7EEBDEB8" w14:textId="77777777" w:rsidR="006D0B7E" w:rsidRPr="00851585" w:rsidRDefault="006D0B7E" w:rsidP="006D0B7E">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39CC46D5" w14:textId="77777777" w:rsidR="006D0B7E" w:rsidRPr="00851585" w:rsidRDefault="006D0B7E" w:rsidP="006D0B7E">
      <w:pPr>
        <w:pStyle w:val="Heading4"/>
        <w:rPr>
          <w:rFonts w:cs="Calibri"/>
        </w:rPr>
      </w:pPr>
      <w:r w:rsidRPr="00851585">
        <w:rPr>
          <w:rFonts w:cs="Calibri"/>
        </w:rPr>
        <w:t>B] drop the debater because the 1ar is too short to win theory and substance</w:t>
      </w:r>
    </w:p>
    <w:p w14:paraId="6CC63B4F" w14:textId="77777777" w:rsidR="006D0B7E" w:rsidRPr="00851585" w:rsidRDefault="006D0B7E" w:rsidP="006D0B7E">
      <w:pPr>
        <w:pStyle w:val="Heading4"/>
        <w:rPr>
          <w:rFonts w:cs="Calibri"/>
        </w:rPr>
      </w:pPr>
      <w:r w:rsidRPr="00851585">
        <w:rPr>
          <w:rFonts w:cs="Calibri"/>
        </w:rPr>
        <w:t>C] no RVIs – the 2nr has enough time and the 2ar needs strategic flexibility</w:t>
      </w:r>
    </w:p>
    <w:p w14:paraId="0BDE2F0D" w14:textId="77777777" w:rsidR="006D0B7E" w:rsidRPr="00851585" w:rsidRDefault="006D0B7E" w:rsidP="006D0B7E">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65BFC82F" w14:textId="77777777" w:rsidR="006D0B7E" w:rsidRPr="00851585" w:rsidRDefault="006D0B7E" w:rsidP="006D0B7E">
      <w:pPr>
        <w:pStyle w:val="Heading4"/>
        <w:rPr>
          <w:rFonts w:cs="Calibri"/>
        </w:rPr>
      </w:pPr>
      <w:r w:rsidRPr="00851585">
        <w:rPr>
          <w:rFonts w:cs="Calibri"/>
        </w:rPr>
        <w:t xml:space="preserve">2] 1ar theory first – </w:t>
      </w:r>
    </w:p>
    <w:p w14:paraId="096F9156" w14:textId="77777777" w:rsidR="006D0B7E" w:rsidRPr="00851585" w:rsidRDefault="006D0B7E" w:rsidP="006D0B7E">
      <w:pPr>
        <w:pStyle w:val="Heading4"/>
        <w:rPr>
          <w:rFonts w:cs="Calibri"/>
        </w:rPr>
      </w:pPr>
      <w:r w:rsidRPr="00851585">
        <w:rPr>
          <w:rFonts w:cs="Calibri"/>
        </w:rPr>
        <w:t xml:space="preserve">A] Strat skew – short 2AR means I need to collapse to one layer to counter the long 2N collapse </w:t>
      </w:r>
    </w:p>
    <w:p w14:paraId="1827570D" w14:textId="77777777" w:rsidR="006D0B7E" w:rsidRPr="00851585" w:rsidRDefault="006D0B7E" w:rsidP="006D0B7E">
      <w:pPr>
        <w:pStyle w:val="Heading4"/>
        <w:rPr>
          <w:rFonts w:cs="Calibri"/>
        </w:rPr>
      </w:pPr>
      <w:r w:rsidRPr="00851585">
        <w:rPr>
          <w:rFonts w:cs="Calibri"/>
        </w:rPr>
        <w:t xml:space="preserve">B] Epistemic Indict – if the 1N was abusive then my ability to respond was skewed so you can’t truly evaluate the 1nc </w:t>
      </w:r>
    </w:p>
    <w:p w14:paraId="38435A26" w14:textId="77777777" w:rsidR="006D0B7E" w:rsidRPr="00851585" w:rsidRDefault="006D0B7E" w:rsidP="006D0B7E">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5638A08A" w14:textId="186E59C6" w:rsidR="006D0B7E" w:rsidRDefault="006D0B7E" w:rsidP="006D0B7E">
      <w:pPr>
        <w:pStyle w:val="Heading4"/>
      </w:pPr>
      <w:r w:rsidRPr="00851585">
        <w:rPr>
          <w:rFonts w:cs="Calibri"/>
        </w:rPr>
        <w:t xml:space="preserve">3] </w:t>
      </w:r>
      <w:r>
        <w:t xml:space="preserve">Reasonability on NC theory– there are multiple conflicting </w:t>
      </w:r>
      <w:proofErr w:type="spellStart"/>
      <w:r>
        <w:t>interps</w:t>
      </w:r>
      <w:proofErr w:type="spellEnd"/>
      <w:r>
        <w:t xml:space="preserve"> the neg can read, so the </w:t>
      </w:r>
      <w:proofErr w:type="spellStart"/>
      <w:r>
        <w:t>aff</w:t>
      </w:r>
      <w:proofErr w:type="spellEnd"/>
      <w:r>
        <w:t xml:space="preserve"> always violates. Reasonability preserves the possibility of substantive education</w:t>
      </w:r>
    </w:p>
    <w:p w14:paraId="0AE64823" w14:textId="3EFC18B3" w:rsidR="006D0B7E" w:rsidRPr="00851585" w:rsidRDefault="006D0B7E" w:rsidP="006D0B7E">
      <w:pPr>
        <w:pStyle w:val="Heading4"/>
        <w:rPr>
          <w:rFonts w:cs="Calibri"/>
        </w:rPr>
      </w:pPr>
      <w:r>
        <w:rPr>
          <w:rFonts w:cs="Calibri"/>
        </w:rPr>
        <w:t xml:space="preserve">4] </w:t>
      </w:r>
      <w:r w:rsidRPr="00851585">
        <w:rPr>
          <w:rFonts w:cs="Calibri"/>
        </w:rPr>
        <w:t xml:space="preserve">Presumption and permissibility affirm – </w:t>
      </w:r>
    </w:p>
    <w:p w14:paraId="3F6A2282" w14:textId="77777777" w:rsidR="006D0B7E" w:rsidRPr="00851585" w:rsidRDefault="006D0B7E" w:rsidP="006D0B7E">
      <w:pPr>
        <w:pStyle w:val="Heading4"/>
        <w:rPr>
          <w:rFonts w:cs="Calibri"/>
        </w:rPr>
      </w:pPr>
      <w:r w:rsidRPr="00851585">
        <w:rPr>
          <w:rFonts w:cs="Calibri"/>
        </w:rPr>
        <w:t xml:space="preserve">A] we presume statements true – if I said my name was Arjun, you would believe me absent evidence to the contrary </w:t>
      </w:r>
    </w:p>
    <w:p w14:paraId="00D74796" w14:textId="77777777" w:rsidR="001B24C3" w:rsidRDefault="006D0B7E" w:rsidP="001B24C3">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rsidR="001B24C3">
        <w:t>Shah 1-29,</w:t>
      </w:r>
    </w:p>
    <w:p w14:paraId="5DE1E363" w14:textId="77777777" w:rsidR="001B24C3" w:rsidRPr="00BC758F" w:rsidRDefault="001B24C3" w:rsidP="001B24C3">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3DDD3903" w14:textId="77777777" w:rsidR="001B24C3" w:rsidRPr="005868B0" w:rsidRDefault="001B24C3" w:rsidP="001B24C3">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6CDAC9A8" w14:textId="6AE10A8B" w:rsidR="006D0B7E" w:rsidRPr="00851585" w:rsidRDefault="006D0B7E" w:rsidP="00885714">
      <w:pPr>
        <w:pStyle w:val="Heading3"/>
      </w:pPr>
      <w:r w:rsidRPr="00851585">
        <w:lastRenderedPageBreak/>
        <w:t>ROB</w:t>
      </w:r>
    </w:p>
    <w:p w14:paraId="207732FC" w14:textId="77777777" w:rsidR="006D0B7E" w:rsidRPr="00851585" w:rsidRDefault="006D0B7E" w:rsidP="006D0B7E">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17EBB841" w14:textId="77777777" w:rsidR="006D0B7E" w:rsidRDefault="006D0B7E" w:rsidP="006D0B7E">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3000FAFC" w14:textId="77777777" w:rsidR="006D0B7E" w:rsidRPr="00851585" w:rsidRDefault="006D0B7E" w:rsidP="006D0B7E">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30A9748F" w14:textId="77777777" w:rsidR="006D0B7E" w:rsidRPr="00851585" w:rsidRDefault="006D0B7E" w:rsidP="006D0B7E">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6FE951B6" w14:textId="77777777" w:rsidR="006D0B7E" w:rsidRPr="00851585" w:rsidRDefault="006D0B7E" w:rsidP="006D0B7E">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64F0A30F" w14:textId="77777777" w:rsidR="006D0B7E" w:rsidRPr="00851585" w:rsidRDefault="006D0B7E" w:rsidP="006D0B7E">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7EAC5EAC" w14:textId="77777777" w:rsidR="006D0B7E" w:rsidRPr="00851585" w:rsidRDefault="006D0B7E" w:rsidP="006D0B7E">
      <w:pPr>
        <w:rPr>
          <w:sz w:val="10"/>
          <w:szCs w:val="10"/>
        </w:rPr>
      </w:pPr>
      <w:r w:rsidRPr="00851585">
        <w:rPr>
          <w:sz w:val="10"/>
          <w:szCs w:val="10"/>
        </w:rPr>
        <w:t xml:space="preserve">CS Peirce, “CP 2.198” 1902, </w:t>
      </w:r>
      <w:hyperlink r:id="rId14" w:history="1">
        <w:r w:rsidRPr="00851585">
          <w:rPr>
            <w:rStyle w:val="Hyperlink"/>
            <w:sz w:val="10"/>
            <w:szCs w:val="10"/>
          </w:rPr>
          <w:t>https://colorysemiotica.files.wordpress.com/2014/08/peirce-collectedpapers.pdf</w:t>
        </w:r>
      </w:hyperlink>
      <w:r w:rsidRPr="00851585">
        <w:rPr>
          <w:sz w:val="10"/>
          <w:szCs w:val="10"/>
        </w:rPr>
        <w:t xml:space="preserve"> //LHP AV</w:t>
      </w:r>
    </w:p>
    <w:p w14:paraId="55C7D320" w14:textId="153001D7" w:rsidR="006D0B7E" w:rsidRPr="00FC09CD" w:rsidRDefault="006D0B7E" w:rsidP="006D0B7E">
      <w:pPr>
        <w:rPr>
          <w:b/>
          <w:bCs/>
          <w:u w:val="single"/>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w:t>
      </w:r>
      <w:proofErr w:type="gramStart"/>
      <w:r w:rsidRPr="00851585">
        <w:rPr>
          <w:sz w:val="10"/>
        </w:rPr>
        <w:t>has to</w:t>
      </w:r>
      <w:proofErr w:type="gramEnd"/>
      <w:r w:rsidRPr="00851585">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851585">
        <w:rPr>
          <w:sz w:val="10"/>
        </w:rPr>
        <w:t>all the more</w:t>
      </w:r>
      <w:proofErr w:type="gramEnd"/>
      <w:r w:rsidRPr="00851585">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851585">
        <w:rPr>
          <w:sz w:val="10"/>
        </w:rPr>
        <w:t>for the reason that</w:t>
      </w:r>
      <w:proofErr w:type="gramEnd"/>
      <w:r w:rsidRPr="00851585">
        <w:rPr>
          <w:sz w:val="10"/>
        </w:rPr>
        <w:t xml:space="preserve">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sectPr w:rsidR="006D0B7E" w:rsidRPr="00FC09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B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24C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B7E"/>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71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288"/>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2C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57B1"/>
    <w:rsid w:val="00F277AA"/>
    <w:rsid w:val="00F31955"/>
    <w:rsid w:val="00F34C06"/>
    <w:rsid w:val="00F43EA3"/>
    <w:rsid w:val="00F50C55"/>
    <w:rsid w:val="00F57FFB"/>
    <w:rsid w:val="00F601E6"/>
    <w:rsid w:val="00F73954"/>
    <w:rsid w:val="00F94060"/>
    <w:rsid w:val="00FA56F6"/>
    <w:rsid w:val="00FB329D"/>
    <w:rsid w:val="00FC09C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965713"/>
  <w14:defaultImageDpi w14:val="300"/>
  <w15:docId w15:val="{624D6A57-D611-6D4A-B370-CB231A724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09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0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09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C09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FC09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0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09CD"/>
  </w:style>
  <w:style w:type="character" w:customStyle="1" w:styleId="Heading1Char">
    <w:name w:val="Heading 1 Char"/>
    <w:aliases w:val="Pocket Char"/>
    <w:basedOn w:val="DefaultParagraphFont"/>
    <w:link w:val="Heading1"/>
    <w:uiPriority w:val="9"/>
    <w:rsid w:val="00FC09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09C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C09C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FC09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09C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C09C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C09C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C09C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FC09CD"/>
    <w:rPr>
      <w:color w:val="auto"/>
      <w:u w:val="none"/>
    </w:rPr>
  </w:style>
  <w:style w:type="paragraph" w:styleId="DocumentMap">
    <w:name w:val="Document Map"/>
    <w:basedOn w:val="Normal"/>
    <w:link w:val="DocumentMapChar"/>
    <w:uiPriority w:val="99"/>
    <w:semiHidden/>
    <w:unhideWhenUsed/>
    <w:rsid w:val="00FC09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09CD"/>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6D0B7E"/>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D0B7E"/>
    <w:pPr>
      <w:widowControl w:val="0"/>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dlepost.org/2021/08/intellectual-property-and-the-right-of-necessit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int.org/features/2020/06/11/what-if-drug-patents-were-scrappe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hyperlink" Target="https://colorysemiotica.files.wordpress.com/2014/08/peirce-collectedpap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8605</Words>
  <Characters>49053</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6</cp:revision>
  <dcterms:created xsi:type="dcterms:W3CDTF">2021-09-24T14:20:00Z</dcterms:created>
  <dcterms:modified xsi:type="dcterms:W3CDTF">2021-09-24T18:09:00Z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