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EC72F" w14:textId="5D83EE03" w:rsidR="004E65BD" w:rsidRPr="002B00B2" w:rsidRDefault="004E65BD" w:rsidP="004E65BD">
      <w:pPr>
        <w:pStyle w:val="Heading1"/>
        <w:rPr>
          <w:rFonts w:cs="Calibri"/>
          <w:color w:val="000000" w:themeColor="text1"/>
          <w:shd w:val="clear" w:color="auto" w:fill="FFFFFF"/>
        </w:rPr>
      </w:pPr>
      <w:r w:rsidRPr="002B00B2">
        <w:rPr>
          <w:rFonts w:cs="Calibri"/>
          <w:color w:val="000000" w:themeColor="text1"/>
          <w:shd w:val="clear" w:color="auto" w:fill="FFFFFF"/>
        </w:rPr>
        <w:t>1AC Palm Classic R1 vs. Basis Silicon Valley JK</w:t>
      </w:r>
    </w:p>
    <w:p w14:paraId="4AB5CA61" w14:textId="13B20ECF" w:rsidR="004E65BD" w:rsidRPr="002B00B2" w:rsidRDefault="004E65BD" w:rsidP="004E65BD">
      <w:pPr>
        <w:pStyle w:val="Heading2"/>
        <w:rPr>
          <w:rFonts w:cs="Calibri"/>
          <w:color w:val="000000" w:themeColor="text1"/>
          <w:shd w:val="clear" w:color="auto" w:fill="FFFFFF"/>
        </w:rPr>
      </w:pPr>
      <w:r w:rsidRPr="002B00B2">
        <w:rPr>
          <w:rFonts w:cs="Calibri"/>
          <w:color w:val="000000" w:themeColor="text1"/>
          <w:shd w:val="clear" w:color="auto" w:fill="FFFFFF"/>
        </w:rPr>
        <w:lastRenderedPageBreak/>
        <w:t>1ac</w:t>
      </w:r>
    </w:p>
    <w:p w14:paraId="1E6798E4" w14:textId="52925CD7" w:rsidR="004E65BD" w:rsidRPr="002B00B2" w:rsidRDefault="004E65BD" w:rsidP="004E65BD">
      <w:pPr>
        <w:pStyle w:val="Heading3"/>
        <w:rPr>
          <w:rFonts w:cs="Calibri"/>
          <w:color w:val="000000" w:themeColor="text1"/>
          <w:shd w:val="clear" w:color="auto" w:fill="FFFFFF"/>
        </w:rPr>
      </w:pPr>
      <w:r w:rsidRPr="002B00B2">
        <w:rPr>
          <w:rFonts w:cs="Calibri"/>
          <w:color w:val="000000" w:themeColor="text1"/>
          <w:shd w:val="clear" w:color="auto" w:fill="FFFFFF"/>
        </w:rPr>
        <w:lastRenderedPageBreak/>
        <w:t>Part 1 – The Future of Capitalism</w:t>
      </w:r>
    </w:p>
    <w:p w14:paraId="076115EF" w14:textId="191A613A" w:rsidR="004E65BD" w:rsidRPr="002B00B2" w:rsidRDefault="004E65BD" w:rsidP="004E65BD">
      <w:pPr>
        <w:pStyle w:val="Heading4"/>
        <w:rPr>
          <w:rFonts w:cs="Calibri"/>
          <w:color w:val="000000" w:themeColor="text1"/>
          <w:shd w:val="clear" w:color="auto" w:fill="FFFFFF"/>
        </w:rPr>
      </w:pPr>
      <w:r w:rsidRPr="002B00B2">
        <w:rPr>
          <w:rFonts w:cs="Calibri"/>
          <w:color w:val="000000" w:themeColor="text1"/>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329320A8" w14:textId="77777777" w:rsidR="004E65BD" w:rsidRPr="002B00B2" w:rsidRDefault="004E65BD" w:rsidP="004E65BD">
      <w:pPr>
        <w:rPr>
          <w:color w:val="000000" w:themeColor="text1"/>
        </w:rPr>
      </w:pPr>
      <w:proofErr w:type="spellStart"/>
      <w:r w:rsidRPr="002B00B2">
        <w:rPr>
          <w:color w:val="000000" w:themeColor="text1"/>
        </w:rPr>
        <w:t>Bastani</w:t>
      </w:r>
      <w:proofErr w:type="spellEnd"/>
      <w:r w:rsidRPr="002B00B2">
        <w:rPr>
          <w:color w:val="000000" w:themeColor="text1"/>
        </w:rPr>
        <w:t>, A. (2019). Fully automated luxury communism. Verso Books.</w:t>
      </w:r>
    </w:p>
    <w:p w14:paraId="515894A9" w14:textId="77777777" w:rsidR="004E65BD" w:rsidRPr="002B00B2" w:rsidRDefault="004E65BD" w:rsidP="004E65BD">
      <w:pPr>
        <w:spacing w:before="100" w:beforeAutospacing="1" w:after="100" w:afterAutospacing="1"/>
        <w:rPr>
          <w:rStyle w:val="Emphasis"/>
          <w:color w:val="000000" w:themeColor="text1"/>
          <w:sz w:val="24"/>
        </w:rPr>
      </w:pPr>
      <w:r w:rsidRPr="002B00B2">
        <w:rPr>
          <w:rStyle w:val="Emphasis"/>
          <w:color w:val="000000" w:themeColor="text1"/>
          <w:sz w:val="24"/>
        </w:rPr>
        <w:t>Whether it’s Moon Express prospecting the Earth’s only moon before moving on, or Planetary Resources sizing up NEAs, the potential abundance of off-world mineral wealth almost escapes comprehension</w:t>
      </w:r>
      <w:r w:rsidRPr="002B00B2">
        <w:rPr>
          <w:color w:val="000000" w:themeColor="text1"/>
          <w:sz w:val="16"/>
        </w:rPr>
        <w:t xml:space="preserve">. One estimate </w:t>
      </w:r>
      <w:proofErr w:type="gramStart"/>
      <w:r w:rsidRPr="002B00B2">
        <w:rPr>
          <w:color w:val="000000" w:themeColor="text1"/>
          <w:sz w:val="16"/>
        </w:rPr>
        <w:t>claims</w:t>
      </w:r>
      <w:proofErr w:type="gramEnd"/>
      <w:r w:rsidRPr="002B00B2">
        <w:rPr>
          <w:color w:val="000000" w:themeColor="text1"/>
          <w:sz w:val="16"/>
        </w:rPr>
        <w:t xml:space="preserve"> that a </w:t>
      </w:r>
      <w:r w:rsidRPr="002B00B2">
        <w:rPr>
          <w:rStyle w:val="Emphasis"/>
          <w:color w:val="000000" w:themeColor="text1"/>
          <w:sz w:val="24"/>
        </w:rPr>
        <w:t xml:space="preserve">platinum-rich asteroid measuring 500 </w:t>
      </w:r>
      <w:proofErr w:type="spellStart"/>
      <w:r w:rsidRPr="002B00B2">
        <w:rPr>
          <w:rStyle w:val="Emphasis"/>
          <w:color w:val="000000" w:themeColor="text1"/>
          <w:sz w:val="24"/>
        </w:rPr>
        <w:t>metres</w:t>
      </w:r>
      <w:proofErr w:type="spellEnd"/>
      <w:r w:rsidRPr="002B00B2">
        <w:rPr>
          <w:rStyle w:val="Emphasis"/>
          <w:color w:val="000000" w:themeColor="text1"/>
          <w:sz w:val="24"/>
        </w:rPr>
        <w:t xml:space="preserve"> wide could contain nearly 175 times the annual global output of the metal, 1.5 times known world reserves. Even a smaller asteroid measuring the size of a football field could contain as much as $50 billion worth of platinum. </w:t>
      </w:r>
      <w:r w:rsidRPr="002B00B2">
        <w:rPr>
          <w:color w:val="000000" w:themeColor="text1"/>
          <w:sz w:val="16"/>
        </w:rPr>
        <w:t xml:space="preserve">The asteroid belt likely contains some 825 quintillion </w:t>
      </w:r>
      <w:proofErr w:type="spellStart"/>
      <w:r w:rsidRPr="002B00B2">
        <w:rPr>
          <w:color w:val="000000" w:themeColor="text1"/>
          <w:sz w:val="16"/>
        </w:rPr>
        <w:t>tonnes</w:t>
      </w:r>
      <w:proofErr w:type="spellEnd"/>
      <w:r w:rsidRPr="002B00B2">
        <w:rPr>
          <w:color w:val="000000" w:themeColor="text1"/>
          <w:sz w:val="16"/>
        </w:rPr>
        <w:t xml:space="preserve"> of iron with 140 pounds of nickel for every </w:t>
      </w:r>
      <w:proofErr w:type="spellStart"/>
      <w:r w:rsidRPr="002B00B2">
        <w:rPr>
          <w:color w:val="000000" w:themeColor="text1"/>
          <w:sz w:val="16"/>
        </w:rPr>
        <w:t>tonne</w:t>
      </w:r>
      <w:proofErr w:type="spellEnd"/>
      <w:r w:rsidRPr="002B00B2">
        <w:rPr>
          <w:color w:val="000000" w:themeColor="text1"/>
          <w:sz w:val="16"/>
        </w:rPr>
        <w:t xml:space="preserve"> of iron. According to one estimate, </w:t>
      </w:r>
      <w:r w:rsidRPr="002B00B2">
        <w:rPr>
          <w:rStyle w:val="Emphasis"/>
          <w:color w:val="000000" w:themeColor="text1"/>
          <w:sz w:val="24"/>
        </w:rPr>
        <w:t xml:space="preserve">the </w:t>
      </w:r>
      <w:r w:rsidRPr="002B00B2">
        <w:rPr>
          <w:rStyle w:val="Emphasis"/>
          <w:color w:val="000000" w:themeColor="text1"/>
          <w:sz w:val="24"/>
          <w:highlight w:val="yellow"/>
        </w:rPr>
        <w:t>mineral wealth of NEAs</w:t>
      </w:r>
      <w:r w:rsidRPr="002B00B2">
        <w:rPr>
          <w:rStyle w:val="Emphasis"/>
          <w:color w:val="000000" w:themeColor="text1"/>
          <w:sz w:val="24"/>
        </w:rPr>
        <w:t xml:space="preserve"> – </w:t>
      </w:r>
      <w:r w:rsidRPr="002B00B2">
        <w:rPr>
          <w:rStyle w:val="Emphasis"/>
          <w:color w:val="000000" w:themeColor="text1"/>
          <w:sz w:val="24"/>
          <w:highlight w:val="yellow"/>
        </w:rPr>
        <w:t>if equally divided among every person</w:t>
      </w:r>
      <w:r w:rsidRPr="002B00B2">
        <w:rPr>
          <w:rStyle w:val="Emphasis"/>
          <w:color w:val="000000" w:themeColor="text1"/>
          <w:sz w:val="24"/>
        </w:rPr>
        <w:t xml:space="preserve"> on Earth, </w:t>
      </w:r>
      <w:r w:rsidRPr="002B00B2">
        <w:rPr>
          <w:rStyle w:val="Emphasis"/>
          <w:color w:val="000000" w:themeColor="text1"/>
          <w:sz w:val="24"/>
          <w:highlight w:val="yellow"/>
        </w:rPr>
        <w:t>would add up to more than $100 billion each</w:t>
      </w:r>
      <w:r w:rsidRPr="002B00B2">
        <w:rPr>
          <w:color w:val="000000" w:themeColor="text1"/>
          <w:sz w:val="16"/>
        </w:rPr>
        <w:t xml:space="preserve">. If we can access it, nature offers not only more energy than we can ever imagine, but more iron, gold, platinum and nickel too. Right </w:t>
      </w:r>
      <w:proofErr w:type="gramStart"/>
      <w:r w:rsidRPr="002B00B2">
        <w:rPr>
          <w:color w:val="000000" w:themeColor="text1"/>
          <w:sz w:val="16"/>
        </w:rPr>
        <w:t>now</w:t>
      </w:r>
      <w:proofErr w:type="gramEnd"/>
      <w:r w:rsidRPr="002B00B2">
        <w:rPr>
          <w:color w:val="000000" w:themeColor="text1"/>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2B00B2">
        <w:rPr>
          <w:rStyle w:val="Emphasis"/>
          <w:color w:val="000000" w:themeColor="text1"/>
          <w:sz w:val="24"/>
        </w:rPr>
        <w:t>Japan’s unmanned Hayabusa spacecraft successfully landed on the 25143 Itokawa asteroid in 2005, returning to Earth with samples of material from its surface five years later.</w:t>
      </w:r>
      <w:r w:rsidRPr="002B00B2">
        <w:rPr>
          <w:color w:val="000000" w:themeColor="text1"/>
          <w:sz w:val="16"/>
        </w:rPr>
        <w:t xml:space="preserve"> In 2014 the Japanese Space Agency launched a successor mission, Hayabusa 2, with the asteroid 162173 </w:t>
      </w:r>
      <w:proofErr w:type="spellStart"/>
      <w:r w:rsidRPr="002B00B2">
        <w:rPr>
          <w:color w:val="000000" w:themeColor="text1"/>
          <w:sz w:val="16"/>
        </w:rPr>
        <w:t>Ryugu</w:t>
      </w:r>
      <w:proofErr w:type="spellEnd"/>
      <w:r w:rsidRPr="002B00B2">
        <w:rPr>
          <w:color w:val="000000" w:themeColor="text1"/>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2B00B2">
        <w:rPr>
          <w:rStyle w:val="Emphasis"/>
          <w:color w:val="000000" w:themeColor="text1"/>
          <w:sz w:val="24"/>
        </w:rPr>
        <w:t xml:space="preserve"> in 2016 NASA launched OSIRIS-</w:t>
      </w:r>
      <w:proofErr w:type="spellStart"/>
      <w:r w:rsidRPr="002B00B2">
        <w:rPr>
          <w:rStyle w:val="Emphasis"/>
          <w:color w:val="000000" w:themeColor="text1"/>
          <w:sz w:val="24"/>
        </w:rPr>
        <w:t>REx</w:t>
      </w:r>
      <w:proofErr w:type="spellEnd"/>
      <w:r w:rsidRPr="002B00B2">
        <w:rPr>
          <w:rStyle w:val="Emphasis"/>
          <w:color w:val="000000" w:themeColor="text1"/>
          <w:sz w:val="24"/>
        </w:rPr>
        <w:t xml:space="preserve"> to study and sample the asteroid 101955 </w:t>
      </w:r>
      <w:proofErr w:type="spellStart"/>
      <w:r w:rsidRPr="002B00B2">
        <w:rPr>
          <w:rStyle w:val="Emphasis"/>
          <w:color w:val="000000" w:themeColor="text1"/>
          <w:sz w:val="24"/>
        </w:rPr>
        <w:t>Bennu</w:t>
      </w:r>
      <w:proofErr w:type="spellEnd"/>
      <w:r w:rsidRPr="002B00B2">
        <w:rPr>
          <w:rStyle w:val="Emphasis"/>
          <w:color w:val="000000" w:themeColor="text1"/>
          <w:sz w:val="24"/>
        </w:rPr>
        <w:t>,</w:t>
      </w:r>
      <w:r w:rsidRPr="002B00B2">
        <w:rPr>
          <w:color w:val="000000" w:themeColor="text1"/>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2B00B2">
        <w:rPr>
          <w:rStyle w:val="Emphasis"/>
          <w:color w:val="000000" w:themeColor="text1"/>
          <w:sz w:val="24"/>
        </w:rPr>
        <w:t>the case with space exploration, it is the private sector which is looking to reap the benefits</w:t>
      </w:r>
      <w:r w:rsidRPr="002B00B2">
        <w:rPr>
          <w:color w:val="000000" w:themeColor="text1"/>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2B00B2">
        <w:rPr>
          <w:color w:val="000000" w:themeColor="text1"/>
          <w:sz w:val="16"/>
        </w:rPr>
        <w:t>Xplorer</w:t>
      </w:r>
      <w:proofErr w:type="spellEnd"/>
      <w:r w:rsidRPr="002B00B2">
        <w:rPr>
          <w:color w:val="000000" w:themeColor="text1"/>
          <w:sz w:val="16"/>
        </w:rPr>
        <w:t xml:space="preserve"> while Planetary Resources have a strikingly similar architecture which goes by the name of </w:t>
      </w:r>
      <w:proofErr w:type="spellStart"/>
      <w:r w:rsidRPr="002B00B2">
        <w:rPr>
          <w:color w:val="000000" w:themeColor="text1"/>
          <w:sz w:val="16"/>
        </w:rPr>
        <w:t>Arkyd</w:t>
      </w:r>
      <w:proofErr w:type="spellEnd"/>
      <w:r w:rsidRPr="002B00B2">
        <w:rPr>
          <w:color w:val="000000" w:themeColor="text1"/>
          <w:sz w:val="16"/>
        </w:rPr>
        <w:t xml:space="preserve">. </w:t>
      </w:r>
      <w:r w:rsidRPr="002B00B2">
        <w:rPr>
          <w:rStyle w:val="Emphasis"/>
          <w:color w:val="000000" w:themeColor="text1"/>
          <w:sz w:val="24"/>
        </w:rPr>
        <w:t xml:space="preserve">With local fuel generation and mining some way off, the aim with this opening round of products is to better understand the composition of target asteroids as well as </w:t>
      </w:r>
      <w:r w:rsidRPr="002B00B2">
        <w:rPr>
          <w:rStyle w:val="Emphasis"/>
          <w:color w:val="000000" w:themeColor="text1"/>
          <w:sz w:val="24"/>
          <w:highlight w:val="yellow"/>
        </w:rPr>
        <w:t>identify deposits of ice which cou</w:t>
      </w:r>
      <w:r w:rsidRPr="002B00B2">
        <w:rPr>
          <w:rStyle w:val="Emphasis"/>
          <w:color w:val="000000" w:themeColor="text1"/>
          <w:sz w:val="24"/>
        </w:rPr>
        <w:t xml:space="preserve">ld, in future, </w:t>
      </w:r>
      <w:r w:rsidRPr="002B00B2">
        <w:rPr>
          <w:rStyle w:val="Emphasis"/>
          <w:color w:val="000000" w:themeColor="text1"/>
          <w:sz w:val="24"/>
          <w:highlight w:val="yellow"/>
        </w:rPr>
        <w:t>be converted into propellant</w:t>
      </w:r>
      <w:r w:rsidRPr="002B00B2">
        <w:rPr>
          <w:color w:val="000000" w:themeColor="text1"/>
          <w:sz w:val="16"/>
        </w:rPr>
        <w:t xml:space="preserve">. As with Moon Express, the missing link is the ability to create fuel off-world in a process entirely free of human oversight. </w:t>
      </w:r>
      <w:r w:rsidRPr="002B00B2">
        <w:rPr>
          <w:rStyle w:val="Emphasis"/>
          <w:color w:val="000000" w:themeColor="text1"/>
          <w:sz w:val="24"/>
        </w:rPr>
        <w:t xml:space="preserve">Given the </w:t>
      </w:r>
      <w:r w:rsidRPr="002B00B2">
        <w:rPr>
          <w:rStyle w:val="Emphasis"/>
          <w:color w:val="000000" w:themeColor="text1"/>
          <w:sz w:val="24"/>
          <w:highlight w:val="yellow"/>
        </w:rPr>
        <w:t>rapid improvement of</w:t>
      </w:r>
      <w:r w:rsidRPr="002B00B2">
        <w:rPr>
          <w:rStyle w:val="Emphasis"/>
          <w:color w:val="000000" w:themeColor="text1"/>
          <w:sz w:val="24"/>
        </w:rPr>
        <w:t xml:space="preserve"> things like </w:t>
      </w:r>
      <w:r w:rsidRPr="002B00B2">
        <w:rPr>
          <w:rStyle w:val="Emphasis"/>
          <w:color w:val="000000" w:themeColor="text1"/>
          <w:sz w:val="24"/>
          <w:highlight w:val="yellow"/>
        </w:rPr>
        <w:t>autonomous robots</w:t>
      </w:r>
      <w:r w:rsidRPr="002B00B2">
        <w:rPr>
          <w:rStyle w:val="Emphasis"/>
          <w:color w:val="000000" w:themeColor="text1"/>
          <w:sz w:val="24"/>
        </w:rPr>
        <w:t xml:space="preserve"> and vehicles since 2004 </w:t>
      </w:r>
      <w:r w:rsidRPr="002B00B2">
        <w:rPr>
          <w:rStyle w:val="Emphasis"/>
          <w:color w:val="000000" w:themeColor="text1"/>
          <w:sz w:val="24"/>
          <w:highlight w:val="yellow"/>
        </w:rPr>
        <w:t>that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w:t>
      </w:r>
      <w:r w:rsidRPr="002B00B2">
        <w:rPr>
          <w:rStyle w:val="Emphasis"/>
          <w:color w:val="000000" w:themeColor="text1"/>
          <w:sz w:val="24"/>
          <w:highlight w:val="yellow"/>
        </w:rPr>
        <w:t>likely sooner</w:t>
      </w:r>
      <w:r w:rsidRPr="002B00B2">
        <w:rPr>
          <w:rStyle w:val="Emphasis"/>
          <w:color w:val="000000" w:themeColor="text1"/>
          <w:sz w:val="24"/>
        </w:rPr>
        <w:t xml:space="preserve"> than you think.</w:t>
      </w:r>
      <w:r w:rsidRPr="002B00B2">
        <w:rPr>
          <w:color w:val="000000" w:themeColor="text1"/>
          <w:sz w:val="16"/>
        </w:rPr>
        <w:t xml:space="preserve"> Indeed Chris Lewicki, CEO of Deep Space Industries, is optimistic on this issue, speculating that </w:t>
      </w:r>
      <w:r w:rsidRPr="002B00B2">
        <w:rPr>
          <w:rStyle w:val="Emphasis"/>
          <w:color w:val="000000" w:themeColor="text1"/>
          <w:sz w:val="24"/>
        </w:rPr>
        <w:t xml:space="preserve">the </w:t>
      </w:r>
      <w:r w:rsidRPr="002B00B2">
        <w:rPr>
          <w:rStyle w:val="Emphasis"/>
          <w:color w:val="000000" w:themeColor="text1"/>
          <w:sz w:val="24"/>
          <w:highlight w:val="yellow"/>
        </w:rPr>
        <w:t>first commercial extraction of water on an asteroid</w:t>
      </w:r>
      <w:r w:rsidRPr="002B00B2">
        <w:rPr>
          <w:rStyle w:val="Emphasis"/>
          <w:color w:val="000000" w:themeColor="text1"/>
          <w:sz w:val="24"/>
        </w:rPr>
        <w:t xml:space="preserve"> will happen </w:t>
      </w:r>
      <w:r w:rsidRPr="002B00B2">
        <w:rPr>
          <w:rStyle w:val="Emphasis"/>
          <w:color w:val="000000" w:themeColor="text1"/>
          <w:sz w:val="24"/>
          <w:highlight w:val="yellow"/>
        </w:rPr>
        <w:t>by</w:t>
      </w:r>
      <w:r w:rsidRPr="002B00B2">
        <w:rPr>
          <w:rStyle w:val="Emphasis"/>
          <w:color w:val="000000" w:themeColor="text1"/>
          <w:sz w:val="24"/>
        </w:rPr>
        <w:t xml:space="preserve"> the </w:t>
      </w:r>
      <w:r w:rsidRPr="002B00B2">
        <w:rPr>
          <w:rStyle w:val="Emphasis"/>
          <w:color w:val="000000" w:themeColor="text1"/>
          <w:sz w:val="24"/>
          <w:highlight w:val="yellow"/>
        </w:rPr>
        <w:t>mid-2020s</w:t>
      </w:r>
      <w:r w:rsidRPr="002B00B2">
        <w:rPr>
          <w:rStyle w:val="Emphasis"/>
          <w:color w:val="000000" w:themeColor="text1"/>
          <w:sz w:val="24"/>
        </w:rPr>
        <w:t xml:space="preserve">. </w:t>
      </w:r>
      <w:proofErr w:type="gramStart"/>
      <w:r w:rsidRPr="002B00B2">
        <w:rPr>
          <w:color w:val="000000" w:themeColor="text1"/>
          <w:sz w:val="16"/>
        </w:rPr>
        <w:t>That,</w:t>
      </w:r>
      <w:proofErr w:type="gramEnd"/>
      <w:r w:rsidRPr="002B00B2">
        <w:rPr>
          <w:color w:val="000000" w:themeColor="text1"/>
          <w:sz w:val="16"/>
        </w:rPr>
        <w:t xml:space="preserve"> combined with </w:t>
      </w:r>
      <w:r w:rsidRPr="002B00B2">
        <w:rPr>
          <w:rStyle w:val="Emphasis"/>
          <w:color w:val="000000" w:themeColor="text1"/>
          <w:sz w:val="24"/>
        </w:rPr>
        <w:t xml:space="preserve">the rise of regular, </w:t>
      </w:r>
      <w:r w:rsidRPr="002B00B2">
        <w:rPr>
          <w:rStyle w:val="Emphasis"/>
          <w:color w:val="000000" w:themeColor="text1"/>
          <w:sz w:val="24"/>
          <w:highlight w:val="yellow"/>
        </w:rPr>
        <w:t>ultra-cheap launches</w:t>
      </w:r>
      <w:r w:rsidRPr="002B00B2">
        <w:rPr>
          <w:rStyle w:val="Emphasis"/>
          <w:color w:val="000000" w:themeColor="text1"/>
          <w:sz w:val="24"/>
        </w:rPr>
        <w:t xml:space="preserve">, and increasingly sophisticated </w:t>
      </w:r>
      <w:r w:rsidRPr="002B00B2">
        <w:rPr>
          <w:rStyle w:val="Emphasis"/>
          <w:color w:val="000000" w:themeColor="text1"/>
          <w:sz w:val="24"/>
        </w:rPr>
        <w:lastRenderedPageBreak/>
        <w:t xml:space="preserve">landers and robotics, </w:t>
      </w:r>
      <w:r w:rsidRPr="002B00B2">
        <w:rPr>
          <w:rStyle w:val="Emphasis"/>
          <w:color w:val="000000" w:themeColor="text1"/>
          <w:sz w:val="24"/>
          <w:highlight w:val="yellow"/>
        </w:rPr>
        <w:t>will shape</w:t>
      </w:r>
      <w:r w:rsidRPr="002B00B2">
        <w:rPr>
          <w:rStyle w:val="Emphasis"/>
          <w:color w:val="000000" w:themeColor="text1"/>
          <w:sz w:val="24"/>
        </w:rPr>
        <w:t xml:space="preserve"> the opening rounds of </w:t>
      </w:r>
      <w:r w:rsidRPr="002B00B2">
        <w:rPr>
          <w:rStyle w:val="Emphasis"/>
          <w:color w:val="000000" w:themeColor="text1"/>
          <w:sz w:val="24"/>
          <w:highlight w:val="yellow"/>
        </w:rPr>
        <w:t>asteroid mining</w:t>
      </w:r>
      <w:r w:rsidRPr="002B00B2">
        <w:rPr>
          <w:color w:val="000000" w:themeColor="text1"/>
          <w:sz w:val="16"/>
          <w:highlight w:val="yellow"/>
        </w:rPr>
        <w:t>.</w:t>
      </w:r>
      <w:r w:rsidRPr="002B00B2">
        <w:rPr>
          <w:color w:val="000000" w:themeColor="text1"/>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2B00B2">
        <w:rPr>
          <w:rStyle w:val="Emphasis"/>
          <w:color w:val="000000" w:themeColor="text1"/>
          <w:sz w:val="24"/>
        </w:rPr>
        <w:t xml:space="preserve">it could cost as little as $2.6 billion to move an asteroid into near Earth orbit for easier mining. </w:t>
      </w:r>
      <w:r w:rsidRPr="002B00B2">
        <w:rPr>
          <w:color w:val="000000" w:themeColor="text1"/>
          <w:sz w:val="16"/>
        </w:rPr>
        <w:t>That was confirmed in a 2017 report by Goldman Sachs which stated, ‘</w:t>
      </w:r>
      <w:r w:rsidRPr="002B00B2">
        <w:rPr>
          <w:rStyle w:val="Emphasis"/>
          <w:color w:val="000000" w:themeColor="text1"/>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2B00B2">
        <w:rPr>
          <w:color w:val="000000" w:themeColor="text1"/>
          <w:sz w:val="16"/>
        </w:rPr>
        <w:t xml:space="preserve">. All of which means that once the full architecture is in place for asteroid mining, perhaps </w:t>
      </w:r>
      <w:r w:rsidRPr="002B00B2">
        <w:rPr>
          <w:rStyle w:val="Emphasis"/>
          <w:color w:val="000000" w:themeColor="text1"/>
          <w:sz w:val="24"/>
        </w:rPr>
        <w:t>as soon as 2030, the marginal cost of each new mine will fall for every asteroid that is exploited</w:t>
      </w:r>
      <w:r w:rsidRPr="002B00B2">
        <w:rPr>
          <w:color w:val="000000" w:themeColor="text1"/>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2B00B2">
        <w:rPr>
          <w:rStyle w:val="Emphasis"/>
          <w:color w:val="000000" w:themeColor="text1"/>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2B00B2">
        <w:rPr>
          <w:rStyle w:val="Emphasis"/>
          <w:color w:val="000000" w:themeColor="text1"/>
          <w:sz w:val="24"/>
          <w:highlight w:val="yellow"/>
        </w:rPr>
        <w:t xml:space="preserve">SpaceX and Blue Origin will have </w:t>
      </w:r>
      <w:r w:rsidRPr="002B00B2">
        <w:rPr>
          <w:rStyle w:val="Emphasis"/>
          <w:color w:val="000000" w:themeColor="text1"/>
          <w:sz w:val="24"/>
        </w:rPr>
        <w:t xml:space="preserve">more </w:t>
      </w:r>
      <w:r w:rsidRPr="002B00B2">
        <w:rPr>
          <w:rStyle w:val="Emphasis"/>
          <w:color w:val="000000" w:themeColor="text1"/>
          <w:sz w:val="24"/>
          <w:highlight w:val="yellow"/>
        </w:rPr>
        <w:t xml:space="preserve">developed technology </w:t>
      </w:r>
      <w:r w:rsidRPr="002B00B2">
        <w:rPr>
          <w:rStyle w:val="Emphasis"/>
          <w:color w:val="000000" w:themeColor="text1"/>
          <w:sz w:val="24"/>
        </w:rPr>
        <w:t>and far greater capital to risk</w:t>
      </w:r>
      <w:r w:rsidRPr="002B00B2">
        <w:rPr>
          <w:color w:val="000000" w:themeColor="text1"/>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2B00B2">
        <w:rPr>
          <w:rStyle w:val="Emphasis"/>
          <w:color w:val="000000" w:themeColor="text1"/>
          <w:sz w:val="24"/>
        </w:rPr>
        <w:t xml:space="preserve">You see, there </w:t>
      </w:r>
      <w:r w:rsidRPr="002B00B2">
        <w:rPr>
          <w:rStyle w:val="Emphasis"/>
          <w:color w:val="000000" w:themeColor="text1"/>
          <w:sz w:val="24"/>
          <w:highlight w:val="yellow"/>
        </w:rPr>
        <w:t>is so much mineral wealth beyond our planet</w:t>
      </w:r>
      <w:r w:rsidRPr="002B00B2">
        <w:rPr>
          <w:rStyle w:val="Emphasis"/>
          <w:color w:val="000000" w:themeColor="text1"/>
          <w:sz w:val="24"/>
        </w:rPr>
        <w:t xml:space="preserve">, on other planets, moons and asteroids, that the moment off-world mining becomes a viable industry, </w:t>
      </w:r>
      <w:r w:rsidRPr="002B00B2">
        <w:rPr>
          <w:rStyle w:val="Emphasis"/>
          <w:color w:val="000000" w:themeColor="text1"/>
          <w:sz w:val="24"/>
          <w:highlight w:val="yellow"/>
        </w:rPr>
        <w:t>the price of the very commodities investors had previously found so precious will collapse</w:t>
      </w:r>
      <w:r w:rsidRPr="002B00B2">
        <w:rPr>
          <w:rStyle w:val="Emphasis"/>
          <w:color w:val="000000" w:themeColor="text1"/>
          <w:sz w:val="24"/>
        </w:rPr>
        <w:t xml:space="preserve">. </w:t>
      </w:r>
      <w:r w:rsidRPr="002B00B2">
        <w:rPr>
          <w:color w:val="000000" w:themeColor="text1"/>
          <w:sz w:val="16"/>
        </w:rPr>
        <w:t xml:space="preserve">The most instructive example here is the asteroid 16 </w:t>
      </w:r>
      <w:r w:rsidRPr="002B00B2">
        <w:rPr>
          <w:rStyle w:val="Emphasis"/>
          <w:color w:val="000000" w:themeColor="text1"/>
          <w:sz w:val="24"/>
        </w:rPr>
        <w:t xml:space="preserve">Psyche, located in the belt between Mars and Jupiter. Measuring over 200 </w:t>
      </w:r>
      <w:proofErr w:type="spellStart"/>
      <w:r w:rsidRPr="002B00B2">
        <w:rPr>
          <w:rStyle w:val="Emphasis"/>
          <w:color w:val="000000" w:themeColor="text1"/>
          <w:sz w:val="24"/>
        </w:rPr>
        <w:t>kilometres</w:t>
      </w:r>
      <w:proofErr w:type="spellEnd"/>
      <w:r w:rsidRPr="002B00B2">
        <w:rPr>
          <w:rStyle w:val="Emphasis"/>
          <w:color w:val="000000" w:themeColor="text1"/>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2B00B2">
        <w:rPr>
          <w:color w:val="000000" w:themeColor="text1"/>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w:t>
      </w:r>
      <w:r w:rsidRPr="002B00B2">
        <w:rPr>
          <w:color w:val="000000" w:themeColor="text1"/>
          <w:sz w:val="16"/>
        </w:rPr>
        <w:lastRenderedPageBreak/>
        <w:t xml:space="preserve">solar system has more mineral wealth than we can possibly imagine, the likes of </w:t>
      </w:r>
      <w:r w:rsidRPr="002B00B2">
        <w:rPr>
          <w:rStyle w:val="Emphasis"/>
          <w:color w:val="000000" w:themeColor="text1"/>
          <w:sz w:val="24"/>
          <w:highlight w:val="yellow"/>
        </w:rPr>
        <w:t>Musk and Bezos aren’t risking their personal fortunes</w:t>
      </w:r>
      <w:r w:rsidRPr="002B00B2">
        <w:rPr>
          <w:rStyle w:val="Emphasis"/>
          <w:color w:val="000000" w:themeColor="text1"/>
          <w:sz w:val="24"/>
        </w:rPr>
        <w:t xml:space="preserve"> – the former stood on the brink of bankruptcy multiple times while refusing to take SpaceX public – so that others can get rich</w:t>
      </w:r>
      <w:r w:rsidRPr="002B00B2">
        <w:rPr>
          <w:color w:val="000000" w:themeColor="text1"/>
          <w:sz w:val="16"/>
        </w:rPr>
        <w:t xml:space="preserve">. What is more, once the shareholder model is applied to companies like DSI and Planetary Resources, and their inevitable competitors, the </w:t>
      </w:r>
      <w:r w:rsidRPr="002B00B2">
        <w:rPr>
          <w:b/>
          <w:bCs/>
          <w:color w:val="000000" w:themeColor="text1"/>
          <w:sz w:val="24"/>
          <w:u w:val="single"/>
        </w:rPr>
        <w:t>emphasis will be on the rate of return rather than social progress</w:t>
      </w:r>
      <w:r w:rsidRPr="002B00B2">
        <w:rPr>
          <w:color w:val="000000" w:themeColor="text1"/>
          <w:sz w:val="16"/>
        </w:rPr>
        <w:t xml:space="preserve">. As we’ve already seen with information in the early twenty-first century, </w:t>
      </w:r>
      <w:r w:rsidRPr="002B00B2">
        <w:rPr>
          <w:b/>
          <w:bCs/>
          <w:color w:val="000000" w:themeColor="text1"/>
          <w:sz w:val="24"/>
          <w:highlight w:val="yellow"/>
          <w:u w:val="single"/>
        </w:rPr>
        <w:t>under conditions of abundance capitalism pursues a form of rationing</w:t>
      </w:r>
      <w:r w:rsidRPr="002B00B2">
        <w:rPr>
          <w:b/>
          <w:bCs/>
          <w:color w:val="000000" w:themeColor="text1"/>
          <w:sz w:val="24"/>
          <w:u w:val="single"/>
        </w:rPr>
        <w:t xml:space="preserve"> in order to ensure profits</w:t>
      </w:r>
      <w:r w:rsidRPr="002B00B2">
        <w:rPr>
          <w:color w:val="000000" w:themeColor="text1"/>
          <w:sz w:val="16"/>
        </w:rPr>
        <w:t xml:space="preserve">. Given the potentially limitless wealth made possible by asteroid mining, that </w:t>
      </w:r>
      <w:r w:rsidRPr="002B00B2">
        <w:rPr>
          <w:b/>
          <w:bCs/>
          <w:color w:val="000000" w:themeColor="text1"/>
          <w:sz w:val="24"/>
          <w:u w:val="single"/>
        </w:rPr>
        <w:t>same logic would be applied by private enterprise in the sector and their allies in politics</w:t>
      </w:r>
      <w:r w:rsidRPr="002B00B2">
        <w:rPr>
          <w:color w:val="000000" w:themeColor="text1"/>
          <w:sz w:val="16"/>
        </w:rPr>
        <w:t xml:space="preserve">. As with information, and soon renewable energy too, that will necessitate the formation of temporary monopolies of some kind. How might this look? </w:t>
      </w:r>
      <w:r w:rsidRPr="002B00B2">
        <w:rPr>
          <w:rStyle w:val="Emphasis"/>
          <w:color w:val="000000" w:themeColor="text1"/>
          <w:sz w:val="24"/>
        </w:rPr>
        <w:t xml:space="preserve">One answer is that </w:t>
      </w:r>
      <w:r w:rsidRPr="002B00B2">
        <w:rPr>
          <w:rStyle w:val="Emphasis"/>
          <w:color w:val="000000" w:themeColor="text1"/>
          <w:sz w:val="24"/>
          <w:highlight w:val="yellow"/>
        </w:rPr>
        <w:t>private companies will</w:t>
      </w:r>
      <w:r w:rsidRPr="002B00B2">
        <w:rPr>
          <w:rStyle w:val="Emphasis"/>
          <w:color w:val="000000" w:themeColor="text1"/>
          <w:sz w:val="24"/>
        </w:rPr>
        <w:t xml:space="preserve"> prospect and </w:t>
      </w:r>
      <w:r w:rsidRPr="002B00B2">
        <w:rPr>
          <w:rStyle w:val="Emphasis"/>
          <w:color w:val="000000" w:themeColor="text1"/>
          <w:sz w:val="24"/>
          <w:highlight w:val="yellow"/>
        </w:rPr>
        <w:t>claim</w:t>
      </w:r>
      <w:r w:rsidRPr="002B00B2">
        <w:rPr>
          <w:rStyle w:val="Emphasis"/>
          <w:color w:val="000000" w:themeColor="text1"/>
          <w:sz w:val="24"/>
        </w:rPr>
        <w:t xml:space="preserve"> </w:t>
      </w:r>
      <w:r w:rsidRPr="002B00B2">
        <w:rPr>
          <w:rStyle w:val="Emphasis"/>
          <w:color w:val="000000" w:themeColor="text1"/>
          <w:sz w:val="24"/>
          <w:highlight w:val="yellow"/>
        </w:rPr>
        <w:t>the most valuable asteroids decades before even attempting to exploit them</w:t>
      </w:r>
      <w:r w:rsidRPr="002B00B2">
        <w:rPr>
          <w:rStyle w:val="Emphasis"/>
          <w:color w:val="000000" w:themeColor="text1"/>
          <w:sz w:val="24"/>
        </w:rPr>
        <w:t xml:space="preserve"> </w:t>
      </w:r>
      <w:r w:rsidRPr="002B00B2">
        <w:rPr>
          <w:color w:val="000000" w:themeColor="text1"/>
          <w:sz w:val="16"/>
        </w:rPr>
        <w:t xml:space="preserve">– something we are already beginning to see. </w:t>
      </w:r>
      <w:r w:rsidRPr="002B00B2">
        <w:rPr>
          <w:rStyle w:val="Emphasis"/>
          <w:color w:val="000000" w:themeColor="text1"/>
          <w:sz w:val="24"/>
        </w:rPr>
        <w:t>Another might be intellectual property rights applied to certain technologies used for mining, perhaps in the process of converting ice to fuel, creating scarcity there instead.</w:t>
      </w:r>
      <w:r w:rsidRPr="002B00B2">
        <w:rPr>
          <w:color w:val="000000" w:themeColor="text1"/>
          <w:sz w:val="16"/>
        </w:rPr>
        <w:t xml:space="preserve"> Finally, and perhaps most sensibly, </w:t>
      </w:r>
      <w:r w:rsidRPr="002B00B2">
        <w:rPr>
          <w:rStyle w:val="Emphasis"/>
          <w:color w:val="000000" w:themeColor="text1"/>
          <w:sz w:val="24"/>
        </w:rPr>
        <w:t xml:space="preserve">one could foresee the adoption of </w:t>
      </w:r>
      <w:r w:rsidRPr="002B00B2">
        <w:rPr>
          <w:rStyle w:val="Emphasis"/>
          <w:color w:val="000000" w:themeColor="text1"/>
          <w:sz w:val="24"/>
          <w:highlight w:val="yellow"/>
        </w:rPr>
        <w:t>predatory pricing for commodities mined off-world</w:t>
      </w:r>
      <w:r w:rsidRPr="002B00B2">
        <w:rPr>
          <w:rStyle w:val="Emphasis"/>
          <w:color w:val="000000" w:themeColor="text1"/>
          <w:sz w:val="24"/>
        </w:rPr>
        <w:t xml:space="preserve">, with the price of each </w:t>
      </w:r>
      <w:r w:rsidRPr="002B00B2">
        <w:rPr>
          <w:rStyle w:val="Emphasis"/>
          <w:color w:val="000000" w:themeColor="text1"/>
          <w:sz w:val="24"/>
          <w:highlight w:val="yellow"/>
        </w:rPr>
        <w:t>fixed marginally below the cost of operating</w:t>
      </w:r>
      <w:r w:rsidRPr="002B00B2">
        <w:rPr>
          <w:rStyle w:val="Emphasis"/>
          <w:color w:val="000000" w:themeColor="text1"/>
          <w:sz w:val="24"/>
        </w:rPr>
        <w:t xml:space="preserve"> the cheapest terrestrial </w:t>
      </w:r>
      <w:r w:rsidRPr="002B00B2">
        <w:rPr>
          <w:rStyle w:val="Emphasis"/>
          <w:color w:val="000000" w:themeColor="text1"/>
          <w:sz w:val="24"/>
          <w:highlight w:val="yellow"/>
        </w:rPr>
        <w:t>mines. This would serve to keep drills turned off on Earth while maintaining price stability and guaranteeing huge profits for mining companies</w:t>
      </w:r>
      <w:r w:rsidRPr="002B00B2">
        <w:rPr>
          <w:rStyle w:val="Emphasis"/>
          <w:color w:val="000000" w:themeColor="text1"/>
          <w:sz w:val="24"/>
        </w:rPr>
        <w:t>.</w:t>
      </w:r>
    </w:p>
    <w:p w14:paraId="4E4C0A1C" w14:textId="77777777" w:rsidR="004E65BD" w:rsidRPr="002B00B2" w:rsidRDefault="004E65BD" w:rsidP="004E65BD">
      <w:pPr>
        <w:pStyle w:val="Heading4"/>
        <w:rPr>
          <w:rFonts w:cs="Calibri"/>
          <w:color w:val="000000" w:themeColor="text1"/>
          <w:sz w:val="24"/>
        </w:rPr>
      </w:pPr>
      <w:r w:rsidRPr="002B00B2">
        <w:rPr>
          <w:rFonts w:cs="Calibri"/>
          <w:color w:val="000000" w:themeColor="text1"/>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The </w:t>
      </w:r>
      <w:proofErr w:type="spellStart"/>
      <w:r w:rsidRPr="002B00B2">
        <w:rPr>
          <w:rFonts w:cs="Calibri"/>
          <w:color w:val="000000" w:themeColor="text1"/>
          <w:shd w:val="clear" w:color="auto" w:fill="FFFFFF"/>
        </w:rPr>
        <w:t>aff</w:t>
      </w:r>
      <w:proofErr w:type="spellEnd"/>
      <w:r w:rsidRPr="002B00B2">
        <w:rPr>
          <w:rFonts w:cs="Calibri"/>
          <w:color w:val="000000" w:themeColor="text1"/>
          <w:shd w:val="clear" w:color="auto" w:fill="FFFFFF"/>
        </w:rPr>
        <w:t xml:space="preserve"> fiats enforcement of the Outer Space Treaty through the mechanism of the Madrid Protocol, making space socialized and orienting us under a unified horizon towards space communism, </w:t>
      </w:r>
      <w:proofErr w:type="spellStart"/>
      <w:r w:rsidRPr="002B00B2">
        <w:rPr>
          <w:rFonts w:cs="Calibri"/>
          <w:color w:val="000000" w:themeColor="text1"/>
          <w:shd w:val="clear" w:color="auto" w:fill="FFFFFF"/>
        </w:rPr>
        <w:t>Bastani</w:t>
      </w:r>
      <w:proofErr w:type="spellEnd"/>
      <w:r w:rsidRPr="002B00B2">
        <w:rPr>
          <w:rFonts w:cs="Calibri"/>
          <w:color w:val="000000" w:themeColor="text1"/>
          <w:shd w:val="clear" w:color="auto" w:fill="FFFFFF"/>
        </w:rPr>
        <w:t xml:space="preserve"> 2,</w:t>
      </w:r>
    </w:p>
    <w:p w14:paraId="562CB188" w14:textId="77777777" w:rsidR="004E65BD" w:rsidRPr="002B00B2" w:rsidRDefault="004E65BD" w:rsidP="004E65BD">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0BA394B0" w14:textId="77777777" w:rsidR="004E65BD" w:rsidRPr="002B00B2" w:rsidRDefault="004E65BD" w:rsidP="004E65BD">
      <w:pPr>
        <w:shd w:val="clear" w:color="auto" w:fill="FFFFFF"/>
        <w:spacing w:before="100" w:beforeAutospacing="1" w:after="100" w:afterAutospacing="1" w:line="240" w:lineRule="auto"/>
        <w:rPr>
          <w:rFonts w:eastAsia="Times New Roman"/>
          <w:color w:val="000000" w:themeColor="text1"/>
          <w:sz w:val="16"/>
          <w:szCs w:val="16"/>
        </w:rPr>
      </w:pPr>
      <w:r w:rsidRPr="002B00B2">
        <w:rPr>
          <w:rFonts w:eastAsia="Times New Roman"/>
          <w:color w:val="000000" w:themeColor="text1"/>
          <w:sz w:val="16"/>
          <w:szCs w:val="30"/>
        </w:rPr>
        <w:t xml:space="preserve">That isn’t to say such abundant resources should not be managed responsibly, nor that we should exploit off-world mines as recklessly as we have treated the Earth. Rather,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Outer Space Treaty should be made clearer</w:t>
      </w:r>
      <w:r w:rsidRPr="002B00B2">
        <w:rPr>
          <w:rFonts w:eastAsia="Times New Roman"/>
          <w:b/>
          <w:bCs/>
          <w:color w:val="000000" w:themeColor="text1"/>
          <w:szCs w:val="22"/>
          <w:u w:val="single"/>
        </w:rPr>
        <w:t xml:space="preserve">, in particular the rules concerning the exploitation of off-world minerals for profit. A </w:t>
      </w:r>
      <w:r w:rsidRPr="002B00B2">
        <w:rPr>
          <w:rFonts w:eastAsia="Times New Roman"/>
          <w:b/>
          <w:bCs/>
          <w:color w:val="000000" w:themeColor="text1"/>
          <w:szCs w:val="22"/>
          <w:highlight w:val="yellow"/>
          <w:u w:val="single"/>
        </w:rPr>
        <w:t>template here might be the Madrid Protocol</w:t>
      </w:r>
      <w:r w:rsidRPr="002B00B2">
        <w:rPr>
          <w:rFonts w:eastAsia="Times New Roman"/>
          <w:b/>
          <w:bCs/>
          <w:color w:val="000000" w:themeColor="text1"/>
          <w:szCs w:val="22"/>
          <w:u w:val="single"/>
        </w:rPr>
        <w:t xml:space="preserve"> within the Antarctic Treaty </w:t>
      </w:r>
      <w:proofErr w:type="gramStart"/>
      <w:r w:rsidRPr="002B00B2">
        <w:rPr>
          <w:rFonts w:eastAsia="Times New Roman"/>
          <w:b/>
          <w:bCs/>
          <w:color w:val="000000" w:themeColor="text1"/>
          <w:szCs w:val="22"/>
          <w:u w:val="single"/>
        </w:rPr>
        <w:t>System,*</w:t>
      </w:r>
      <w:proofErr w:type="gramEnd"/>
      <w:r w:rsidRPr="002B00B2">
        <w:rPr>
          <w:rFonts w:eastAsia="Times New Roman"/>
          <w:b/>
          <w:bCs/>
          <w:color w:val="000000" w:themeColor="text1"/>
          <w:szCs w:val="22"/>
          <w:u w:val="single"/>
        </w:rPr>
        <w:t xml:space="preserve">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2B00B2">
        <w:rPr>
          <w:rFonts w:eastAsia="Times New Roman"/>
          <w:b/>
          <w:bCs/>
          <w:color w:val="000000" w:themeColor="text1"/>
          <w:sz w:val="30"/>
          <w:szCs w:val="30"/>
          <w:u w:val="single"/>
        </w:rPr>
        <w:t xml:space="preserve"> </w:t>
      </w:r>
      <w:r w:rsidRPr="002B00B2">
        <w:rPr>
          <w:rFonts w:eastAsia="Times New Roman"/>
          <w:color w:val="000000" w:themeColor="text1"/>
          <w:sz w:val="16"/>
          <w:szCs w:val="16"/>
        </w:rPr>
        <w:t xml:space="preserve">Similarly, the Outer Space Treaty states that the exploration and use of outer space is ‘the province of all mankind’. But lacking the clear language of the Madrid Protocol, </w:t>
      </w:r>
      <w:r w:rsidRPr="002B00B2">
        <w:rPr>
          <w:rFonts w:eastAsia="Times New Roman"/>
          <w:b/>
          <w:bCs/>
          <w:color w:val="000000" w:themeColor="text1"/>
          <w:szCs w:val="22"/>
          <w:u w:val="single"/>
        </w:rPr>
        <w:t>the Treaty would appear to necessitate an international body to ensure the fair distribution of wealth before private entities</w:t>
      </w:r>
      <w:r w:rsidRPr="002B00B2">
        <w:rPr>
          <w:rFonts w:eastAsia="Times New Roman"/>
          <w:color w:val="000000" w:themeColor="text1"/>
          <w:sz w:val="16"/>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2B00B2">
        <w:rPr>
          <w:rFonts w:eastAsia="Times New Roman"/>
          <w:b/>
          <w:bCs/>
          <w:color w:val="000000" w:themeColor="text1"/>
          <w:szCs w:val="22"/>
          <w:highlight w:val="yellow"/>
          <w:u w:val="single"/>
        </w:rPr>
        <w:t xml:space="preserve">Space is </w:t>
      </w:r>
      <w:r w:rsidRPr="002B00B2">
        <w:rPr>
          <w:rFonts w:eastAsia="Times New Roman"/>
          <w:b/>
          <w:bCs/>
          <w:color w:val="000000" w:themeColor="text1"/>
          <w:szCs w:val="22"/>
          <w:highlight w:val="yellow"/>
          <w:u w:val="single"/>
        </w:rPr>
        <w:lastRenderedPageBreak/>
        <w:t>indeed the province of us all</w:t>
      </w:r>
      <w:r w:rsidRPr="002B00B2">
        <w:rPr>
          <w:rFonts w:eastAsia="Times New Roman"/>
          <w:color w:val="000000" w:themeColor="text1"/>
          <w:sz w:val="16"/>
          <w:szCs w:val="30"/>
        </w:rPr>
        <w:t xml:space="preserve">, if for no other reason than the </w:t>
      </w:r>
      <w:r w:rsidRPr="002B00B2">
        <w:rPr>
          <w:rFonts w:eastAsia="Times New Roman"/>
          <w:b/>
          <w:bCs/>
          <w:color w:val="000000" w:themeColor="text1"/>
          <w:szCs w:val="22"/>
          <w:u w:val="single"/>
        </w:rPr>
        <w:t>technologies which bring its abundance ever closer were impossible without public funding.</w:t>
      </w:r>
      <w:r w:rsidRPr="002B00B2">
        <w:rPr>
          <w:rFonts w:eastAsia="Times New Roman"/>
          <w:color w:val="000000" w:themeColor="text1"/>
          <w:sz w:val="16"/>
          <w:szCs w:val="30"/>
        </w:rPr>
        <w:t xml:space="preserve"> The money spent on the International Space Station alone totals some $150 billion, a similar figure to that of NASA’s Apollo </w:t>
      </w:r>
      <w:proofErr w:type="gramStart"/>
      <w:r w:rsidRPr="002B00B2">
        <w:rPr>
          <w:rFonts w:eastAsia="Times New Roman"/>
          <w:color w:val="000000" w:themeColor="text1"/>
          <w:sz w:val="16"/>
          <w:szCs w:val="30"/>
        </w:rPr>
        <w:t>missions.*</w:t>
      </w:r>
      <w:proofErr w:type="gramEnd"/>
      <w:r w:rsidRPr="002B00B2">
        <w:rPr>
          <w:rFonts w:eastAsia="Times New Roman"/>
          <w:color w:val="000000" w:themeColor="text1"/>
          <w:sz w:val="16"/>
          <w:szCs w:val="30"/>
        </w:rPr>
        <w:t xml:space="preserve"> From the V2 to Sputnik, and even today’s SpaceX, the </w:t>
      </w:r>
      <w:r w:rsidRPr="002B00B2">
        <w:rPr>
          <w:rFonts w:eastAsia="Times New Roman"/>
          <w:b/>
          <w:bCs/>
          <w:color w:val="000000" w:themeColor="text1"/>
          <w:szCs w:val="22"/>
          <w:highlight w:val="yellow"/>
          <w:u w:val="single"/>
        </w:rPr>
        <w:t xml:space="preserve">costs of space exploration have been </w:t>
      </w:r>
      <w:proofErr w:type="spellStart"/>
      <w:r w:rsidRPr="002B00B2">
        <w:rPr>
          <w:rFonts w:eastAsia="Times New Roman"/>
          <w:b/>
          <w:bCs/>
          <w:color w:val="000000" w:themeColor="text1"/>
          <w:szCs w:val="22"/>
          <w:highlight w:val="yellow"/>
          <w:u w:val="single"/>
        </w:rPr>
        <w:t>socialised</w:t>
      </w:r>
      <w:proofErr w:type="spellEnd"/>
      <w:r w:rsidRPr="002B00B2">
        <w:rPr>
          <w:rFonts w:eastAsia="Times New Roman"/>
          <w:color w:val="000000" w:themeColor="text1"/>
          <w:szCs w:val="22"/>
        </w:rPr>
        <w:t xml:space="preserve">. </w:t>
      </w:r>
      <w:r w:rsidRPr="002B00B2">
        <w:rPr>
          <w:rFonts w:eastAsia="Times New Roman"/>
          <w:b/>
          <w:bCs/>
          <w:color w:val="000000" w:themeColor="text1"/>
          <w:szCs w:val="22"/>
          <w:u w:val="single"/>
        </w:rPr>
        <w:t>It is only right</w:t>
      </w:r>
      <w:r w:rsidRPr="002B00B2">
        <w:rPr>
          <w:rFonts w:eastAsia="Times New Roman"/>
          <w:color w:val="000000" w:themeColor="text1"/>
          <w:sz w:val="16"/>
          <w:szCs w:val="30"/>
        </w:rPr>
        <w:t xml:space="preserve">, therefore, </w:t>
      </w:r>
      <w:r w:rsidRPr="002B00B2">
        <w:rPr>
          <w:rFonts w:eastAsia="Times New Roman"/>
          <w:b/>
          <w:bCs/>
          <w:color w:val="000000" w:themeColor="text1"/>
          <w:szCs w:val="22"/>
          <w:u w:val="single"/>
        </w:rPr>
        <w:t>that the</w:t>
      </w:r>
      <w:r w:rsidRPr="002B00B2">
        <w:rPr>
          <w:rFonts w:eastAsia="Times New Roman"/>
          <w:b/>
          <w:bCs/>
          <w:color w:val="000000" w:themeColor="text1"/>
          <w:sz w:val="30"/>
          <w:szCs w:val="30"/>
          <w:u w:val="single"/>
        </w:rPr>
        <w:t xml:space="preserve"> </w:t>
      </w:r>
      <w:r w:rsidRPr="002B00B2">
        <w:rPr>
          <w:rFonts w:eastAsia="Times New Roman"/>
          <w:b/>
          <w:bCs/>
          <w:color w:val="000000" w:themeColor="text1"/>
          <w:szCs w:val="22"/>
          <w:u w:val="single"/>
        </w:rPr>
        <w:t>gains be as well</w:t>
      </w:r>
      <w:r w:rsidRPr="002B00B2">
        <w:rPr>
          <w:rFonts w:eastAsia="Times New Roman"/>
          <w:color w:val="000000" w:themeColor="text1"/>
          <w:sz w:val="16"/>
          <w:szCs w:val="30"/>
        </w:rPr>
        <w:t xml:space="preserve">. Private business was incapable of even launching a liquid- propellant rocket into orbit until 2008, sixty-four years after a V2 left the Earth’s atmosphere. So much for private sector innovation. </w:t>
      </w:r>
      <w:r w:rsidRPr="002B00B2">
        <w:rPr>
          <w:rFonts w:eastAsia="Times New Roman"/>
          <w:b/>
          <w:bCs/>
          <w:color w:val="000000" w:themeColor="text1"/>
          <w:szCs w:val="22"/>
          <w:highlight w:val="yellow"/>
          <w:u w:val="single"/>
        </w:rPr>
        <w:t>Capitalism</w:t>
      </w:r>
      <w:r w:rsidRPr="002B00B2">
        <w:rPr>
          <w:rFonts w:eastAsia="Times New Roman"/>
          <w:color w:val="000000" w:themeColor="text1"/>
          <w:sz w:val="16"/>
          <w:szCs w:val="30"/>
        </w:rPr>
        <w:t xml:space="preserve"> has a number of useful features. Yet none of its shortcomings match its inability to accept natural abundance. Facing such conditions for resources – as with information, energy and </w:t>
      </w:r>
      <w:proofErr w:type="spellStart"/>
      <w:r w:rsidRPr="002B00B2">
        <w:rPr>
          <w:rFonts w:eastAsia="Times New Roman"/>
          <w:color w:val="000000" w:themeColor="text1"/>
          <w:sz w:val="16"/>
          <w:szCs w:val="30"/>
        </w:rPr>
        <w:t>labour</w:t>
      </w:r>
      <w:proofErr w:type="spellEnd"/>
      <w:r w:rsidRPr="002B00B2">
        <w:rPr>
          <w:rFonts w:eastAsia="Times New Roman"/>
          <w:color w:val="000000" w:themeColor="text1"/>
          <w:sz w:val="16"/>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B00B2">
        <w:rPr>
          <w:rFonts w:eastAsia="Times New Roman"/>
          <w:b/>
          <w:bCs/>
          <w:color w:val="000000" w:themeColor="text1"/>
          <w:szCs w:val="22"/>
          <w:highlight w:val="yellow"/>
          <w:u w:val="single"/>
        </w:rPr>
        <w:t>internal logic starts to break down</w:t>
      </w:r>
      <w:r w:rsidRPr="002B00B2">
        <w:rPr>
          <w:rFonts w:eastAsia="Times New Roman"/>
          <w:b/>
          <w:bCs/>
          <w:color w:val="000000" w:themeColor="text1"/>
          <w:szCs w:val="22"/>
          <w:u w:val="single"/>
        </w:rPr>
        <w:t>.</w:t>
      </w:r>
      <w:r w:rsidRPr="002B00B2">
        <w:rPr>
          <w:rFonts w:eastAsia="Times New Roman"/>
          <w:color w:val="000000" w:themeColor="text1"/>
          <w:sz w:val="16"/>
          <w:szCs w:val="30"/>
        </w:rPr>
        <w:t xml:space="preserve"> That is because its central presumption is that scarcity will always exist. </w:t>
      </w:r>
      <w:r w:rsidRPr="002B00B2">
        <w:rPr>
          <w:rFonts w:eastAsia="Times New Roman"/>
          <w:color w:val="000000" w:themeColor="text1"/>
          <w:sz w:val="16"/>
          <w:szCs w:val="16"/>
        </w:rPr>
        <w:t xml:space="preserve">Except now we know it won’t. </w:t>
      </w:r>
    </w:p>
    <w:p w14:paraId="1D8BD518" w14:textId="77777777" w:rsidR="004E65BD" w:rsidRPr="002B00B2" w:rsidRDefault="004E65BD" w:rsidP="004E65BD">
      <w:pPr>
        <w:pStyle w:val="Heading4"/>
        <w:rPr>
          <w:rFonts w:cs="Calibri"/>
          <w:color w:val="000000" w:themeColor="text1"/>
          <w:shd w:val="clear" w:color="auto" w:fill="FFFFFF"/>
        </w:rPr>
      </w:pPr>
      <w:r w:rsidRPr="002B00B2">
        <w:rPr>
          <w:rFonts w:cs="Calibri"/>
          <w:color w:val="000000" w:themeColor="text1"/>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187AB331" w14:textId="77777777" w:rsidR="004E65BD" w:rsidRPr="002B00B2" w:rsidRDefault="004E65BD" w:rsidP="004E65BD">
      <w:pPr>
        <w:rPr>
          <w:color w:val="000000" w:themeColor="text1"/>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36391E7E" w14:textId="77777777" w:rsidR="004E65BD" w:rsidRPr="002B00B2" w:rsidRDefault="004E65BD" w:rsidP="004E65BD">
      <w:pPr>
        <w:shd w:val="clear" w:color="auto" w:fill="FFFFFF"/>
        <w:spacing w:before="100" w:beforeAutospacing="1" w:after="100" w:afterAutospacing="1" w:line="240" w:lineRule="auto"/>
        <w:rPr>
          <w:b/>
          <w:iCs/>
          <w:color w:val="000000" w:themeColor="text1"/>
          <w:u w:val="single"/>
        </w:rPr>
      </w:pPr>
      <w:r w:rsidRPr="002B00B2">
        <w:rPr>
          <w:rFonts w:eastAsia="Times New Roman"/>
          <w:color w:val="000000" w:themeColor="text1"/>
          <w:sz w:val="12"/>
          <w:szCs w:val="16"/>
        </w:rPr>
        <w:t xml:space="preserve">Populism is a politics that refuses to </w:t>
      </w:r>
      <w:proofErr w:type="spellStart"/>
      <w:r w:rsidRPr="002B00B2">
        <w:rPr>
          <w:rFonts w:eastAsia="Times New Roman"/>
          <w:color w:val="000000" w:themeColor="text1"/>
          <w:sz w:val="12"/>
          <w:szCs w:val="16"/>
        </w:rPr>
        <w:t>recognise</w:t>
      </w:r>
      <w:proofErr w:type="spellEnd"/>
      <w:r w:rsidRPr="002B00B2">
        <w:rPr>
          <w:rFonts w:eastAsia="Times New Roman"/>
          <w:color w:val="000000" w:themeColor="text1"/>
          <w:sz w:val="12"/>
          <w:szCs w:val="16"/>
        </w:rPr>
        <w:t xml:space="preserve"> the prevailing common sense in managing the economy. </w:t>
      </w:r>
      <w:proofErr w:type="gramStart"/>
      <w:r w:rsidRPr="002B00B2">
        <w:rPr>
          <w:rFonts w:eastAsia="Times New Roman"/>
          <w:color w:val="000000" w:themeColor="text1"/>
          <w:sz w:val="12"/>
          <w:szCs w:val="16"/>
        </w:rPr>
        <w:t>Consequently</w:t>
      </w:r>
      <w:proofErr w:type="gramEnd"/>
      <w:r w:rsidRPr="002B00B2">
        <w:rPr>
          <w:rFonts w:eastAsia="Times New Roman"/>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2B00B2">
        <w:rPr>
          <w:rFonts w:eastAsia="Times New Roman"/>
          <w:color w:val="000000" w:themeColor="text1"/>
          <w:sz w:val="12"/>
          <w:szCs w:val="16"/>
        </w:rPr>
        <w:t>imperilled</w:t>
      </w:r>
      <w:proofErr w:type="spellEnd"/>
      <w:r w:rsidRPr="002B00B2">
        <w:rPr>
          <w:rFonts w:eastAsia="Times New Roman"/>
          <w:color w:val="000000" w:themeColor="text1"/>
          <w:sz w:val="12"/>
          <w:szCs w:val="16"/>
        </w:rPr>
        <w:t xml:space="preserve"> by the five crises, as well as the long f</w:t>
      </w:r>
      <w:r w:rsidRPr="002B00B2">
        <w:rPr>
          <w:color w:val="000000" w:themeColor="text1"/>
          <w:sz w:val="12"/>
          <w:szCs w:val="16"/>
        </w:rPr>
        <w:t>allout</w:t>
      </w:r>
      <w:r w:rsidRPr="002B00B2">
        <w:rPr>
          <w:color w:val="000000" w:themeColor="text1"/>
          <w:sz w:val="12"/>
        </w:rPr>
        <w:t xml:space="preserve"> from 2008, such </w:t>
      </w:r>
      <w:proofErr w:type="spellStart"/>
      <w:r w:rsidRPr="002B00B2">
        <w:rPr>
          <w:color w:val="000000" w:themeColor="text1"/>
          <w:sz w:val="12"/>
        </w:rPr>
        <w:t>defences</w:t>
      </w:r>
      <w:proofErr w:type="spellEnd"/>
      <w:r w:rsidRPr="002B00B2">
        <w:rPr>
          <w:color w:val="000000" w:themeColor="text1"/>
          <w:sz w:val="12"/>
        </w:rPr>
        <w:t xml:space="preserve"> will increasingly take place through appeals to anti-utopianism rather than anything positive or propositional. </w:t>
      </w:r>
      <w:proofErr w:type="gramStart"/>
      <w:r w:rsidRPr="002B00B2">
        <w:rPr>
          <w:rStyle w:val="Emphasis"/>
          <w:color w:val="000000" w:themeColor="text1"/>
        </w:rPr>
        <w:t>Thus</w:t>
      </w:r>
      <w:proofErr w:type="gramEnd"/>
      <w:r w:rsidRPr="002B00B2">
        <w:rPr>
          <w:rStyle w:val="Emphasis"/>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2B00B2">
        <w:rPr>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2B00B2">
        <w:rPr>
          <w:rStyle w:val="Emphasis"/>
          <w:color w:val="000000" w:themeColor="text1"/>
        </w:rPr>
        <w:t xml:space="preserve">What is more, a superficial changing of the guard exclusively at the level of </w:t>
      </w:r>
      <w:proofErr w:type="gramStart"/>
      <w:r w:rsidRPr="002B00B2">
        <w:rPr>
          <w:rStyle w:val="Emphasis"/>
          <w:color w:val="000000" w:themeColor="text1"/>
        </w:rPr>
        <w:t>policy-making</w:t>
      </w:r>
      <w:proofErr w:type="gramEnd"/>
      <w:r w:rsidRPr="002B00B2">
        <w:rPr>
          <w:rStyle w:val="Emphasis"/>
          <w:color w:val="000000" w:themeColor="text1"/>
        </w:rPr>
        <w:t xml:space="preserve"> is easier to envisage than building a mass political movement – and far simpler to execute as a strategy</w:t>
      </w:r>
      <w:r w:rsidRPr="002B00B2">
        <w:rPr>
          <w:color w:val="000000" w:themeColor="text1"/>
          <w:sz w:val="12"/>
        </w:rPr>
        <w:t xml:space="preserve">. </w:t>
      </w:r>
      <w:r w:rsidRPr="002B00B2">
        <w:rPr>
          <w:rStyle w:val="Emphasis"/>
          <w:color w:val="000000" w:themeColor="text1"/>
        </w:rPr>
        <w:t xml:space="preserve">Yet the truth is </w:t>
      </w:r>
      <w:r w:rsidRPr="002B00B2">
        <w:rPr>
          <w:rStyle w:val="Emphasis"/>
          <w:color w:val="000000" w:themeColor="text1"/>
          <w:highlight w:val="yellow"/>
        </w:rPr>
        <w:t>any social settlement imposed without mass consent,</w:t>
      </w:r>
      <w:r w:rsidRPr="002B00B2">
        <w:rPr>
          <w:rStyle w:val="Emphasis"/>
          <w:color w:val="000000" w:themeColor="text1"/>
        </w:rPr>
        <w:t xml:space="preserve"> particularly given the turbulent energies unleashed by the Third Disruption, simply </w:t>
      </w:r>
      <w:r w:rsidRPr="002B00B2">
        <w:rPr>
          <w:rStyle w:val="Emphasis"/>
          <w:color w:val="000000" w:themeColor="text1"/>
          <w:highlight w:val="yellow"/>
        </w:rPr>
        <w:t>won’t endure</w:t>
      </w:r>
      <w:r w:rsidRPr="002B00B2">
        <w:rPr>
          <w:rStyle w:val="Emphasis"/>
          <w:color w:val="000000" w:themeColor="text1"/>
        </w:rPr>
        <w:t xml:space="preserve">. Which is why for the kind of change required, and for it to last in a world increasingly at odds with the received wisdom of the past, a </w:t>
      </w:r>
      <w:r w:rsidRPr="002B00B2">
        <w:rPr>
          <w:rStyle w:val="Emphasis"/>
          <w:color w:val="000000" w:themeColor="text1"/>
          <w:highlight w:val="yellow"/>
        </w:rPr>
        <w:t>populist</w:t>
      </w:r>
      <w:r w:rsidRPr="002B00B2">
        <w:rPr>
          <w:rStyle w:val="Emphasis"/>
          <w:color w:val="000000" w:themeColor="text1"/>
        </w:rPr>
        <w:t xml:space="preserve"> </w:t>
      </w:r>
      <w:r w:rsidRPr="002B00B2">
        <w:rPr>
          <w:rStyle w:val="Emphasis"/>
          <w:color w:val="000000" w:themeColor="text1"/>
          <w:highlight w:val="yellow"/>
        </w:rPr>
        <w:t>politics is necessary</w:t>
      </w:r>
      <w:r w:rsidRPr="002B00B2">
        <w:rPr>
          <w:color w:val="000000" w:themeColor="text1"/>
          <w:sz w:val="12"/>
        </w:rPr>
        <w:t xml:space="preserve">. One that </w:t>
      </w:r>
      <w:r w:rsidRPr="002B00B2">
        <w:rPr>
          <w:rStyle w:val="Emphasis"/>
          <w:color w:val="000000" w:themeColor="text1"/>
        </w:rPr>
        <w:t>blends culture and government with ideas of personal and social renewal</w:t>
      </w:r>
      <w:r w:rsidRPr="002B00B2">
        <w:rPr>
          <w:color w:val="000000" w:themeColor="text1"/>
          <w:sz w:val="12"/>
        </w:rPr>
        <w:t xml:space="preserve">. One that, to borrow a term, invents the future. </w:t>
      </w:r>
      <w:r w:rsidRPr="002B00B2">
        <w:rPr>
          <w:rStyle w:val="Emphasis"/>
          <w:color w:val="000000" w:themeColor="text1"/>
        </w:rPr>
        <w:t xml:space="preserve">Anything less will fall short. </w:t>
      </w:r>
      <w:r w:rsidRPr="002B00B2">
        <w:rPr>
          <w:color w:val="000000" w:themeColor="text1"/>
          <w:sz w:val="12"/>
        </w:rPr>
        <w:t xml:space="preserve">A populist politics is one that calls upon, and claims to represent, ‘the people’. </w:t>
      </w:r>
      <w:r w:rsidRPr="002B00B2">
        <w:rPr>
          <w:rStyle w:val="Emphasis"/>
          <w:color w:val="000000" w:themeColor="text1"/>
        </w:rPr>
        <w:t>While this category does not exist as a permanent and immutable entity, what does prevail are parameters that elevate certain kinds of assembly, social trait or capacity</w:t>
      </w:r>
      <w:r w:rsidRPr="002B00B2">
        <w:rPr>
          <w:color w:val="000000" w:themeColor="text1"/>
          <w:sz w:val="12"/>
        </w:rPr>
        <w:t xml:space="preserve">. That is why the transition to renewable energy offers a bridge to energy abundance – permitting more prosperous societies than previously possible under the petty limits of fossil fuels. </w:t>
      </w:r>
      <w:r w:rsidRPr="002B00B2">
        <w:rPr>
          <w:rStyle w:val="Emphasis"/>
          <w:color w:val="000000" w:themeColor="text1"/>
        </w:rPr>
        <w:t xml:space="preserve">A </w:t>
      </w:r>
      <w:r w:rsidRPr="002B00B2">
        <w:rPr>
          <w:rStyle w:val="Emphasis"/>
          <w:color w:val="000000" w:themeColor="text1"/>
          <w:highlight w:val="yellow"/>
        </w:rPr>
        <w:t>green politics</w:t>
      </w:r>
      <w:r w:rsidRPr="002B00B2">
        <w:rPr>
          <w:rStyle w:val="Emphasis"/>
          <w:color w:val="000000" w:themeColor="text1"/>
        </w:rPr>
        <w:t xml:space="preserve"> of ecology </w:t>
      </w:r>
      <w:r w:rsidRPr="002B00B2">
        <w:rPr>
          <w:rStyle w:val="Emphasis"/>
          <w:color w:val="000000" w:themeColor="text1"/>
          <w:highlight w:val="yellow"/>
        </w:rPr>
        <w:t>without a red politics</w:t>
      </w:r>
      <w:r w:rsidRPr="002B00B2">
        <w:rPr>
          <w:rStyle w:val="Emphasis"/>
          <w:color w:val="000000" w:themeColor="text1"/>
        </w:rPr>
        <w:t xml:space="preserve"> of shared wealth </w:t>
      </w:r>
      <w:r w:rsidRPr="002B00B2">
        <w:rPr>
          <w:rStyle w:val="Emphasis"/>
          <w:color w:val="000000" w:themeColor="text1"/>
          <w:highlight w:val="yellow"/>
        </w:rPr>
        <w:t>will fail to command popular support</w:t>
      </w:r>
      <w:r w:rsidRPr="002B00B2">
        <w:rPr>
          <w:color w:val="000000" w:themeColor="text1"/>
          <w:sz w:val="12"/>
        </w:rPr>
        <w:t xml:space="preserve">. Conversely, the </w:t>
      </w:r>
      <w:r w:rsidRPr="002B00B2">
        <w:rPr>
          <w:rStyle w:val="Emphasis"/>
          <w:color w:val="000000" w:themeColor="text1"/>
          <w:highlight w:val="yellow"/>
        </w:rPr>
        <w:t>promise of red plenty based on fossil fuels and resource scarcity will fall victim to climate breakdown</w:t>
      </w:r>
      <w:r w:rsidRPr="002B00B2">
        <w:rPr>
          <w:rStyle w:val="Emphasis"/>
          <w:color w:val="000000" w:themeColor="text1"/>
        </w:rPr>
        <w:t xml:space="preserve">, leaving the world’s poor exposed to devastation like never before. Which is why the only </w:t>
      </w:r>
      <w:r w:rsidRPr="002B00B2">
        <w:rPr>
          <w:rStyle w:val="Emphasis"/>
          <w:color w:val="000000" w:themeColor="text1"/>
          <w:highlight w:val="yellow"/>
        </w:rPr>
        <w:t>politics fit to fight climate change is the demand for FALC</w:t>
      </w:r>
      <w:r w:rsidRPr="002B00B2">
        <w:rPr>
          <w:rStyle w:val="Emphasis"/>
          <w:color w:val="000000" w:themeColor="text1"/>
        </w:rPr>
        <w:t xml:space="preserve"> – driven by the impulse </w:t>
      </w:r>
      <w:r w:rsidRPr="002B00B2">
        <w:rPr>
          <w:rStyle w:val="Emphasis"/>
          <w:color w:val="000000" w:themeColor="text1"/>
          <w:highlight w:val="yellow"/>
        </w:rPr>
        <w:t>to lead fuller, expanded lives,</w:t>
      </w:r>
      <w:r w:rsidRPr="002B00B2">
        <w:rPr>
          <w:rStyle w:val="Emphasis"/>
          <w:color w:val="000000" w:themeColor="text1"/>
        </w:rPr>
        <w:t xml:space="preserve"> not diminished ones.</w:t>
      </w:r>
      <w:r w:rsidRPr="002B00B2">
        <w:rPr>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2B00B2">
        <w:rPr>
          <w:rStyle w:val="StyleUnderline"/>
          <w:color w:val="000000" w:themeColor="text1"/>
        </w:rPr>
        <w:t xml:space="preserve">Under FALC </w:t>
      </w:r>
      <w:r w:rsidRPr="002B00B2">
        <w:rPr>
          <w:rStyle w:val="StyleUnderline"/>
          <w:color w:val="000000" w:themeColor="text1"/>
          <w:highlight w:val="yellow"/>
        </w:rPr>
        <w:t xml:space="preserve">we will </w:t>
      </w:r>
      <w:r w:rsidRPr="002B00B2">
        <w:rPr>
          <w:rStyle w:val="StyleUnderline"/>
          <w:color w:val="000000" w:themeColor="text1"/>
        </w:rPr>
        <w:t xml:space="preserve">see more of the world than ever before, eat varieties of food we have never heard of, and </w:t>
      </w:r>
      <w:r w:rsidRPr="002B00B2">
        <w:rPr>
          <w:rStyle w:val="StyleUnderline"/>
          <w:color w:val="000000" w:themeColor="text1"/>
          <w:highlight w:val="yellow"/>
        </w:rPr>
        <w:t>lead lives equivalent</w:t>
      </w:r>
      <w:r w:rsidRPr="002B00B2">
        <w:rPr>
          <w:rStyle w:val="StyleUnderline"/>
          <w:color w:val="000000" w:themeColor="text1"/>
        </w:rPr>
        <w:t xml:space="preserve"> – if we so wish – </w:t>
      </w:r>
      <w:r w:rsidRPr="002B00B2">
        <w:rPr>
          <w:rStyle w:val="StyleUnderline"/>
          <w:color w:val="000000" w:themeColor="text1"/>
          <w:highlight w:val="yellow"/>
        </w:rPr>
        <w:t>to</w:t>
      </w:r>
      <w:r w:rsidRPr="002B00B2">
        <w:rPr>
          <w:rStyle w:val="StyleUnderline"/>
          <w:color w:val="000000" w:themeColor="text1"/>
        </w:rPr>
        <w:t xml:space="preserve"> those of </w:t>
      </w:r>
      <w:r w:rsidRPr="002B00B2">
        <w:rPr>
          <w:rStyle w:val="StyleUnderline"/>
          <w:color w:val="000000" w:themeColor="text1"/>
          <w:highlight w:val="yellow"/>
        </w:rPr>
        <w:t>today’s billionaires</w:t>
      </w:r>
      <w:r w:rsidRPr="002B00B2">
        <w:rPr>
          <w:color w:val="000000" w:themeColor="text1"/>
          <w:sz w:val="12"/>
        </w:rPr>
        <w:t xml:space="preserve">. Luxury will pervade everything as </w:t>
      </w:r>
      <w:r w:rsidRPr="002B00B2">
        <w:rPr>
          <w:color w:val="000000" w:themeColor="text1"/>
          <w:sz w:val="12"/>
        </w:rPr>
        <w:lastRenderedPageBreak/>
        <w:t xml:space="preserve">society based on waged work becomes as much a relic of history as the feudal peasant and medieval knight. More than the vacuous nihilism of today’s ultra-rich, whose ascent beyond scarcity finds its pathetic expression in conspicuous consumption, </w:t>
      </w:r>
      <w:r w:rsidRPr="002B00B2">
        <w:rPr>
          <w:rStyle w:val="StyleUnderline"/>
          <w:color w:val="000000" w:themeColor="text1"/>
        </w:rPr>
        <w:t xml:space="preserve">the process of </w:t>
      </w:r>
      <w:r w:rsidRPr="002B00B2">
        <w:rPr>
          <w:rStyle w:val="StyleUnderline"/>
          <w:color w:val="000000" w:themeColor="text1"/>
          <w:highlight w:val="yellow"/>
        </w:rPr>
        <w:t>building FALC will</w:t>
      </w:r>
      <w:r w:rsidRPr="002B00B2">
        <w:rPr>
          <w:rStyle w:val="StyleUnderline"/>
          <w:color w:val="000000" w:themeColor="text1"/>
        </w:rPr>
        <w:t xml:space="preserve"> not only </w:t>
      </w:r>
      <w:r w:rsidRPr="002B00B2">
        <w:rPr>
          <w:rStyle w:val="StyleUnderline"/>
          <w:color w:val="000000" w:themeColor="text1"/>
          <w:highlight w:val="yellow"/>
        </w:rPr>
        <w:t>bequeath us</w:t>
      </w:r>
      <w:r w:rsidRPr="002B00B2">
        <w:rPr>
          <w:rStyle w:val="StyleUnderline"/>
          <w:color w:val="000000" w:themeColor="text1"/>
        </w:rPr>
        <w:t xml:space="preserve"> the resources needed to make us happy, but also a </w:t>
      </w:r>
      <w:r w:rsidRPr="002B00B2">
        <w:rPr>
          <w:rStyle w:val="StyleUnderline"/>
          <w:color w:val="000000" w:themeColor="text1"/>
          <w:highlight w:val="yellow"/>
        </w:rPr>
        <w:t>sense of common purpose</w:t>
      </w:r>
      <w:r w:rsidRPr="002B00B2">
        <w:rPr>
          <w:rStyle w:val="StyleUnderline"/>
          <w:color w:val="000000" w:themeColor="text1"/>
        </w:rPr>
        <w:t>.</w:t>
      </w:r>
      <w:r w:rsidRPr="002B00B2">
        <w:rPr>
          <w:color w:val="000000" w:themeColor="text1"/>
          <w:sz w:val="12"/>
        </w:rPr>
        <w:t xml:space="preserve"> What is more, </w:t>
      </w:r>
      <w:r w:rsidRPr="002B00B2">
        <w:rPr>
          <w:rStyle w:val="Emphasis"/>
          <w:b w:val="0"/>
          <w:bCs/>
          <w:color w:val="000000" w:themeColor="text1"/>
          <w:sz w:val="12"/>
          <w:u w:val="none"/>
        </w:rPr>
        <w:t>luxury populism rejects the folk politics of ethical consumption and the sphere of ‘the local’ as inherently virtuous</w:t>
      </w:r>
      <w:r w:rsidRPr="002B00B2">
        <w:rPr>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2B00B2">
        <w:rPr>
          <w:rStyle w:val="Emphasis"/>
          <w:b w:val="0"/>
          <w:bCs/>
          <w:color w:val="000000" w:themeColor="text1"/>
          <w:sz w:val="12"/>
          <w:u w:val="none"/>
        </w:rPr>
        <w:t>Our ambitions must be Promethean because our technology is already making us gods – so we might as well get good at it.</w:t>
      </w:r>
      <w:r w:rsidRPr="002B00B2">
        <w:rPr>
          <w:rStyle w:val="Emphasis"/>
          <w:color w:val="000000" w:themeColor="text1"/>
        </w:rPr>
        <w:t xml:space="preserve"> </w:t>
      </w:r>
      <w:r w:rsidRPr="002B00B2">
        <w:rPr>
          <w:color w:val="000000" w:themeColor="text1"/>
          <w:sz w:val="12"/>
        </w:rPr>
        <w:t xml:space="preserve">Nevertheless, </w:t>
      </w:r>
      <w:r w:rsidRPr="002B00B2">
        <w:rPr>
          <w:b/>
          <w:bCs/>
          <w:color w:val="000000" w:themeColor="text1"/>
          <w:szCs w:val="22"/>
          <w:u w:val="single"/>
        </w:rPr>
        <w:t>space must remain for ‘grassroots’ campaigns which advance the post-scarcity alternative while attacking a broken status quo</w:t>
      </w:r>
      <w:r w:rsidRPr="002B00B2">
        <w:rPr>
          <w:color w:val="000000" w:themeColor="text1"/>
          <w:sz w:val="12"/>
        </w:rPr>
        <w:t xml:space="preserve">. Campaigns around divestment from fossil fuels offer one example of how that will work. </w:t>
      </w:r>
      <w:r w:rsidRPr="002B00B2">
        <w:rPr>
          <w:rStyle w:val="Emphasis"/>
          <w:color w:val="000000" w:themeColor="text1"/>
        </w:rPr>
        <w:t xml:space="preserve">Rather than calling for climate justice through appeals to turn down the volume on modernity here, </w:t>
      </w:r>
      <w:r w:rsidRPr="002B00B2">
        <w:rPr>
          <w:rStyle w:val="Emphasis"/>
          <w:color w:val="000000" w:themeColor="text1"/>
          <w:highlight w:val="yellow"/>
        </w:rPr>
        <w:t xml:space="preserve">criticism of fossil fuels is situated within the broader frame that they are an obstacle to yet higher standards </w:t>
      </w:r>
      <w:r w:rsidRPr="002B00B2">
        <w:rPr>
          <w:rStyle w:val="Emphasis"/>
          <w:color w:val="000000" w:themeColor="text1"/>
          <w:sz w:val="24"/>
          <w:highlight w:val="yellow"/>
        </w:rPr>
        <w:t>of living</w:t>
      </w:r>
      <w:r w:rsidRPr="002B00B2">
        <w:rPr>
          <w:color w:val="000000" w:themeColor="text1"/>
          <w:sz w:val="12"/>
        </w:rPr>
        <w:t xml:space="preserve">. </w:t>
      </w:r>
      <w:r w:rsidRPr="002B00B2">
        <w:rPr>
          <w:b/>
          <w:bCs/>
          <w:color w:val="000000" w:themeColor="text1"/>
          <w:sz w:val="24"/>
          <w:u w:val="single"/>
        </w:rPr>
        <w:t xml:space="preserve">In comparison to solar and wind, hydrocarbons are as unsuitable to the needs of our century as burning whale fat for light was for the last. </w:t>
      </w:r>
      <w:r w:rsidRPr="002B00B2">
        <w:rPr>
          <w:b/>
          <w:bCs/>
          <w:color w:val="000000" w:themeColor="text1"/>
          <w:sz w:val="24"/>
          <w:highlight w:val="yellow"/>
          <w:u w:val="single"/>
        </w:rPr>
        <w:t>Digging up and burning mineral deposits for energy is so last century</w:t>
      </w:r>
      <w:r w:rsidRPr="002B00B2">
        <w:rPr>
          <w:color w:val="000000" w:themeColor="text1"/>
          <w:sz w:val="12"/>
          <w:szCs w:val="8"/>
        </w:rPr>
        <w:t>. The same approach is needed in resisting extraction of shale gas, the most glaring example of the myopia of ‘</w:t>
      </w:r>
      <w:proofErr w:type="spellStart"/>
      <w:r w:rsidRPr="002B00B2">
        <w:rPr>
          <w:color w:val="000000" w:themeColor="text1"/>
          <w:sz w:val="12"/>
          <w:szCs w:val="8"/>
        </w:rPr>
        <w:t>scarcism</w:t>
      </w:r>
      <w:proofErr w:type="spellEnd"/>
      <w:r w:rsidRPr="002B00B2">
        <w:rPr>
          <w:color w:val="000000" w:themeColor="text1"/>
          <w:sz w:val="12"/>
          <w:szCs w:val="8"/>
        </w:rPr>
        <w:t>’ amid the final embers of the Second Disruption.</w:t>
      </w:r>
      <w:r w:rsidRPr="002B00B2">
        <w:rPr>
          <w:color w:val="000000" w:themeColor="text1"/>
          <w:sz w:val="12"/>
        </w:rPr>
        <w:t xml:space="preserve"> </w:t>
      </w:r>
      <w:r w:rsidRPr="002B00B2">
        <w:rPr>
          <w:rStyle w:val="Emphasis"/>
          <w:color w:val="000000" w:themeColor="text1"/>
          <w:sz w:val="24"/>
        </w:rPr>
        <w:t>While</w:t>
      </w:r>
      <w:r w:rsidRPr="002B00B2">
        <w:rPr>
          <w:rStyle w:val="Emphasis"/>
          <w:color w:val="000000" w:themeColor="text1"/>
        </w:rPr>
        <w:t xml:space="preserve"> one part of that is to continue pursuing outright bans, like those already in place in France, Germany and New York, this must be done alongside the demand for something better. Here advocates must </w:t>
      </w:r>
      <w:proofErr w:type="spellStart"/>
      <w:r w:rsidRPr="002B00B2">
        <w:rPr>
          <w:rStyle w:val="Emphasis"/>
          <w:color w:val="000000" w:themeColor="text1"/>
        </w:rPr>
        <w:t>clamour</w:t>
      </w:r>
      <w:proofErr w:type="spellEnd"/>
      <w:r w:rsidRPr="002B00B2">
        <w:rPr>
          <w:rStyle w:val="Emphasis"/>
          <w:color w:val="000000" w:themeColor="text1"/>
        </w:rPr>
        <w:t xml:space="preserve">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2B00B2">
        <w:rPr>
          <w:color w:val="000000" w:themeColor="text1"/>
          <w:sz w:val="12"/>
        </w:rPr>
        <w:t xml:space="preserve">. The </w:t>
      </w:r>
      <w:r w:rsidRPr="002B00B2">
        <w:rPr>
          <w:rStyle w:val="Emphasis"/>
          <w:color w:val="000000" w:themeColor="text1"/>
        </w:rPr>
        <w:t xml:space="preserve">call for clean energy must become synonymous not only with the expectation of permanently falling costs but also common ownership. </w:t>
      </w:r>
      <w:r w:rsidRPr="002B00B2">
        <w:rPr>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2B00B2">
        <w:rPr>
          <w:rStyle w:val="Emphasis"/>
          <w:color w:val="000000" w:themeColor="text1"/>
        </w:rPr>
        <w:t>FALC, unlike the world of actually existing neoliberalism, will not demand constant sacrifices on the altar of profit and growth.</w:t>
      </w:r>
      <w:r w:rsidRPr="002B00B2">
        <w:rPr>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2B00B2">
        <w:rPr>
          <w:color w:val="000000" w:themeColor="text1"/>
          <w:sz w:val="12"/>
        </w:rPr>
        <w:t>Erdoğan</w:t>
      </w:r>
      <w:proofErr w:type="spellEnd"/>
      <w:r w:rsidRPr="002B00B2">
        <w:rPr>
          <w:color w:val="000000" w:themeColor="text1"/>
          <w:sz w:val="12"/>
        </w:rPr>
        <w:t xml:space="preserve">, Trump, Theresa May or the European Central Bank – is an esoteric caste of administrators that nobody else can quite understand. </w:t>
      </w:r>
      <w:r w:rsidRPr="002B00B2">
        <w:rPr>
          <w:rStyle w:val="Emphasis"/>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2B00B2">
        <w:rPr>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2B00B2">
        <w:rPr>
          <w:color w:val="000000" w:themeColor="text1"/>
          <w:sz w:val="12"/>
        </w:rPr>
        <w:t>characterise</w:t>
      </w:r>
      <w:proofErr w:type="spellEnd"/>
      <w:r w:rsidRPr="002B00B2">
        <w:rPr>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2B00B2">
        <w:rPr>
          <w:rStyle w:val="Emphasis"/>
          <w:color w:val="000000" w:themeColor="text1"/>
        </w:rPr>
        <w:t>Thus</w:t>
      </w:r>
      <w:proofErr w:type="gramEnd"/>
      <w:r w:rsidRPr="002B00B2">
        <w:rPr>
          <w:rStyle w:val="Emphasis"/>
          <w:color w:val="000000" w:themeColor="text1"/>
        </w:rPr>
        <w:t xml:space="preserve"> the </w:t>
      </w:r>
      <w:r w:rsidRPr="002B00B2">
        <w:rPr>
          <w:rStyle w:val="Emphasis"/>
          <w:color w:val="000000" w:themeColor="text1"/>
          <w:highlight w:val="yellow"/>
        </w:rPr>
        <w:t>return of ‘the people’ as the main political actor is inevitable</w:t>
      </w:r>
      <w:r w:rsidRPr="002B00B2">
        <w:rPr>
          <w:rStyle w:val="Emphasis"/>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2B00B2">
        <w:rPr>
          <w:color w:val="000000" w:themeColor="text1"/>
          <w:sz w:val="12"/>
        </w:rPr>
        <w:t xml:space="preserve">. Many increasingly grasp that the problems we face are large and unprecedented, and they intuitively understand the necessary solutions must be of a similar scale. </w:t>
      </w:r>
      <w:proofErr w:type="gramStart"/>
      <w:r w:rsidRPr="002B00B2">
        <w:rPr>
          <w:color w:val="000000" w:themeColor="text1"/>
          <w:sz w:val="12"/>
        </w:rPr>
        <w:t>So</w:t>
      </w:r>
      <w:proofErr w:type="gramEnd"/>
      <w:r w:rsidRPr="002B00B2">
        <w:rPr>
          <w:color w:val="000000" w:themeColor="text1"/>
          <w:sz w:val="12"/>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2B00B2">
        <w:rPr>
          <w:rStyle w:val="Emphasis"/>
          <w:color w:val="000000" w:themeColor="text1"/>
          <w:highlight w:val="yellow"/>
        </w:rPr>
        <w:t>FALC is not the communism of the early twentieth century</w:t>
      </w:r>
      <w:r w:rsidRPr="002B00B2">
        <w:rPr>
          <w:rStyle w:val="Emphasis"/>
          <w:color w:val="000000" w:themeColor="text1"/>
        </w:rPr>
        <w:t>, nor will it be delivered by storming the Winter Palace.</w:t>
      </w:r>
      <w:r w:rsidRPr="002B00B2">
        <w:rPr>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2B00B2">
        <w:rPr>
          <w:color w:val="000000" w:themeColor="text1"/>
          <w:sz w:val="12"/>
        </w:rPr>
        <w:t>Instead</w:t>
      </w:r>
      <w:proofErr w:type="gramEnd"/>
      <w:r w:rsidRPr="002B00B2">
        <w:rPr>
          <w:color w:val="000000" w:themeColor="text1"/>
          <w:sz w:val="12"/>
        </w:rPr>
        <w:t xml:space="preserve"> it was socialism, still defined by scarcity and jobs, which became the North Star for hope across the world. </w:t>
      </w:r>
      <w:r w:rsidRPr="002B00B2">
        <w:rPr>
          <w:rStyle w:val="Emphasis"/>
          <w:color w:val="000000" w:themeColor="text1"/>
        </w:rPr>
        <w:t xml:space="preserve">The </w:t>
      </w:r>
      <w:r w:rsidRPr="002B00B2">
        <w:rPr>
          <w:rStyle w:val="Emphasis"/>
          <w:color w:val="000000" w:themeColor="text1"/>
          <w:highlight w:val="yellow"/>
        </w:rPr>
        <w:t>technologies needed to deliver a</w:t>
      </w:r>
      <w:r w:rsidRPr="002B00B2">
        <w:rPr>
          <w:rStyle w:val="Emphasis"/>
          <w:color w:val="000000" w:themeColor="text1"/>
        </w:rPr>
        <w:t xml:space="preserve"> post-scarcity, </w:t>
      </w:r>
      <w:r w:rsidRPr="002B00B2">
        <w:rPr>
          <w:rStyle w:val="Emphasis"/>
          <w:color w:val="000000" w:themeColor="text1"/>
          <w:highlight w:val="yellow"/>
        </w:rPr>
        <w:t>post-work society</w:t>
      </w:r>
      <w:r w:rsidRPr="002B00B2">
        <w:rPr>
          <w:rStyle w:val="Emphasis"/>
          <w:color w:val="000000" w:themeColor="text1"/>
        </w:rPr>
        <w:t xml:space="preserve"> – </w:t>
      </w:r>
      <w:proofErr w:type="spellStart"/>
      <w:r w:rsidRPr="002B00B2">
        <w:rPr>
          <w:rStyle w:val="Emphasis"/>
          <w:color w:val="000000" w:themeColor="text1"/>
          <w:highlight w:val="yellow"/>
        </w:rPr>
        <w:t>centred</w:t>
      </w:r>
      <w:proofErr w:type="spellEnd"/>
      <w:r w:rsidRPr="002B00B2">
        <w:rPr>
          <w:rStyle w:val="Emphasis"/>
          <w:color w:val="000000" w:themeColor="text1"/>
          <w:highlight w:val="yellow"/>
        </w:rPr>
        <w:t xml:space="preserve"> around renewable energy, </w:t>
      </w:r>
      <w:r w:rsidRPr="002B00B2">
        <w:rPr>
          <w:rStyle w:val="Emphasis"/>
          <w:color w:val="000000" w:themeColor="text1"/>
          <w:highlight w:val="yellow"/>
        </w:rPr>
        <w:lastRenderedPageBreak/>
        <w:t>automation</w:t>
      </w:r>
      <w:r w:rsidRPr="002B00B2">
        <w:rPr>
          <w:color w:val="000000" w:themeColor="text1"/>
          <w:sz w:val="12"/>
        </w:rPr>
        <w:t xml:space="preserve"> </w:t>
      </w:r>
      <w:r w:rsidRPr="002B00B2">
        <w:rPr>
          <w:rStyle w:val="Emphasis"/>
          <w:color w:val="000000" w:themeColor="text1"/>
          <w:highlight w:val="yellow"/>
        </w:rPr>
        <w:t>and information – were absent in the Russian Empire,</w:t>
      </w:r>
      <w:r w:rsidRPr="002B00B2">
        <w:rPr>
          <w:rStyle w:val="Emphasis"/>
          <w:color w:val="000000" w:themeColor="text1"/>
        </w:rPr>
        <w:t xml:space="preserve"> or indeed anywhere else until the late 1960s</w:t>
      </w:r>
      <w:r w:rsidRPr="002B00B2">
        <w:rPr>
          <w:color w:val="000000" w:themeColor="text1"/>
          <w:sz w:val="12"/>
        </w:rPr>
        <w:t xml:space="preserve">. Indeed, amid efforts to catch up with the more advanced capitalist economies of Europe and America, the Bolsheviks became students of the </w:t>
      </w:r>
      <w:proofErr w:type="spellStart"/>
      <w:r w:rsidRPr="002B00B2">
        <w:rPr>
          <w:color w:val="000000" w:themeColor="text1"/>
          <w:sz w:val="12"/>
        </w:rPr>
        <w:t>Taylorist</w:t>
      </w:r>
      <w:proofErr w:type="spellEnd"/>
      <w:r w:rsidRPr="002B00B2">
        <w:rPr>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2B00B2">
        <w:rPr>
          <w:rStyle w:val="Emphasis"/>
          <w:color w:val="000000" w:themeColor="text1"/>
        </w:rPr>
        <w:t xml:space="preserve">countries set to lead the revolution would be those at the cutting edge of capitalist modernity was right. </w:t>
      </w:r>
      <w:r w:rsidRPr="002B00B2">
        <w:rPr>
          <w:color w:val="000000" w:themeColor="text1"/>
          <w:sz w:val="12"/>
        </w:rPr>
        <w:t xml:space="preserve">Only now we know that means technology as much as politics, the Third Disruption as necessary a precursor as class consciousness and collective struggle. </w:t>
      </w:r>
      <w:r w:rsidRPr="002B00B2">
        <w:rPr>
          <w:rStyle w:val="Emphasis"/>
          <w:color w:val="000000" w:themeColor="text1"/>
        </w:rPr>
        <w:t xml:space="preserve">Creating </w:t>
      </w:r>
      <w:r w:rsidRPr="002B00B2">
        <w:rPr>
          <w:rStyle w:val="Emphasis"/>
          <w:color w:val="000000" w:themeColor="text1"/>
          <w:highlight w:val="yellow"/>
        </w:rPr>
        <w:t>communism</w:t>
      </w:r>
      <w:r w:rsidRPr="002B00B2">
        <w:rPr>
          <w:rStyle w:val="Emphasis"/>
          <w:color w:val="000000" w:themeColor="text1"/>
        </w:rPr>
        <w:t xml:space="preserve"> </w:t>
      </w:r>
      <w:r w:rsidRPr="002B00B2">
        <w:rPr>
          <w:rStyle w:val="Emphasis"/>
          <w:color w:val="000000" w:themeColor="text1"/>
          <w:highlight w:val="yellow"/>
        </w:rPr>
        <w:t>before the</w:t>
      </w:r>
      <w:r w:rsidRPr="002B00B2">
        <w:rPr>
          <w:rStyle w:val="Emphasis"/>
          <w:color w:val="000000" w:themeColor="text1"/>
        </w:rPr>
        <w:t xml:space="preserve"> Third </w:t>
      </w:r>
      <w:r w:rsidRPr="002B00B2">
        <w:rPr>
          <w:rStyle w:val="Emphasis"/>
          <w:color w:val="000000" w:themeColor="text1"/>
          <w:highlight w:val="yellow"/>
        </w:rPr>
        <w:t>Disruption</w:t>
      </w:r>
      <w:r w:rsidRPr="002B00B2">
        <w:rPr>
          <w:rStyle w:val="Emphasis"/>
          <w:color w:val="000000" w:themeColor="text1"/>
        </w:rPr>
        <w:t xml:space="preserve"> is like creating a flying machine before the Second. </w:t>
      </w:r>
      <w:r w:rsidRPr="002B00B2">
        <w:rPr>
          <w:color w:val="000000" w:themeColor="text1"/>
          <w:sz w:val="12"/>
        </w:rPr>
        <w:t xml:space="preserve">You could conceive of it – and indeed no less a genius than Leonardo Da Vinci did precisely that – </w:t>
      </w:r>
      <w:r w:rsidRPr="002B00B2">
        <w:rPr>
          <w:rStyle w:val="Emphasis"/>
          <w:color w:val="000000" w:themeColor="text1"/>
        </w:rPr>
        <w:t xml:space="preserve">but you </w:t>
      </w:r>
      <w:r w:rsidRPr="002B00B2">
        <w:rPr>
          <w:rStyle w:val="Emphasis"/>
          <w:color w:val="000000" w:themeColor="text1"/>
          <w:highlight w:val="yellow"/>
        </w:rPr>
        <w:t>could not create it.</w:t>
      </w:r>
      <w:r w:rsidRPr="002B00B2">
        <w:rPr>
          <w:rStyle w:val="Emphasis"/>
          <w:color w:val="000000" w:themeColor="text1"/>
        </w:rPr>
        <w:t xml:space="preserve"> This was not a failure of will or of intellect, but simply an inevitability of history.</w:t>
      </w:r>
      <w:r w:rsidRPr="002B00B2">
        <w:rPr>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2B00B2">
        <w:rPr>
          <w:rStyle w:val="Emphasis"/>
          <w:color w:val="000000" w:themeColor="text1"/>
        </w:rPr>
        <w:t xml:space="preserve">, </w:t>
      </w:r>
      <w:r w:rsidRPr="002B00B2">
        <w:rPr>
          <w:rStyle w:val="Emphasis"/>
          <w:b w:val="0"/>
          <w:bCs/>
          <w:color w:val="000000" w:themeColor="text1"/>
          <w:sz w:val="12"/>
          <w:u w:val="none"/>
        </w:rPr>
        <w:t xml:space="preserve">FALC is different. </w:t>
      </w:r>
      <w:proofErr w:type="gramStart"/>
      <w:r w:rsidRPr="002B00B2">
        <w:rPr>
          <w:rStyle w:val="Emphasis"/>
          <w:b w:val="0"/>
          <w:bCs/>
          <w:color w:val="000000" w:themeColor="text1"/>
          <w:sz w:val="12"/>
          <w:u w:val="none"/>
        </w:rPr>
        <w:t>Instead</w:t>
      </w:r>
      <w:proofErr w:type="gramEnd"/>
      <w:r w:rsidRPr="002B00B2">
        <w:rPr>
          <w:rStyle w:val="Emphasis"/>
          <w:b w:val="0"/>
          <w:bCs/>
          <w:color w:val="000000" w:themeColor="text1"/>
          <w:sz w:val="12"/>
          <w:u w:val="none"/>
        </w:rPr>
        <w:t xml:space="preserve"> it </w:t>
      </w:r>
      <w:proofErr w:type="spellStart"/>
      <w:r w:rsidRPr="002B00B2">
        <w:rPr>
          <w:rStyle w:val="Emphasis"/>
          <w:b w:val="0"/>
          <w:bCs/>
          <w:color w:val="000000" w:themeColor="text1"/>
          <w:sz w:val="12"/>
          <w:u w:val="none"/>
        </w:rPr>
        <w:t>recognises</w:t>
      </w:r>
      <w:proofErr w:type="spellEnd"/>
      <w:r w:rsidRPr="002B00B2">
        <w:rPr>
          <w:rStyle w:val="Emphasis"/>
          <w:b w:val="0"/>
          <w:bCs/>
          <w:color w:val="000000" w:themeColor="text1"/>
          <w:sz w:val="12"/>
          <w:u w:val="none"/>
        </w:rPr>
        <w:t xml:space="preserve"> the centrality of human rights, most importantly the right of personal happiness</w:t>
      </w:r>
      <w:r w:rsidRPr="002B00B2">
        <w:rPr>
          <w:color w:val="000000" w:themeColor="text1"/>
          <w:sz w:val="12"/>
        </w:rPr>
        <w:t xml:space="preserve">, and seeks to build a society where everyone can access the necessary resources to further that end. </w:t>
      </w:r>
      <w:r w:rsidRPr="002B00B2">
        <w:rPr>
          <w:rStyle w:val="Emphasis"/>
          <w:color w:val="000000" w:themeColor="text1"/>
        </w:rPr>
        <w:t xml:space="preserve">This is a politics </w:t>
      </w:r>
      <w:proofErr w:type="spellStart"/>
      <w:r w:rsidRPr="002B00B2">
        <w:rPr>
          <w:rStyle w:val="Emphasis"/>
          <w:color w:val="000000" w:themeColor="text1"/>
        </w:rPr>
        <w:t>centred</w:t>
      </w:r>
      <w:proofErr w:type="spellEnd"/>
      <w:r w:rsidRPr="002B00B2">
        <w:rPr>
          <w:rStyle w:val="Emphasis"/>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2B00B2">
        <w:rPr>
          <w:color w:val="000000" w:themeColor="text1"/>
          <w:sz w:val="12"/>
        </w:rPr>
        <w:t>. Liberal ends, specifically the individual being uniquely placed to determine their path in life, are impossible without communist means</w:t>
      </w:r>
      <w:r w:rsidRPr="002B00B2">
        <w:rPr>
          <w:rStyle w:val="Emphasis"/>
          <w:color w:val="000000" w:themeColor="text1"/>
        </w:rPr>
        <w:t xml:space="preserve">. The possibility of most </w:t>
      </w:r>
      <w:r w:rsidRPr="002B00B2">
        <w:rPr>
          <w:rStyle w:val="Emphasis"/>
          <w:color w:val="000000" w:themeColor="text1"/>
          <w:highlight w:val="yellow"/>
        </w:rPr>
        <w:t>people finding happiness and meaning is impossible as long as these things are commodities</w:t>
      </w:r>
      <w:r w:rsidRPr="002B00B2">
        <w:rPr>
          <w:rStyle w:val="Emphasis"/>
          <w:color w:val="000000" w:themeColor="text1"/>
        </w:rPr>
        <w:t xml:space="preserve"> – subject to profit rather than need.</w:t>
      </w:r>
      <w:r w:rsidRPr="002B00B2">
        <w:rPr>
          <w:color w:val="000000" w:themeColor="text1"/>
          <w:sz w:val="12"/>
        </w:rPr>
        <w:t xml:space="preserve"> We must understand that appropriate forms of political </w:t>
      </w:r>
      <w:proofErr w:type="spellStart"/>
      <w:r w:rsidRPr="002B00B2">
        <w:rPr>
          <w:color w:val="000000" w:themeColor="text1"/>
          <w:sz w:val="12"/>
        </w:rPr>
        <w:t>organisation</w:t>
      </w:r>
      <w:proofErr w:type="spellEnd"/>
      <w:r w:rsidRPr="002B00B2">
        <w:rPr>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2B00B2">
        <w:rPr>
          <w:color w:val="000000" w:themeColor="text1"/>
          <w:sz w:val="12"/>
        </w:rPr>
        <w:t>makes</w:t>
      </w:r>
      <w:proofErr w:type="gramEnd"/>
      <w:r w:rsidRPr="002B00B2">
        <w:rPr>
          <w:color w:val="000000" w:themeColor="text1"/>
          <w:sz w:val="12"/>
        </w:rPr>
        <w:t xml:space="preserve"> increasingly little sense. The same is true for forms of worker </w:t>
      </w:r>
      <w:proofErr w:type="spellStart"/>
      <w:r w:rsidRPr="002B00B2">
        <w:rPr>
          <w:color w:val="000000" w:themeColor="text1"/>
          <w:sz w:val="12"/>
        </w:rPr>
        <w:t>organising</w:t>
      </w:r>
      <w:proofErr w:type="spellEnd"/>
      <w:r w:rsidRPr="002B00B2">
        <w:rPr>
          <w:color w:val="000000" w:themeColor="text1"/>
          <w:sz w:val="12"/>
        </w:rPr>
        <w:t xml:space="preserve">, radical or reformist, which are erroneously premised on the society of work enduring forever. That society will not endure, nor should that be our political ambition. </w:t>
      </w:r>
      <w:r w:rsidRPr="002B00B2">
        <w:rPr>
          <w:rStyle w:val="Emphasis"/>
          <w:color w:val="000000" w:themeColor="text1"/>
        </w:rPr>
        <w:t xml:space="preserve">The role of the </w:t>
      </w:r>
      <w:proofErr w:type="spellStart"/>
      <w:r w:rsidRPr="002B00B2">
        <w:rPr>
          <w:rStyle w:val="Emphasis"/>
          <w:color w:val="000000" w:themeColor="text1"/>
        </w:rPr>
        <w:t>labour</w:t>
      </w:r>
      <w:proofErr w:type="spellEnd"/>
      <w:r w:rsidRPr="002B00B2">
        <w:rPr>
          <w:rStyle w:val="Emphasis"/>
          <w:color w:val="000000" w:themeColor="text1"/>
        </w:rPr>
        <w:t xml:space="preserve"> movement is to liberate the working class, and therefore all of society, not save a broken system which is passing away. </w:t>
      </w:r>
      <w:r w:rsidRPr="002B00B2">
        <w:rPr>
          <w:color w:val="000000" w:themeColor="text1"/>
          <w:sz w:val="12"/>
        </w:rPr>
        <w:t xml:space="preserve">The vehicles for political transformation change, just like the worlds we reach for. </w:t>
      </w:r>
      <w:r w:rsidRPr="002B00B2">
        <w:rPr>
          <w:rStyle w:val="Emphasis"/>
          <w:color w:val="000000" w:themeColor="text1"/>
        </w:rPr>
        <w:t xml:space="preserve">Now </w:t>
      </w:r>
      <w:r w:rsidRPr="002B00B2">
        <w:rPr>
          <w:rStyle w:val="Emphasis"/>
          <w:color w:val="000000" w:themeColor="text1"/>
          <w:highlight w:val="yellow"/>
        </w:rPr>
        <w:t>we must build a workers’ party against work</w:t>
      </w:r>
      <w:r w:rsidRPr="002B00B2">
        <w:rPr>
          <w:rStyle w:val="Emphasis"/>
          <w:color w:val="000000" w:themeColor="text1"/>
        </w:rPr>
        <w:t xml:space="preserve"> – one whose politics are populist, democratic and open, all while fighting the establishment which, through its power over civil society and the state, won’t rest in ensuring FALC never comes to pass.</w:t>
      </w:r>
    </w:p>
    <w:p w14:paraId="48538A62" w14:textId="77777777" w:rsidR="004E65BD" w:rsidRPr="002B00B2" w:rsidRDefault="004E65BD" w:rsidP="004E65BD">
      <w:pPr>
        <w:pStyle w:val="Heading3"/>
        <w:rPr>
          <w:rFonts w:cs="Calibri"/>
          <w:color w:val="000000" w:themeColor="text1"/>
        </w:rPr>
      </w:pPr>
      <w:r w:rsidRPr="002B00B2">
        <w:rPr>
          <w:rFonts w:cs="Calibri"/>
          <w:color w:val="000000" w:themeColor="text1"/>
        </w:rPr>
        <w:lastRenderedPageBreak/>
        <w:t>Part 2 – Apocalypse Now</w:t>
      </w:r>
    </w:p>
    <w:p w14:paraId="47F0BDCC" w14:textId="77777777" w:rsidR="004E65BD" w:rsidRPr="002B00B2" w:rsidRDefault="004E65BD" w:rsidP="004E65BD">
      <w:pPr>
        <w:pStyle w:val="Heading4"/>
        <w:rPr>
          <w:rFonts w:cs="Calibri"/>
          <w:color w:val="000000" w:themeColor="text1"/>
        </w:rPr>
      </w:pPr>
      <w:r w:rsidRPr="002B00B2">
        <w:rPr>
          <w:rFonts w:cs="Calibri"/>
          <w:color w:val="000000" w:themeColor="text1"/>
        </w:rPr>
        <w:t>Technology and infinite supply will either save the collective or kill it. Only FALC can solve international crises through utilizing space’s abundant resources to support the Earth, not destroy it, BASTANI 4</w:t>
      </w:r>
    </w:p>
    <w:p w14:paraId="79AE2009" w14:textId="77777777" w:rsidR="004E65BD" w:rsidRPr="002B00B2" w:rsidRDefault="004E65BD" w:rsidP="004E65BD">
      <w:pPr>
        <w:rPr>
          <w:color w:val="000000" w:themeColor="text1"/>
          <w:sz w:val="20"/>
          <w:szCs w:val="20"/>
          <w:shd w:val="clear" w:color="auto" w:fill="FFFFFF"/>
        </w:rPr>
      </w:pPr>
      <w:proofErr w:type="spellStart"/>
      <w:r w:rsidRPr="002B00B2">
        <w:rPr>
          <w:color w:val="000000" w:themeColor="text1"/>
          <w:sz w:val="20"/>
          <w:szCs w:val="20"/>
          <w:shd w:val="clear" w:color="auto" w:fill="FFFFFF"/>
        </w:rPr>
        <w:t>Bastani</w:t>
      </w:r>
      <w:proofErr w:type="spellEnd"/>
      <w:r w:rsidRPr="002B00B2">
        <w:rPr>
          <w:color w:val="000000" w:themeColor="text1"/>
          <w:sz w:val="20"/>
          <w:szCs w:val="20"/>
          <w:shd w:val="clear" w:color="auto" w:fill="FFFFFF"/>
        </w:rPr>
        <w:t>, A. (2019). </w:t>
      </w:r>
      <w:r w:rsidRPr="002B00B2">
        <w:rPr>
          <w:i/>
          <w:iCs/>
          <w:color w:val="000000" w:themeColor="text1"/>
          <w:sz w:val="20"/>
          <w:szCs w:val="20"/>
          <w:shd w:val="clear" w:color="auto" w:fill="FFFFFF"/>
        </w:rPr>
        <w:t>Fully automated luxury communism</w:t>
      </w:r>
      <w:r w:rsidRPr="002B00B2">
        <w:rPr>
          <w:color w:val="000000" w:themeColor="text1"/>
          <w:sz w:val="20"/>
          <w:szCs w:val="20"/>
          <w:shd w:val="clear" w:color="auto" w:fill="FFFFFF"/>
        </w:rPr>
        <w:t>. Verso Books.</w:t>
      </w:r>
    </w:p>
    <w:p w14:paraId="280FECD0" w14:textId="77777777" w:rsidR="004E65BD" w:rsidRPr="002B00B2" w:rsidRDefault="004E65BD" w:rsidP="004E65BD">
      <w:pPr>
        <w:rPr>
          <w:rStyle w:val="Emphasis"/>
          <w:color w:val="000000" w:themeColor="text1"/>
          <w:sz w:val="24"/>
        </w:rPr>
      </w:pPr>
      <w:r w:rsidRPr="002B00B2">
        <w:rPr>
          <w:color w:val="000000" w:themeColor="text1"/>
          <w:sz w:val="14"/>
        </w:rPr>
        <w:t xml:space="preserve">The relationship between technology and politics is a complicated one. Melvin </w:t>
      </w:r>
      <w:proofErr w:type="spellStart"/>
      <w:r w:rsidRPr="002B00B2">
        <w:rPr>
          <w:color w:val="000000" w:themeColor="text1"/>
          <w:sz w:val="14"/>
        </w:rPr>
        <w:t>Kranzberg</w:t>
      </w:r>
      <w:proofErr w:type="spellEnd"/>
      <w:r w:rsidRPr="002B00B2">
        <w:rPr>
          <w:color w:val="000000" w:themeColor="text1"/>
          <w:sz w:val="14"/>
        </w:rPr>
        <w:t xml:space="preserve"> put it best in his ‘Six Laws of Technology’ when he outlined the first of those laws: ‘</w:t>
      </w:r>
      <w:r w:rsidRPr="002B00B2">
        <w:rPr>
          <w:rStyle w:val="Emphasis"/>
          <w:color w:val="000000" w:themeColor="text1"/>
          <w:sz w:val="24"/>
        </w:rPr>
        <w:t>Technology is neither good nor bad; nor is it neutral</w:t>
      </w:r>
      <w:r w:rsidRPr="002B00B2">
        <w:rPr>
          <w:color w:val="000000" w:themeColor="text1"/>
          <w:sz w:val="14"/>
        </w:rPr>
        <w:t>.</w:t>
      </w:r>
      <w:r w:rsidRPr="002B00B2">
        <w:rPr>
          <w:rStyle w:val="Emphasis"/>
          <w:color w:val="000000" w:themeColor="text1"/>
          <w:sz w:val="24"/>
        </w:rPr>
        <w:t xml:space="preserve">’ In other words, </w:t>
      </w:r>
      <w:r w:rsidRPr="002B00B2">
        <w:rPr>
          <w:rStyle w:val="Emphasis"/>
          <w:color w:val="000000" w:themeColor="text1"/>
          <w:sz w:val="24"/>
          <w:highlight w:val="yellow"/>
        </w:rPr>
        <w:t>how technology is created and used, and</w:t>
      </w:r>
      <w:r w:rsidRPr="002B00B2">
        <w:rPr>
          <w:rStyle w:val="Emphasis"/>
          <w:color w:val="000000" w:themeColor="text1"/>
          <w:sz w:val="24"/>
        </w:rPr>
        <w:t xml:space="preserve"> to whose advantage, </w:t>
      </w:r>
      <w:r w:rsidRPr="002B00B2">
        <w:rPr>
          <w:rStyle w:val="Emphasis"/>
          <w:color w:val="000000" w:themeColor="text1"/>
          <w:sz w:val="24"/>
          <w:highlight w:val="yellow"/>
        </w:rPr>
        <w:t>depends on the political,</w:t>
      </w:r>
      <w:r w:rsidRPr="002B00B2">
        <w:rPr>
          <w:rStyle w:val="Emphasis"/>
          <w:color w:val="000000" w:themeColor="text1"/>
          <w:sz w:val="24"/>
        </w:rPr>
        <w:t xml:space="preserve"> ethical </w:t>
      </w:r>
      <w:r w:rsidRPr="002B00B2">
        <w:rPr>
          <w:rStyle w:val="Emphasis"/>
          <w:color w:val="000000" w:themeColor="text1"/>
          <w:sz w:val="24"/>
          <w:highlight w:val="yellow"/>
        </w:rPr>
        <w:t>and social contexts</w:t>
      </w:r>
      <w:r w:rsidRPr="002B00B2">
        <w:rPr>
          <w:rStyle w:val="Emphasis"/>
          <w:color w:val="000000" w:themeColor="text1"/>
          <w:sz w:val="24"/>
        </w:rPr>
        <w:t xml:space="preserve"> from which it emerges</w:t>
      </w:r>
      <w:r w:rsidRPr="002B00B2">
        <w:rPr>
          <w:color w:val="000000" w:themeColor="text1"/>
          <w:sz w:val="14"/>
        </w:rPr>
        <w:t xml:space="preserve">. To paraphrase Marx, technology makes history – but not under conditions of its own making. Perhaps that’s what </w:t>
      </w:r>
      <w:proofErr w:type="spellStart"/>
      <w:r w:rsidRPr="002B00B2">
        <w:rPr>
          <w:color w:val="000000" w:themeColor="text1"/>
          <w:sz w:val="14"/>
        </w:rPr>
        <w:t>Kranzberg</w:t>
      </w:r>
      <w:proofErr w:type="spellEnd"/>
      <w:r w:rsidRPr="002B00B2">
        <w:rPr>
          <w:color w:val="000000" w:themeColor="text1"/>
          <w:sz w:val="14"/>
        </w:rPr>
        <w:t xml:space="preserve"> meant with his sixth law, ‘All history is relevant, but the history of technology is the most relevant.’ </w:t>
      </w:r>
      <w:r w:rsidRPr="002B00B2">
        <w:rPr>
          <w:rStyle w:val="Emphasis"/>
          <w:color w:val="000000" w:themeColor="text1"/>
          <w:sz w:val="24"/>
          <w:highlight w:val="yellow"/>
        </w:rPr>
        <w:t>Technology</w:t>
      </w:r>
      <w:r w:rsidRPr="002B00B2">
        <w:rPr>
          <w:rStyle w:val="Emphasis"/>
          <w:color w:val="000000" w:themeColor="text1"/>
          <w:sz w:val="24"/>
        </w:rPr>
        <w:t xml:space="preserve"> may not determine history, but it </w:t>
      </w:r>
      <w:r w:rsidRPr="002B00B2">
        <w:rPr>
          <w:rStyle w:val="Emphasis"/>
          <w:color w:val="000000" w:themeColor="text1"/>
          <w:sz w:val="24"/>
          <w:highlight w:val="yellow"/>
        </w:rPr>
        <w:t xml:space="preserve">can disrupt and shape </w:t>
      </w:r>
      <w:r w:rsidRPr="002B00B2">
        <w:rPr>
          <w:rStyle w:val="Emphasis"/>
          <w:color w:val="000000" w:themeColor="text1"/>
          <w:sz w:val="24"/>
        </w:rPr>
        <w:t>it like nothing else</w:t>
      </w:r>
      <w:r w:rsidRPr="002B00B2">
        <w:rPr>
          <w:color w:val="000000" w:themeColor="text1"/>
          <w:sz w:val="14"/>
        </w:rPr>
        <w:t xml:space="preserve">. The technological shift of the First Disruption embodies that law. </w:t>
      </w:r>
      <w:r w:rsidRPr="002B00B2">
        <w:rPr>
          <w:b/>
          <w:bCs/>
          <w:color w:val="000000" w:themeColor="text1"/>
          <w:sz w:val="24"/>
          <w:u w:val="single"/>
        </w:rPr>
        <w:t xml:space="preserve">Cities, culture and writing – themselves the basis for ever more complex forms of social </w:t>
      </w:r>
      <w:proofErr w:type="spellStart"/>
      <w:r w:rsidRPr="002B00B2">
        <w:rPr>
          <w:b/>
          <w:bCs/>
          <w:color w:val="000000" w:themeColor="text1"/>
          <w:sz w:val="24"/>
          <w:u w:val="single"/>
        </w:rPr>
        <w:t>organisation</w:t>
      </w:r>
      <w:proofErr w:type="spellEnd"/>
      <w:r w:rsidRPr="002B00B2">
        <w:rPr>
          <w:b/>
          <w:bCs/>
          <w:color w:val="000000" w:themeColor="text1"/>
          <w:sz w:val="24"/>
          <w:u w:val="single"/>
        </w:rPr>
        <w:t xml:space="preserve"> – were shaped by agriculture, the domestication of animals and crops, and a practical understanding of heredity. </w:t>
      </w:r>
      <w:r w:rsidRPr="002B00B2">
        <w:rPr>
          <w:color w:val="000000" w:themeColor="text1"/>
          <w:sz w:val="14"/>
        </w:rPr>
        <w:t xml:space="preserve">That is not to say technology determines all paths. Indeed, there is a case to be made that the </w:t>
      </w:r>
      <w:r w:rsidRPr="002B00B2">
        <w:rPr>
          <w:rStyle w:val="Emphasis"/>
          <w:color w:val="000000" w:themeColor="text1"/>
          <w:sz w:val="24"/>
        </w:rPr>
        <w:t xml:space="preserve">technologies of the Second Disruption – principally </w:t>
      </w:r>
      <w:r w:rsidRPr="002B00B2">
        <w:rPr>
          <w:rStyle w:val="Emphasis"/>
          <w:color w:val="000000" w:themeColor="text1"/>
          <w:sz w:val="24"/>
          <w:highlight w:val="yellow"/>
        </w:rPr>
        <w:t>Watt’s steam engine</w:t>
      </w:r>
      <w:r w:rsidRPr="002B00B2">
        <w:rPr>
          <w:rStyle w:val="Emphasis"/>
          <w:color w:val="000000" w:themeColor="text1"/>
          <w:sz w:val="24"/>
        </w:rPr>
        <w:t xml:space="preserve"> – </w:t>
      </w:r>
      <w:r w:rsidRPr="002B00B2">
        <w:rPr>
          <w:rStyle w:val="Emphasis"/>
          <w:color w:val="000000" w:themeColor="text1"/>
          <w:sz w:val="24"/>
          <w:highlight w:val="yellow"/>
        </w:rPr>
        <w:t>were</w:t>
      </w:r>
      <w:r w:rsidRPr="002B00B2">
        <w:rPr>
          <w:rStyle w:val="Emphasis"/>
          <w:color w:val="000000" w:themeColor="text1"/>
          <w:sz w:val="24"/>
        </w:rPr>
        <w:t xml:space="preserve"> merely the </w:t>
      </w:r>
      <w:r w:rsidRPr="002B00B2">
        <w:rPr>
          <w:rStyle w:val="Emphasis"/>
          <w:color w:val="000000" w:themeColor="text1"/>
          <w:sz w:val="24"/>
          <w:highlight w:val="yellow"/>
        </w:rPr>
        <w:t>final element in the broader transition to capitalism</w:t>
      </w:r>
      <w:r w:rsidRPr="002B00B2">
        <w:rPr>
          <w:color w:val="000000" w:themeColor="text1"/>
          <w:sz w:val="14"/>
        </w:rPr>
        <w:t xml:space="preserve">. Here </w:t>
      </w:r>
      <w:r w:rsidRPr="002B00B2">
        <w:rPr>
          <w:b/>
          <w:bCs/>
          <w:color w:val="000000" w:themeColor="text1"/>
          <w:sz w:val="24"/>
          <w:u w:val="single"/>
        </w:rPr>
        <w:t xml:space="preserve">industrial innovation came after </w:t>
      </w:r>
      <w:proofErr w:type="spellStart"/>
      <w:r w:rsidRPr="002B00B2">
        <w:rPr>
          <w:b/>
          <w:bCs/>
          <w:color w:val="000000" w:themeColor="text1"/>
          <w:sz w:val="24"/>
          <w:u w:val="single"/>
        </w:rPr>
        <w:t>centralised</w:t>
      </w:r>
      <w:proofErr w:type="spellEnd"/>
      <w:r w:rsidRPr="002B00B2">
        <w:rPr>
          <w:b/>
          <w:bCs/>
          <w:color w:val="000000" w:themeColor="text1"/>
          <w:sz w:val="24"/>
          <w:u w:val="single"/>
        </w:rPr>
        <w:t xml:space="preserve"> states</w:t>
      </w:r>
      <w:r w:rsidRPr="002B00B2">
        <w:rPr>
          <w:color w:val="000000" w:themeColor="text1"/>
          <w:sz w:val="14"/>
        </w:rPr>
        <w:t xml:space="preserve">, the emergence of a class of ‘landless </w:t>
      </w:r>
      <w:proofErr w:type="spellStart"/>
      <w:r w:rsidRPr="002B00B2">
        <w:rPr>
          <w:color w:val="000000" w:themeColor="text1"/>
          <w:sz w:val="14"/>
        </w:rPr>
        <w:t>labourers’</w:t>
      </w:r>
      <w:proofErr w:type="spellEnd"/>
      <w:r w:rsidRPr="002B00B2">
        <w:rPr>
          <w:color w:val="000000" w:themeColor="text1"/>
          <w:sz w:val="14"/>
        </w:rPr>
        <w:t xml:space="preserve"> and certain ideas of private and intellectual property. </w:t>
      </w:r>
      <w:r w:rsidRPr="002B00B2">
        <w:rPr>
          <w:rStyle w:val="Emphasis"/>
          <w:color w:val="000000" w:themeColor="text1"/>
          <w:sz w:val="24"/>
        </w:rPr>
        <w:t xml:space="preserve">So, while </w:t>
      </w:r>
      <w:r w:rsidRPr="002B00B2">
        <w:rPr>
          <w:rStyle w:val="Emphasis"/>
          <w:color w:val="000000" w:themeColor="text1"/>
          <w:sz w:val="24"/>
          <w:highlight w:val="yellow"/>
        </w:rPr>
        <w:t>technologies</w:t>
      </w:r>
      <w:r w:rsidRPr="002B00B2">
        <w:rPr>
          <w:rStyle w:val="Emphasis"/>
          <w:color w:val="000000" w:themeColor="text1"/>
          <w:sz w:val="24"/>
        </w:rPr>
        <w:t xml:space="preserve"> can herald new moments in history, they are just as likely to </w:t>
      </w:r>
      <w:r w:rsidRPr="002B00B2">
        <w:rPr>
          <w:rStyle w:val="Emphasis"/>
          <w:color w:val="000000" w:themeColor="text1"/>
          <w:sz w:val="24"/>
          <w:highlight w:val="yellow"/>
        </w:rPr>
        <w:t>depend on what went before</w:t>
      </w:r>
      <w:r w:rsidRPr="002B00B2">
        <w:rPr>
          <w:rStyle w:val="Emphasis"/>
          <w:color w:val="000000" w:themeColor="text1"/>
          <w:sz w:val="24"/>
        </w:rPr>
        <w:t>.</w:t>
      </w:r>
      <w:r w:rsidRPr="002B00B2">
        <w:rPr>
          <w:color w:val="000000" w:themeColor="text1"/>
          <w:sz w:val="14"/>
        </w:rPr>
        <w:t xml:space="preserve"> The Third Disruption appears to express both tendencies. </w:t>
      </w:r>
      <w:r w:rsidRPr="002B00B2">
        <w:rPr>
          <w:b/>
          <w:bCs/>
          <w:color w:val="000000" w:themeColor="text1"/>
          <w:sz w:val="24"/>
          <w:u w:val="single"/>
        </w:rPr>
        <w:t>Rather than technologies like AI, renewable energy and gene editing being exogenous disruptors of the status quo, they have developed alongside new ideas of nature, selfhood and forms of production</w:t>
      </w:r>
      <w:r w:rsidRPr="002B00B2">
        <w:rPr>
          <w:color w:val="000000" w:themeColor="text1"/>
          <w:sz w:val="14"/>
        </w:rPr>
        <w:t xml:space="preserve">. Take the green movement as just one example. </w:t>
      </w:r>
      <w:r w:rsidRPr="002B00B2">
        <w:rPr>
          <w:rStyle w:val="Emphasis"/>
          <w:color w:val="000000" w:themeColor="text1"/>
          <w:sz w:val="24"/>
        </w:rPr>
        <w:t xml:space="preserve">In any successful transition to meat without animals – as outlined in Chapter Eight – its worldview, advanced over decades of activism, will have played a decisive role. While technologically speaking </w:t>
      </w:r>
      <w:r w:rsidRPr="002B00B2">
        <w:rPr>
          <w:rStyle w:val="Emphasis"/>
          <w:color w:val="000000" w:themeColor="text1"/>
          <w:sz w:val="24"/>
          <w:highlight w:val="yellow"/>
        </w:rPr>
        <w:t>synthetic</w:t>
      </w:r>
      <w:r w:rsidRPr="002B00B2">
        <w:rPr>
          <w:rStyle w:val="Emphasis"/>
          <w:color w:val="000000" w:themeColor="text1"/>
          <w:sz w:val="24"/>
        </w:rPr>
        <w:t xml:space="preserve"> </w:t>
      </w:r>
      <w:r w:rsidRPr="002B00B2">
        <w:rPr>
          <w:rStyle w:val="Emphasis"/>
          <w:color w:val="000000" w:themeColor="text1"/>
          <w:sz w:val="24"/>
          <w:highlight w:val="yellow"/>
        </w:rPr>
        <w:t>meat</w:t>
      </w:r>
      <w:r w:rsidRPr="002B00B2">
        <w:rPr>
          <w:rStyle w:val="Emphasis"/>
          <w:color w:val="000000" w:themeColor="text1"/>
          <w:sz w:val="24"/>
        </w:rPr>
        <w:t xml:space="preserve"> is impossible without </w:t>
      </w:r>
      <w:proofErr w:type="spellStart"/>
      <w:r w:rsidRPr="002B00B2">
        <w:rPr>
          <w:rStyle w:val="Emphasis"/>
          <w:color w:val="000000" w:themeColor="text1"/>
          <w:sz w:val="24"/>
        </w:rPr>
        <w:t>digitisation</w:t>
      </w:r>
      <w:proofErr w:type="spellEnd"/>
      <w:r w:rsidRPr="002B00B2">
        <w:rPr>
          <w:rStyle w:val="Emphasis"/>
          <w:color w:val="000000" w:themeColor="text1"/>
          <w:sz w:val="24"/>
        </w:rPr>
        <w:t xml:space="preserve">, these products </w:t>
      </w:r>
      <w:r w:rsidRPr="002B00B2">
        <w:rPr>
          <w:rStyle w:val="Emphasis"/>
          <w:color w:val="000000" w:themeColor="text1"/>
          <w:sz w:val="24"/>
          <w:highlight w:val="yellow"/>
        </w:rPr>
        <w:t>were only created in response to vegan and vegetarian demand</w:t>
      </w:r>
      <w:r w:rsidRPr="002B00B2">
        <w:rPr>
          <w:rStyle w:val="Emphasis"/>
          <w:color w:val="000000" w:themeColor="text1"/>
          <w:sz w:val="24"/>
        </w:rPr>
        <w:t>, as well as their developers having concerns about the impact of agriculture on climate change and animal welfare.</w:t>
      </w:r>
      <w:r w:rsidRPr="002B00B2">
        <w:rPr>
          <w:color w:val="000000" w:themeColor="text1"/>
          <w:sz w:val="14"/>
        </w:rPr>
        <w:t xml:space="preserve"> The same is true for renewable energy. Here too </w:t>
      </w:r>
      <w:r w:rsidRPr="002B00B2">
        <w:rPr>
          <w:rStyle w:val="Emphasis"/>
          <w:color w:val="000000" w:themeColor="text1"/>
          <w:sz w:val="24"/>
        </w:rPr>
        <w:t>the green movement has been a vital player in making the issue of climate change salient to the wider public</w:t>
      </w:r>
      <w:r w:rsidRPr="002B00B2">
        <w:rPr>
          <w:color w:val="000000" w:themeColor="text1"/>
          <w:sz w:val="14"/>
        </w:rPr>
        <w:t xml:space="preserve">. While </w:t>
      </w:r>
      <w:r w:rsidRPr="002B00B2">
        <w:rPr>
          <w:b/>
          <w:bCs/>
          <w:color w:val="000000" w:themeColor="text1"/>
          <w:sz w:val="24"/>
          <w:u w:val="single"/>
        </w:rPr>
        <w:t>political failure at the international level is undeniable</w:t>
      </w:r>
      <w:r w:rsidRPr="002B00B2">
        <w:rPr>
          <w:color w:val="000000" w:themeColor="text1"/>
          <w:sz w:val="14"/>
        </w:rPr>
        <w:t xml:space="preserve">, with </w:t>
      </w:r>
      <w:r w:rsidRPr="002B00B2">
        <w:rPr>
          <w:b/>
          <w:bCs/>
          <w:color w:val="000000" w:themeColor="text1"/>
          <w:sz w:val="24"/>
          <w:u w:val="single"/>
        </w:rPr>
        <w:t>nation-states failing to sufficiently reduce CO</w:t>
      </w:r>
      <w:r w:rsidRPr="002B00B2">
        <w:rPr>
          <w:b/>
          <w:bCs/>
          <w:color w:val="000000" w:themeColor="text1"/>
          <w:sz w:val="24"/>
          <w:u w:val="single"/>
          <w:vertAlign w:val="subscript"/>
        </w:rPr>
        <w:t>2</w:t>
      </w:r>
      <w:r w:rsidRPr="002B00B2">
        <w:rPr>
          <w:b/>
          <w:bCs/>
          <w:color w:val="000000" w:themeColor="text1"/>
          <w:sz w:val="24"/>
          <w:u w:val="single"/>
        </w:rPr>
        <w:t xml:space="preserve"> emissions</w:t>
      </w:r>
      <w:r w:rsidRPr="002B00B2">
        <w:rPr>
          <w:color w:val="000000" w:themeColor="text1"/>
          <w:sz w:val="14"/>
        </w:rPr>
        <w:t xml:space="preserve"> over the last twenty-five years, that does not mean the movement’s legacy is one of defeat. </w:t>
      </w:r>
      <w:r w:rsidRPr="002B00B2">
        <w:rPr>
          <w:rStyle w:val="Emphasis"/>
          <w:color w:val="000000" w:themeColor="text1"/>
          <w:sz w:val="24"/>
        </w:rPr>
        <w:t xml:space="preserve">The </w:t>
      </w:r>
      <w:r w:rsidRPr="002B00B2">
        <w:rPr>
          <w:rStyle w:val="Emphasis"/>
          <w:color w:val="000000" w:themeColor="text1"/>
          <w:sz w:val="24"/>
          <w:highlight w:val="yellow"/>
        </w:rPr>
        <w:t>increased capacity of wind and solar</w:t>
      </w:r>
      <w:r w:rsidRPr="002B00B2">
        <w:rPr>
          <w:rStyle w:val="Emphasis"/>
          <w:color w:val="000000" w:themeColor="text1"/>
          <w:sz w:val="24"/>
        </w:rPr>
        <w:t xml:space="preserve"> to meet our energy needs again results from technological innovation which </w:t>
      </w:r>
      <w:r w:rsidRPr="002B00B2">
        <w:rPr>
          <w:rStyle w:val="Emphasis"/>
          <w:color w:val="000000" w:themeColor="text1"/>
          <w:sz w:val="24"/>
          <w:highlight w:val="yellow"/>
        </w:rPr>
        <w:t xml:space="preserve">would not have </w:t>
      </w:r>
      <w:proofErr w:type="spellStart"/>
      <w:r w:rsidRPr="002B00B2">
        <w:rPr>
          <w:rStyle w:val="Emphasis"/>
          <w:color w:val="000000" w:themeColor="text1"/>
          <w:sz w:val="24"/>
          <w:highlight w:val="yellow"/>
        </w:rPr>
        <w:t>materialised</w:t>
      </w:r>
      <w:proofErr w:type="spellEnd"/>
      <w:r w:rsidRPr="002B00B2">
        <w:rPr>
          <w:rStyle w:val="Emphasis"/>
          <w:color w:val="000000" w:themeColor="text1"/>
          <w:sz w:val="24"/>
          <w:highlight w:val="yellow"/>
        </w:rPr>
        <w:t xml:space="preserve"> without generations of campaigners</w:t>
      </w:r>
      <w:r w:rsidRPr="002B00B2">
        <w:rPr>
          <w:rStyle w:val="Emphasis"/>
          <w:color w:val="000000" w:themeColor="text1"/>
          <w:sz w:val="24"/>
        </w:rPr>
        <w:t xml:space="preserve"> demanding a shift away from fossil fuels. </w:t>
      </w:r>
      <w:r w:rsidRPr="002B00B2">
        <w:rPr>
          <w:rStyle w:val="Emphasis"/>
          <w:b w:val="0"/>
          <w:bCs/>
          <w:color w:val="000000" w:themeColor="text1"/>
          <w:sz w:val="14"/>
          <w:u w:val="none"/>
        </w:rPr>
        <w:t xml:space="preserve">Fracking bans in a constantly growing number of countries, municipalities and cities, are only the latest testament to </w:t>
      </w:r>
      <w:proofErr w:type="spellStart"/>
      <w:proofErr w:type="gramStart"/>
      <w:r w:rsidRPr="002B00B2">
        <w:rPr>
          <w:rStyle w:val="Emphasis"/>
          <w:b w:val="0"/>
          <w:bCs/>
          <w:color w:val="000000" w:themeColor="text1"/>
          <w:sz w:val="14"/>
          <w:u w:val="none"/>
        </w:rPr>
        <w:t>that.</w:t>
      </w:r>
      <w:r w:rsidRPr="002B00B2">
        <w:rPr>
          <w:color w:val="000000" w:themeColor="text1"/>
          <w:sz w:val="14"/>
        </w:rPr>
        <w:t>hh</w:t>
      </w:r>
      <w:proofErr w:type="spellEnd"/>
      <w:proofErr w:type="gramEnd"/>
      <w:r w:rsidRPr="002B00B2">
        <w:rPr>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2B00B2">
        <w:rPr>
          <w:color w:val="000000" w:themeColor="text1"/>
          <w:sz w:val="14"/>
        </w:rPr>
        <w:t>labour</w:t>
      </w:r>
      <w:proofErr w:type="spellEnd"/>
      <w:r w:rsidRPr="002B00B2">
        <w:rPr>
          <w:color w:val="000000" w:themeColor="text1"/>
          <w:sz w:val="14"/>
        </w:rPr>
        <w:t xml:space="preserve"> with fixed capital while seeing declining costs of production for just about everything. </w:t>
      </w:r>
      <w:r w:rsidRPr="002B00B2">
        <w:rPr>
          <w:rStyle w:val="Emphasis"/>
          <w:color w:val="000000" w:themeColor="text1"/>
          <w:sz w:val="24"/>
        </w:rPr>
        <w:t xml:space="preserve">While levels of automation have arguably slowed over recent decades, primarily as a </w:t>
      </w:r>
      <w:r w:rsidRPr="002B00B2">
        <w:rPr>
          <w:rStyle w:val="Emphasis"/>
          <w:color w:val="000000" w:themeColor="text1"/>
          <w:sz w:val="24"/>
        </w:rPr>
        <w:lastRenderedPageBreak/>
        <w:t>result of wages being pushed so low that replacing workers wasn’t profitable</w:t>
      </w:r>
      <w:r w:rsidRPr="002B00B2">
        <w:rPr>
          <w:color w:val="000000" w:themeColor="text1"/>
          <w:sz w:val="14"/>
        </w:rPr>
        <w:t xml:space="preserve">, the context within which waves of automation will unfold in coming decades matters. </w:t>
      </w:r>
      <w:r w:rsidRPr="002B00B2">
        <w:rPr>
          <w:b/>
          <w:bCs/>
          <w:color w:val="000000" w:themeColor="text1"/>
          <w:sz w:val="24"/>
          <w:u w:val="single"/>
        </w:rPr>
        <w:t>Contradictions internal to capitalism make a crisis of technological unemployment, terminal under-consumption and rising inequality unavoidable.</w:t>
      </w:r>
      <w:r w:rsidRPr="002B00B2">
        <w:rPr>
          <w:color w:val="000000" w:themeColor="text1"/>
          <w:sz w:val="14"/>
        </w:rPr>
        <w:t xml:space="preserve"> </w:t>
      </w:r>
      <w:proofErr w:type="gramStart"/>
      <w:r w:rsidRPr="002B00B2">
        <w:rPr>
          <w:color w:val="000000" w:themeColor="text1"/>
          <w:sz w:val="14"/>
        </w:rPr>
        <w:t>So</w:t>
      </w:r>
      <w:proofErr w:type="gramEnd"/>
      <w:r w:rsidRPr="002B00B2">
        <w:rPr>
          <w:color w:val="000000" w:themeColor="text1"/>
          <w:sz w:val="14"/>
        </w:rPr>
        <w:t xml:space="preserve"> </w:t>
      </w:r>
      <w:r w:rsidRPr="002B00B2">
        <w:rPr>
          <w:rStyle w:val="Emphasis"/>
          <w:color w:val="000000" w:themeColor="text1"/>
          <w:sz w:val="24"/>
        </w:rPr>
        <w:t xml:space="preserve">technology is of critical importance, but so are the ideas, social relations and politics which accompany it. </w:t>
      </w:r>
      <w:proofErr w:type="gramStart"/>
      <w:r w:rsidRPr="002B00B2">
        <w:rPr>
          <w:rStyle w:val="Emphasis"/>
          <w:color w:val="000000" w:themeColor="text1"/>
          <w:sz w:val="24"/>
        </w:rPr>
        <w:t>Thus</w:t>
      </w:r>
      <w:proofErr w:type="gramEnd"/>
      <w:r w:rsidRPr="002B00B2">
        <w:rPr>
          <w:rStyle w:val="Emphasis"/>
          <w:color w:val="000000" w:themeColor="text1"/>
          <w:sz w:val="24"/>
        </w:rPr>
        <w:t xml:space="preserve"> in making sense of how we arrived at the present, from AI to synthetic meat, we must look at social movements</w:t>
      </w:r>
      <w:r w:rsidRPr="002B00B2">
        <w:rPr>
          <w:color w:val="000000" w:themeColor="text1"/>
          <w:sz w:val="14"/>
        </w:rPr>
        <w:t xml:space="preserve"> – from Indigenous land rights to protecting animal welfare – as much as the underlying dynamics of extreme supply. But more than allowing us to comprehend an increasingly complex present, </w:t>
      </w:r>
      <w:r w:rsidRPr="002B00B2">
        <w:rPr>
          <w:rStyle w:val="Emphasis"/>
          <w:color w:val="000000" w:themeColor="text1"/>
          <w:sz w:val="24"/>
        </w:rPr>
        <w:t xml:space="preserve">placing the </w:t>
      </w:r>
      <w:r w:rsidRPr="002B00B2">
        <w:rPr>
          <w:rStyle w:val="Emphasis"/>
          <w:color w:val="000000" w:themeColor="text1"/>
          <w:sz w:val="24"/>
          <w:highlight w:val="yellow"/>
        </w:rPr>
        <w:t xml:space="preserve">relationship between technology and history within a broader constellation of actors </w:t>
      </w:r>
      <w:r w:rsidRPr="002B00B2">
        <w:rPr>
          <w:rStyle w:val="Emphasis"/>
          <w:color w:val="000000" w:themeColor="text1"/>
          <w:sz w:val="24"/>
        </w:rPr>
        <w:t xml:space="preserve">allows us to chart the course for a better future. It </w:t>
      </w:r>
      <w:r w:rsidRPr="002B00B2">
        <w:rPr>
          <w:rStyle w:val="Emphasis"/>
          <w:color w:val="000000" w:themeColor="text1"/>
          <w:sz w:val="24"/>
          <w:highlight w:val="yellow"/>
        </w:rPr>
        <w:t>helps us understand</w:t>
      </w:r>
      <w:r w:rsidRPr="002B00B2">
        <w:rPr>
          <w:rStyle w:val="Emphasis"/>
          <w:color w:val="000000" w:themeColor="text1"/>
          <w:sz w:val="24"/>
        </w:rPr>
        <w:t xml:space="preserve"> why some things transpire at certain moments rather than others and </w:t>
      </w:r>
      <w:r w:rsidRPr="002B00B2">
        <w:rPr>
          <w:rStyle w:val="Emphasis"/>
          <w:color w:val="000000" w:themeColor="text1"/>
          <w:sz w:val="24"/>
          <w:highlight w:val="yellow"/>
        </w:rPr>
        <w:t>why</w:t>
      </w:r>
      <w:r w:rsidRPr="002B00B2">
        <w:rPr>
          <w:rStyle w:val="Emphasis"/>
          <w:color w:val="000000" w:themeColor="text1"/>
          <w:sz w:val="24"/>
        </w:rPr>
        <w:t>, until now</w:t>
      </w:r>
      <w:r w:rsidRPr="002B00B2">
        <w:rPr>
          <w:rStyle w:val="Emphasis"/>
          <w:color w:val="000000" w:themeColor="text1"/>
          <w:sz w:val="24"/>
          <w:highlight w:val="yellow"/>
        </w:rPr>
        <w:t>, communism was impossible.</w:t>
      </w:r>
      <w:r w:rsidRPr="002B00B2">
        <w:rPr>
          <w:rStyle w:val="Emphasis"/>
          <w:color w:val="000000" w:themeColor="text1"/>
          <w:sz w:val="24"/>
        </w:rPr>
        <w:t xml:space="preserve"> </w:t>
      </w:r>
      <w:r w:rsidRPr="002B00B2">
        <w:rPr>
          <w:color w:val="000000" w:themeColor="text1"/>
          <w:sz w:val="14"/>
        </w:rPr>
        <w:t xml:space="preserve">Futures Deferred Some visionaries have such powers of foresight that their ideas aren’t consonant with the times in which they live. </w:t>
      </w:r>
      <w:r w:rsidRPr="002B00B2">
        <w:rPr>
          <w:rStyle w:val="Emphasis"/>
          <w:color w:val="000000" w:themeColor="text1"/>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2B00B2">
        <w:rPr>
          <w:color w:val="000000" w:themeColor="text1"/>
          <w:sz w:val="24"/>
          <w:u w:val="single"/>
        </w:rPr>
        <w:t xml:space="preserve"> </w:t>
      </w:r>
      <w:r w:rsidRPr="002B00B2">
        <w:rPr>
          <w:rStyle w:val="Emphasis"/>
          <w:color w:val="000000" w:themeColor="text1"/>
          <w:sz w:val="24"/>
        </w:rPr>
        <w:t>The reason why is technology.</w:t>
      </w:r>
      <w:r w:rsidRPr="002B00B2">
        <w:rPr>
          <w:color w:val="000000" w:themeColor="text1"/>
          <w:sz w:val="24"/>
          <w:u w:val="single"/>
        </w:rPr>
        <w:t xml:space="preserve"> </w:t>
      </w:r>
      <w:r w:rsidRPr="002B00B2">
        <w:rPr>
          <w:rStyle w:val="Emphasis"/>
          <w:color w:val="000000" w:themeColor="text1"/>
          <w:sz w:val="24"/>
        </w:rPr>
        <w:t>While Wycliffe’s Bible was widely distributed, it was not a printed document in the modern sense – meaning it could never find as large an audience as the vernacular pamphlets and books of a century later</w:t>
      </w:r>
      <w:r w:rsidRPr="002B00B2">
        <w:rPr>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B00B2">
        <w:rPr>
          <w:rStyle w:val="Emphasis"/>
          <w:color w:val="000000" w:themeColor="text1"/>
          <w:sz w:val="24"/>
        </w:rPr>
        <w:t>Where it did prove decisive, however, was in making certain events unfold which had seemed previously impossible – even by the protagonists themselves</w:t>
      </w:r>
      <w:r w:rsidRPr="002B00B2">
        <w:rPr>
          <w:color w:val="000000" w:themeColor="text1"/>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2B00B2">
        <w:rPr>
          <w:color w:val="000000" w:themeColor="text1"/>
          <w:sz w:val="14"/>
        </w:rPr>
        <w:t>Myconius</w:t>
      </w:r>
      <w:proofErr w:type="spellEnd"/>
      <w:r w:rsidRPr="002B00B2">
        <w:rPr>
          <w:color w:val="000000" w:themeColor="text1"/>
          <w:sz w:val="14"/>
        </w:rPr>
        <w:t>, a friend of Luther, would later write, ‘</w:t>
      </w:r>
      <w:r w:rsidRPr="002B00B2">
        <w:rPr>
          <w:rStyle w:val="Emphasis"/>
          <w:color w:val="000000" w:themeColor="text1"/>
          <w:sz w:val="24"/>
        </w:rPr>
        <w:t xml:space="preserve">hardly 14 days had passed when these propositions were known throughout Germany and within four weeks almost all of Christendom was familiar with them.’ </w:t>
      </w:r>
      <w:r w:rsidRPr="002B00B2">
        <w:rPr>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B00B2">
        <w:rPr>
          <w:rStyle w:val="Emphasis"/>
          <w:color w:val="000000" w:themeColor="text1"/>
          <w:sz w:val="24"/>
        </w:rPr>
        <w:t>In short, technology made what was impossible in Wycliffe’s time seemingly inevitable in Luther’s.</w:t>
      </w:r>
      <w:r w:rsidRPr="002B00B2">
        <w:rPr>
          <w:color w:val="000000" w:themeColor="text1"/>
          <w:sz w:val="14"/>
        </w:rPr>
        <w:t xml:space="preserve"> In a certain sense Marx bears a resemblance to Wycliffe. Like the English priest, the technologies necessary for the adoption of his ideas were unavailable during his own era. </w:t>
      </w:r>
      <w:r w:rsidRPr="002B00B2">
        <w:rPr>
          <w:b/>
          <w:bCs/>
          <w:color w:val="000000" w:themeColor="text1"/>
          <w:sz w:val="24"/>
          <w:u w:val="single"/>
        </w:rPr>
        <w:t>Just as a mass-produced vernacular Bible was impossible in a world without moveable metal type, so was any attempt at communism within the limits of the Second Disruption.</w:t>
      </w:r>
      <w:r w:rsidRPr="002B00B2">
        <w:rPr>
          <w:color w:val="000000" w:themeColor="text1"/>
          <w:sz w:val="14"/>
        </w:rPr>
        <w:t xml:space="preserve"> </w:t>
      </w:r>
      <w:r w:rsidRPr="002B00B2">
        <w:rPr>
          <w:rStyle w:val="Emphasis"/>
          <w:color w:val="000000" w:themeColor="text1"/>
          <w:sz w:val="24"/>
          <w:highlight w:val="yellow"/>
        </w:rPr>
        <w:t xml:space="preserve">Dependent on scarce fossil fuels, global living standards </w:t>
      </w:r>
      <w:r w:rsidRPr="002B00B2">
        <w:rPr>
          <w:rStyle w:val="Emphasis"/>
          <w:color w:val="000000" w:themeColor="text1"/>
          <w:sz w:val="24"/>
        </w:rPr>
        <w:t xml:space="preserve">like those </w:t>
      </w:r>
      <w:r w:rsidRPr="002B00B2">
        <w:rPr>
          <w:rStyle w:val="Emphasis"/>
          <w:color w:val="000000" w:themeColor="text1"/>
          <w:sz w:val="24"/>
          <w:highlight w:val="yellow"/>
        </w:rPr>
        <w:t xml:space="preserve">of the </w:t>
      </w:r>
      <w:r w:rsidRPr="002B00B2">
        <w:rPr>
          <w:rStyle w:val="Emphasis"/>
          <w:color w:val="000000" w:themeColor="text1"/>
          <w:sz w:val="24"/>
        </w:rPr>
        <w:t xml:space="preserve">very </w:t>
      </w:r>
      <w:r w:rsidRPr="002B00B2">
        <w:rPr>
          <w:rStyle w:val="Emphasis"/>
          <w:color w:val="000000" w:themeColor="text1"/>
          <w:sz w:val="24"/>
          <w:highlight w:val="yellow"/>
        </w:rPr>
        <w:t>wealthiest would spell environmental catastrophe</w:t>
      </w:r>
      <w:r w:rsidRPr="002B00B2">
        <w:rPr>
          <w:rStyle w:val="Emphasis"/>
          <w:color w:val="000000" w:themeColor="text1"/>
          <w:sz w:val="24"/>
        </w:rPr>
        <w:t xml:space="preserve">, while under conditions of scarcity of both physical and cognitive </w:t>
      </w:r>
      <w:proofErr w:type="spellStart"/>
      <w:r w:rsidRPr="002B00B2">
        <w:rPr>
          <w:rStyle w:val="Emphasis"/>
          <w:color w:val="000000" w:themeColor="text1"/>
          <w:sz w:val="24"/>
        </w:rPr>
        <w:t>labour</w:t>
      </w:r>
      <w:proofErr w:type="spellEnd"/>
      <w:r w:rsidRPr="002B00B2">
        <w:rPr>
          <w:rStyle w:val="Emphasis"/>
          <w:color w:val="000000" w:themeColor="text1"/>
          <w:sz w:val="24"/>
        </w:rPr>
        <w:t xml:space="preserve">, the </w:t>
      </w:r>
      <w:r w:rsidRPr="002B00B2">
        <w:rPr>
          <w:rStyle w:val="Emphasis"/>
          <w:color w:val="000000" w:themeColor="text1"/>
          <w:sz w:val="24"/>
          <w:highlight w:val="yellow"/>
        </w:rPr>
        <w:t>pursuit of leisure for some</w:t>
      </w:r>
      <w:r w:rsidRPr="002B00B2">
        <w:rPr>
          <w:rStyle w:val="Emphasis"/>
          <w:color w:val="000000" w:themeColor="text1"/>
          <w:sz w:val="24"/>
        </w:rPr>
        <w:t xml:space="preserve"> necessarily </w:t>
      </w:r>
      <w:r w:rsidRPr="002B00B2">
        <w:rPr>
          <w:rStyle w:val="Emphasis"/>
          <w:color w:val="000000" w:themeColor="text1"/>
          <w:sz w:val="24"/>
          <w:highlight w:val="yellow"/>
        </w:rPr>
        <w:t xml:space="preserve">depended on making </w:t>
      </w:r>
      <w:r w:rsidRPr="002B00B2">
        <w:rPr>
          <w:rStyle w:val="Emphasis"/>
          <w:color w:val="000000" w:themeColor="text1"/>
          <w:sz w:val="24"/>
          <w:highlight w:val="yellow"/>
        </w:rPr>
        <w:lastRenderedPageBreak/>
        <w:t>others work harder</w:t>
      </w:r>
      <w:r w:rsidRPr="002B00B2">
        <w:rPr>
          <w:color w:val="000000" w:themeColor="text1"/>
          <w:sz w:val="14"/>
          <w:highlight w:val="yellow"/>
        </w:rPr>
        <w:t>.</w:t>
      </w:r>
      <w:r w:rsidRPr="002B00B2">
        <w:rPr>
          <w:color w:val="000000" w:themeColor="text1"/>
          <w:sz w:val="14"/>
        </w:rPr>
        <w:t xml:space="preserve"> Yet </w:t>
      </w:r>
      <w:r w:rsidRPr="002B00B2">
        <w:rPr>
          <w:b/>
          <w:bCs/>
          <w:color w:val="000000" w:themeColor="text1"/>
          <w:sz w:val="24"/>
          <w:u w:val="single"/>
        </w:rPr>
        <w:t>this is now changing.</w:t>
      </w:r>
      <w:r w:rsidRPr="002B00B2">
        <w:rPr>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B00B2">
        <w:rPr>
          <w:b/>
          <w:bCs/>
          <w:color w:val="000000" w:themeColor="text1"/>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B00B2">
        <w:rPr>
          <w:b/>
          <w:bCs/>
          <w:color w:val="000000" w:themeColor="text1"/>
          <w:sz w:val="24"/>
          <w:u w:val="single"/>
        </w:rPr>
        <w:t>centre</w:t>
      </w:r>
      <w:proofErr w:type="spellEnd"/>
      <w:r w:rsidRPr="002B00B2">
        <w:rPr>
          <w:b/>
          <w:bCs/>
          <w:color w:val="000000" w:themeColor="text1"/>
          <w:sz w:val="24"/>
          <w:u w:val="single"/>
        </w:rPr>
        <w:t xml:space="preserve"> stage after continuous progress since the 1950s – the decade photovoltaic cells were developed, the first silicon transistor </w:t>
      </w:r>
      <w:proofErr w:type="gramStart"/>
      <w:r w:rsidRPr="002B00B2">
        <w:rPr>
          <w:b/>
          <w:bCs/>
          <w:color w:val="000000" w:themeColor="text1"/>
          <w:sz w:val="24"/>
          <w:u w:val="single"/>
        </w:rPr>
        <w:t>invented</w:t>
      </w:r>
      <w:proofErr w:type="gramEnd"/>
      <w:r w:rsidRPr="002B00B2">
        <w:rPr>
          <w:b/>
          <w:bCs/>
          <w:color w:val="000000" w:themeColor="text1"/>
          <w:sz w:val="24"/>
          <w:u w:val="single"/>
        </w:rPr>
        <w:t xml:space="preserve"> and DNA finally modelled.</w:t>
      </w:r>
      <w:r w:rsidRPr="002B00B2">
        <w:rPr>
          <w:color w:val="000000" w:themeColor="text1"/>
          <w:sz w:val="14"/>
        </w:rPr>
        <w:t xml:space="preserve"> By the early 1960s the first LEDs were being experimented with, and in the 1970s so too were lithium batteries. Only </w:t>
      </w:r>
      <w:r w:rsidRPr="002B00B2">
        <w:rPr>
          <w:b/>
          <w:bCs/>
          <w:color w:val="000000" w:themeColor="text1"/>
          <w:sz w:val="24"/>
          <w:u w:val="single"/>
        </w:rPr>
        <w:t>now</w:t>
      </w:r>
      <w:r w:rsidRPr="002B00B2">
        <w:rPr>
          <w:color w:val="000000" w:themeColor="text1"/>
          <w:sz w:val="14"/>
        </w:rPr>
        <w:t xml:space="preserve"> are these </w:t>
      </w:r>
      <w:r w:rsidRPr="002B00B2">
        <w:rPr>
          <w:b/>
          <w:bCs/>
          <w:color w:val="000000" w:themeColor="text1"/>
          <w:sz w:val="24"/>
          <w:highlight w:val="yellow"/>
          <w:u w:val="single"/>
        </w:rPr>
        <w:t xml:space="preserve">innovations </w:t>
      </w:r>
      <w:r w:rsidRPr="002B00B2">
        <w:rPr>
          <w:b/>
          <w:bCs/>
          <w:color w:val="000000" w:themeColor="text1"/>
          <w:sz w:val="24"/>
          <w:u w:val="single"/>
        </w:rPr>
        <w:t xml:space="preserve">bringing extreme supply to information, </w:t>
      </w:r>
      <w:proofErr w:type="spellStart"/>
      <w:r w:rsidRPr="002B00B2">
        <w:rPr>
          <w:b/>
          <w:bCs/>
          <w:color w:val="000000" w:themeColor="text1"/>
          <w:sz w:val="24"/>
          <w:u w:val="single"/>
        </w:rPr>
        <w:t>labour</w:t>
      </w:r>
      <w:proofErr w:type="spellEnd"/>
      <w:r w:rsidRPr="002B00B2">
        <w:rPr>
          <w:b/>
          <w:bCs/>
          <w:color w:val="000000" w:themeColor="text1"/>
          <w:sz w:val="24"/>
          <w:u w:val="single"/>
        </w:rPr>
        <w:t xml:space="preserve"> and resources</w:t>
      </w:r>
      <w:r w:rsidRPr="002B00B2">
        <w:rPr>
          <w:color w:val="000000" w:themeColor="text1"/>
          <w:sz w:val="14"/>
        </w:rPr>
        <w:t xml:space="preserve">. In so doing, </w:t>
      </w:r>
      <w:r w:rsidRPr="002B00B2">
        <w:rPr>
          <w:b/>
          <w:bCs/>
          <w:color w:val="000000" w:themeColor="text1"/>
          <w:sz w:val="24"/>
          <w:u w:val="single"/>
        </w:rPr>
        <w:t xml:space="preserve">they </w:t>
      </w:r>
      <w:r w:rsidRPr="002B00B2">
        <w:rPr>
          <w:b/>
          <w:bCs/>
          <w:color w:val="000000" w:themeColor="text1"/>
          <w:sz w:val="24"/>
          <w:highlight w:val="yellow"/>
          <w:u w:val="single"/>
        </w:rPr>
        <w:t xml:space="preserve">undermine </w:t>
      </w:r>
      <w:r w:rsidRPr="002B00B2">
        <w:rPr>
          <w:b/>
          <w:bCs/>
          <w:color w:val="000000" w:themeColor="text1"/>
          <w:sz w:val="24"/>
          <w:u w:val="single"/>
        </w:rPr>
        <w:t xml:space="preserve">two </w:t>
      </w:r>
      <w:r w:rsidRPr="002B00B2">
        <w:rPr>
          <w:b/>
          <w:bCs/>
          <w:color w:val="000000" w:themeColor="text1"/>
          <w:sz w:val="24"/>
          <w:highlight w:val="yellow"/>
          <w:u w:val="single"/>
        </w:rPr>
        <w:t>core presumptions about capitalism</w:t>
      </w:r>
      <w:r w:rsidRPr="002B00B2">
        <w:rPr>
          <w:b/>
          <w:bCs/>
          <w:color w:val="000000" w:themeColor="text1"/>
          <w:sz w:val="24"/>
          <w:u w:val="single"/>
        </w:rPr>
        <w:t>: firstly, that scarcity will always exist; and secondly, that goods will not be produced if their marginal cost is zero.</w:t>
      </w:r>
      <w:r w:rsidRPr="002B00B2">
        <w:rPr>
          <w:color w:val="000000" w:themeColor="text1"/>
          <w:sz w:val="14"/>
        </w:rPr>
        <w:t xml:space="preserve"> They are – and conventional economics can’t explain it. None of the technologies at the heart of the Third Disruption are new. Rather, as with the late fifteenth century, </w:t>
      </w:r>
      <w:r w:rsidRPr="002B00B2">
        <w:rPr>
          <w:b/>
          <w:bCs/>
          <w:color w:val="000000" w:themeColor="text1"/>
          <w:sz w:val="24"/>
          <w:u w:val="single"/>
        </w:rPr>
        <w:t xml:space="preserve">they have quietly </w:t>
      </w:r>
      <w:r w:rsidRPr="002B00B2">
        <w:rPr>
          <w:b/>
          <w:bCs/>
          <w:color w:val="000000" w:themeColor="text1"/>
          <w:sz w:val="24"/>
          <w:highlight w:val="yellow"/>
          <w:u w:val="single"/>
        </w:rPr>
        <w:t xml:space="preserve">moved from the fringes of social life to its </w:t>
      </w:r>
      <w:proofErr w:type="spellStart"/>
      <w:r w:rsidRPr="002B00B2">
        <w:rPr>
          <w:b/>
          <w:bCs/>
          <w:color w:val="000000" w:themeColor="text1"/>
          <w:sz w:val="24"/>
          <w:highlight w:val="yellow"/>
          <w:u w:val="single"/>
        </w:rPr>
        <w:t>centre</w:t>
      </w:r>
      <w:proofErr w:type="spellEnd"/>
      <w:r w:rsidRPr="002B00B2">
        <w:rPr>
          <w:color w:val="000000" w:themeColor="text1"/>
          <w:sz w:val="14"/>
        </w:rPr>
        <w:t xml:space="preserve"> – all while riding the dividends of the experience curve and exponential growth. </w:t>
      </w:r>
      <w:r w:rsidRPr="002B00B2">
        <w:rPr>
          <w:rStyle w:val="Emphasis"/>
          <w:color w:val="000000" w:themeColor="text1"/>
          <w:sz w:val="24"/>
        </w:rPr>
        <w:t xml:space="preserve">What happens next, however, and </w:t>
      </w:r>
      <w:r w:rsidRPr="002B00B2">
        <w:rPr>
          <w:rStyle w:val="Emphasis"/>
          <w:color w:val="000000" w:themeColor="text1"/>
          <w:sz w:val="24"/>
          <w:highlight w:val="yellow"/>
        </w:rPr>
        <w:t>how these technologies</w:t>
      </w:r>
      <w:r w:rsidRPr="002B00B2">
        <w:rPr>
          <w:rStyle w:val="Emphasis"/>
          <w:color w:val="000000" w:themeColor="text1"/>
          <w:sz w:val="24"/>
        </w:rPr>
        <w:t xml:space="preserve"> </w:t>
      </w:r>
      <w:r w:rsidRPr="002B00B2">
        <w:rPr>
          <w:rStyle w:val="Emphasis"/>
          <w:color w:val="000000" w:themeColor="text1"/>
          <w:sz w:val="24"/>
          <w:highlight w:val="yellow"/>
        </w:rPr>
        <w:t xml:space="preserve">are woven into the fabric of modernity, is our responsibility. </w:t>
      </w:r>
      <w:r w:rsidRPr="002B00B2">
        <w:rPr>
          <w:rStyle w:val="Emphasis"/>
          <w:color w:val="000000" w:themeColor="text1"/>
          <w:sz w:val="24"/>
        </w:rPr>
        <w:t xml:space="preserve">There is </w:t>
      </w:r>
      <w:r w:rsidRPr="002B00B2">
        <w:rPr>
          <w:rStyle w:val="Emphasis"/>
          <w:color w:val="000000" w:themeColor="text1"/>
          <w:sz w:val="24"/>
          <w:highlight w:val="yellow"/>
        </w:rPr>
        <w:t xml:space="preserve">no necessary reason </w:t>
      </w:r>
      <w:r w:rsidRPr="002B00B2">
        <w:rPr>
          <w:rStyle w:val="Emphasis"/>
          <w:color w:val="000000" w:themeColor="text1"/>
          <w:sz w:val="24"/>
        </w:rPr>
        <w:t xml:space="preserve">why </w:t>
      </w:r>
      <w:r w:rsidRPr="002B00B2">
        <w:rPr>
          <w:rStyle w:val="Emphasis"/>
          <w:color w:val="000000" w:themeColor="text1"/>
          <w:sz w:val="24"/>
          <w:highlight w:val="yellow"/>
        </w:rPr>
        <w:t xml:space="preserve">they should </w:t>
      </w:r>
      <w:r w:rsidRPr="002B00B2">
        <w:rPr>
          <w:rStyle w:val="Emphasis"/>
          <w:color w:val="000000" w:themeColor="text1"/>
          <w:sz w:val="24"/>
        </w:rPr>
        <w:t xml:space="preserve">liberate us, or </w:t>
      </w:r>
      <w:r w:rsidRPr="002B00B2">
        <w:rPr>
          <w:rStyle w:val="Emphasis"/>
          <w:color w:val="000000" w:themeColor="text1"/>
          <w:sz w:val="24"/>
          <w:highlight w:val="yellow"/>
        </w:rPr>
        <w:t>maintain our planet’s ecosystems</w:t>
      </w:r>
      <w:r w:rsidRPr="002B00B2">
        <w:rPr>
          <w:rStyle w:val="Emphasis"/>
          <w:color w:val="000000" w:themeColor="text1"/>
          <w:sz w:val="24"/>
        </w:rPr>
        <w:t xml:space="preserve">, any more than they should lead to ever-widening income inequality and widespread collapse. The </w:t>
      </w:r>
      <w:r w:rsidRPr="002B00B2">
        <w:rPr>
          <w:rStyle w:val="Emphasis"/>
          <w:color w:val="000000" w:themeColor="text1"/>
          <w:sz w:val="24"/>
          <w:highlight w:val="yellow"/>
        </w:rPr>
        <w:t>direction we take next</w:t>
      </w:r>
      <w:r w:rsidRPr="002B00B2">
        <w:rPr>
          <w:rStyle w:val="Emphasis"/>
          <w:color w:val="000000" w:themeColor="text1"/>
          <w:sz w:val="24"/>
        </w:rPr>
        <w:t xml:space="preserve"> won’t be the result of a predictive algorithm or unicorn start-up – it </w:t>
      </w:r>
      <w:r w:rsidRPr="002B00B2">
        <w:rPr>
          <w:rStyle w:val="Emphasis"/>
          <w:color w:val="000000" w:themeColor="text1"/>
          <w:sz w:val="24"/>
          <w:highlight w:val="yellow"/>
        </w:rPr>
        <w:t>will</w:t>
      </w:r>
      <w:r w:rsidRPr="002B00B2">
        <w:rPr>
          <w:rStyle w:val="Emphasis"/>
          <w:color w:val="000000" w:themeColor="text1"/>
          <w:sz w:val="24"/>
        </w:rPr>
        <w:t xml:space="preserve"> </w:t>
      </w:r>
      <w:r w:rsidRPr="002B00B2">
        <w:rPr>
          <w:rStyle w:val="Emphasis"/>
          <w:color w:val="000000" w:themeColor="text1"/>
          <w:sz w:val="24"/>
          <w:highlight w:val="yellow"/>
        </w:rPr>
        <w:t>be the result of politics</w:t>
      </w:r>
      <w:r w:rsidRPr="002B00B2">
        <w:rPr>
          <w:rStyle w:val="Emphasis"/>
          <w:color w:val="000000" w:themeColor="text1"/>
          <w:sz w:val="24"/>
        </w:rPr>
        <w:t>. The binding decisions on all of us that we collectively choose to make</w:t>
      </w:r>
    </w:p>
    <w:p w14:paraId="05FC9EA3" w14:textId="77777777" w:rsidR="004E65BD" w:rsidRPr="002B00B2" w:rsidRDefault="004E65BD" w:rsidP="004E65BD">
      <w:pPr>
        <w:pStyle w:val="Heading4"/>
        <w:rPr>
          <w:rFonts w:cs="Calibri"/>
          <w:color w:val="000000" w:themeColor="text1"/>
          <w:shd w:val="clear" w:color="auto" w:fill="FFFFFF"/>
        </w:rPr>
      </w:pPr>
      <w:r w:rsidRPr="002B00B2">
        <w:rPr>
          <w:rFonts w:cs="Calibri"/>
          <w:color w:val="000000" w:themeColor="text1"/>
          <w:shd w:val="clear" w:color="auto" w:fill="FFFFFF"/>
        </w:rPr>
        <w:t xml:space="preserve">Capitalism is a death </w:t>
      </w:r>
      <w:proofErr w:type="gramStart"/>
      <w:r w:rsidRPr="002B00B2">
        <w:rPr>
          <w:rFonts w:cs="Calibri"/>
          <w:color w:val="000000" w:themeColor="text1"/>
          <w:shd w:val="clear" w:color="auto" w:fill="FFFFFF"/>
        </w:rPr>
        <w:t>cult</w:t>
      </w:r>
      <w:proofErr w:type="gramEnd"/>
      <w:r w:rsidRPr="002B00B2">
        <w:rPr>
          <w:rFonts w:cs="Calibr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2B00B2">
        <w:rPr>
          <w:rFonts w:cs="Calibri"/>
          <w:color w:val="000000" w:themeColor="text1"/>
          <w:shd w:val="clear" w:color="auto" w:fill="FFFFFF"/>
        </w:rPr>
        <w:t>Allinson</w:t>
      </w:r>
      <w:proofErr w:type="spellEnd"/>
      <w:r w:rsidRPr="002B00B2">
        <w:rPr>
          <w:rFonts w:cs="Calibri"/>
          <w:color w:val="000000" w:themeColor="text1"/>
          <w:shd w:val="clear" w:color="auto" w:fill="FFFFFF"/>
        </w:rPr>
        <w:t xml:space="preserve"> 21</w:t>
      </w:r>
    </w:p>
    <w:p w14:paraId="475E9A19" w14:textId="77777777" w:rsidR="004E65BD" w:rsidRPr="002B00B2" w:rsidRDefault="004E65BD" w:rsidP="004E65BD">
      <w:pPr>
        <w:spacing w:after="0" w:line="240" w:lineRule="auto"/>
        <w:rPr>
          <w:rFonts w:eastAsia="Times New Roman"/>
          <w:color w:val="000000" w:themeColor="text1"/>
          <w:sz w:val="24"/>
        </w:rPr>
      </w:pPr>
      <w:proofErr w:type="spellStart"/>
      <w:r w:rsidRPr="002B00B2">
        <w:rPr>
          <w:rFonts w:eastAsia="Times New Roman"/>
          <w:color w:val="000000" w:themeColor="text1"/>
          <w:sz w:val="20"/>
          <w:szCs w:val="20"/>
          <w:shd w:val="clear" w:color="auto" w:fill="FFFFFF"/>
        </w:rPr>
        <w:t>Allinson</w:t>
      </w:r>
      <w:proofErr w:type="spellEnd"/>
      <w:r w:rsidRPr="002B00B2">
        <w:rPr>
          <w:rFonts w:eastAsia="Times New Roman"/>
          <w:color w:val="000000" w:themeColor="text1"/>
          <w:sz w:val="20"/>
          <w:szCs w:val="20"/>
          <w:shd w:val="clear" w:color="auto" w:fill="FFFFFF"/>
        </w:rPr>
        <w:t>, J. (2021). </w:t>
      </w:r>
      <w:r w:rsidRPr="002B00B2">
        <w:rPr>
          <w:rFonts w:eastAsia="Times New Roman"/>
          <w:i/>
          <w:iCs/>
          <w:color w:val="000000" w:themeColor="text1"/>
          <w:sz w:val="20"/>
          <w:szCs w:val="20"/>
          <w:shd w:val="clear" w:color="auto" w:fill="FFFFFF"/>
        </w:rPr>
        <w:t xml:space="preserve">The tragedy of the worker: towards the </w:t>
      </w:r>
      <w:proofErr w:type="spellStart"/>
      <w:r w:rsidRPr="002B00B2">
        <w:rPr>
          <w:rFonts w:eastAsia="Times New Roman"/>
          <w:i/>
          <w:iCs/>
          <w:color w:val="000000" w:themeColor="text1"/>
          <w:sz w:val="20"/>
          <w:szCs w:val="20"/>
          <w:shd w:val="clear" w:color="auto" w:fill="FFFFFF"/>
        </w:rPr>
        <w:t>proletarocene</w:t>
      </w:r>
      <w:proofErr w:type="spellEnd"/>
      <w:r w:rsidRPr="002B00B2">
        <w:rPr>
          <w:rFonts w:eastAsia="Times New Roman"/>
          <w:color w:val="000000" w:themeColor="text1"/>
          <w:sz w:val="20"/>
          <w:szCs w:val="20"/>
          <w:shd w:val="clear" w:color="auto" w:fill="FFFFFF"/>
        </w:rPr>
        <w:t>. Verso Books.</w:t>
      </w:r>
      <w:r w:rsidRPr="002B00B2">
        <w:rPr>
          <w:rFonts w:eastAsia="Times New Roman"/>
          <w:color w:val="000000" w:themeColor="text1"/>
          <w:sz w:val="24"/>
        </w:rPr>
        <w:t xml:space="preserve"> </w:t>
      </w:r>
      <w:proofErr w:type="spellStart"/>
      <w:r w:rsidRPr="002B00B2">
        <w:rPr>
          <w:rFonts w:eastAsia="Times New Roman"/>
          <w:color w:val="000000" w:themeColor="text1"/>
          <w:sz w:val="24"/>
        </w:rPr>
        <w:t>pg</w:t>
      </w:r>
      <w:proofErr w:type="spellEnd"/>
      <w:r w:rsidRPr="002B00B2">
        <w:rPr>
          <w:rFonts w:eastAsia="Times New Roman"/>
          <w:color w:val="000000" w:themeColor="text1"/>
          <w:sz w:val="24"/>
        </w:rPr>
        <w:t xml:space="preserve"> 8-17</w:t>
      </w:r>
    </w:p>
    <w:p w14:paraId="134A847B" w14:textId="77777777" w:rsidR="004E65BD" w:rsidRPr="002B00B2" w:rsidRDefault="004E65BD" w:rsidP="004E65BD">
      <w:pPr>
        <w:shd w:val="clear" w:color="auto" w:fill="FFFFFF"/>
        <w:spacing w:before="100" w:beforeAutospacing="1" w:after="100" w:afterAutospacing="1" w:line="240" w:lineRule="auto"/>
        <w:rPr>
          <w:color w:val="000000" w:themeColor="text1"/>
          <w:sz w:val="10"/>
          <w:szCs w:val="22"/>
        </w:rPr>
      </w:pPr>
      <w:r w:rsidRPr="002B00B2">
        <w:rPr>
          <w:rFonts w:eastAsia="Times New Roman"/>
          <w:color w:val="000000" w:themeColor="text1"/>
          <w:sz w:val="10"/>
          <w:szCs w:val="22"/>
        </w:rPr>
        <w:t xml:space="preserve">Capitalism, like certain bacteria, like the death-drive, is immortal. It has its limits and crises but, perversely, seems to </w:t>
      </w:r>
      <w:r w:rsidRPr="002B00B2">
        <w:rPr>
          <w:rFonts w:eastAsia="Times New Roman"/>
          <w:i/>
          <w:iCs/>
          <w:color w:val="000000" w:themeColor="text1"/>
          <w:sz w:val="10"/>
          <w:szCs w:val="22"/>
        </w:rPr>
        <w:t xml:space="preserve">thrive </w:t>
      </w:r>
      <w:r w:rsidRPr="002B00B2">
        <w:rPr>
          <w:rFonts w:eastAsia="Times New Roman"/>
          <w:color w:val="000000" w:themeColor="text1"/>
          <w:sz w:val="10"/>
          <w:szCs w:val="22"/>
        </w:rPr>
        <w:t xml:space="preserve">on these. Unlike the multi- species life-systems powering it, </w:t>
      </w:r>
      <w:r w:rsidRPr="002B00B2">
        <w:rPr>
          <w:rFonts w:eastAsia="Times New Roman"/>
          <w:b/>
          <w:bCs/>
          <w:color w:val="000000" w:themeColor="text1"/>
          <w:szCs w:val="22"/>
          <w:highlight w:val="yellow"/>
          <w:u w:val="single"/>
        </w:rPr>
        <w:t xml:space="preserve">the only </w:t>
      </w:r>
      <w:r w:rsidRPr="002B00B2">
        <w:rPr>
          <w:rFonts w:eastAsia="Times New Roman"/>
          <w:b/>
          <w:bCs/>
          <w:i/>
          <w:iCs/>
          <w:color w:val="000000" w:themeColor="text1"/>
          <w:szCs w:val="22"/>
          <w:u w:val="single"/>
        </w:rPr>
        <w:t xml:space="preserve">terminal </w:t>
      </w:r>
      <w:r w:rsidRPr="002B00B2">
        <w:rPr>
          <w:rFonts w:eastAsia="Times New Roman"/>
          <w:b/>
          <w:bCs/>
          <w:color w:val="000000" w:themeColor="text1"/>
          <w:szCs w:val="22"/>
          <w:highlight w:val="yellow"/>
          <w:u w:val="single"/>
        </w:rPr>
        <w:t xml:space="preserve">limit to capital’s </w:t>
      </w:r>
      <w:r w:rsidRPr="002B00B2">
        <w:rPr>
          <w:rFonts w:eastAsia="Times New Roman"/>
          <w:b/>
          <w:bCs/>
          <w:color w:val="000000" w:themeColor="text1"/>
          <w:szCs w:val="22"/>
          <w:u w:val="single"/>
        </w:rPr>
        <w:t xml:space="preserve">perpetual augmentation </w:t>
      </w:r>
      <w:r w:rsidRPr="002B00B2">
        <w:rPr>
          <w:rFonts w:eastAsia="Times New Roman"/>
          <w:b/>
          <w:bCs/>
          <w:color w:val="000000" w:themeColor="text1"/>
          <w:szCs w:val="22"/>
          <w:highlight w:val="yellow"/>
          <w:u w:val="single"/>
        </w:rPr>
        <w:t>is</w:t>
      </w:r>
      <w:r w:rsidRPr="002B00B2">
        <w:rPr>
          <w:rFonts w:eastAsia="Times New Roman"/>
          <w:color w:val="000000" w:themeColor="text1"/>
          <w:sz w:val="10"/>
          <w:szCs w:val="22"/>
        </w:rPr>
        <w:t xml:space="preserve">, if driven towards from within, external: </w:t>
      </w:r>
      <w:r w:rsidRPr="002B00B2">
        <w:rPr>
          <w:rFonts w:eastAsia="Times New Roman"/>
          <w:b/>
          <w:bCs/>
          <w:color w:val="000000" w:themeColor="text1"/>
          <w:szCs w:val="22"/>
          <w:highlight w:val="yellow"/>
          <w:u w:val="single"/>
        </w:rPr>
        <w:t>either revolution or human extinction</w:t>
      </w:r>
      <w:r w:rsidRPr="002B00B2">
        <w:rPr>
          <w:rFonts w:eastAsia="Times New Roman"/>
          <w:color w:val="000000" w:themeColor="text1"/>
          <w:sz w:val="10"/>
          <w:szCs w:val="22"/>
        </w:rPr>
        <w:t xml:space="preserve">; communism, or the common ruin of the contending classes.  Long ago, both Max Weber and Walter Benjamin saw an occulted religious foundation in capitalist </w:t>
      </w:r>
      <w:proofErr w:type="spellStart"/>
      <w:r w:rsidRPr="002B00B2">
        <w:rPr>
          <w:rFonts w:eastAsia="Times New Roman"/>
          <w:color w:val="000000" w:themeColor="text1"/>
          <w:sz w:val="10"/>
          <w:szCs w:val="22"/>
        </w:rPr>
        <w:t>civilisation</w:t>
      </w:r>
      <w:proofErr w:type="spellEnd"/>
      <w:r w:rsidRPr="002B00B2">
        <w:rPr>
          <w:rFonts w:eastAsia="Times New Roman"/>
          <w:color w:val="000000" w:themeColor="text1"/>
          <w:sz w:val="10"/>
          <w:szCs w:val="22"/>
        </w:rPr>
        <w:t xml:space="preserve">. As Michael </w:t>
      </w:r>
      <w:proofErr w:type="spellStart"/>
      <w:r w:rsidRPr="002B00B2">
        <w:rPr>
          <w:rFonts w:eastAsia="Times New Roman"/>
          <w:color w:val="000000" w:themeColor="text1"/>
          <w:sz w:val="10"/>
          <w:szCs w:val="22"/>
        </w:rPr>
        <w:t>Löwy</w:t>
      </w:r>
      <w:proofErr w:type="spellEnd"/>
      <w:r w:rsidRPr="002B00B2">
        <w:rPr>
          <w:rFonts w:eastAsia="Times New Roman"/>
          <w:color w:val="000000" w:themeColor="text1"/>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2B00B2">
        <w:rPr>
          <w:rFonts w:eastAsia="Times New Roman"/>
          <w:color w:val="000000" w:themeColor="text1"/>
          <w:sz w:val="10"/>
          <w:szCs w:val="22"/>
        </w:rPr>
        <w:t>Rethel</w:t>
      </w:r>
      <w:proofErr w:type="spellEnd"/>
      <w:r w:rsidRPr="002B00B2">
        <w:rPr>
          <w:rFonts w:eastAsia="Times New Roman"/>
          <w:color w:val="000000" w:themeColor="text1"/>
          <w:sz w:val="10"/>
          <w:szCs w:val="22"/>
        </w:rPr>
        <w:t xml:space="preserve"> put it, entailed by its rituals. In Sohn-</w:t>
      </w:r>
      <w:proofErr w:type="spellStart"/>
      <w:r w:rsidRPr="002B00B2">
        <w:rPr>
          <w:rFonts w:eastAsia="Times New Roman"/>
          <w:color w:val="000000" w:themeColor="text1"/>
          <w:sz w:val="10"/>
          <w:szCs w:val="22"/>
        </w:rPr>
        <w:t>Rethel’s</w:t>
      </w:r>
      <w:proofErr w:type="spellEnd"/>
      <w:r w:rsidRPr="002B00B2">
        <w:rPr>
          <w:rFonts w:eastAsia="Times New Roman"/>
          <w:color w:val="000000" w:themeColor="text1"/>
          <w:sz w:val="10"/>
          <w:szCs w:val="22"/>
        </w:rPr>
        <w:t xml:space="preserve"> words, the act of </w:t>
      </w:r>
      <w:proofErr w:type="spellStart"/>
      <w:r w:rsidRPr="002B00B2">
        <w:rPr>
          <w:rFonts w:eastAsia="Times New Roman"/>
          <w:color w:val="000000" w:themeColor="text1"/>
          <w:sz w:val="10"/>
          <w:szCs w:val="22"/>
        </w:rPr>
        <w:t>commodityexchange</w:t>
      </w:r>
      <w:proofErr w:type="spellEnd"/>
      <w:r w:rsidRPr="002B00B2">
        <w:rPr>
          <w:rFonts w:eastAsia="Times New Roman"/>
          <w:color w:val="000000" w:themeColor="text1"/>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2B00B2">
        <w:rPr>
          <w:rFonts w:eastAsia="Times New Roman"/>
          <w:i/>
          <w:iCs/>
          <w:color w:val="000000" w:themeColor="text1"/>
          <w:sz w:val="10"/>
          <w:szCs w:val="22"/>
        </w:rPr>
        <w:t xml:space="preserve">Capital. </w:t>
      </w:r>
      <w:r w:rsidRPr="002B00B2">
        <w:rPr>
          <w:rFonts w:eastAsia="Times New Roman"/>
          <w:b/>
          <w:bCs/>
          <w:color w:val="000000" w:themeColor="text1"/>
          <w:szCs w:val="22"/>
          <w:u w:val="single"/>
        </w:rPr>
        <w:t>Accumulation is, for capital, an imperative, not an option</w:t>
      </w:r>
      <w:r w:rsidRPr="002B00B2">
        <w:rPr>
          <w:rFonts w:eastAsia="Times New Roman"/>
          <w:color w:val="000000" w:themeColor="text1"/>
          <w:sz w:val="10"/>
          <w:szCs w:val="22"/>
        </w:rPr>
        <w:t xml:space="preserve">. To exist as a unit of capital in conditions of universal competition is to accumulate or die. As long, therefore, as there is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2B00B2">
        <w:rPr>
          <w:rFonts w:eastAsia="Times New Roman"/>
          <w:color w:val="000000" w:themeColor="text1"/>
          <w:sz w:val="10"/>
          <w:szCs w:val="22"/>
        </w:rPr>
        <w:t>programme</w:t>
      </w:r>
      <w:proofErr w:type="spellEnd"/>
      <w:r w:rsidRPr="002B00B2">
        <w:rPr>
          <w:rFonts w:eastAsia="Times New Roman"/>
          <w:color w:val="000000" w:themeColor="text1"/>
          <w:sz w:val="10"/>
          <w:szCs w:val="22"/>
        </w:rPr>
        <w:t xml:space="preserve">. It is related to a distinctive move of capitalist theology, currently given right- Evangelical sanction by Calvin </w:t>
      </w:r>
      <w:proofErr w:type="spellStart"/>
      <w:r w:rsidRPr="002B00B2">
        <w:rPr>
          <w:rFonts w:eastAsia="Times New Roman"/>
          <w:color w:val="000000" w:themeColor="text1"/>
          <w:sz w:val="10"/>
          <w:szCs w:val="22"/>
        </w:rPr>
        <w:t>Beisner</w:t>
      </w:r>
      <w:proofErr w:type="spellEnd"/>
      <w:r w:rsidRPr="002B00B2">
        <w:rPr>
          <w:rFonts w:eastAsia="Times New Roman"/>
          <w:color w:val="000000" w:themeColor="text1"/>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2B00B2">
        <w:rPr>
          <w:rFonts w:eastAsia="Times New Roman"/>
          <w:i/>
          <w:iCs/>
          <w:color w:val="000000" w:themeColor="text1"/>
          <w:sz w:val="10"/>
          <w:szCs w:val="22"/>
        </w:rPr>
        <w:t xml:space="preserve">implicatory denial: </w:t>
      </w:r>
      <w:r w:rsidRPr="002B00B2">
        <w:rPr>
          <w:rFonts w:eastAsia="Times New Roman"/>
          <w:color w:val="000000" w:themeColor="text1"/>
          <w:sz w:val="10"/>
          <w:szCs w:val="22"/>
        </w:rPr>
        <w:t xml:space="preserve">the seemingly evidence-proof conviction of capitalist states that </w:t>
      </w:r>
      <w:proofErr w:type="spellStart"/>
      <w:r w:rsidRPr="002B00B2">
        <w:rPr>
          <w:rFonts w:eastAsia="Times New Roman"/>
          <w:color w:val="000000" w:themeColor="text1"/>
          <w:sz w:val="10"/>
          <w:szCs w:val="22"/>
        </w:rPr>
        <w:t>capitalogenic</w:t>
      </w:r>
      <w:proofErr w:type="spellEnd"/>
      <w:r w:rsidRPr="002B00B2">
        <w:rPr>
          <w:rFonts w:eastAsia="Times New Roman"/>
          <w:color w:val="000000" w:themeColor="text1"/>
          <w:sz w:val="10"/>
          <w:szCs w:val="22"/>
        </w:rPr>
        <w:t xml:space="preserve"> climate change can be remedied by means, and according to systems, that guarantee its perpetuation. The </w:t>
      </w:r>
      <w:proofErr w:type="spellStart"/>
      <w:r w:rsidRPr="002B00B2">
        <w:rPr>
          <w:rFonts w:eastAsia="Times New Roman"/>
          <w:color w:val="000000" w:themeColor="text1"/>
          <w:sz w:val="10"/>
          <w:szCs w:val="22"/>
        </w:rPr>
        <w:t>capitalocentric</w:t>
      </w:r>
      <w:proofErr w:type="spellEnd"/>
      <w:r w:rsidRPr="002B00B2">
        <w:rPr>
          <w:rFonts w:eastAsia="Times New Roman"/>
          <w:color w:val="000000" w:themeColor="text1"/>
          <w:sz w:val="10"/>
          <w:szCs w:val="22"/>
        </w:rPr>
        <w:t xml:space="preserve"> purview is commonly, but mistakenly, identified with the anthropocentrism of ancient and medieval monotheisms. Here, however, it is clearly </w:t>
      </w:r>
      <w:r w:rsidRPr="002B00B2">
        <w:rPr>
          <w:rFonts w:eastAsia="Times New Roman"/>
          <w:i/>
          <w:iCs/>
          <w:color w:val="000000" w:themeColor="text1"/>
          <w:sz w:val="10"/>
          <w:szCs w:val="22"/>
        </w:rPr>
        <w:t xml:space="preserve">not </w:t>
      </w:r>
      <w:r w:rsidRPr="002B00B2">
        <w:rPr>
          <w:rFonts w:eastAsia="Times New Roman"/>
          <w:color w:val="000000" w:themeColor="text1"/>
          <w:sz w:val="10"/>
          <w:szCs w:val="22"/>
        </w:rPr>
        <w:t xml:space="preserve">the Anthropos that stands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as though appointed by God to steward the garden of earth. At the </w:t>
      </w:r>
      <w:proofErr w:type="spellStart"/>
      <w:r w:rsidRPr="002B00B2">
        <w:rPr>
          <w:rFonts w:eastAsia="Times New Roman"/>
          <w:color w:val="000000" w:themeColor="text1"/>
          <w:sz w:val="10"/>
          <w:szCs w:val="22"/>
        </w:rPr>
        <w:t>centre</w:t>
      </w:r>
      <w:proofErr w:type="spellEnd"/>
      <w:r w:rsidRPr="002B00B2">
        <w:rPr>
          <w:rFonts w:eastAsia="Times New Roman"/>
          <w:color w:val="000000" w:themeColor="text1"/>
          <w:sz w:val="10"/>
          <w:szCs w:val="22"/>
        </w:rPr>
        <w:t xml:space="preserve"> is the ritual: that unconditional imperative to accumulate. And insofar as </w:t>
      </w:r>
      <w:proofErr w:type="gramStart"/>
      <w:r w:rsidRPr="002B00B2">
        <w:rPr>
          <w:rFonts w:eastAsia="Times New Roman"/>
          <w:color w:val="000000" w:themeColor="text1"/>
          <w:sz w:val="10"/>
          <w:szCs w:val="22"/>
        </w:rPr>
        <w:t>this imperative drives</w:t>
      </w:r>
      <w:proofErr w:type="gramEnd"/>
      <w:r w:rsidRPr="002B00B2">
        <w:rPr>
          <w:rFonts w:eastAsia="Times New Roman"/>
          <w:color w:val="000000" w:themeColor="text1"/>
          <w:sz w:val="10"/>
          <w:szCs w:val="22"/>
        </w:rPr>
        <w:t xml:space="preserve"> ‘adorers’, as Benjamin put it, to the horizon of human extinction, </w:t>
      </w:r>
      <w:r w:rsidRPr="002B00B2">
        <w:rPr>
          <w:rFonts w:eastAsia="Times New Roman"/>
          <w:b/>
          <w:bCs/>
          <w:color w:val="000000" w:themeColor="text1"/>
          <w:szCs w:val="22"/>
          <w:u w:val="single"/>
        </w:rPr>
        <w:t>capitalism</w:t>
      </w:r>
      <w:r w:rsidRPr="002B00B2">
        <w:rPr>
          <w:rFonts w:eastAsia="Times New Roman"/>
          <w:color w:val="000000" w:themeColor="text1"/>
          <w:sz w:val="10"/>
          <w:szCs w:val="22"/>
        </w:rPr>
        <w:t xml:space="preserve"> can – </w:t>
      </w:r>
      <w:r w:rsidRPr="002B00B2">
        <w:rPr>
          <w:rFonts w:eastAsia="Times New Roman"/>
          <w:b/>
          <w:bCs/>
          <w:color w:val="000000" w:themeColor="text1"/>
          <w:szCs w:val="22"/>
          <w:u w:val="single"/>
        </w:rPr>
        <w:t>must</w:t>
      </w:r>
      <w:r w:rsidRPr="002B00B2">
        <w:rPr>
          <w:rFonts w:eastAsia="Times New Roman"/>
          <w:color w:val="000000" w:themeColor="text1"/>
          <w:sz w:val="10"/>
          <w:szCs w:val="22"/>
        </w:rPr>
        <w:t xml:space="preserve"> – </w:t>
      </w:r>
      <w:r w:rsidRPr="002B00B2">
        <w:rPr>
          <w:rFonts w:eastAsia="Times New Roman"/>
          <w:b/>
          <w:bCs/>
          <w:color w:val="000000" w:themeColor="text1"/>
          <w:szCs w:val="22"/>
          <w:u w:val="single"/>
        </w:rPr>
        <w:t>be described as a death</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cult</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Fossil capital</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but </w:t>
      </w:r>
      <w:r w:rsidRPr="002B00B2">
        <w:rPr>
          <w:rFonts w:eastAsia="Times New Roman"/>
          <w:b/>
          <w:bCs/>
          <w:color w:val="000000" w:themeColor="text1"/>
          <w:szCs w:val="22"/>
          <w:u w:val="single"/>
        </w:rPr>
        <w:t>one modality of</w:t>
      </w:r>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the death cult</w:t>
      </w:r>
      <w:r w:rsidRPr="002B00B2">
        <w:rPr>
          <w:rFonts w:eastAsia="Times New Roman"/>
          <w:color w:val="000000" w:themeColor="text1"/>
          <w:sz w:val="10"/>
          <w:szCs w:val="22"/>
        </w:rPr>
        <w:t xml:space="preserve">, albeit a paragon. </w:t>
      </w:r>
      <w:r w:rsidRPr="002B00B2">
        <w:rPr>
          <w:rFonts w:eastAsia="Times New Roman"/>
          <w:b/>
          <w:bCs/>
          <w:color w:val="000000" w:themeColor="text1"/>
          <w:szCs w:val="22"/>
          <w:highlight w:val="yellow"/>
          <w:u w:val="single"/>
        </w:rPr>
        <w:t>The ‘externalities’ of capital – climate chaos, biosphere destruction, resource depletion, topsoil erosion, ocean acidification, mass extinction</w:t>
      </w:r>
      <w:r w:rsidRPr="002B00B2">
        <w:rPr>
          <w:rFonts w:eastAsia="Times New Roman"/>
          <w:b/>
          <w:bCs/>
          <w:color w:val="000000" w:themeColor="text1"/>
          <w:szCs w:val="22"/>
          <w:u w:val="single"/>
        </w:rPr>
        <w:t xml:space="preserve">, the accumulation of chemical, heavy metal, biological and nuclear wastes – </w:t>
      </w:r>
      <w:r w:rsidRPr="002B00B2">
        <w:rPr>
          <w:rFonts w:eastAsia="Times New Roman"/>
          <w:b/>
          <w:bCs/>
          <w:color w:val="000000" w:themeColor="text1"/>
          <w:szCs w:val="22"/>
          <w:highlight w:val="yellow"/>
          <w:u w:val="single"/>
        </w:rPr>
        <w:t xml:space="preserve">extend </w:t>
      </w:r>
      <w:r w:rsidRPr="002B00B2">
        <w:rPr>
          <w:rFonts w:eastAsia="Times New Roman"/>
          <w:b/>
          <w:bCs/>
          <w:color w:val="000000" w:themeColor="text1"/>
          <w:szCs w:val="22"/>
          <w:u w:val="single"/>
        </w:rPr>
        <w:t xml:space="preserve">far </w:t>
      </w:r>
      <w:r w:rsidRPr="002B00B2">
        <w:rPr>
          <w:rFonts w:eastAsia="Times New Roman"/>
          <w:b/>
          <w:bCs/>
          <w:color w:val="000000" w:themeColor="text1"/>
          <w:szCs w:val="22"/>
          <w:highlight w:val="yellow"/>
          <w:u w:val="single"/>
        </w:rPr>
        <w:t xml:space="preserve">beyond the </w:t>
      </w:r>
      <w:r w:rsidRPr="002B00B2">
        <w:rPr>
          <w:rFonts w:eastAsia="Times New Roman"/>
          <w:b/>
          <w:bCs/>
          <w:color w:val="000000" w:themeColor="text1"/>
          <w:szCs w:val="22"/>
          <w:u w:val="single"/>
        </w:rPr>
        <w:t xml:space="preserve">specific </w:t>
      </w:r>
      <w:r w:rsidRPr="002B00B2">
        <w:rPr>
          <w:rFonts w:eastAsia="Times New Roman"/>
          <w:b/>
          <w:bCs/>
          <w:color w:val="000000" w:themeColor="text1"/>
          <w:szCs w:val="22"/>
          <w:highlight w:val="yellow"/>
          <w:u w:val="single"/>
        </w:rPr>
        <w:t xml:space="preserve">catastrophe of a </w:t>
      </w:r>
      <w:proofErr w:type="spellStart"/>
      <w:r w:rsidRPr="002B00B2">
        <w:rPr>
          <w:rFonts w:eastAsia="Times New Roman"/>
          <w:b/>
          <w:bCs/>
          <w:color w:val="000000" w:themeColor="text1"/>
          <w:szCs w:val="22"/>
          <w:highlight w:val="yellow"/>
          <w:u w:val="single"/>
        </w:rPr>
        <w:t>carbonised</w:t>
      </w:r>
      <w:proofErr w:type="spellEnd"/>
      <w:r w:rsidRPr="002B00B2">
        <w:rPr>
          <w:rFonts w:eastAsia="Times New Roman"/>
          <w:b/>
          <w:bCs/>
          <w:color w:val="000000" w:themeColor="text1"/>
          <w:szCs w:val="22"/>
          <w:highlight w:val="yellow"/>
          <w:u w:val="single"/>
        </w:rPr>
        <w:t xml:space="preserve"> atmosphere</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Capitalism is a comprehensive system of work-energetics. The food industry, which powers waged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and is key to the shifting value of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-power itself, is as central to the deterioration of the biosphere as is fossil-</w:t>
      </w:r>
      <w:proofErr w:type="spellStart"/>
      <w:r w:rsidRPr="002B00B2">
        <w:rPr>
          <w:rFonts w:eastAsia="Times New Roman"/>
          <w:color w:val="000000" w:themeColor="text1"/>
          <w:sz w:val="10"/>
          <w:szCs w:val="22"/>
        </w:rPr>
        <w:t>fuelled</w:t>
      </w:r>
      <w:proofErr w:type="spellEnd"/>
      <w:r w:rsidRPr="002B00B2">
        <w:rPr>
          <w:rFonts w:eastAsia="Times New Roman"/>
          <w:color w:val="000000" w:themeColor="text1"/>
          <w:sz w:val="10"/>
          <w:szCs w:val="22"/>
        </w:rPr>
        <w:t xml:space="preserve"> transit. Nonetheless, the continuing decision for fossil fuels as a solution to the energy demands of capitalist production, for all the growing denial of climate-</w:t>
      </w:r>
      <w:r w:rsidRPr="002B00B2">
        <w:rPr>
          <w:rFonts w:eastAsia="Times New Roman"/>
          <w:color w:val="000000" w:themeColor="text1"/>
          <w:sz w:val="10"/>
          <w:szCs w:val="22"/>
        </w:rPr>
        <w:lastRenderedPageBreak/>
        <w:t xml:space="preserve">change denial among the </w:t>
      </w:r>
      <w:proofErr w:type="spellStart"/>
      <w:r w:rsidRPr="002B00B2">
        <w:rPr>
          <w:rFonts w:eastAsia="Times New Roman"/>
          <w:color w:val="000000" w:themeColor="text1"/>
          <w:sz w:val="10"/>
          <w:szCs w:val="22"/>
        </w:rPr>
        <w:t>antivulgarian</w:t>
      </w:r>
      <w:proofErr w:type="spellEnd"/>
      <w:r w:rsidRPr="002B00B2">
        <w:rPr>
          <w:rFonts w:eastAsia="Times New Roman"/>
          <w:color w:val="000000" w:themeColor="text1"/>
          <w:sz w:val="10"/>
          <w:szCs w:val="22"/>
        </w:rPr>
        <w:t xml:space="preserve"> ruling class, for all their concerned mouth music, is an exemplary case of the capitalist imperative of competitive accumulation at work.  As Andreas </w:t>
      </w:r>
      <w:proofErr w:type="spellStart"/>
      <w:r w:rsidRPr="002B00B2">
        <w:rPr>
          <w:rFonts w:eastAsia="Times New Roman"/>
          <w:color w:val="000000" w:themeColor="text1"/>
          <w:sz w:val="10"/>
          <w:szCs w:val="22"/>
        </w:rPr>
        <w:t>Malm</w:t>
      </w:r>
      <w:proofErr w:type="spellEnd"/>
      <w:r w:rsidRPr="002B00B2">
        <w:rPr>
          <w:rFonts w:eastAsia="Times New Roman"/>
          <w:color w:val="000000" w:themeColor="text1"/>
          <w:sz w:val="10"/>
          <w:szCs w:val="22"/>
        </w:rPr>
        <w:t xml:space="preserve"> has fiercely and beautifully argued, </w:t>
      </w:r>
      <w:r w:rsidRPr="002B00B2">
        <w:rPr>
          <w:rFonts w:eastAsia="Times New Roman"/>
          <w:b/>
          <w:bCs/>
          <w:color w:val="000000" w:themeColor="text1"/>
          <w:szCs w:val="22"/>
          <w:u w:val="single"/>
        </w:rPr>
        <w:t xml:space="preserve">capitalism did not settle for fossil fuels as a solution to energy scarcity. The common assumption that fossil energy is an </w:t>
      </w:r>
      <w:r w:rsidRPr="002B00B2">
        <w:rPr>
          <w:rFonts w:eastAsia="Times New Roman"/>
          <w:b/>
          <w:bCs/>
          <w:i/>
          <w:iCs/>
          <w:color w:val="000000" w:themeColor="text1"/>
          <w:szCs w:val="22"/>
          <w:u w:val="single"/>
        </w:rPr>
        <w:t xml:space="preserve">intrinsically </w:t>
      </w:r>
      <w:r w:rsidRPr="002B00B2">
        <w:rPr>
          <w:rFonts w:eastAsia="Times New Roman"/>
          <w:b/>
          <w:bCs/>
          <w:color w:val="000000" w:themeColor="text1"/>
          <w:szCs w:val="22"/>
          <w:u w:val="single"/>
        </w:rPr>
        <w:t>valuable energy resource worth competing over</w:t>
      </w:r>
      <w:r w:rsidRPr="002B00B2">
        <w:rPr>
          <w:rFonts w:eastAsia="Times New Roman"/>
          <w:color w:val="000000" w:themeColor="text1"/>
          <w:sz w:val="10"/>
          <w:szCs w:val="22"/>
        </w:rPr>
        <w:t xml:space="preserve">, and fighting wars for </w:t>
      </w:r>
      <w:r w:rsidRPr="002B00B2">
        <w:rPr>
          <w:rFonts w:eastAsia="Times New Roman"/>
          <w:b/>
          <w:bCs/>
          <w:color w:val="000000" w:themeColor="text1"/>
          <w:szCs w:val="22"/>
          <w:u w:val="single"/>
        </w:rPr>
        <w:t>is</w:t>
      </w:r>
      <w:r w:rsidRPr="002B00B2">
        <w:rPr>
          <w:rFonts w:eastAsia="Times New Roman"/>
          <w:color w:val="000000" w:themeColor="text1"/>
          <w:sz w:val="10"/>
          <w:szCs w:val="22"/>
        </w:rPr>
        <w:t xml:space="preserve">, as geographer Matthew Huber argues, </w:t>
      </w:r>
      <w:r w:rsidRPr="002B00B2">
        <w:rPr>
          <w:rFonts w:eastAsia="Times New Roman"/>
          <w:b/>
          <w:bCs/>
          <w:color w:val="000000" w:themeColor="text1"/>
          <w:szCs w:val="22"/>
          <w:u w:val="single"/>
        </w:rPr>
        <w:t>an example of fetishism. At the onset of steam power, water was abundant, and, even with its fixed costs, cheaper to use than coal.</w:t>
      </w:r>
      <w:r w:rsidRPr="002B00B2">
        <w:rPr>
          <w:rFonts w:eastAsia="Times New Roman"/>
          <w:color w:val="000000" w:themeColor="text1"/>
          <w:sz w:val="10"/>
          <w:szCs w:val="22"/>
        </w:rPr>
        <w:t xml:space="preserve"> The hydraulic mammoths powered by water wheels required far less human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to convert to </w:t>
      </w:r>
      <w:proofErr w:type="gramStart"/>
      <w:r w:rsidRPr="002B00B2">
        <w:rPr>
          <w:rFonts w:eastAsia="Times New Roman"/>
          <w:color w:val="000000" w:themeColor="text1"/>
          <w:sz w:val="10"/>
          <w:szCs w:val="22"/>
        </w:rPr>
        <w:t>energy, and</w:t>
      </w:r>
      <w:proofErr w:type="gramEnd"/>
      <w:r w:rsidRPr="002B00B2">
        <w:rPr>
          <w:rFonts w:eastAsia="Times New Roman"/>
          <w:color w:val="000000" w:themeColor="text1"/>
          <w:sz w:val="10"/>
          <w:szCs w:val="22"/>
        </w:rPr>
        <w:t xml:space="preserve"> were more energy-efficient. </w:t>
      </w:r>
      <w:r w:rsidRPr="002B00B2">
        <w:rPr>
          <w:rFonts w:eastAsia="Times New Roman"/>
          <w:b/>
          <w:bCs/>
          <w:color w:val="000000" w:themeColor="text1"/>
          <w:szCs w:val="22"/>
          <w:u w:val="single"/>
        </w:rPr>
        <w:t xml:space="preserve">Even today, </w:t>
      </w:r>
      <w:r w:rsidRPr="002B00B2">
        <w:rPr>
          <w:rFonts w:eastAsia="Times New Roman"/>
          <w:b/>
          <w:bCs/>
          <w:color w:val="000000" w:themeColor="text1"/>
          <w:szCs w:val="22"/>
          <w:highlight w:val="yellow"/>
          <w:u w:val="single"/>
        </w:rPr>
        <w:t xml:space="preserve">only a third of the energy in coal is </w:t>
      </w:r>
      <w:r w:rsidRPr="002B00B2">
        <w:rPr>
          <w:rFonts w:eastAsia="Times New Roman"/>
          <w:b/>
          <w:bCs/>
          <w:color w:val="000000" w:themeColor="text1"/>
          <w:szCs w:val="22"/>
          <w:u w:val="single"/>
        </w:rPr>
        <w:t xml:space="preserve">actually </w:t>
      </w:r>
      <w:r w:rsidRPr="002B00B2">
        <w:rPr>
          <w:rFonts w:eastAsia="Times New Roman"/>
          <w:b/>
          <w:bCs/>
          <w:color w:val="000000" w:themeColor="text1"/>
          <w:szCs w:val="22"/>
          <w:highlight w:val="yellow"/>
          <w:u w:val="single"/>
        </w:rPr>
        <w:t xml:space="preserve">converted in the industrial processes </w:t>
      </w:r>
      <w:r w:rsidRPr="002B00B2">
        <w:rPr>
          <w:rFonts w:eastAsia="Times New Roman"/>
          <w:b/>
          <w:bCs/>
          <w:color w:val="000000" w:themeColor="text1"/>
          <w:szCs w:val="22"/>
          <w:u w:val="single"/>
        </w:rPr>
        <w:t xml:space="preserve">dedicated thereto: </w:t>
      </w:r>
      <w:r w:rsidRPr="002B00B2">
        <w:rPr>
          <w:rFonts w:eastAsia="Times New Roman"/>
          <w:b/>
          <w:bCs/>
          <w:color w:val="000000" w:themeColor="text1"/>
          <w:szCs w:val="22"/>
          <w:highlight w:val="yellow"/>
          <w:u w:val="single"/>
        </w:rPr>
        <w:t>the only thing that is efficiently produced is carbon dioxide</w:t>
      </w:r>
      <w:r w:rsidRPr="002B00B2">
        <w:rPr>
          <w:rFonts w:eastAsia="Times New Roman"/>
          <w:b/>
          <w:bCs/>
          <w:color w:val="000000" w:themeColor="text1"/>
          <w:szCs w:val="22"/>
          <w:u w:val="single"/>
        </w:rPr>
        <w:t xml:space="preserve">. On such basis, the striving for competitive advantage </w:t>
      </w:r>
      <w:proofErr w:type="gramStart"/>
      <w:r w:rsidRPr="002B00B2">
        <w:rPr>
          <w:rFonts w:eastAsia="Times New Roman"/>
          <w:b/>
          <w:bCs/>
          <w:color w:val="000000" w:themeColor="text1"/>
          <w:szCs w:val="22"/>
          <w:u w:val="single"/>
        </w:rPr>
        <w:t>by  capitalists</w:t>
      </w:r>
      <w:proofErr w:type="gramEnd"/>
      <w:r w:rsidRPr="002B00B2">
        <w:rPr>
          <w:rFonts w:eastAsia="Times New Roman"/>
          <w:b/>
          <w:bCs/>
          <w:color w:val="000000" w:themeColor="text1"/>
          <w:szCs w:val="22"/>
          <w:u w:val="single"/>
        </w:rPr>
        <w:t xml:space="preserve"> seeking maximum market control ‘should’ have </w:t>
      </w:r>
      <w:proofErr w:type="spellStart"/>
      <w:r w:rsidRPr="002B00B2">
        <w:rPr>
          <w:rFonts w:eastAsia="Times New Roman"/>
          <w:b/>
          <w:bCs/>
          <w:color w:val="000000" w:themeColor="text1"/>
          <w:szCs w:val="22"/>
          <w:u w:val="single"/>
        </w:rPr>
        <w:t>favoured</w:t>
      </w:r>
      <w:proofErr w:type="spellEnd"/>
      <w:r w:rsidRPr="002B00B2">
        <w:rPr>
          <w:rFonts w:eastAsia="Times New Roman"/>
          <w:b/>
          <w:bCs/>
          <w:color w:val="000000" w:themeColor="text1"/>
          <w:szCs w:val="22"/>
          <w:u w:val="single"/>
        </w:rPr>
        <w:t xml:space="preserve"> renewable energy.  </w:t>
      </w:r>
      <w:r w:rsidRPr="002B00B2">
        <w:rPr>
          <w:rFonts w:eastAsia="Times New Roman"/>
          <w:color w:val="000000" w:themeColor="text1"/>
          <w:sz w:val="10"/>
          <w:szCs w:val="22"/>
        </w:rPr>
        <w:t xml:space="preserve">Capital, however, preferred the </w:t>
      </w:r>
      <w:proofErr w:type="spellStart"/>
      <w:r w:rsidRPr="002B00B2">
        <w:rPr>
          <w:rFonts w:eastAsia="Times New Roman"/>
          <w:color w:val="000000" w:themeColor="text1"/>
          <w:sz w:val="10"/>
          <w:szCs w:val="22"/>
        </w:rPr>
        <w:t>spatio</w:t>
      </w:r>
      <w:proofErr w:type="spellEnd"/>
      <w:r w:rsidRPr="002B00B2">
        <w:rPr>
          <w:rFonts w:eastAsia="Times New Roman"/>
          <w:color w:val="000000" w:themeColor="text1"/>
          <w:sz w:val="10"/>
          <w:szCs w:val="22"/>
        </w:rPr>
        <w:t xml:space="preserve">-temporal profile of stocks due to the internal politics of competitive accumulation. </w:t>
      </w:r>
      <w:r w:rsidRPr="002B00B2">
        <w:rPr>
          <w:rFonts w:eastAsia="Times New Roman"/>
          <w:b/>
          <w:bCs/>
          <w:color w:val="000000" w:themeColor="text1"/>
          <w:szCs w:val="22"/>
          <w:u w:val="single"/>
        </w:rPr>
        <w:t>Water use necessitated communal administration, with its perilously collectivist implications</w:t>
      </w:r>
      <w:r w:rsidRPr="002B00B2">
        <w:rPr>
          <w:rFonts w:eastAsia="Times New Roman"/>
          <w:color w:val="000000" w:themeColor="text1"/>
          <w:sz w:val="10"/>
          <w:szCs w:val="22"/>
        </w:rPr>
        <w:t xml:space="preserve">. Coal, and later oil, could be transported to urban </w:t>
      </w:r>
      <w:proofErr w:type="spellStart"/>
      <w:r w:rsidRPr="002B00B2">
        <w:rPr>
          <w:rFonts w:eastAsia="Times New Roman"/>
          <w:color w:val="000000" w:themeColor="text1"/>
          <w:sz w:val="10"/>
          <w:szCs w:val="22"/>
        </w:rPr>
        <w:t>centres</w:t>
      </w:r>
      <w:proofErr w:type="spellEnd"/>
      <w:r w:rsidRPr="002B00B2">
        <w:rPr>
          <w:rFonts w:eastAsia="Times New Roman"/>
          <w:color w:val="000000" w:themeColor="text1"/>
          <w:sz w:val="10"/>
          <w:szCs w:val="22"/>
        </w:rPr>
        <w:t xml:space="preserve">, where workers were acculturated to the </w:t>
      </w:r>
      <w:proofErr w:type="gramStart"/>
      <w:r w:rsidRPr="002B00B2">
        <w:rPr>
          <w:rFonts w:eastAsia="Times New Roman"/>
          <w:color w:val="000000" w:themeColor="text1"/>
          <w:sz w:val="10"/>
          <w:szCs w:val="22"/>
        </w:rPr>
        <w:t>work-time</w:t>
      </w:r>
      <w:proofErr w:type="gramEnd"/>
      <w:r w:rsidRPr="002B00B2">
        <w:rPr>
          <w:rFonts w:eastAsia="Times New Roman"/>
          <w:color w:val="000000" w:themeColor="text1"/>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2B00B2">
        <w:rPr>
          <w:rFonts w:eastAsia="Times New Roman"/>
          <w:color w:val="000000" w:themeColor="text1"/>
          <w:sz w:val="10"/>
          <w:szCs w:val="22"/>
        </w:rPr>
        <w:t>atomised</w:t>
      </w:r>
      <w:proofErr w:type="spellEnd"/>
      <w:r w:rsidRPr="002B00B2">
        <w:rPr>
          <w:rFonts w:eastAsia="Times New Roman"/>
          <w:color w:val="000000" w:themeColor="text1"/>
          <w:sz w:val="10"/>
          <w:szCs w:val="22"/>
        </w:rPr>
        <w:t xml:space="preserve"> systems of reproduction, from transport to heating. </w:t>
      </w:r>
      <w:r w:rsidRPr="002B00B2">
        <w:rPr>
          <w:rFonts w:eastAsia="Times New Roman"/>
          <w:b/>
          <w:bCs/>
          <w:color w:val="000000" w:themeColor="text1"/>
          <w:szCs w:val="22"/>
          <w:u w:val="single"/>
        </w:rPr>
        <w:t xml:space="preserve"> Thus, locked in by the short-</w:t>
      </w:r>
      <w:proofErr w:type="spellStart"/>
      <w:r w:rsidRPr="002B00B2">
        <w:rPr>
          <w:rFonts w:eastAsia="Times New Roman"/>
          <w:b/>
          <w:bCs/>
          <w:color w:val="000000" w:themeColor="text1"/>
          <w:szCs w:val="22"/>
          <w:u w:val="single"/>
        </w:rPr>
        <w:t>termist</w:t>
      </w:r>
      <w:proofErr w:type="spellEnd"/>
      <w:r w:rsidRPr="002B00B2">
        <w:rPr>
          <w:rFonts w:eastAsia="Times New Roman"/>
          <w:b/>
          <w:bCs/>
          <w:color w:val="000000" w:themeColor="text1"/>
          <w:szCs w:val="22"/>
          <w:u w:val="single"/>
        </w:rPr>
        <w:t xml:space="preserve"> imperatives of competitive accumulation, fossil capital assumed a politically privileged position within an emerging world capitalist ecology</w:t>
      </w:r>
      <w:r w:rsidRPr="002B00B2">
        <w:rPr>
          <w:rFonts w:eastAsia="Times New Roman"/>
          <w:color w:val="000000" w:themeColor="text1"/>
          <w:sz w:val="10"/>
          <w:szCs w:val="22"/>
        </w:rPr>
        <w:t xml:space="preserve">. It </w:t>
      </w:r>
      <w:proofErr w:type="spellStart"/>
      <w:r w:rsidRPr="002B00B2">
        <w:rPr>
          <w:rFonts w:eastAsia="Times New Roman"/>
          <w:color w:val="000000" w:themeColor="text1"/>
          <w:sz w:val="10"/>
          <w:szCs w:val="22"/>
        </w:rPr>
        <w:t>monopolised</w:t>
      </w:r>
      <w:proofErr w:type="spellEnd"/>
      <w:r w:rsidRPr="002B00B2">
        <w:rPr>
          <w:rFonts w:eastAsia="Times New Roman"/>
          <w:color w:val="000000" w:themeColor="text1"/>
          <w:sz w:val="10"/>
          <w:szCs w:val="22"/>
        </w:rPr>
        <w:t xml:space="preserve"> the supply of energy for dead </w:t>
      </w:r>
      <w:proofErr w:type="spellStart"/>
      <w:r w:rsidRPr="002B00B2">
        <w:rPr>
          <w:rFonts w:eastAsia="Times New Roman"/>
          <w:color w:val="000000" w:themeColor="text1"/>
          <w:sz w:val="10"/>
          <w:szCs w:val="22"/>
        </w:rPr>
        <w:t>labour</w:t>
      </w:r>
      <w:proofErr w:type="spellEnd"/>
      <w:r w:rsidRPr="002B00B2">
        <w:rPr>
          <w:rFonts w:eastAsia="Times New Roman"/>
          <w:color w:val="000000" w:themeColor="text1"/>
          <w:sz w:val="10"/>
          <w:szCs w:val="22"/>
        </w:rPr>
        <w:t xml:space="preserve">, albeit in a highly inefficient way. </w:t>
      </w:r>
      <w:r w:rsidRPr="002B00B2">
        <w:rPr>
          <w:rFonts w:eastAsia="Times New Roman"/>
          <w:b/>
          <w:bCs/>
          <w:color w:val="000000" w:themeColor="text1"/>
          <w:szCs w:val="22"/>
          <w:u w:val="single"/>
        </w:rPr>
        <w:t xml:space="preserve"> </w:t>
      </w:r>
      <w:r w:rsidRPr="002B00B2">
        <w:rPr>
          <w:rFonts w:eastAsia="Times New Roman"/>
          <w:color w:val="000000" w:themeColor="text1"/>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2B00B2">
        <w:rPr>
          <w:rFonts w:eastAsia="Times New Roman"/>
          <w:b/>
          <w:bCs/>
          <w:color w:val="000000" w:themeColor="text1"/>
          <w:szCs w:val="22"/>
          <w:u w:val="single"/>
        </w:rPr>
        <w:t xml:space="preserve">That thus, even </w:t>
      </w:r>
      <w:r w:rsidRPr="002B00B2">
        <w:rPr>
          <w:rFonts w:eastAsia="Times New Roman"/>
          <w:b/>
          <w:bCs/>
          <w:color w:val="000000" w:themeColor="text1"/>
          <w:szCs w:val="22"/>
          <w:highlight w:val="yellow"/>
          <w:u w:val="single"/>
        </w:rPr>
        <w:t>should the proletariat become a class for itself</w:t>
      </w:r>
      <w:r w:rsidRPr="002B00B2">
        <w:rPr>
          <w:rFonts w:eastAsia="Times New Roman"/>
          <w:b/>
          <w:bCs/>
          <w:color w:val="000000" w:themeColor="text1"/>
          <w:szCs w:val="22"/>
          <w:u w:val="single"/>
        </w:rPr>
        <w:t xml:space="preserve">, and even if it does so at a point of history where the full horror of the methods of fossil capitalism is becoming clear, </w:t>
      </w:r>
      <w:r w:rsidRPr="002B00B2">
        <w:rPr>
          <w:rFonts w:eastAsia="Times New Roman"/>
          <w:b/>
          <w:bCs/>
          <w:color w:val="000000" w:themeColor="text1"/>
          <w:szCs w:val="22"/>
          <w:highlight w:val="yellow"/>
          <w:u w:val="single"/>
        </w:rPr>
        <w:t xml:space="preserve">it </w:t>
      </w:r>
      <w:r w:rsidRPr="002B00B2">
        <w:rPr>
          <w:rFonts w:eastAsia="Times New Roman"/>
          <w:b/>
          <w:bCs/>
          <w:color w:val="000000" w:themeColor="text1"/>
          <w:szCs w:val="22"/>
          <w:u w:val="single"/>
        </w:rPr>
        <w:t xml:space="preserve">would – </w:t>
      </w:r>
      <w:r w:rsidRPr="002B00B2">
        <w:rPr>
          <w:rFonts w:eastAsia="Times New Roman"/>
          <w:b/>
          <w:bCs/>
          <w:color w:val="000000" w:themeColor="text1"/>
          <w:szCs w:val="22"/>
          <w:highlight w:val="yellow"/>
          <w:u w:val="single"/>
        </w:rPr>
        <w:t>will – inherit productive forces inextricable from mass, trans-species death</w:t>
      </w:r>
      <w:r w:rsidRPr="002B00B2">
        <w:rPr>
          <w:rFonts w:eastAsia="Times New Roman"/>
          <w:b/>
          <w:bCs/>
          <w:color w:val="000000" w:themeColor="text1"/>
          <w:szCs w:val="22"/>
          <w:u w:val="single"/>
        </w:rPr>
        <w:t>. This does not preclude systemic, planet-wide transformatio</w:t>
      </w:r>
      <w:r w:rsidRPr="002B00B2">
        <w:rPr>
          <w:rFonts w:eastAsia="Times New Roman"/>
          <w:color w:val="000000" w:themeColor="text1"/>
          <w:sz w:val="10"/>
          <w:szCs w:val="22"/>
        </w:rPr>
        <w:t xml:space="preserve">n. Particularly given the inevitably uneven global growth of class consciousness and resistance, however, and the concomitant </w:t>
      </w:r>
      <w:proofErr w:type="spellStart"/>
      <w:r w:rsidRPr="002B00B2">
        <w:rPr>
          <w:rFonts w:eastAsia="Times New Roman"/>
          <w:color w:val="000000" w:themeColor="text1"/>
          <w:sz w:val="10"/>
          <w:szCs w:val="22"/>
        </w:rPr>
        <w:t>embattledness</w:t>
      </w:r>
      <w:proofErr w:type="spellEnd"/>
      <w:r w:rsidRPr="002B00B2">
        <w:rPr>
          <w:rFonts w:eastAsia="Times New Roman"/>
          <w:color w:val="000000" w:themeColor="text1"/>
          <w:sz w:val="10"/>
          <w:szCs w:val="22"/>
        </w:rPr>
        <w:t xml:space="preserve"> of any reformist, let alone revolutionary, power on the global stage, </w:t>
      </w:r>
      <w:r w:rsidRPr="002B00B2">
        <w:rPr>
          <w:rFonts w:eastAsia="Times New Roman"/>
          <w:b/>
          <w:bCs/>
          <w:color w:val="000000" w:themeColor="text1"/>
          <w:szCs w:val="22"/>
          <w:u w:val="single"/>
        </w:rPr>
        <w:t>it does ensure that it faces extraordinary barriers</w:t>
      </w:r>
      <w:r w:rsidRPr="002B00B2">
        <w:rPr>
          <w:rFonts w:eastAsia="Times New Roman"/>
          <w:color w:val="000000" w:themeColor="text1"/>
          <w:sz w:val="10"/>
          <w:szCs w:val="22"/>
        </w:rPr>
        <w:t>. As will become clear</w:t>
      </w:r>
      <w:r w:rsidRPr="002B00B2">
        <w:rPr>
          <w:rFonts w:eastAsia="Times New Roman"/>
          <w:b/>
          <w:bCs/>
          <w:color w:val="000000" w:themeColor="text1"/>
          <w:szCs w:val="22"/>
          <w:u w:val="single"/>
        </w:rPr>
        <w:t>.  As of 2015, estimates suggested that humanity produced a total of 15.5 trillion watts of energy each year, of which a considerable 29 per cent was not used</w:t>
      </w:r>
      <w:r w:rsidRPr="002B00B2">
        <w:rPr>
          <w:rFonts w:eastAsia="Times New Roman"/>
          <w:color w:val="000000" w:themeColor="text1"/>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2B00B2">
        <w:rPr>
          <w:rFonts w:eastAsia="Times New Roman"/>
          <w:color w:val="000000" w:themeColor="text1"/>
          <w:sz w:val="10"/>
          <w:szCs w:val="22"/>
        </w:rPr>
        <w:t>superprofits</w:t>
      </w:r>
      <w:proofErr w:type="spellEnd"/>
      <w:r w:rsidRPr="002B00B2">
        <w:rPr>
          <w:rFonts w:eastAsia="Times New Roman"/>
          <w:color w:val="000000" w:themeColor="text1"/>
          <w:sz w:val="10"/>
          <w:szCs w:val="22"/>
        </w:rPr>
        <w:t xml:space="preserve"> as monopolies do, ensured that fossil capital would always </w:t>
      </w:r>
      <w:proofErr w:type="spellStart"/>
      <w:r w:rsidRPr="002B00B2">
        <w:rPr>
          <w:rFonts w:eastAsia="Times New Roman"/>
          <w:color w:val="000000" w:themeColor="text1"/>
          <w:sz w:val="10"/>
          <w:szCs w:val="22"/>
        </w:rPr>
        <w:t>realise</w:t>
      </w:r>
      <w:proofErr w:type="spellEnd"/>
      <w:r w:rsidRPr="002B00B2">
        <w:rPr>
          <w:rFonts w:eastAsia="Times New Roman"/>
          <w:color w:val="000000" w:themeColor="text1"/>
          <w:sz w:val="10"/>
          <w:szCs w:val="22"/>
        </w:rPr>
        <w:t xml:space="preserve"> profit margins far higher than the industrial average. It has, in </w:t>
      </w:r>
      <w:proofErr w:type="spellStart"/>
      <w:r w:rsidRPr="002B00B2">
        <w:rPr>
          <w:rFonts w:eastAsia="Times New Roman"/>
          <w:color w:val="000000" w:themeColor="text1"/>
          <w:sz w:val="10"/>
          <w:szCs w:val="22"/>
        </w:rPr>
        <w:t>Malm’s</w:t>
      </w:r>
      <w:proofErr w:type="spellEnd"/>
      <w:r w:rsidRPr="002B00B2">
        <w:rPr>
          <w:rFonts w:eastAsia="Times New Roman"/>
          <w:color w:val="000000" w:themeColor="text1"/>
          <w:sz w:val="10"/>
          <w:szCs w:val="22"/>
        </w:rPr>
        <w:t xml:space="preserve"> term, become worth a ‘planet of value’. Each fossil fuel plant represents decades of investment awaiting </w:t>
      </w:r>
      <w:proofErr w:type="spellStart"/>
      <w:r w:rsidRPr="002B00B2">
        <w:rPr>
          <w:rFonts w:eastAsia="Times New Roman"/>
          <w:color w:val="000000" w:themeColor="text1"/>
          <w:sz w:val="10"/>
          <w:szCs w:val="22"/>
        </w:rPr>
        <w:t>realisation</w:t>
      </w:r>
      <w:proofErr w:type="spellEnd"/>
      <w:r w:rsidRPr="002B00B2">
        <w:rPr>
          <w:rFonts w:eastAsia="Times New Roman"/>
          <w:color w:val="000000" w:themeColor="text1"/>
          <w:sz w:val="10"/>
          <w:szCs w:val="22"/>
        </w:rPr>
        <w:t xml:space="preserve">. </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To avert planetary disaster is </w:t>
      </w:r>
      <w:r w:rsidRPr="002B00B2">
        <w:rPr>
          <w:rFonts w:eastAsia="Times New Roman"/>
          <w:b/>
          <w:bCs/>
          <w:color w:val="000000" w:themeColor="text1"/>
          <w:szCs w:val="22"/>
          <w:u w:val="single"/>
        </w:rPr>
        <w:t xml:space="preserve">to inflict an earth-sized blow on capitalist industry. It is </w:t>
      </w:r>
      <w:r w:rsidRPr="002B00B2">
        <w:rPr>
          <w:rFonts w:eastAsia="Times New Roman"/>
          <w:b/>
          <w:bCs/>
          <w:color w:val="000000" w:themeColor="text1"/>
          <w:szCs w:val="22"/>
          <w:highlight w:val="yellow"/>
          <w:u w:val="single"/>
        </w:rPr>
        <w:t xml:space="preserve">to choose between burning a planet of </w:t>
      </w:r>
      <w:proofErr w:type="gramStart"/>
      <w:r w:rsidRPr="002B00B2">
        <w:rPr>
          <w:rFonts w:eastAsia="Times New Roman"/>
          <w:b/>
          <w:bCs/>
          <w:color w:val="000000" w:themeColor="text1"/>
          <w:szCs w:val="22"/>
          <w:highlight w:val="yellow"/>
          <w:u w:val="single"/>
        </w:rPr>
        <w:t>value, and</w:t>
      </w:r>
      <w:proofErr w:type="gramEnd"/>
      <w:r w:rsidRPr="002B00B2">
        <w:rPr>
          <w:rFonts w:eastAsia="Times New Roman"/>
          <w:b/>
          <w:bCs/>
          <w:color w:val="000000" w:themeColor="text1"/>
          <w:szCs w:val="22"/>
          <w:highlight w:val="yellow"/>
          <w:u w:val="single"/>
        </w:rPr>
        <w:t xml:space="preserve"> burning the planet itself</w:t>
      </w:r>
      <w:r w:rsidRPr="002B00B2">
        <w:rPr>
          <w:rFonts w:eastAsia="Times New Roman"/>
          <w:b/>
          <w:bCs/>
          <w:color w:val="000000" w:themeColor="text1"/>
          <w:szCs w:val="22"/>
          <w:u w:val="single"/>
        </w:rPr>
        <w:t>.</w:t>
      </w:r>
      <w:r w:rsidRPr="002B00B2">
        <w:rPr>
          <w:rFonts w:eastAsia="Times New Roman"/>
          <w:color w:val="000000" w:themeColor="text1"/>
          <w:sz w:val="10"/>
          <w:szCs w:val="22"/>
        </w:rPr>
        <w:t xml:space="preserve"> But the death cult is so strong, so pervasive, that, against all resistance, the choice has already been made.  </w:t>
      </w:r>
      <w:r w:rsidRPr="002B00B2">
        <w:rPr>
          <w:b/>
          <w:bCs/>
          <w:color w:val="000000" w:themeColor="text1"/>
          <w:szCs w:val="22"/>
          <w:highlight w:val="yellow"/>
          <w:u w:val="single"/>
        </w:rPr>
        <w:t>Apocalypse has begun</w:t>
      </w:r>
      <w:r w:rsidRPr="002B00B2">
        <w:rPr>
          <w:b/>
          <w:bCs/>
          <w:color w:val="000000" w:themeColor="text1"/>
          <w:szCs w:val="22"/>
          <w:u w:val="single"/>
        </w:rPr>
        <w:t>. The button has been pushed</w:t>
      </w:r>
      <w:r w:rsidRPr="002B00B2">
        <w:rPr>
          <w:color w:val="000000" w:themeColor="text1"/>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2B00B2">
        <w:rPr>
          <w:b/>
          <w:bCs/>
          <w:color w:val="000000" w:themeColor="text1"/>
          <w:szCs w:val="22"/>
          <w:u w:val="single"/>
        </w:rPr>
        <w:t>We are, increasingly, out of time. In</w:t>
      </w:r>
      <w:r w:rsidRPr="002B00B2">
        <w:rPr>
          <w:color w:val="000000" w:themeColor="text1"/>
          <w:sz w:val="10"/>
          <w:szCs w:val="22"/>
        </w:rPr>
        <w:t xml:space="preserve"> the capitalist </w:t>
      </w:r>
      <w:proofErr w:type="spellStart"/>
      <w:r w:rsidRPr="002B00B2">
        <w:rPr>
          <w:i/>
          <w:iCs/>
          <w:color w:val="000000" w:themeColor="text1"/>
          <w:sz w:val="10"/>
          <w:szCs w:val="22"/>
        </w:rPr>
        <w:t>untimelich</w:t>
      </w:r>
      <w:proofErr w:type="spellEnd"/>
      <w:r w:rsidRPr="002B00B2">
        <w:rPr>
          <w:i/>
          <w:iCs/>
          <w:color w:val="000000" w:themeColor="text1"/>
          <w:sz w:val="10"/>
          <w:szCs w:val="22"/>
        </w:rPr>
        <w:t xml:space="preserve">, </w:t>
      </w:r>
      <w:r w:rsidRPr="002B00B2">
        <w:rPr>
          <w:color w:val="000000" w:themeColor="text1"/>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2B00B2">
        <w:rPr>
          <w:color w:val="000000" w:themeColor="text1"/>
          <w:sz w:val="10"/>
          <w:szCs w:val="22"/>
        </w:rPr>
        <w:t>the</w:t>
      </w:r>
      <w:proofErr w:type="gramEnd"/>
      <w:r w:rsidRPr="002B00B2">
        <w:rPr>
          <w:color w:val="000000" w:themeColor="text1"/>
          <w:sz w:val="10"/>
          <w:szCs w:val="22"/>
        </w:rPr>
        <w:t xml:space="preserve"> Deep Time equivalent of an asteroid strike. </w:t>
      </w:r>
      <w:r w:rsidRPr="002B00B2">
        <w:rPr>
          <w:b/>
          <w:bCs/>
          <w:color w:val="000000" w:themeColor="text1"/>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2B00B2">
        <w:rPr>
          <w:color w:val="000000" w:themeColor="text1"/>
          <w:sz w:val="10"/>
          <w:szCs w:val="22"/>
        </w:rPr>
        <w:t xml:space="preserve"> </w:t>
      </w:r>
      <w:r w:rsidRPr="002B00B2">
        <w:rPr>
          <w:b/>
          <w:bCs/>
          <w:color w:val="000000" w:themeColor="text1"/>
          <w:szCs w:val="22"/>
          <w:u w:val="single"/>
        </w:rPr>
        <w:t>years</w:t>
      </w:r>
      <w:r w:rsidRPr="002B00B2">
        <w:rPr>
          <w:color w:val="000000" w:themeColor="text1"/>
          <w:sz w:val="10"/>
          <w:szCs w:val="22"/>
        </w:rPr>
        <w:t xml:space="preserve">. The polar vortex wanders, perturbed, and the mid-West freezes. In a parody of Revelations, Mediterranean storms rain fish on the island of Malta. </w:t>
      </w:r>
      <w:r w:rsidRPr="002B00B2">
        <w:rPr>
          <w:b/>
          <w:bCs/>
          <w:color w:val="000000" w:themeColor="text1"/>
          <w:szCs w:val="22"/>
          <w:u w:val="single"/>
        </w:rPr>
        <w:t>Stochastic weather events accumulate. Birds fall dead from the sky.</w:t>
      </w:r>
      <w:r w:rsidRPr="002B00B2">
        <w:rPr>
          <w:color w:val="000000" w:themeColor="text1"/>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2B00B2">
        <w:rPr>
          <w:color w:val="000000" w:themeColor="text1"/>
          <w:sz w:val="10"/>
          <w:szCs w:val="22"/>
        </w:rPr>
        <w:t>civilisation</w:t>
      </w:r>
      <w:proofErr w:type="spellEnd"/>
      <w:r w:rsidRPr="002B00B2">
        <w:rPr>
          <w:color w:val="000000" w:themeColor="text1"/>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2B00B2">
        <w:rPr>
          <w:color w:val="000000" w:themeColor="text1"/>
          <w:sz w:val="10"/>
          <w:szCs w:val="22"/>
        </w:rPr>
        <w:t>solastalgia</w:t>
      </w:r>
      <w:proofErr w:type="spellEnd"/>
      <w:r w:rsidRPr="002B00B2">
        <w:rPr>
          <w:color w:val="000000" w:themeColor="text1"/>
          <w:sz w:val="10"/>
          <w:szCs w:val="22"/>
        </w:rPr>
        <w:t xml:space="preserve">’, Ashlee </w:t>
      </w:r>
      <w:proofErr w:type="spellStart"/>
      <w:r w:rsidRPr="002B00B2">
        <w:rPr>
          <w:color w:val="000000" w:themeColor="text1"/>
          <w:sz w:val="10"/>
          <w:szCs w:val="22"/>
        </w:rPr>
        <w:t>Cunsolo</w:t>
      </w:r>
      <w:proofErr w:type="spellEnd"/>
      <w:r w:rsidRPr="002B00B2">
        <w:rPr>
          <w:color w:val="000000" w:themeColor="text1"/>
          <w:sz w:val="10"/>
          <w:szCs w:val="22"/>
        </w:rPr>
        <w:t xml:space="preserve"> and Neville Ellis’s ‘ecological grief’, Renee </w:t>
      </w:r>
      <w:proofErr w:type="spellStart"/>
      <w:r w:rsidRPr="002B00B2">
        <w:rPr>
          <w:color w:val="000000" w:themeColor="text1"/>
          <w:sz w:val="10"/>
          <w:szCs w:val="22"/>
        </w:rPr>
        <w:t>Lertzmann’s</w:t>
      </w:r>
      <w:proofErr w:type="spellEnd"/>
      <w:r w:rsidRPr="002B00B2">
        <w:rPr>
          <w:color w:val="000000" w:themeColor="text1"/>
          <w:sz w:val="10"/>
          <w:szCs w:val="22"/>
        </w:rPr>
        <w:t xml:space="preserve"> ‘environmental melancholia’. Even at the end of 2018, 70 per cent of Americans describing themselves as ‘worried’ about climate change, and it has been a long two years for that fear to wax. </w:t>
      </w:r>
      <w:r w:rsidRPr="002B00B2">
        <w:rPr>
          <w:b/>
          <w:bCs/>
          <w:color w:val="000000" w:themeColor="text1"/>
          <w:szCs w:val="22"/>
          <w:highlight w:val="yellow"/>
          <w:u w:val="single"/>
        </w:rPr>
        <w:t>The sixth mass extinction</w:t>
      </w:r>
      <w:r w:rsidRPr="002B00B2">
        <w:rPr>
          <w:b/>
          <w:bCs/>
          <w:color w:val="000000" w:themeColor="text1"/>
          <w:szCs w:val="22"/>
          <w:u w:val="single"/>
        </w:rPr>
        <w:t xml:space="preserve">, </w:t>
      </w:r>
      <w:proofErr w:type="spellStart"/>
      <w:r w:rsidRPr="002B00B2">
        <w:rPr>
          <w:b/>
          <w:bCs/>
          <w:color w:val="000000" w:themeColor="text1"/>
          <w:szCs w:val="22"/>
          <w:u w:val="single"/>
        </w:rPr>
        <w:t>signalled</w:t>
      </w:r>
      <w:proofErr w:type="spellEnd"/>
      <w:r w:rsidRPr="002B00B2">
        <w:rPr>
          <w:b/>
          <w:bCs/>
          <w:color w:val="000000" w:themeColor="text1"/>
          <w:szCs w:val="22"/>
          <w:u w:val="single"/>
        </w:rPr>
        <w:t xml:space="preserve"> by what one study calls ‘biological annihilation’, </w:t>
      </w:r>
      <w:r w:rsidRPr="002B00B2">
        <w:rPr>
          <w:b/>
          <w:bCs/>
          <w:color w:val="000000" w:themeColor="text1"/>
          <w:szCs w:val="22"/>
          <w:highlight w:val="yellow"/>
          <w:u w:val="single"/>
        </w:rPr>
        <w:t>is underway</w:t>
      </w:r>
      <w:r w:rsidRPr="002B00B2">
        <w:rPr>
          <w:color w:val="000000" w:themeColor="text1"/>
          <w:sz w:val="10"/>
          <w:szCs w:val="22"/>
        </w:rPr>
        <w:t xml:space="preserve">. </w:t>
      </w:r>
      <w:r w:rsidRPr="002B00B2">
        <w:rPr>
          <w:b/>
          <w:bCs/>
          <w:color w:val="000000" w:themeColor="text1"/>
          <w:szCs w:val="22"/>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2B00B2">
        <w:rPr>
          <w:color w:val="000000" w:themeColor="text1"/>
          <w:sz w:val="10"/>
          <w:szCs w:val="22"/>
        </w:rPr>
        <w:t xml:space="preserve">. </w:t>
      </w:r>
      <w:r w:rsidRPr="002B00B2">
        <w:rPr>
          <w:b/>
          <w:bCs/>
          <w:color w:val="000000" w:themeColor="text1"/>
          <w:szCs w:val="22"/>
          <w:u w:val="single"/>
        </w:rPr>
        <w:t xml:space="preserve">The bees, that once we believed were saved, are disappearing eight times faster than are mammals, birds or reptiles. Without their pollination work, </w:t>
      </w:r>
      <w:r w:rsidRPr="002B00B2">
        <w:rPr>
          <w:b/>
          <w:bCs/>
          <w:color w:val="000000" w:themeColor="text1"/>
          <w:szCs w:val="22"/>
          <w:highlight w:val="yellow"/>
          <w:u w:val="single"/>
        </w:rPr>
        <w:t>70 per cent of the crops that feed 90 per cent of the planet will fail</w:t>
      </w:r>
      <w:r w:rsidRPr="002B00B2">
        <w:rPr>
          <w:color w:val="000000" w:themeColor="text1"/>
          <w:sz w:val="10"/>
          <w:szCs w:val="22"/>
        </w:rPr>
        <w:t xml:space="preserve">.  </w:t>
      </w:r>
      <w:r w:rsidRPr="002B00B2">
        <w:rPr>
          <w:b/>
          <w:bCs/>
          <w:color w:val="000000" w:themeColor="text1"/>
          <w:szCs w:val="22"/>
          <w:u w:val="single"/>
        </w:rPr>
        <w:t>The question of human survival is inextricable from that of what sort of humans we should be</w:t>
      </w:r>
      <w:r w:rsidRPr="002B00B2">
        <w:rPr>
          <w:b/>
          <w:bCs/>
          <w:color w:val="000000" w:themeColor="text1"/>
          <w:szCs w:val="22"/>
          <w:highlight w:val="yellow"/>
          <w:u w:val="single"/>
        </w:rPr>
        <w:t xml:space="preserve">. By 2070, </w:t>
      </w:r>
      <w:r w:rsidRPr="002B00B2">
        <w:rPr>
          <w:b/>
          <w:bCs/>
          <w:color w:val="000000" w:themeColor="text1"/>
          <w:szCs w:val="22"/>
          <w:u w:val="single"/>
        </w:rPr>
        <w:t>MIT research says</w:t>
      </w:r>
      <w:r w:rsidRPr="002B00B2">
        <w:rPr>
          <w:b/>
          <w:bCs/>
          <w:color w:val="000000" w:themeColor="text1"/>
          <w:szCs w:val="22"/>
          <w:highlight w:val="yellow"/>
          <w:u w:val="single"/>
        </w:rPr>
        <w:t xml:space="preserve">, the new norm for ‘many </w:t>
      </w:r>
      <w:proofErr w:type="gramStart"/>
      <w:r w:rsidRPr="002B00B2">
        <w:rPr>
          <w:b/>
          <w:bCs/>
          <w:color w:val="000000" w:themeColor="text1"/>
          <w:szCs w:val="22"/>
          <w:highlight w:val="yellow"/>
          <w:u w:val="single"/>
        </w:rPr>
        <w:t>billions’</w:t>
      </w:r>
      <w:proofErr w:type="gramEnd"/>
      <w:r w:rsidRPr="002B00B2">
        <w:rPr>
          <w:b/>
          <w:bCs/>
          <w:color w:val="000000" w:themeColor="text1"/>
          <w:szCs w:val="22"/>
          <w:highlight w:val="yellow"/>
          <w:u w:val="single"/>
        </w:rPr>
        <w:t xml:space="preserve"> of people will be impossibly high temperatures </w:t>
      </w:r>
      <w:r w:rsidRPr="002B00B2">
        <w:rPr>
          <w:b/>
          <w:bCs/>
          <w:color w:val="000000" w:themeColor="text1"/>
          <w:szCs w:val="22"/>
          <w:u w:val="single"/>
        </w:rPr>
        <w:t xml:space="preserve">that will kill less fit people and make outdoor work </w:t>
      </w:r>
      <w:r w:rsidRPr="002B00B2">
        <w:rPr>
          <w:b/>
          <w:bCs/>
          <w:color w:val="000000" w:themeColor="text1"/>
          <w:szCs w:val="22"/>
          <w:u w:val="single"/>
        </w:rPr>
        <w:lastRenderedPageBreak/>
        <w:t xml:space="preserve">impossible. Half a billion will experience temperatures that would ‘kill even healthy people in the shade within six </w:t>
      </w:r>
      <w:proofErr w:type="gramStart"/>
      <w:r w:rsidRPr="002B00B2">
        <w:rPr>
          <w:b/>
          <w:bCs/>
          <w:color w:val="000000" w:themeColor="text1"/>
          <w:szCs w:val="22"/>
          <w:u w:val="single"/>
        </w:rPr>
        <w:t>hours’</w:t>
      </w:r>
      <w:proofErr w:type="gramEnd"/>
      <w:r w:rsidRPr="002B00B2">
        <w:rPr>
          <w:color w:val="000000" w:themeColor="text1"/>
          <w:sz w:val="10"/>
          <w:szCs w:val="22"/>
        </w:rPr>
        <w:t xml:space="preserve">. </w:t>
      </w:r>
      <w:r w:rsidRPr="002B00B2">
        <w:rPr>
          <w:b/>
          <w:bCs/>
          <w:color w:val="000000" w:themeColor="text1"/>
          <w:szCs w:val="22"/>
          <w:u w:val="single"/>
        </w:rPr>
        <w:t xml:space="preserve">The </w:t>
      </w:r>
      <w:r w:rsidRPr="002B00B2">
        <w:rPr>
          <w:b/>
          <w:bCs/>
          <w:color w:val="000000" w:themeColor="text1"/>
          <w:szCs w:val="22"/>
          <w:highlight w:val="yellow"/>
          <w:u w:val="single"/>
        </w:rPr>
        <w:t>Arctic</w:t>
      </w:r>
      <w:r w:rsidRPr="002B00B2">
        <w:rPr>
          <w:b/>
          <w:bCs/>
          <w:color w:val="000000" w:themeColor="text1"/>
          <w:szCs w:val="22"/>
          <w:u w:val="single"/>
        </w:rPr>
        <w:t xml:space="preserve">, that ‘sluggish and congealed sea’ discovered by </w:t>
      </w:r>
      <w:proofErr w:type="spellStart"/>
      <w:r w:rsidRPr="002B00B2">
        <w:rPr>
          <w:b/>
          <w:bCs/>
          <w:color w:val="000000" w:themeColor="text1"/>
          <w:szCs w:val="22"/>
          <w:u w:val="single"/>
        </w:rPr>
        <w:t>Pytheas</w:t>
      </w:r>
      <w:proofErr w:type="spellEnd"/>
      <w:r w:rsidRPr="002B00B2">
        <w:rPr>
          <w:b/>
          <w:bCs/>
          <w:color w:val="000000" w:themeColor="text1"/>
          <w:szCs w:val="22"/>
          <w:u w:val="single"/>
        </w:rPr>
        <w:t xml:space="preserve">, a breathing ‘mixture like sea-lung’, </w:t>
      </w:r>
      <w:r w:rsidRPr="002B00B2">
        <w:rPr>
          <w:b/>
          <w:bCs/>
          <w:color w:val="000000" w:themeColor="text1"/>
          <w:szCs w:val="22"/>
          <w:highlight w:val="yellow"/>
          <w:u w:val="single"/>
        </w:rPr>
        <w:t>will be gone</w:t>
      </w:r>
      <w:r w:rsidRPr="002B00B2">
        <w:rPr>
          <w:b/>
          <w:bCs/>
          <w:color w:val="000000" w:themeColor="text1"/>
          <w:szCs w:val="22"/>
          <w:u w:val="single"/>
        </w:rPr>
        <w:t>, on conservative estimates by 2040.</w:t>
      </w:r>
      <w:r w:rsidRPr="002B00B2">
        <w:rPr>
          <w:color w:val="000000" w:themeColor="text1"/>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2B00B2">
        <w:rPr>
          <w:b/>
          <w:bCs/>
          <w:color w:val="000000" w:themeColor="text1"/>
          <w:szCs w:val="22"/>
          <w:u w:val="single"/>
        </w:rPr>
        <w:t>So</w:t>
      </w:r>
      <w:proofErr w:type="gramEnd"/>
      <w:r w:rsidRPr="002B00B2">
        <w:rPr>
          <w:b/>
          <w:bCs/>
          <w:color w:val="000000" w:themeColor="text1"/>
          <w:szCs w:val="22"/>
          <w:u w:val="single"/>
        </w:rPr>
        <w:t xml:space="preserve"> adapt. But to what?</w:t>
      </w:r>
      <w:r w:rsidRPr="002B00B2">
        <w:rPr>
          <w:color w:val="000000" w:themeColor="text1"/>
          <w:sz w:val="10"/>
          <w:szCs w:val="22"/>
        </w:rPr>
        <w:t xml:space="preserve"> Those species now going extinct were once well adapted. The widely accepted geo-</w:t>
      </w:r>
      <w:proofErr w:type="spellStart"/>
      <w:r w:rsidRPr="002B00B2">
        <w:rPr>
          <w:color w:val="000000" w:themeColor="text1"/>
          <w:sz w:val="10"/>
          <w:szCs w:val="22"/>
        </w:rPr>
        <w:t>logism</w:t>
      </w:r>
      <w:proofErr w:type="spellEnd"/>
      <w:r w:rsidRPr="002B00B2">
        <w:rPr>
          <w:color w:val="000000" w:themeColor="text1"/>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2B00B2">
        <w:rPr>
          <w:color w:val="000000" w:themeColor="text1"/>
          <w:sz w:val="10"/>
          <w:szCs w:val="22"/>
        </w:rPr>
        <w:t>petro</w:t>
      </w:r>
      <w:proofErr w:type="spellEnd"/>
      <w:r w:rsidRPr="002B00B2">
        <w:rPr>
          <w:color w:val="000000" w:themeColor="text1"/>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2B00B2">
        <w:rPr>
          <w:color w:val="000000" w:themeColor="text1"/>
          <w:sz w:val="10"/>
          <w:szCs w:val="22"/>
        </w:rPr>
        <w:t>weaponised</w:t>
      </w:r>
      <w:proofErr w:type="spellEnd"/>
      <w:r w:rsidRPr="002B00B2">
        <w:rPr>
          <w:color w:val="000000" w:themeColor="text1"/>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2B00B2">
        <w:rPr>
          <w:color w:val="000000" w:themeColor="text1"/>
          <w:sz w:val="10"/>
          <w:szCs w:val="22"/>
        </w:rPr>
        <w:t>eople</w:t>
      </w:r>
      <w:proofErr w:type="spellEnd"/>
      <w:r w:rsidRPr="002B00B2">
        <w:rPr>
          <w:color w:val="000000" w:themeColor="text1"/>
          <w:sz w:val="10"/>
          <w:szCs w:val="22"/>
        </w:rPr>
        <w:t xml:space="preserve"> do not want to pay large sums of money ... in order to maybe protect the environment’.  In fact, however, and allowing that the movement is hardly monolithic, the French uprising was </w:t>
      </w:r>
      <w:proofErr w:type="spellStart"/>
      <w:r w:rsidRPr="002B00B2">
        <w:rPr>
          <w:color w:val="000000" w:themeColor="text1"/>
          <w:sz w:val="10"/>
          <w:szCs w:val="22"/>
        </w:rPr>
        <w:t>characterised</w:t>
      </w:r>
      <w:proofErr w:type="spellEnd"/>
      <w:r w:rsidRPr="002B00B2">
        <w:rPr>
          <w:color w:val="000000" w:themeColor="text1"/>
          <w:sz w:val="10"/>
          <w:szCs w:val="22"/>
        </w:rPr>
        <w:t xml:space="preserve"> by a remarkable </w:t>
      </w:r>
      <w:r w:rsidRPr="002B00B2">
        <w:rPr>
          <w:i/>
          <w:iCs/>
          <w:color w:val="000000" w:themeColor="text1"/>
          <w:sz w:val="10"/>
          <w:szCs w:val="22"/>
        </w:rPr>
        <w:t xml:space="preserve">refusal to refuse </w:t>
      </w:r>
      <w:r w:rsidRPr="002B00B2">
        <w:rPr>
          <w:color w:val="000000" w:themeColor="text1"/>
          <w:sz w:val="10"/>
          <w:szCs w:val="22"/>
        </w:rPr>
        <w:t xml:space="preserve">to engage with questions of ecology, particularly compared, say, to the fuel- price protests in the UK in 2000 and 2005. Far from being </w:t>
      </w:r>
      <w:proofErr w:type="spellStart"/>
      <w:r w:rsidRPr="002B00B2">
        <w:rPr>
          <w:color w:val="000000" w:themeColor="text1"/>
          <w:sz w:val="10"/>
          <w:szCs w:val="22"/>
        </w:rPr>
        <w:t>characterised</w:t>
      </w:r>
      <w:proofErr w:type="spellEnd"/>
      <w:r w:rsidRPr="002B00B2">
        <w:rPr>
          <w:color w:val="000000" w:themeColor="text1"/>
          <w:sz w:val="10"/>
          <w:szCs w:val="22"/>
        </w:rPr>
        <w:t xml:space="preserve"> by ecological indifference, what </w:t>
      </w:r>
      <w:proofErr w:type="spellStart"/>
      <w:r w:rsidRPr="002B00B2">
        <w:rPr>
          <w:color w:val="000000" w:themeColor="text1"/>
          <w:sz w:val="10"/>
          <w:szCs w:val="22"/>
        </w:rPr>
        <w:t>characterised</w:t>
      </w:r>
      <w:proofErr w:type="spellEnd"/>
      <w:r w:rsidRPr="002B00B2">
        <w:rPr>
          <w:color w:val="000000" w:themeColor="text1"/>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2B00B2">
        <w:rPr>
          <w:color w:val="000000" w:themeColor="text1"/>
          <w:sz w:val="10"/>
          <w:szCs w:val="22"/>
        </w:rPr>
        <w:t>Jerôme</w:t>
      </w:r>
      <w:proofErr w:type="spellEnd"/>
      <w:r w:rsidRPr="002B00B2">
        <w:rPr>
          <w:color w:val="000000" w:themeColor="text1"/>
          <w:sz w:val="10"/>
          <w:szCs w:val="22"/>
        </w:rPr>
        <w:t xml:space="preserve"> Rodriguez that ‘[e]</w:t>
      </w:r>
      <w:proofErr w:type="spellStart"/>
      <w:r w:rsidRPr="002B00B2">
        <w:rPr>
          <w:color w:val="000000" w:themeColor="text1"/>
          <w:sz w:val="10"/>
          <w:szCs w:val="22"/>
        </w:rPr>
        <w:t>ventually</w:t>
      </w:r>
      <w:proofErr w:type="spellEnd"/>
      <w:r w:rsidRPr="002B00B2">
        <w:rPr>
          <w:color w:val="000000" w:themeColor="text1"/>
          <w:sz w:val="10"/>
          <w:szCs w:val="22"/>
        </w:rPr>
        <w:t xml:space="preserve">, when we obtain the first things, ecology will have its place’; of the latter, the words of another, </w:t>
      </w:r>
      <w:proofErr w:type="spellStart"/>
      <w:r w:rsidRPr="002B00B2">
        <w:rPr>
          <w:color w:val="000000" w:themeColor="text1"/>
          <w:sz w:val="10"/>
          <w:szCs w:val="22"/>
        </w:rPr>
        <w:t>François</w:t>
      </w:r>
      <w:proofErr w:type="spellEnd"/>
      <w:r w:rsidRPr="002B00B2">
        <w:rPr>
          <w:color w:val="000000" w:themeColor="text1"/>
          <w:sz w:val="10"/>
          <w:szCs w:val="22"/>
        </w:rPr>
        <w:t xml:space="preserve"> </w:t>
      </w:r>
      <w:proofErr w:type="spellStart"/>
      <w:r w:rsidRPr="002B00B2">
        <w:rPr>
          <w:color w:val="000000" w:themeColor="text1"/>
          <w:sz w:val="10"/>
          <w:szCs w:val="22"/>
        </w:rPr>
        <w:t>Boulot</w:t>
      </w:r>
      <w:proofErr w:type="spellEnd"/>
      <w:r w:rsidRPr="002B00B2">
        <w:rPr>
          <w:color w:val="000000" w:themeColor="text1"/>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2B00B2">
        <w:rPr>
          <w:color w:val="000000" w:themeColor="text1"/>
          <w:sz w:val="10"/>
          <w:szCs w:val="22"/>
        </w:rPr>
        <w:t>compartmentalise</w:t>
      </w:r>
      <w:proofErr w:type="spellEnd"/>
      <w:r w:rsidRPr="002B00B2">
        <w:rPr>
          <w:color w:val="000000" w:themeColor="text1"/>
          <w:sz w:val="10"/>
          <w:szCs w:val="22"/>
        </w:rPr>
        <w:t xml:space="preserve"> is </w:t>
      </w:r>
      <w:proofErr w:type="spellStart"/>
      <w:r w:rsidRPr="002B00B2">
        <w:rPr>
          <w:color w:val="000000" w:themeColor="text1"/>
          <w:sz w:val="10"/>
          <w:szCs w:val="22"/>
        </w:rPr>
        <w:t>energising</w:t>
      </w:r>
      <w:proofErr w:type="spellEnd"/>
      <w:r w:rsidRPr="002B00B2">
        <w:rPr>
          <w:color w:val="000000" w:themeColor="text1"/>
          <w:sz w:val="10"/>
          <w:szCs w:val="22"/>
        </w:rPr>
        <w:t xml:space="preserve"> evidence of the new </w:t>
      </w:r>
      <w:proofErr w:type="spellStart"/>
      <w:r w:rsidRPr="002B00B2">
        <w:rPr>
          <w:color w:val="000000" w:themeColor="text1"/>
          <w:sz w:val="10"/>
          <w:szCs w:val="22"/>
        </w:rPr>
        <w:t>politicisation</w:t>
      </w:r>
      <w:proofErr w:type="spellEnd"/>
      <w:r w:rsidRPr="002B00B2">
        <w:rPr>
          <w:color w:val="000000" w:themeColor="text1"/>
          <w:sz w:val="10"/>
          <w:szCs w:val="22"/>
        </w:rPr>
        <w:t xml:space="preserve"> of the moment.  Still, that not everyone opposed to the fuel tax rise has been so assiduous in drawing the connections is in part because the dispersed, </w:t>
      </w:r>
      <w:proofErr w:type="spellStart"/>
      <w:r w:rsidRPr="002B00B2">
        <w:rPr>
          <w:color w:val="000000" w:themeColor="text1"/>
          <w:sz w:val="10"/>
          <w:szCs w:val="22"/>
        </w:rPr>
        <w:t>privatised</w:t>
      </w:r>
      <w:proofErr w:type="spellEnd"/>
      <w:r w:rsidRPr="002B00B2">
        <w:rPr>
          <w:color w:val="000000" w:themeColor="text1"/>
          <w:sz w:val="10"/>
          <w:szCs w:val="22"/>
        </w:rPr>
        <w:t xml:space="preserve"> accommodation and </w:t>
      </w:r>
      <w:proofErr w:type="spellStart"/>
      <w:r w:rsidRPr="002B00B2">
        <w:rPr>
          <w:color w:val="000000" w:themeColor="text1"/>
          <w:sz w:val="10"/>
          <w:szCs w:val="22"/>
        </w:rPr>
        <w:t>individualised</w:t>
      </w:r>
      <w:proofErr w:type="spellEnd"/>
      <w:r w:rsidRPr="002B00B2">
        <w:rPr>
          <w:color w:val="000000" w:themeColor="text1"/>
          <w:sz w:val="10"/>
          <w:szCs w:val="22"/>
        </w:rPr>
        <w:t xml:space="preserve"> transportation of modern life offer </w:t>
      </w:r>
      <w:proofErr w:type="spellStart"/>
      <w:r w:rsidRPr="002B00B2">
        <w:rPr>
          <w:color w:val="000000" w:themeColor="text1"/>
          <w:sz w:val="10"/>
          <w:szCs w:val="22"/>
        </w:rPr>
        <w:t>individualised</w:t>
      </w:r>
      <w:proofErr w:type="spellEnd"/>
      <w:r w:rsidRPr="002B00B2">
        <w:rPr>
          <w:color w:val="000000" w:themeColor="text1"/>
          <w:sz w:val="10"/>
          <w:szCs w:val="22"/>
        </w:rPr>
        <w:t xml:space="preserve">, immediate-term and distinctively capitalist answer to specifically human strivings. The concept of the Anthropocene is a tacit acknowledgment that the alienated </w:t>
      </w:r>
      <w:proofErr w:type="spellStart"/>
      <w:r w:rsidRPr="002B00B2">
        <w:rPr>
          <w:color w:val="000000" w:themeColor="text1"/>
          <w:sz w:val="10"/>
          <w:szCs w:val="22"/>
        </w:rPr>
        <w:t>labour</w:t>
      </w:r>
      <w:proofErr w:type="spellEnd"/>
      <w:r w:rsidRPr="002B00B2">
        <w:rPr>
          <w:color w:val="000000" w:themeColor="text1"/>
          <w:sz w:val="10"/>
          <w:szCs w:val="22"/>
        </w:rPr>
        <w:t xml:space="preserve"> of humanity has itself become a selective evolutionary pressure. It has already forced rapid adaptation in some species, where it has not resulted in extinction, as Bernard </w:t>
      </w:r>
      <w:proofErr w:type="spellStart"/>
      <w:r w:rsidRPr="002B00B2">
        <w:rPr>
          <w:color w:val="000000" w:themeColor="text1"/>
          <w:sz w:val="10"/>
          <w:szCs w:val="22"/>
        </w:rPr>
        <w:t>Kettlewell’s</w:t>
      </w:r>
      <w:proofErr w:type="spellEnd"/>
      <w:r w:rsidRPr="002B00B2">
        <w:rPr>
          <w:color w:val="000000" w:themeColor="text1"/>
          <w:sz w:val="10"/>
          <w:szCs w:val="22"/>
        </w:rPr>
        <w:t xml:space="preserve"> experiments with peppered moths show. The </w:t>
      </w:r>
      <w:proofErr w:type="spellStart"/>
      <w:r w:rsidRPr="002B00B2">
        <w:rPr>
          <w:color w:val="000000" w:themeColor="text1"/>
          <w:sz w:val="10"/>
          <w:szCs w:val="22"/>
        </w:rPr>
        <w:t>besooting</w:t>
      </w:r>
      <w:proofErr w:type="spellEnd"/>
      <w:r w:rsidRPr="002B00B2">
        <w:rPr>
          <w:color w:val="000000" w:themeColor="text1"/>
          <w:sz w:val="10"/>
          <w:szCs w:val="22"/>
        </w:rPr>
        <w:t xml:space="preserve"> of tree bark in industrial areas became a powerful selective force, </w:t>
      </w:r>
      <w:proofErr w:type="spellStart"/>
      <w:r w:rsidRPr="002B00B2">
        <w:rPr>
          <w:color w:val="000000" w:themeColor="text1"/>
          <w:sz w:val="10"/>
          <w:szCs w:val="22"/>
        </w:rPr>
        <w:t>favouring</w:t>
      </w:r>
      <w:proofErr w:type="spellEnd"/>
      <w:r w:rsidRPr="002B00B2">
        <w:rPr>
          <w:color w:val="000000" w:themeColor="text1"/>
          <w:sz w:val="10"/>
          <w:szCs w:val="22"/>
        </w:rPr>
        <w:t xml:space="preserve"> darker moths, harder for birds to see and pick off</w:t>
      </w:r>
      <w:r w:rsidRPr="002B00B2">
        <w:rPr>
          <w:b/>
          <w:bCs/>
          <w:color w:val="000000" w:themeColor="text1"/>
          <w:szCs w:val="22"/>
          <w:u w:val="single"/>
        </w:rPr>
        <w:t xml:space="preserve">. Now such pressures are coming for us, as powerful as the asteroid strike behind the Cretaceous-Paleogene mass extinction. We </w:t>
      </w:r>
      <w:r w:rsidRPr="002B00B2">
        <w:rPr>
          <w:b/>
          <w:bCs/>
          <w:color w:val="000000" w:themeColor="text1"/>
          <w:szCs w:val="22"/>
          <w:highlight w:val="yellow"/>
          <w:u w:val="single"/>
        </w:rPr>
        <w:t>are compelled to adapt to ourselves</w:t>
      </w:r>
      <w:r w:rsidRPr="002B00B2">
        <w:rPr>
          <w:b/>
          <w:bCs/>
          <w:color w:val="000000" w:themeColor="text1"/>
          <w:szCs w:val="22"/>
          <w:u w:val="single"/>
        </w:rPr>
        <w:t xml:space="preserve">. </w:t>
      </w:r>
      <w:r w:rsidRPr="002B00B2">
        <w:rPr>
          <w:color w:val="000000" w:themeColor="text1"/>
          <w:sz w:val="10"/>
          <w:szCs w:val="22"/>
        </w:rPr>
        <w:t xml:space="preserve">From this point of view, there is no difference between adaptation and mitigation. </w:t>
      </w:r>
      <w:r w:rsidRPr="002B00B2">
        <w:rPr>
          <w:b/>
          <w:bCs/>
          <w:color w:val="000000" w:themeColor="text1"/>
          <w:szCs w:val="22"/>
          <w:u w:val="single"/>
        </w:rPr>
        <w:t xml:space="preserve">To close the fossil fuel plants, </w:t>
      </w:r>
      <w:r w:rsidRPr="002B00B2">
        <w:rPr>
          <w:b/>
          <w:bCs/>
          <w:color w:val="000000" w:themeColor="text1"/>
          <w:szCs w:val="22"/>
          <w:highlight w:val="yellow"/>
          <w:u w:val="single"/>
        </w:rPr>
        <w:t xml:space="preserve">to destroy </w:t>
      </w:r>
      <w:r w:rsidRPr="002B00B2">
        <w:rPr>
          <w:b/>
          <w:bCs/>
          <w:color w:val="000000" w:themeColor="text1"/>
          <w:szCs w:val="22"/>
          <w:u w:val="single"/>
        </w:rPr>
        <w:t xml:space="preserve">a planet of value, or even, dare we hope, </w:t>
      </w:r>
      <w:r w:rsidRPr="002B00B2">
        <w:rPr>
          <w:b/>
          <w:bCs/>
          <w:color w:val="000000" w:themeColor="text1"/>
          <w:szCs w:val="22"/>
          <w:highlight w:val="yellow"/>
          <w:u w:val="single"/>
        </w:rPr>
        <w:t>the value-form itself</w:t>
      </w:r>
      <w:r w:rsidRPr="002B00B2">
        <w:rPr>
          <w:b/>
          <w:bCs/>
          <w:color w:val="000000" w:themeColor="text1"/>
          <w:szCs w:val="22"/>
          <w:u w:val="single"/>
        </w:rPr>
        <w:t xml:space="preserve">: </w:t>
      </w:r>
      <w:r w:rsidRPr="002B00B2">
        <w:rPr>
          <w:color w:val="000000" w:themeColor="text1"/>
          <w:sz w:val="10"/>
          <w:szCs w:val="22"/>
        </w:rPr>
        <w:t>are these not adaptations</w:t>
      </w:r>
      <w:r w:rsidRPr="002B00B2">
        <w:rPr>
          <w:b/>
          <w:bCs/>
          <w:color w:val="000000" w:themeColor="text1"/>
          <w:szCs w:val="22"/>
          <w:u w:val="single"/>
        </w:rPr>
        <w:t xml:space="preserve">? </w:t>
      </w:r>
      <w:r w:rsidRPr="002B00B2">
        <w:rPr>
          <w:color w:val="000000" w:themeColor="text1"/>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CC91C88" w14:textId="77777777" w:rsidR="004E65BD" w:rsidRPr="002B00B2" w:rsidRDefault="004E65BD" w:rsidP="004E65BD">
      <w:pPr>
        <w:pStyle w:val="Heading4"/>
        <w:rPr>
          <w:rFonts w:cs="Calibri"/>
          <w:color w:val="000000" w:themeColor="text1"/>
        </w:rPr>
      </w:pPr>
      <w:r w:rsidRPr="002B00B2">
        <w:rPr>
          <w:rFonts w:cs="Calibr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3A584993" w14:textId="77777777" w:rsidR="004E65BD" w:rsidRPr="002B00B2" w:rsidRDefault="004E65BD" w:rsidP="004E65BD">
      <w:pPr>
        <w:rPr>
          <w:color w:val="000000" w:themeColor="text1"/>
        </w:rPr>
      </w:pPr>
      <w:proofErr w:type="spellStart"/>
      <w:r w:rsidRPr="002B00B2">
        <w:rPr>
          <w:color w:val="000000" w:themeColor="text1"/>
          <w:sz w:val="20"/>
          <w:szCs w:val="20"/>
          <w:shd w:val="clear" w:color="auto" w:fill="FFFFFF"/>
        </w:rPr>
        <w:t>Frase</w:t>
      </w:r>
      <w:proofErr w:type="spellEnd"/>
      <w:r w:rsidRPr="002B00B2">
        <w:rPr>
          <w:color w:val="000000" w:themeColor="text1"/>
          <w:sz w:val="20"/>
          <w:szCs w:val="20"/>
          <w:shd w:val="clear" w:color="auto" w:fill="FFFFFF"/>
        </w:rPr>
        <w:t>, P. (2016). </w:t>
      </w:r>
      <w:r w:rsidRPr="002B00B2">
        <w:rPr>
          <w:i/>
          <w:iCs/>
          <w:color w:val="000000" w:themeColor="text1"/>
          <w:sz w:val="20"/>
          <w:szCs w:val="20"/>
          <w:shd w:val="clear" w:color="auto" w:fill="FFFFFF"/>
        </w:rPr>
        <w:t>Four futures: Life after capitalism</w:t>
      </w:r>
      <w:r w:rsidRPr="002B00B2">
        <w:rPr>
          <w:color w:val="000000" w:themeColor="text1"/>
          <w:sz w:val="20"/>
          <w:szCs w:val="20"/>
          <w:shd w:val="clear" w:color="auto" w:fill="FFFFFF"/>
        </w:rPr>
        <w:t>. Verso books //LHP HL + LHP AB</w:t>
      </w:r>
    </w:p>
    <w:p w14:paraId="680B60C5" w14:textId="77777777" w:rsidR="004E65BD" w:rsidRPr="002B00B2" w:rsidRDefault="004E65BD" w:rsidP="004E65BD">
      <w:pPr>
        <w:pStyle w:val="NormalWeb"/>
        <w:shd w:val="clear" w:color="auto" w:fill="FFFFFF"/>
        <w:rPr>
          <w:rStyle w:val="Emphasis"/>
          <w:b w:val="0"/>
          <w:iCs w:val="0"/>
          <w:color w:val="000000" w:themeColor="text1"/>
          <w:sz w:val="16"/>
          <w:u w:val="none"/>
        </w:rPr>
      </w:pPr>
      <w:r w:rsidRPr="002B00B2">
        <w:rPr>
          <w:rStyle w:val="Emphasis"/>
          <w:color w:val="000000" w:themeColor="text1"/>
          <w:sz w:val="24"/>
        </w:rPr>
        <w:t xml:space="preserve">In 1980, the Marxist historian E. P. Thompson wrote an essay reflecting on the Cold War and the ever-present threat of nuclear annihilation, called “Notes on </w:t>
      </w:r>
      <w:proofErr w:type="spellStart"/>
      <w:r w:rsidRPr="002B00B2">
        <w:rPr>
          <w:rStyle w:val="Emphasis"/>
          <w:color w:val="000000" w:themeColor="text1"/>
          <w:sz w:val="24"/>
        </w:rPr>
        <w:t>Exterminism</w:t>
      </w:r>
      <w:proofErr w:type="spellEnd"/>
      <w:r w:rsidRPr="002B00B2">
        <w:rPr>
          <w:rStyle w:val="Emphasis"/>
          <w:color w:val="000000" w:themeColor="text1"/>
          <w:sz w:val="24"/>
        </w:rPr>
        <w:t>, the Last Stage of Civilization</w:t>
      </w:r>
      <w:r w:rsidRPr="002B00B2">
        <w:rPr>
          <w:rFonts w:ascii="Calibri" w:hAnsi="Calibri" w:cs="Calibr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2B00B2">
        <w:rPr>
          <w:rStyle w:val="Emphasis"/>
          <w:color w:val="000000" w:themeColor="text1"/>
          <w:sz w:val="24"/>
        </w:rPr>
        <w:t xml:space="preserve">The military-industrial complex was taking up a larger and larger part of the economy in the rich capitalist countries, and the Soviets were likewise increasingly preoccupied with building up arms. </w:t>
      </w:r>
      <w:r w:rsidRPr="002B00B2">
        <w:rPr>
          <w:rFonts w:ascii="Calibri" w:hAnsi="Calibri" w:cs="Calibri"/>
          <w:color w:val="000000" w:themeColor="text1"/>
          <w:sz w:val="16"/>
        </w:rPr>
        <w:t>Thompson proposed that we needed a new category to understand this social formation. He quotes Marx’s famous line from The Poverty of Philosophy: “</w:t>
      </w:r>
      <w:r w:rsidRPr="002B00B2">
        <w:rPr>
          <w:rStyle w:val="Emphasis"/>
          <w:color w:val="000000" w:themeColor="text1"/>
          <w:sz w:val="24"/>
        </w:rPr>
        <w:t xml:space="preserve">the hand-mill gives you society with the feudal lord; the steam-mill, society with the industrial capitalist.”3 That is, </w:t>
      </w:r>
      <w:r w:rsidRPr="002B00B2">
        <w:rPr>
          <w:rStyle w:val="Emphasis"/>
          <w:color w:val="000000" w:themeColor="text1"/>
          <w:sz w:val="24"/>
          <w:highlight w:val="yellow"/>
        </w:rPr>
        <w:t xml:space="preserve">as the </w:t>
      </w:r>
      <w:r w:rsidRPr="002B00B2">
        <w:rPr>
          <w:rStyle w:val="Emphasis"/>
          <w:color w:val="000000" w:themeColor="text1"/>
          <w:sz w:val="24"/>
        </w:rPr>
        <w:t xml:space="preserve">central </w:t>
      </w:r>
      <w:r w:rsidRPr="002B00B2">
        <w:rPr>
          <w:rStyle w:val="Emphasis"/>
          <w:color w:val="000000" w:themeColor="text1"/>
          <w:sz w:val="24"/>
          <w:highlight w:val="yellow"/>
        </w:rPr>
        <w:t xml:space="preserve">economic relations of a society change, all the social relations in that society </w:t>
      </w:r>
      <w:r w:rsidRPr="002B00B2">
        <w:rPr>
          <w:rStyle w:val="Emphasis"/>
          <w:color w:val="000000" w:themeColor="text1"/>
          <w:sz w:val="24"/>
        </w:rPr>
        <w:t xml:space="preserve">tend to </w:t>
      </w:r>
      <w:r w:rsidRPr="002B00B2">
        <w:rPr>
          <w:rStyle w:val="Emphasis"/>
          <w:color w:val="000000" w:themeColor="text1"/>
          <w:sz w:val="24"/>
          <w:highlight w:val="yellow"/>
        </w:rPr>
        <w:t>change with them</w:t>
      </w:r>
      <w:r w:rsidRPr="002B00B2">
        <w:rPr>
          <w:rStyle w:val="Emphasis"/>
          <w:color w:val="000000" w:themeColor="text1"/>
          <w:sz w:val="24"/>
        </w:rPr>
        <w:t>. Confronting the logic of military industrialism, Thompson asks, “what are we given by those Satanic mills which are now at work, grinding out the means of human extermination?”</w:t>
      </w:r>
      <w:r w:rsidRPr="002B00B2">
        <w:rPr>
          <w:rFonts w:ascii="Calibri" w:hAnsi="Calibri" w:cs="Calibri"/>
          <w:color w:val="000000" w:themeColor="text1"/>
          <w:sz w:val="16"/>
        </w:rPr>
        <w:t xml:space="preserve"> His answer was that the category </w:t>
      </w:r>
      <w:r w:rsidRPr="002B00B2">
        <w:rPr>
          <w:rStyle w:val="Emphasis"/>
          <w:color w:val="000000" w:themeColor="text1"/>
          <w:sz w:val="24"/>
        </w:rPr>
        <w:t>we needed was “</w:t>
      </w:r>
      <w:proofErr w:type="spellStart"/>
      <w:r w:rsidRPr="002B00B2">
        <w:rPr>
          <w:rStyle w:val="Emphasis"/>
          <w:color w:val="000000" w:themeColor="text1"/>
          <w:sz w:val="24"/>
        </w:rPr>
        <w:t>exterminism</w:t>
      </w:r>
      <w:proofErr w:type="spellEnd"/>
      <w:r w:rsidRPr="002B00B2">
        <w:rPr>
          <w:rStyle w:val="Emphasis"/>
          <w:color w:val="000000" w:themeColor="text1"/>
          <w:sz w:val="24"/>
        </w:rPr>
        <w:t xml:space="preserve">.” This term covers “these characteristics of a society—expressed, in differing degrees, within its economy, its polity, and its ideology—which thrust it in a direction whose outcome must be the extermination of multitudes.”4 </w:t>
      </w:r>
      <w:r w:rsidRPr="002B00B2">
        <w:rPr>
          <w:rFonts w:ascii="Calibri" w:hAnsi="Calibri" w:cs="Calibr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2B00B2">
        <w:rPr>
          <w:rFonts w:ascii="Calibri" w:hAnsi="Calibri" w:cs="Calibri"/>
          <w:color w:val="000000" w:themeColor="text1"/>
          <w:sz w:val="16"/>
        </w:rPr>
        <w:t>so</w:t>
      </w:r>
      <w:proofErr w:type="gramEnd"/>
      <w:r w:rsidRPr="002B00B2">
        <w:rPr>
          <w:rFonts w:ascii="Calibri" w:hAnsi="Calibri" w:cs="Calibr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t>
      </w:r>
      <w:r w:rsidRPr="002B00B2">
        <w:rPr>
          <w:rFonts w:ascii="Calibri" w:hAnsi="Calibri" w:cs="Calibri"/>
          <w:color w:val="000000" w:themeColor="text1"/>
          <w:sz w:val="16"/>
        </w:rPr>
        <w:lastRenderedPageBreak/>
        <w:t xml:space="preserve">where the military budget takes up almost as large a percentage of the US economy as it did when Thompson wrote his essay. </w:t>
      </w:r>
      <w:r w:rsidRPr="002B00B2">
        <w:rPr>
          <w:rStyle w:val="Emphasis"/>
          <w:color w:val="000000" w:themeColor="text1"/>
          <w:sz w:val="24"/>
        </w:rPr>
        <w:t>But the conflicts that define the era of the so- called “War on Terror” are asymmetrical ones, pitting technologically advanced militaries against weak states or stateless insurgents</w:t>
      </w:r>
      <w:r w:rsidRPr="002B00B2">
        <w:rPr>
          <w:rFonts w:ascii="Calibri" w:hAnsi="Calibri" w:cs="Calibri"/>
          <w:color w:val="000000" w:themeColor="text1"/>
          <w:sz w:val="16"/>
        </w:rPr>
        <w:t xml:space="preserve">. The lessons learned in these theaters come home, leading to the militarization of domestic policing as well. </w:t>
      </w:r>
      <w:r w:rsidRPr="002B00B2">
        <w:rPr>
          <w:rStyle w:val="Emphasis"/>
          <w:color w:val="000000" w:themeColor="text1"/>
          <w:sz w:val="24"/>
          <w:highlight w:val="yellow"/>
        </w:rPr>
        <w:t>A world where the ruling class no longer depends on the exploitation of working-class</w:t>
      </w:r>
      <w:r w:rsidRPr="002B00B2">
        <w:rPr>
          <w:rStyle w:val="Emphasis"/>
          <w:color w:val="000000" w:themeColor="text1"/>
          <w:sz w:val="24"/>
        </w:rPr>
        <w:t xml:space="preserve"> labor is a world where </w:t>
      </w:r>
      <w:r w:rsidRPr="002B00B2">
        <w:rPr>
          <w:rStyle w:val="Emphasis"/>
          <w:color w:val="000000" w:themeColor="text1"/>
          <w:sz w:val="24"/>
          <w:highlight w:val="yellow"/>
        </w:rPr>
        <w:t>the poor are merely a danger and an inconvenience</w:t>
      </w:r>
      <w:r w:rsidRPr="002B00B2">
        <w:rPr>
          <w:rStyle w:val="Emphasis"/>
          <w:color w:val="000000" w:themeColor="text1"/>
          <w:sz w:val="24"/>
        </w:rPr>
        <w:t>. Policing and repressing them ultimately seem more trouble than can be justified</w:t>
      </w:r>
      <w:r w:rsidRPr="002B00B2">
        <w:rPr>
          <w:rFonts w:ascii="Calibri" w:hAnsi="Calibri" w:cs="Calibri"/>
          <w:color w:val="000000" w:themeColor="text1"/>
          <w:sz w:val="16"/>
        </w:rPr>
        <w:t>. This is where the thrust toward “the extermination of multitudes” originates.</w:t>
      </w:r>
      <w:r w:rsidRPr="002B00B2">
        <w:rPr>
          <w:rStyle w:val="Emphasis"/>
          <w:color w:val="000000" w:themeColor="text1"/>
          <w:sz w:val="24"/>
        </w:rPr>
        <w:t xml:space="preserve"> </w:t>
      </w:r>
      <w:r w:rsidRPr="002B00B2">
        <w:rPr>
          <w:rStyle w:val="Emphasis"/>
          <w:color w:val="000000" w:themeColor="text1"/>
          <w:sz w:val="24"/>
          <w:highlight w:val="yellow"/>
        </w:rPr>
        <w:t>Its ultimate endpoint</w:t>
      </w:r>
      <w:r w:rsidRPr="002B00B2">
        <w:rPr>
          <w:rStyle w:val="Emphasis"/>
          <w:color w:val="000000" w:themeColor="text1"/>
          <w:sz w:val="24"/>
        </w:rPr>
        <w:t xml:space="preserve"> </w:t>
      </w:r>
      <w:r w:rsidRPr="002B00B2">
        <w:rPr>
          <w:rStyle w:val="Emphasis"/>
          <w:color w:val="000000" w:themeColor="text1"/>
          <w:sz w:val="24"/>
          <w:highlight w:val="yellow"/>
        </w:rPr>
        <w:t>is</w:t>
      </w:r>
      <w:r w:rsidRPr="002B00B2">
        <w:rPr>
          <w:rStyle w:val="Emphasis"/>
          <w:color w:val="000000" w:themeColor="text1"/>
          <w:sz w:val="24"/>
        </w:rPr>
        <w:t xml:space="preserve"> literally the </w:t>
      </w:r>
      <w:r w:rsidRPr="002B00B2">
        <w:rPr>
          <w:rStyle w:val="Emphasis"/>
          <w:color w:val="000000" w:themeColor="text1"/>
          <w:sz w:val="24"/>
          <w:highlight w:val="yellow"/>
        </w:rPr>
        <w:t>extermination of the poor,</w:t>
      </w:r>
      <w:r w:rsidRPr="002B00B2">
        <w:rPr>
          <w:rStyle w:val="Emphasis"/>
          <w:color w:val="000000" w:themeColor="text1"/>
          <w:sz w:val="24"/>
        </w:rPr>
        <w:t xml:space="preserve"> so that the rabble can finally be brushed aside once and for all, </w:t>
      </w:r>
      <w:r w:rsidRPr="002B00B2">
        <w:rPr>
          <w:rStyle w:val="Emphasis"/>
          <w:color w:val="000000" w:themeColor="text1"/>
          <w:sz w:val="24"/>
          <w:highlight w:val="yellow"/>
        </w:rPr>
        <w:t>leaving the rich to live in peace and quie</w:t>
      </w:r>
      <w:r w:rsidRPr="002B00B2">
        <w:rPr>
          <w:rStyle w:val="Emphasis"/>
          <w:color w:val="000000" w:themeColor="text1"/>
          <w:sz w:val="24"/>
        </w:rPr>
        <w:t xml:space="preserve">t in their Elysium. </w:t>
      </w:r>
      <w:r w:rsidRPr="002B00B2">
        <w:rPr>
          <w:rFonts w:ascii="Calibri" w:hAnsi="Calibri" w:cs="Calibri"/>
          <w:color w:val="000000" w:themeColor="text1"/>
          <w:sz w:val="16"/>
        </w:rPr>
        <w:t xml:space="preserve">In a 1983 article, the Nobel Prize–winning economist </w:t>
      </w:r>
      <w:r w:rsidRPr="002B00B2">
        <w:rPr>
          <w:rStyle w:val="Emphasis"/>
          <w:color w:val="000000" w:themeColor="text1"/>
          <w:sz w:val="24"/>
        </w:rPr>
        <w:t>Wassily Leontief</w:t>
      </w:r>
      <w:r w:rsidRPr="002B00B2">
        <w:rPr>
          <w:rFonts w:ascii="Calibri" w:hAnsi="Calibri" w:cs="Calibri"/>
          <w:color w:val="000000" w:themeColor="text1"/>
          <w:sz w:val="16"/>
        </w:rPr>
        <w:t xml:space="preserve"> anticipated the problem of mass unemployment that has been contemplated throughout this book</w:t>
      </w:r>
      <w:r w:rsidRPr="002B00B2">
        <w:rPr>
          <w:rStyle w:val="Emphasis"/>
          <w:color w:val="000000" w:themeColor="text1"/>
          <w:sz w:val="24"/>
        </w:rPr>
        <w:t xml:space="preserve">. In what he calls, with some understatement, a “somewhat shocking but essentially appropriate analogy,” he compares workers to horses. </w:t>
      </w:r>
      <w:r w:rsidRPr="002B00B2">
        <w:rPr>
          <w:rFonts w:ascii="Calibri" w:hAnsi="Calibri" w:cs="Calibri"/>
          <w:color w:val="000000" w:themeColor="text1"/>
          <w:sz w:val="16"/>
        </w:rPr>
        <w:t xml:space="preserve">One might say that the process by which </w:t>
      </w:r>
      <w:r w:rsidRPr="002B00B2">
        <w:rPr>
          <w:rStyle w:val="Emphasis"/>
          <w:color w:val="000000" w:themeColor="text1"/>
          <w:sz w:val="24"/>
        </w:rPr>
        <w:t xml:space="preserve">progressive </w:t>
      </w:r>
      <w:r w:rsidRPr="002B00B2">
        <w:rPr>
          <w:rStyle w:val="Emphasis"/>
          <w:color w:val="000000" w:themeColor="text1"/>
          <w:sz w:val="24"/>
          <w:highlight w:val="yellow"/>
        </w:rPr>
        <w:t>introduction of new computerized, automated, and robotized equipment can be expected to reduce the role of labor is similar to</w:t>
      </w:r>
      <w:r w:rsidRPr="002B00B2">
        <w:rPr>
          <w:rFonts w:ascii="Calibri" w:hAnsi="Calibri" w:cs="Calibri"/>
          <w:color w:val="000000" w:themeColor="text1"/>
          <w:sz w:val="16"/>
        </w:rPr>
        <w:t xml:space="preserve"> the process by which </w:t>
      </w:r>
      <w:r w:rsidRPr="002B00B2">
        <w:rPr>
          <w:rStyle w:val="Emphasis"/>
          <w:color w:val="000000" w:themeColor="text1"/>
          <w:sz w:val="24"/>
          <w:highlight w:val="yellow"/>
        </w:rPr>
        <w:t>the</w:t>
      </w:r>
      <w:r w:rsidRPr="002B00B2">
        <w:rPr>
          <w:rStyle w:val="Emphasis"/>
          <w:color w:val="000000" w:themeColor="text1"/>
          <w:sz w:val="24"/>
        </w:rPr>
        <w:t xml:space="preserve"> </w:t>
      </w:r>
      <w:r w:rsidRPr="002B00B2">
        <w:rPr>
          <w:rStyle w:val="Emphasis"/>
          <w:color w:val="000000" w:themeColor="text1"/>
          <w:sz w:val="24"/>
          <w:highlight w:val="yellow"/>
        </w:rPr>
        <w:t>introduction of tractors</w:t>
      </w:r>
      <w:r w:rsidRPr="002B00B2">
        <w:rPr>
          <w:rStyle w:val="Emphasis"/>
          <w:color w:val="000000" w:themeColor="text1"/>
          <w:sz w:val="24"/>
        </w:rPr>
        <w:t xml:space="preserve"> and other machinery first reduced and then </w:t>
      </w:r>
      <w:r w:rsidRPr="002B00B2">
        <w:rPr>
          <w:rStyle w:val="Emphasis"/>
          <w:color w:val="000000" w:themeColor="text1"/>
          <w:sz w:val="24"/>
          <w:highlight w:val="yellow"/>
        </w:rPr>
        <w:t>completely eliminated horses</w:t>
      </w:r>
      <w:r w:rsidRPr="002B00B2">
        <w:rPr>
          <w:rFonts w:ascii="Calibri" w:hAnsi="Calibri" w:cs="Calibri"/>
          <w:color w:val="000000" w:themeColor="text1"/>
          <w:sz w:val="16"/>
        </w:rPr>
        <w:t xml:space="preserve"> and </w:t>
      </w:r>
      <w:proofErr w:type="gramStart"/>
      <w:r w:rsidRPr="002B00B2">
        <w:rPr>
          <w:rFonts w:ascii="Calibri" w:hAnsi="Calibri" w:cs="Calibri"/>
          <w:color w:val="000000" w:themeColor="text1"/>
          <w:sz w:val="16"/>
        </w:rPr>
        <w:t>As</w:t>
      </w:r>
      <w:proofErr w:type="gramEnd"/>
      <w:r w:rsidRPr="002B00B2">
        <w:rPr>
          <w:rFonts w:ascii="Calibri" w:hAnsi="Calibri" w:cs="Calibri"/>
          <w:color w:val="000000" w:themeColor="text1"/>
          <w:sz w:val="16"/>
        </w:rPr>
        <w:t xml:space="preserve"> he then notes, this led most people to the conclusion that “from the human point of view, keeping all these idle horses ... would make little sense.” </w:t>
      </w:r>
      <w:r w:rsidRPr="002B00B2">
        <w:rPr>
          <w:rStyle w:val="Emphasis"/>
          <w:color w:val="000000" w:themeColor="text1"/>
          <w:sz w:val="24"/>
        </w:rPr>
        <w:t>As a result, the US horse population fell from 21.5 million in 1900 other draft animals in agriculture. to 3 million in 1960</w:t>
      </w:r>
      <w:r w:rsidRPr="002B00B2">
        <w:rPr>
          <w:rFonts w:ascii="Calibri" w:hAnsi="Calibri" w:cs="Calibr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2B00B2">
        <w:rPr>
          <w:rFonts w:ascii="Calibri" w:hAnsi="Calibri" w:cs="Calibri"/>
          <w:color w:val="000000" w:themeColor="text1"/>
          <w:sz w:val="16"/>
        </w:rPr>
        <w:t>Gorz</w:t>
      </w:r>
      <w:proofErr w:type="spellEnd"/>
      <w:r w:rsidRPr="002B00B2">
        <w:rPr>
          <w:rFonts w:ascii="Calibri" w:hAnsi="Calibri" w:cs="Calibr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2B00B2">
        <w:rPr>
          <w:rStyle w:val="Emphasis"/>
          <w:color w:val="000000" w:themeColor="text1"/>
          <w:sz w:val="24"/>
        </w:rPr>
        <w:t xml:space="preserve">Fortunately, even the rich have developed norms of morality that make it difficult to reach for this Final Solution as a first resort. </w:t>
      </w:r>
      <w:r w:rsidRPr="002B00B2">
        <w:rPr>
          <w:rStyle w:val="Emphasis"/>
          <w:color w:val="000000" w:themeColor="text1"/>
          <w:sz w:val="24"/>
          <w:highlight w:val="yellow"/>
        </w:rPr>
        <w:t xml:space="preserve">Their initial step is </w:t>
      </w:r>
      <w:r w:rsidRPr="002B00B2">
        <w:rPr>
          <w:rStyle w:val="Emphasis"/>
          <w:color w:val="000000" w:themeColor="text1"/>
          <w:sz w:val="24"/>
        </w:rPr>
        <w:t xml:space="preserve">simply </w:t>
      </w:r>
      <w:r w:rsidRPr="002B00B2">
        <w:rPr>
          <w:rStyle w:val="Emphasis"/>
          <w:color w:val="000000" w:themeColor="text1"/>
          <w:sz w:val="24"/>
          <w:highlight w:val="yellow"/>
        </w:rPr>
        <w:t>to hide from the poor,</w:t>
      </w:r>
      <w:r w:rsidRPr="002B00B2">
        <w:rPr>
          <w:rStyle w:val="Emphasis"/>
          <w:color w:val="000000" w:themeColor="text1"/>
          <w:sz w:val="24"/>
        </w:rPr>
        <w:t xml:space="preserve"> much like the characters in Elysium.</w:t>
      </w:r>
      <w:r w:rsidRPr="002B00B2">
        <w:rPr>
          <w:rFonts w:ascii="Calibri" w:hAnsi="Calibri" w:cs="Calibri"/>
          <w:color w:val="000000" w:themeColor="text1"/>
          <w:sz w:val="16"/>
        </w:rPr>
        <w:t xml:space="preserve"> But all around us, </w:t>
      </w:r>
      <w:r w:rsidRPr="002B00B2">
        <w:rPr>
          <w:rFonts w:ascii="Calibri" w:hAnsi="Calibri" w:cs="Calibri"/>
          <w:b/>
          <w:bCs/>
          <w:color w:val="000000" w:themeColor="text1"/>
          <w:highlight w:val="yellow"/>
          <w:u w:val="single"/>
        </w:rPr>
        <w:t xml:space="preserve">we </w:t>
      </w:r>
      <w:r w:rsidRPr="002B00B2">
        <w:rPr>
          <w:rFonts w:ascii="Calibri" w:hAnsi="Calibri" w:cs="Calibri"/>
          <w:b/>
          <w:bCs/>
          <w:color w:val="000000" w:themeColor="text1"/>
          <w:u w:val="single"/>
        </w:rPr>
        <w:t xml:space="preserve">can </w:t>
      </w:r>
      <w:r w:rsidRPr="002B00B2">
        <w:rPr>
          <w:rFonts w:ascii="Calibri" w:hAnsi="Calibri" w:cs="Calibri"/>
          <w:b/>
          <w:bCs/>
          <w:color w:val="000000" w:themeColor="text1"/>
          <w:highlight w:val="yellow"/>
          <w:u w:val="single"/>
        </w:rPr>
        <w:t xml:space="preserve">see </w:t>
      </w:r>
      <w:r w:rsidRPr="002B00B2">
        <w:rPr>
          <w:rFonts w:ascii="Calibri" w:hAnsi="Calibri" w:cs="Calibri"/>
          <w:b/>
          <w:bCs/>
          <w:color w:val="000000" w:themeColor="text1"/>
          <w:u w:val="single"/>
        </w:rPr>
        <w:t xml:space="preserve">the gradual drift away from just corralling and controlling “excess” populations, into </w:t>
      </w:r>
      <w:r w:rsidRPr="002B00B2">
        <w:rPr>
          <w:rFonts w:ascii="Calibri" w:hAnsi="Calibri" w:cs="Calibri"/>
          <w:b/>
          <w:bCs/>
          <w:color w:val="000000" w:themeColor="text1"/>
          <w:highlight w:val="yellow"/>
          <w:u w:val="single"/>
        </w:rPr>
        <w:t>justifications for permanently eliminating them</w:t>
      </w:r>
      <w:r w:rsidRPr="002B00B2">
        <w:rPr>
          <w:rFonts w:ascii="Calibri" w:hAnsi="Calibri" w:cs="Calibr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2B00B2">
        <w:rPr>
          <w:rStyle w:val="Emphasis"/>
          <w:color w:val="000000" w:themeColor="text1"/>
          <w:sz w:val="24"/>
          <w:highlight w:val="yellow"/>
        </w:rPr>
        <w:t>governments</w:t>
      </w:r>
      <w:r w:rsidRPr="002B00B2">
        <w:rPr>
          <w:rStyle w:val="Emphasis"/>
          <w:color w:val="000000" w:themeColor="text1"/>
          <w:sz w:val="24"/>
        </w:rPr>
        <w:t xml:space="preserve"> and other agencies seek to </w:t>
      </w:r>
      <w:r w:rsidRPr="002B00B2">
        <w:rPr>
          <w:rStyle w:val="Emphasis"/>
          <w:color w:val="000000" w:themeColor="text1"/>
          <w:sz w:val="24"/>
          <w:highlight w:val="yellow"/>
        </w:rPr>
        <w:t>regulate spaces</w:t>
      </w:r>
      <w:r w:rsidRPr="002B00B2">
        <w:rPr>
          <w:rStyle w:val="Emphasis"/>
          <w:color w:val="000000" w:themeColor="text1"/>
          <w:sz w:val="24"/>
        </w:rPr>
        <w:t xml:space="preserve"> and, where necessary, to immobilize flows of people, goods and services” </w:t>
      </w:r>
      <w:r w:rsidRPr="002B00B2">
        <w:rPr>
          <w:rStyle w:val="Emphasis"/>
          <w:color w:val="000000" w:themeColor="text1"/>
          <w:sz w:val="24"/>
          <w:highlight w:val="yellow"/>
        </w:rPr>
        <w:t>by means of</w:t>
      </w:r>
      <w:r w:rsidRPr="002B00B2">
        <w:rPr>
          <w:rStyle w:val="Emphasis"/>
          <w:color w:val="000000" w:themeColor="text1"/>
          <w:sz w:val="24"/>
        </w:rPr>
        <w:t xml:space="preserve"> “</w:t>
      </w:r>
      <w:r w:rsidRPr="002B00B2">
        <w:rPr>
          <w:rStyle w:val="Emphasis"/>
          <w:color w:val="000000" w:themeColor="text1"/>
          <w:sz w:val="24"/>
          <w:highlight w:val="yellow"/>
        </w:rPr>
        <w:t>enclosure</w:t>
      </w:r>
      <w:r w:rsidRPr="002B00B2">
        <w:rPr>
          <w:rStyle w:val="Emphasis"/>
          <w:color w:val="000000" w:themeColor="text1"/>
          <w:sz w:val="24"/>
        </w:rPr>
        <w:t xml:space="preserve">, bureaucratic barriers, legal exclusions and registrations.”9 Of course, it is </w:t>
      </w:r>
      <w:r w:rsidRPr="002B00B2">
        <w:rPr>
          <w:rStyle w:val="Emphasis"/>
          <w:color w:val="000000" w:themeColor="text1"/>
          <w:sz w:val="24"/>
          <w:highlight w:val="yellow"/>
        </w:rPr>
        <w:t>the movements of the masses</w:t>
      </w:r>
      <w:r w:rsidRPr="002B00B2">
        <w:rPr>
          <w:rStyle w:val="Emphasis"/>
          <w:color w:val="000000" w:themeColor="text1"/>
          <w:sz w:val="24"/>
        </w:rPr>
        <w:t xml:space="preserve"> whose movements </w:t>
      </w:r>
      <w:r w:rsidRPr="002B00B2">
        <w:rPr>
          <w:rStyle w:val="Emphasis"/>
          <w:color w:val="000000" w:themeColor="text1"/>
          <w:sz w:val="24"/>
          <w:highlight w:val="yellow"/>
        </w:rPr>
        <w:t>are restricted</w:t>
      </w:r>
      <w:r w:rsidRPr="002B00B2">
        <w:rPr>
          <w:rStyle w:val="Emphasis"/>
          <w:color w:val="000000" w:themeColor="text1"/>
          <w:sz w:val="24"/>
        </w:rPr>
        <w:t>, while the elite remains cosmopolitan and mobile</w:t>
      </w:r>
      <w:r w:rsidRPr="002B00B2">
        <w:rPr>
          <w:rFonts w:ascii="Calibri" w:hAnsi="Calibri" w:cs="Calibri"/>
          <w:color w:val="000000" w:themeColor="text1"/>
          <w:sz w:val="16"/>
        </w:rPr>
        <w:t xml:space="preserve">. Some of the examples Turner adduces are relatively trivial, like </w:t>
      </w:r>
      <w:r w:rsidRPr="002B00B2">
        <w:rPr>
          <w:rFonts w:ascii="Calibri" w:hAnsi="Calibri" w:cs="Calibri"/>
          <w:b/>
          <w:bCs/>
          <w:color w:val="000000" w:themeColor="text1"/>
          <w:u w:val="single"/>
        </w:rPr>
        <w:t>frequent-flyer lounges and private rooms in public hospitals</w:t>
      </w:r>
      <w:r w:rsidRPr="002B00B2">
        <w:rPr>
          <w:rFonts w:ascii="Calibri" w:hAnsi="Calibri" w:cs="Calibri"/>
          <w:color w:val="000000" w:themeColor="text1"/>
          <w:sz w:val="16"/>
        </w:rPr>
        <w:t xml:space="preserve">. Others are more serious, like </w:t>
      </w:r>
      <w:r w:rsidRPr="002B00B2">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2B00B2">
        <w:rPr>
          <w:rFonts w:ascii="Calibri" w:hAnsi="Calibri" w:cs="Calibri"/>
          <w:color w:val="000000" w:themeColor="text1"/>
          <w:sz w:val="16"/>
        </w:rPr>
        <w:t xml:space="preserve"> Biological quarantines and </w:t>
      </w:r>
      <w:r w:rsidRPr="002B00B2">
        <w:rPr>
          <w:rFonts w:ascii="Calibri" w:hAnsi="Calibri" w:cs="Calibri"/>
          <w:b/>
          <w:bCs/>
          <w:color w:val="000000" w:themeColor="text1"/>
          <w:u w:val="single"/>
        </w:rPr>
        <w:t>immigration restrictions</w:t>
      </w:r>
      <w:r w:rsidRPr="002B00B2">
        <w:rPr>
          <w:rFonts w:ascii="Calibri" w:hAnsi="Calibri" w:cs="Calibri"/>
          <w:color w:val="000000" w:themeColor="text1"/>
          <w:sz w:val="16"/>
        </w:rPr>
        <w:t xml:space="preserve"> take the enclave concept to the level of the nation-state. </w:t>
      </w:r>
      <w:r w:rsidRPr="002B00B2">
        <w:rPr>
          <w:rStyle w:val="Emphasis"/>
          <w:color w:val="000000" w:themeColor="text1"/>
          <w:sz w:val="24"/>
        </w:rPr>
        <w:t xml:space="preserve">In all cases, the </w:t>
      </w:r>
      <w:r w:rsidRPr="002B00B2">
        <w:rPr>
          <w:rStyle w:val="Emphasis"/>
          <w:color w:val="000000" w:themeColor="text1"/>
          <w:sz w:val="24"/>
          <w:highlight w:val="yellow"/>
        </w:rPr>
        <w:t>prison looms</w:t>
      </w:r>
      <w:r w:rsidRPr="002B00B2">
        <w:rPr>
          <w:rStyle w:val="Emphasis"/>
          <w:color w:val="000000" w:themeColor="text1"/>
          <w:sz w:val="24"/>
        </w:rPr>
        <w:t xml:space="preserve"> as the ultimate dystopian enclave </w:t>
      </w:r>
      <w:r w:rsidRPr="002B00B2">
        <w:rPr>
          <w:rStyle w:val="Emphasis"/>
          <w:color w:val="000000" w:themeColor="text1"/>
          <w:sz w:val="24"/>
          <w:highlight w:val="yellow"/>
        </w:rPr>
        <w:t>for those who do not comply</w:t>
      </w:r>
      <w:r w:rsidRPr="002B00B2">
        <w:rPr>
          <w:rStyle w:val="Emphasis"/>
          <w:color w:val="000000" w:themeColor="text1"/>
          <w:sz w:val="24"/>
        </w:rPr>
        <w:t>, whether it is the federal penitentiary or the detention camp at Guantanamo Bay</w:t>
      </w:r>
      <w:r w:rsidRPr="002B00B2">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2B00B2">
        <w:rPr>
          <w:rFonts w:ascii="Calibri" w:hAnsi="Calibri" w:cs="Calibri"/>
          <w:b/>
          <w:bCs/>
          <w:color w:val="000000" w:themeColor="text1"/>
          <w:u w:val="single"/>
        </w:rPr>
        <w:lastRenderedPageBreak/>
        <w:t>this order is created in the world’s crisis regions, as climate change brings about what he calls the “catastrophic convergence” of ecological change, economic inequality, and state failure.</w:t>
      </w:r>
      <w:r w:rsidRPr="002B00B2">
        <w:rPr>
          <w:rFonts w:ascii="Calibri" w:hAnsi="Calibri" w:cs="Calibri"/>
          <w:color w:val="000000" w:themeColor="text1"/>
          <w:sz w:val="16"/>
        </w:rPr>
        <w:t xml:space="preserve"> </w:t>
      </w:r>
      <w:r w:rsidRPr="002B00B2">
        <w:rPr>
          <w:rFonts w:ascii="Calibri" w:hAnsi="Calibri" w:cs="Calibri"/>
          <w:b/>
          <w:bCs/>
          <w:color w:val="000000" w:themeColor="text1"/>
          <w:u w:val="single"/>
        </w:rPr>
        <w:t xml:space="preserve">In the wake of colonialism and neoliberalism, the rich </w:t>
      </w:r>
      <w:r w:rsidRPr="002B00B2">
        <w:rPr>
          <w:rStyle w:val="Emphasis"/>
          <w:color w:val="000000" w:themeColor="text1"/>
          <w:sz w:val="24"/>
        </w:rPr>
        <w:t xml:space="preserve">countries, along with the elites of the poorer ones, have facilitated a disintegration into anarchic violence, as various tribal and political factions fight over the diminishing bounty of damaged ecosystems. </w:t>
      </w:r>
      <w:r w:rsidRPr="002B00B2">
        <w:rPr>
          <w:rFonts w:ascii="Calibri" w:hAnsi="Calibri" w:cs="Calibri"/>
          <w:color w:val="000000" w:themeColor="text1"/>
          <w:sz w:val="16"/>
        </w:rPr>
        <w:t xml:space="preserve">Faced with this bleak reality, </w:t>
      </w:r>
      <w:r w:rsidRPr="002B00B2">
        <w:rPr>
          <w:rStyle w:val="Emphasis"/>
          <w:color w:val="000000" w:themeColor="text1"/>
          <w:sz w:val="24"/>
        </w:rPr>
        <w:t>many of the rich—which, in global terms, includes many workers in the rich countries as well—have resigned themselves to barricading themselves into their fortresses</w:t>
      </w:r>
      <w:r w:rsidRPr="002B00B2">
        <w:rPr>
          <w:rFonts w:ascii="Calibri" w:hAnsi="Calibri" w:cs="Calibri"/>
          <w:color w:val="000000" w:themeColor="text1"/>
          <w:sz w:val="16"/>
          <w:szCs w:val="30"/>
        </w:rPr>
        <w:t xml:space="preserve">, </w:t>
      </w:r>
      <w:r w:rsidRPr="002B00B2">
        <w:rPr>
          <w:rFonts w:ascii="Calibri" w:hAnsi="Calibri" w:cs="Calibri"/>
          <w:color w:val="000000" w:themeColor="text1"/>
          <w:sz w:val="16"/>
        </w:rPr>
        <w:t xml:space="preserve">to be protected by unmanned drones and private military contractors. </w:t>
      </w:r>
      <w:r w:rsidRPr="002B00B2">
        <w:rPr>
          <w:rFonts w:ascii="Calibri" w:hAnsi="Calibri" w:cs="Calibri"/>
          <w:b/>
          <w:bCs/>
          <w:color w:val="000000" w:themeColor="text1"/>
          <w:u w:val="single"/>
        </w:rPr>
        <w:t>Guard labor</w:t>
      </w:r>
      <w:r w:rsidRPr="002B00B2">
        <w:rPr>
          <w:rFonts w:ascii="Calibri" w:hAnsi="Calibri" w:cs="Calibri"/>
          <w:color w:val="000000" w:themeColor="text1"/>
          <w:sz w:val="16"/>
        </w:rPr>
        <w:t xml:space="preserve">, a feature of the </w:t>
      </w:r>
      <w:proofErr w:type="spellStart"/>
      <w:r w:rsidRPr="002B00B2">
        <w:rPr>
          <w:rFonts w:ascii="Calibri" w:hAnsi="Calibri" w:cs="Calibri"/>
          <w:color w:val="000000" w:themeColor="text1"/>
          <w:sz w:val="16"/>
        </w:rPr>
        <w:t>rentist</w:t>
      </w:r>
      <w:proofErr w:type="spellEnd"/>
      <w:r w:rsidRPr="002B00B2">
        <w:rPr>
          <w:rFonts w:ascii="Calibri" w:hAnsi="Calibri" w:cs="Calibri"/>
          <w:color w:val="000000" w:themeColor="text1"/>
          <w:sz w:val="16"/>
        </w:rPr>
        <w:t xml:space="preserve"> society, </w:t>
      </w:r>
      <w:r w:rsidRPr="002B00B2">
        <w:rPr>
          <w:rFonts w:ascii="Calibri" w:hAnsi="Calibri" w:cs="Calibri"/>
          <w:b/>
          <w:bCs/>
          <w:color w:val="000000" w:themeColor="text1"/>
          <w:u w:val="single"/>
        </w:rPr>
        <w:t>reappears in an even more malevolent form, as a lucky few are employed as enforcers and protectors for the rich.</w:t>
      </w:r>
      <w:r w:rsidRPr="002B00B2">
        <w:rPr>
          <w:rFonts w:ascii="Calibri" w:hAnsi="Calibri" w:cs="Calibri"/>
          <w:color w:val="000000" w:themeColor="text1"/>
          <w:sz w:val="16"/>
        </w:rPr>
        <w:t xml:space="preserve"> But the construction of enclaves is not limited to the poorest places. Across the world, </w:t>
      </w:r>
      <w:r w:rsidRPr="002B00B2">
        <w:rPr>
          <w:rFonts w:ascii="Calibri" w:hAnsi="Calibri" w:cs="Calibri"/>
          <w:b/>
          <w:bCs/>
          <w:color w:val="000000" w:themeColor="text1"/>
          <w:highlight w:val="yellow"/>
          <w:u w:val="single"/>
        </w:rPr>
        <w:t>the rich are demonstrating their desire to escape from the rest of us</w:t>
      </w:r>
      <w:r w:rsidRPr="002B00B2">
        <w:rPr>
          <w:rFonts w:ascii="Calibri" w:hAnsi="Calibri" w:cs="Calibri"/>
          <w:color w:val="000000" w:themeColor="text1"/>
          <w:sz w:val="16"/>
        </w:rPr>
        <w:t xml:space="preserve">. A 2013 article in </w:t>
      </w:r>
      <w:r w:rsidRPr="002B00B2">
        <w:rPr>
          <w:rFonts w:ascii="Calibri" w:hAnsi="Calibri" w:cs="Calibri"/>
          <w:i/>
          <w:iCs/>
          <w:color w:val="000000" w:themeColor="text1"/>
          <w:sz w:val="16"/>
        </w:rPr>
        <w:t xml:space="preserve">Forbes </w:t>
      </w:r>
      <w:r w:rsidRPr="002B00B2">
        <w:rPr>
          <w:rFonts w:ascii="Calibri" w:hAnsi="Calibri" w:cs="Calibri"/>
          <w:color w:val="000000" w:themeColor="text1"/>
          <w:sz w:val="16"/>
        </w:rPr>
        <w:t xml:space="preserve">magazine reports on the mania, among the rich, for </w:t>
      </w:r>
      <w:r w:rsidRPr="002B00B2">
        <w:rPr>
          <w:rFonts w:ascii="Calibri" w:hAnsi="Calibri" w:cs="Calibri"/>
          <w:b/>
          <w:bCs/>
          <w:color w:val="000000" w:themeColor="text1"/>
          <w:u w:val="single"/>
        </w:rPr>
        <w:t>evermore-elaborate home security</w:t>
      </w:r>
      <w:r w:rsidRPr="002B00B2">
        <w:rPr>
          <w:rFonts w:ascii="Calibri" w:hAnsi="Calibri" w:cs="Calibri"/>
          <w:color w:val="000000" w:themeColor="text1"/>
          <w:sz w:val="16"/>
        </w:rPr>
        <w:t>.</w:t>
      </w:r>
      <w:r w:rsidRPr="002B00B2">
        <w:rPr>
          <w:rFonts w:ascii="Calibri" w:hAnsi="Calibri" w:cs="Calibri"/>
          <w:color w:val="000000" w:themeColor="text1"/>
          <w:position w:val="10"/>
          <w:sz w:val="16"/>
        </w:rPr>
        <w:t xml:space="preserve">11 </w:t>
      </w:r>
      <w:r w:rsidRPr="002B00B2">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2B00B2">
        <w:rPr>
          <w:rFonts w:ascii="Calibri" w:hAnsi="Calibri" w:cs="Calibri"/>
          <w:b/>
          <w:bCs/>
          <w:color w:val="000000" w:themeColor="text1"/>
          <w:u w:val="single"/>
        </w:rPr>
        <w:t>anonymous and hardly prominent targets</w:t>
      </w:r>
      <w:r w:rsidRPr="002B00B2">
        <w:rPr>
          <w:rFonts w:ascii="Calibri" w:hAnsi="Calibri" w:cs="Calibri"/>
          <w:color w:val="000000" w:themeColor="text1"/>
          <w:sz w:val="16"/>
        </w:rPr>
        <w:t xml:space="preserve"> for would-be attackers. Paranoid though they may seem, </w:t>
      </w:r>
      <w:r w:rsidRPr="002B00B2">
        <w:rPr>
          <w:rFonts w:ascii="Calibri" w:hAnsi="Calibri" w:cs="Calibri"/>
          <w:b/>
          <w:bCs/>
          <w:color w:val="000000" w:themeColor="text1"/>
          <w:u w:val="single"/>
        </w:rPr>
        <w:t>large numbers of the economic elite appear to regard themselves as a set-upon minority, at war with the rest of society</w:t>
      </w:r>
      <w:r w:rsidRPr="002B00B2">
        <w:rPr>
          <w:rFonts w:ascii="Calibri" w:hAnsi="Calibri" w:cs="Calibri"/>
          <w:color w:val="000000" w:themeColor="text1"/>
          <w:sz w:val="16"/>
        </w:rPr>
        <w:t xml:space="preserve">. Silicon Valley is a hotbed of such sentiments, plutocrats </w:t>
      </w:r>
      <w:r w:rsidRPr="002B00B2">
        <w:rPr>
          <w:rFonts w:ascii="Calibri" w:hAnsi="Calibri" w:cs="Calibri"/>
          <w:b/>
          <w:bCs/>
          <w:color w:val="000000" w:themeColor="text1"/>
          <w:u w:val="single"/>
        </w:rPr>
        <w:t>talking openly about “secession.”</w:t>
      </w:r>
      <w:r w:rsidRPr="002B00B2">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2B00B2">
        <w:rPr>
          <w:rFonts w:ascii="Calibri" w:hAnsi="Calibri" w:cs="Calibri"/>
          <w:b/>
          <w:bCs/>
          <w:color w:val="000000" w:themeColor="text1"/>
          <w:u w:val="single"/>
        </w:rPr>
        <w:t>“we need to build opt-in society, outside the US, run by technology.”</w:t>
      </w:r>
      <w:r w:rsidRPr="002B00B2">
        <w:rPr>
          <w:rFonts w:ascii="Calibri" w:hAnsi="Calibri" w:cs="Calibri"/>
          <w:color w:val="000000" w:themeColor="text1"/>
          <w:position w:val="10"/>
          <w:sz w:val="16"/>
        </w:rPr>
        <w:t xml:space="preserve">12 </w:t>
      </w:r>
      <w:r w:rsidRPr="002B00B2">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2B00B2">
        <w:rPr>
          <w:rFonts w:ascii="Calibri" w:hAnsi="Calibri" w:cs="Calibri"/>
          <w:b/>
          <w:bCs/>
          <w:color w:val="000000" w:themeColor="text1"/>
          <w:u w:val="single"/>
        </w:rPr>
        <w:t>impulse to wall off the rich</w:t>
      </w:r>
      <w:r w:rsidRPr="002B00B2">
        <w:rPr>
          <w:rFonts w:ascii="Calibri" w:hAnsi="Calibri" w:cs="Calibri"/>
          <w:color w:val="000000" w:themeColor="text1"/>
          <w:sz w:val="16"/>
        </w:rPr>
        <w:t xml:space="preserve"> from what are deemed to be surplus populations. </w:t>
      </w:r>
    </w:p>
    <w:p w14:paraId="178C53A4" w14:textId="3439C413" w:rsidR="004E65BD" w:rsidRPr="002B00B2" w:rsidRDefault="004E65BD" w:rsidP="004E65BD">
      <w:pPr>
        <w:pStyle w:val="Heading3"/>
        <w:rPr>
          <w:rFonts w:cs="Calibri"/>
          <w:color w:val="000000" w:themeColor="text1"/>
        </w:rPr>
      </w:pPr>
      <w:r w:rsidRPr="002B00B2">
        <w:rPr>
          <w:rFonts w:cs="Calibri"/>
          <w:color w:val="000000" w:themeColor="text1"/>
        </w:rPr>
        <w:lastRenderedPageBreak/>
        <w:t>Part 3 – Luxury Populism</w:t>
      </w:r>
    </w:p>
    <w:p w14:paraId="7D716788" w14:textId="77777777" w:rsidR="004E65BD" w:rsidRPr="002B00B2" w:rsidRDefault="004E65BD" w:rsidP="004E65BD">
      <w:pPr>
        <w:pStyle w:val="Heading4"/>
        <w:rPr>
          <w:rFonts w:cs="Calibri"/>
          <w:color w:val="000000" w:themeColor="text1"/>
        </w:rPr>
      </w:pPr>
      <w:r w:rsidRPr="002B00B2">
        <w:rPr>
          <w:rFonts w:cs="Calibr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w:t>
      </w:r>
      <w:proofErr w:type="spellStart"/>
      <w:r w:rsidRPr="002B00B2">
        <w:rPr>
          <w:rFonts w:cs="Calibri"/>
          <w:color w:val="000000" w:themeColor="text1"/>
        </w:rPr>
        <w:t>aff</w:t>
      </w:r>
      <w:proofErr w:type="spellEnd"/>
      <w:r w:rsidRPr="002B00B2">
        <w:rPr>
          <w:rFonts w:cs="Calibri"/>
          <w:color w:val="000000" w:themeColor="text1"/>
        </w:rPr>
        <w:t xml:space="preserve"> does this through a unified horizon towards FALC – Heron: </w:t>
      </w:r>
    </w:p>
    <w:p w14:paraId="029DCC03" w14:textId="77777777" w:rsidR="004E65BD" w:rsidRPr="002B00B2" w:rsidRDefault="004E65BD" w:rsidP="004E65BD">
      <w:pPr>
        <w:rPr>
          <w:color w:val="000000" w:themeColor="text1"/>
        </w:rPr>
      </w:pPr>
      <w:r w:rsidRPr="002B00B2">
        <w:rPr>
          <w:color w:val="000000" w:themeColor="text1"/>
        </w:rPr>
        <w:t xml:space="preserve">Heron, Kai. “Journal of the Marxist Literary Group.” Mediations, </w:t>
      </w:r>
      <w:hyperlink r:id="rId9" w:history="1">
        <w:r w:rsidRPr="002B00B2">
          <w:rPr>
            <w:rStyle w:val="Hyperlink"/>
            <w:color w:val="000000" w:themeColor="text1"/>
          </w:rPr>
          <w:t>https://mediationsjournal.org/articles/still-a-world. //</w:t>
        </w:r>
      </w:hyperlink>
      <w:r w:rsidRPr="002B00B2">
        <w:rPr>
          <w:color w:val="000000" w:themeColor="text1"/>
        </w:rPr>
        <w:t xml:space="preserve"> LHP PS </w:t>
      </w:r>
    </w:p>
    <w:p w14:paraId="7AA84F73" w14:textId="77777777" w:rsidR="004E65BD" w:rsidRPr="002B00B2" w:rsidRDefault="004E65BD" w:rsidP="004E65BD">
      <w:pPr>
        <w:rPr>
          <w:color w:val="000000" w:themeColor="text1"/>
          <w:sz w:val="10"/>
          <w:szCs w:val="22"/>
        </w:rPr>
      </w:pPr>
      <w:r w:rsidRPr="002B00B2">
        <w:rPr>
          <w:color w:val="000000" w:themeColor="text1"/>
          <w:sz w:val="10"/>
          <w:szCs w:val="22"/>
        </w:rPr>
        <w:t xml:space="preserve">Fisher defines </w:t>
      </w:r>
      <w:r w:rsidRPr="002B00B2">
        <w:rPr>
          <w:b/>
          <w:color w:val="000000" w:themeColor="text1"/>
          <w:szCs w:val="22"/>
          <w:highlight w:val="yellow"/>
          <w:u w:val="single"/>
        </w:rPr>
        <w:t>capitalist realism</w:t>
      </w:r>
      <w:r w:rsidRPr="002B00B2">
        <w:rPr>
          <w:b/>
          <w:bCs/>
          <w:color w:val="000000" w:themeColor="text1"/>
          <w:szCs w:val="22"/>
          <w:u w:val="single"/>
        </w:rPr>
        <w:t xml:space="preserve"> as “</w:t>
      </w:r>
      <w:r w:rsidRPr="002B00B2">
        <w:rPr>
          <w:b/>
          <w:color w:val="000000" w:themeColor="text1"/>
          <w:szCs w:val="22"/>
          <w:highlight w:val="yellow"/>
          <w:u w:val="single"/>
        </w:rPr>
        <w:t>the</w:t>
      </w:r>
      <w:r w:rsidRPr="002B00B2">
        <w:rPr>
          <w:b/>
          <w:bCs/>
          <w:color w:val="000000" w:themeColor="text1"/>
          <w:szCs w:val="22"/>
          <w:u w:val="single"/>
        </w:rPr>
        <w:t xml:space="preserve"> widespread </w:t>
      </w:r>
      <w:r w:rsidRPr="002B00B2">
        <w:rPr>
          <w:b/>
          <w:color w:val="000000" w:themeColor="text1"/>
          <w:szCs w:val="22"/>
          <w:highlight w:val="yellow"/>
          <w:u w:val="single"/>
        </w:rPr>
        <w:t>sense</w:t>
      </w:r>
      <w:r w:rsidRPr="002B00B2">
        <w:rPr>
          <w:b/>
          <w:bCs/>
          <w:color w:val="000000" w:themeColor="text1"/>
          <w:szCs w:val="22"/>
          <w:u w:val="single"/>
        </w:rPr>
        <w:t xml:space="preserve"> that not only is </w:t>
      </w:r>
      <w:r w:rsidRPr="002B00B2">
        <w:rPr>
          <w:b/>
          <w:color w:val="000000" w:themeColor="text1"/>
          <w:szCs w:val="22"/>
          <w:highlight w:val="yellow"/>
          <w:u w:val="single"/>
        </w:rPr>
        <w:t>capitalism the only viable political and economic system,</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also that </w:t>
      </w:r>
      <w:r w:rsidRPr="002B00B2">
        <w:rPr>
          <w:b/>
          <w:color w:val="000000" w:themeColor="text1"/>
          <w:szCs w:val="22"/>
          <w:highlight w:val="yellow"/>
          <w:u w:val="single"/>
        </w:rPr>
        <w:t>it is</w:t>
      </w:r>
      <w:r w:rsidRPr="002B00B2">
        <w:rPr>
          <w:b/>
          <w:bCs/>
          <w:color w:val="000000" w:themeColor="text1"/>
          <w:szCs w:val="22"/>
          <w:u w:val="single"/>
        </w:rPr>
        <w:t xml:space="preserve"> now almost </w:t>
      </w:r>
      <w:r w:rsidRPr="002B00B2">
        <w:rPr>
          <w:b/>
          <w:color w:val="000000" w:themeColor="text1"/>
          <w:szCs w:val="22"/>
          <w:highlight w:val="yellow"/>
          <w:u w:val="single"/>
        </w:rPr>
        <w:t>impossible</w:t>
      </w:r>
      <w:r w:rsidRPr="002B00B2">
        <w:rPr>
          <w:b/>
          <w:bCs/>
          <w:color w:val="000000" w:themeColor="text1"/>
          <w:szCs w:val="22"/>
          <w:u w:val="single"/>
        </w:rPr>
        <w:t xml:space="preserve"> </w:t>
      </w:r>
      <w:r w:rsidRPr="002B00B2">
        <w:rPr>
          <w:b/>
          <w:color w:val="000000" w:themeColor="text1"/>
          <w:szCs w:val="22"/>
          <w:highlight w:val="yellow"/>
          <w:u w:val="single"/>
        </w:rPr>
        <w:t>to</w:t>
      </w:r>
      <w:r w:rsidRPr="002B00B2">
        <w:rPr>
          <w:b/>
          <w:bCs/>
          <w:color w:val="000000" w:themeColor="text1"/>
          <w:szCs w:val="22"/>
          <w:u w:val="single"/>
        </w:rPr>
        <w:t xml:space="preserve"> even </w:t>
      </w:r>
      <w:r w:rsidRPr="002B00B2">
        <w:rPr>
          <w:b/>
          <w:color w:val="000000" w:themeColor="text1"/>
          <w:szCs w:val="22"/>
          <w:highlight w:val="yellow"/>
          <w:u w:val="single"/>
        </w:rPr>
        <w:t>imagine a</w:t>
      </w:r>
      <w:r w:rsidRPr="002B00B2">
        <w:rPr>
          <w:b/>
          <w:bCs/>
          <w:color w:val="000000" w:themeColor="text1"/>
          <w:szCs w:val="22"/>
          <w:u w:val="single"/>
        </w:rPr>
        <w:t xml:space="preserve"> </w:t>
      </w:r>
      <w:r w:rsidRPr="002B00B2">
        <w:rPr>
          <w:b/>
          <w:color w:val="000000" w:themeColor="text1"/>
          <w:szCs w:val="22"/>
          <w:highlight w:val="yellow"/>
          <w:u w:val="single"/>
        </w:rPr>
        <w:t>coherent alternative to it</w:t>
      </w:r>
      <w:r w:rsidRPr="002B00B2">
        <w:rPr>
          <w:b/>
          <w:bCs/>
          <w:color w:val="000000" w:themeColor="text1"/>
          <w:szCs w:val="22"/>
          <w:u w:val="single"/>
        </w:rPr>
        <w:t>.”</w:t>
      </w:r>
      <w:r w:rsidRPr="002B00B2">
        <w:rPr>
          <w:color w:val="000000" w:themeColor="text1"/>
          <w:sz w:val="10"/>
          <w:szCs w:val="22"/>
        </w:rPr>
        <w:t xml:space="preserve">4 The concept incorporates both Francis Fukuyama’s “End of History Thesis” and the often-repeated maxim, attributed to both Frederic Jameson and </w:t>
      </w:r>
      <w:proofErr w:type="spellStart"/>
      <w:r w:rsidRPr="002B00B2">
        <w:rPr>
          <w:color w:val="000000" w:themeColor="text1"/>
          <w:sz w:val="10"/>
          <w:szCs w:val="22"/>
        </w:rPr>
        <w:t>Slavoj</w:t>
      </w:r>
      <w:proofErr w:type="spellEnd"/>
      <w:r w:rsidRPr="002B00B2">
        <w:rPr>
          <w:color w:val="000000" w:themeColor="text1"/>
          <w:sz w:val="10"/>
          <w:szCs w:val="22"/>
        </w:rPr>
        <w:t xml:space="preserve"> </w:t>
      </w:r>
      <w:proofErr w:type="spellStart"/>
      <w:r w:rsidRPr="002B00B2">
        <w:rPr>
          <w:color w:val="000000" w:themeColor="text1"/>
          <w:sz w:val="10"/>
          <w:szCs w:val="22"/>
        </w:rPr>
        <w:t>Žižek</w:t>
      </w:r>
      <w:proofErr w:type="spellEnd"/>
      <w:r w:rsidRPr="002B00B2">
        <w:rPr>
          <w:color w:val="000000" w:themeColor="text1"/>
          <w:sz w:val="10"/>
          <w:szCs w:val="22"/>
        </w:rPr>
        <w:t>, that “</w:t>
      </w:r>
      <w:r w:rsidRPr="002B00B2">
        <w:rPr>
          <w:b/>
          <w:bCs/>
          <w:color w:val="000000" w:themeColor="text1"/>
          <w:szCs w:val="22"/>
          <w:u w:val="single"/>
        </w:rPr>
        <w:t>it is easier to imagine the end of the world than the end of capitalism</w:t>
      </w:r>
      <w:r w:rsidRPr="002B00B2">
        <w:rPr>
          <w:color w:val="000000" w:themeColor="text1"/>
          <w:sz w:val="10"/>
          <w:szCs w:val="22"/>
        </w:rPr>
        <w:t>.” In fact, Fisher says that this “slogan captures precisely” what he means by capitalist realism.5 Yet as his argument proceeds, the concept takes on a much more all-encompassing character. No longer narrowly about the imagination</w:t>
      </w:r>
      <w:r w:rsidRPr="002B00B2">
        <w:rPr>
          <w:b/>
          <w:bCs/>
          <w:color w:val="000000" w:themeColor="text1"/>
          <w:szCs w:val="22"/>
          <w:u w:val="single"/>
        </w:rPr>
        <w:t xml:space="preserve">, it begins to have a </w:t>
      </w:r>
      <w:r w:rsidRPr="002B00B2">
        <w:rPr>
          <w:b/>
          <w:color w:val="000000" w:themeColor="text1"/>
          <w:szCs w:val="22"/>
          <w:highlight w:val="yellow"/>
          <w:u w:val="single"/>
        </w:rPr>
        <w:t>quasi-ontological</w:t>
      </w:r>
      <w:r w:rsidRPr="002B00B2">
        <w:rPr>
          <w:b/>
          <w:bCs/>
          <w:color w:val="000000" w:themeColor="text1"/>
          <w:szCs w:val="22"/>
          <w:u w:val="single"/>
        </w:rPr>
        <w:t xml:space="preserve"> sense</w:t>
      </w:r>
      <w:r w:rsidRPr="002B00B2">
        <w:rPr>
          <w:color w:val="000000" w:themeColor="text1"/>
          <w:sz w:val="10"/>
          <w:szCs w:val="22"/>
        </w:rPr>
        <w:t xml:space="preserve">. To borrow a phrase from Raymond Williams, </w:t>
      </w:r>
      <w:r w:rsidRPr="002B00B2">
        <w:rPr>
          <w:b/>
          <w:bCs/>
          <w:color w:val="000000" w:themeColor="text1"/>
          <w:szCs w:val="22"/>
          <w:u w:val="single"/>
        </w:rPr>
        <w:t xml:space="preserve">it becomes a </w:t>
      </w:r>
      <w:r w:rsidRPr="002B00B2">
        <w:rPr>
          <w:b/>
          <w:color w:val="000000" w:themeColor="text1"/>
          <w:szCs w:val="22"/>
          <w:highlight w:val="yellow"/>
          <w:u w:val="single"/>
        </w:rPr>
        <w:t>shared “structure of feeling</w:t>
      </w:r>
      <w:r w:rsidRPr="002B00B2">
        <w:rPr>
          <w:b/>
          <w:bCs/>
          <w:color w:val="000000" w:themeColor="text1"/>
          <w:szCs w:val="22"/>
          <w:u w:val="single"/>
        </w:rPr>
        <w:t xml:space="preserve">.”6 Impersonal, comprehensive, unconscious and insidious, </w:t>
      </w:r>
      <w:r w:rsidRPr="002B00B2">
        <w:rPr>
          <w:b/>
          <w:color w:val="000000" w:themeColor="text1"/>
          <w:szCs w:val="22"/>
          <w:highlight w:val="yellow"/>
          <w:u w:val="single"/>
        </w:rPr>
        <w:t>capitalist realism names</w:t>
      </w:r>
      <w:r w:rsidRPr="002B00B2">
        <w:rPr>
          <w:b/>
          <w:bCs/>
          <w:color w:val="000000" w:themeColor="text1"/>
          <w:szCs w:val="22"/>
          <w:u w:val="single"/>
        </w:rPr>
        <w:t xml:space="preserve"> the naturalization of </w:t>
      </w:r>
      <w:r w:rsidRPr="002B00B2">
        <w:rPr>
          <w:b/>
          <w:color w:val="000000" w:themeColor="text1"/>
          <w:szCs w:val="22"/>
          <w:highlight w:val="yellow"/>
          <w:u w:val="single"/>
        </w:rPr>
        <w:t>neoliberalism as an ineradicable fact of life</w:t>
      </w:r>
      <w:r w:rsidRPr="002B00B2">
        <w:rPr>
          <w:b/>
          <w:bCs/>
          <w:color w:val="000000" w:themeColor="text1"/>
          <w:szCs w:val="22"/>
          <w:u w:val="single"/>
        </w:rPr>
        <w:t xml:space="preserve">. </w:t>
      </w:r>
      <w:r w:rsidRPr="002B00B2">
        <w:rPr>
          <w:b/>
          <w:color w:val="000000" w:themeColor="text1"/>
          <w:szCs w:val="22"/>
          <w:highlight w:val="yellow"/>
          <w:u w:val="single"/>
        </w:rPr>
        <w:t>But</w:t>
      </w:r>
      <w:r w:rsidRPr="002B00B2">
        <w:rPr>
          <w:b/>
          <w:bCs/>
          <w:color w:val="000000" w:themeColor="text1"/>
          <w:szCs w:val="22"/>
          <w:u w:val="single"/>
        </w:rPr>
        <w:t xml:space="preserve"> </w:t>
      </w:r>
      <w:r w:rsidRPr="002B00B2">
        <w:rPr>
          <w:color w:val="000000" w:themeColor="text1"/>
          <w:sz w:val="10"/>
          <w:szCs w:val="22"/>
        </w:rPr>
        <w:t xml:space="preserve">— and this is crucial for Fisher — </w:t>
      </w:r>
      <w:r w:rsidRPr="002B00B2">
        <w:rPr>
          <w:b/>
          <w:color w:val="000000" w:themeColor="text1"/>
          <w:szCs w:val="22"/>
          <w:u w:val="single"/>
        </w:rPr>
        <w:t>capitalist realism is only quasi-ontological</w:t>
      </w:r>
      <w:r w:rsidRPr="002B00B2">
        <w:rPr>
          <w:b/>
          <w:bCs/>
          <w:color w:val="000000" w:themeColor="text1"/>
          <w:szCs w:val="22"/>
          <w:u w:val="single"/>
        </w:rPr>
        <w:t xml:space="preserve">. </w:t>
      </w:r>
      <w:r w:rsidRPr="002B00B2">
        <w:rPr>
          <w:b/>
          <w:color w:val="000000" w:themeColor="text1"/>
          <w:szCs w:val="22"/>
          <w:highlight w:val="yellow"/>
          <w:u w:val="single"/>
        </w:rPr>
        <w:t xml:space="preserve">However hard it might be </w:t>
      </w:r>
      <w:r w:rsidRPr="002B00B2">
        <w:rPr>
          <w:b/>
          <w:bCs/>
          <w:color w:val="000000" w:themeColor="text1"/>
          <w:szCs w:val="22"/>
          <w:u w:val="single"/>
        </w:rPr>
        <w:t xml:space="preserve">for us </w:t>
      </w:r>
      <w:r w:rsidRPr="002B00B2">
        <w:rPr>
          <w:b/>
          <w:color w:val="000000" w:themeColor="text1"/>
          <w:szCs w:val="22"/>
          <w:highlight w:val="yellow"/>
          <w:u w:val="single"/>
        </w:rPr>
        <w:t>to imagine the end of capitalism</w:t>
      </w:r>
      <w:r w:rsidRPr="002B00B2">
        <w:rPr>
          <w:b/>
          <w:bCs/>
          <w:color w:val="000000" w:themeColor="text1"/>
          <w:szCs w:val="22"/>
          <w:u w:val="single"/>
        </w:rPr>
        <w:t xml:space="preserve">, </w:t>
      </w:r>
      <w:r w:rsidRPr="002B00B2">
        <w:rPr>
          <w:b/>
          <w:color w:val="000000" w:themeColor="text1"/>
          <w:szCs w:val="22"/>
          <w:highlight w:val="yellow"/>
          <w:u w:val="single"/>
        </w:rPr>
        <w:t>the perception</w:t>
      </w:r>
      <w:r w:rsidRPr="002B00B2">
        <w:rPr>
          <w:b/>
          <w:bCs/>
          <w:color w:val="000000" w:themeColor="text1"/>
          <w:szCs w:val="22"/>
          <w:u w:val="single"/>
        </w:rPr>
        <w:t xml:space="preserve"> that we live at the end of history </w:t>
      </w:r>
      <w:r w:rsidRPr="002B00B2">
        <w:rPr>
          <w:b/>
          <w:color w:val="000000" w:themeColor="text1"/>
          <w:szCs w:val="22"/>
          <w:highlight w:val="yellow"/>
          <w:u w:val="single"/>
        </w:rPr>
        <w:t xml:space="preserve">is nothing more than a highly successful class project </w:t>
      </w:r>
      <w:r w:rsidRPr="002B00B2">
        <w:rPr>
          <w:b/>
          <w:bCs/>
          <w:color w:val="000000" w:themeColor="text1"/>
          <w:szCs w:val="22"/>
          <w:u w:val="single"/>
        </w:rPr>
        <w:t xml:space="preserve">in need of constant reinforcement by the bourgeoisie. </w:t>
      </w:r>
      <w:r w:rsidRPr="002B00B2">
        <w:rPr>
          <w:b/>
          <w:color w:val="000000" w:themeColor="text1"/>
          <w:szCs w:val="22"/>
          <w:u w:val="single"/>
        </w:rPr>
        <w:t>Their principal weapon</w:t>
      </w:r>
      <w:r w:rsidRPr="002B00B2">
        <w:rPr>
          <w:b/>
          <w:bCs/>
          <w:color w:val="000000" w:themeColor="text1"/>
          <w:szCs w:val="22"/>
          <w:u w:val="single"/>
        </w:rPr>
        <w:t xml:space="preserve"> in this respect </w:t>
      </w:r>
      <w:r w:rsidRPr="002B00B2">
        <w:rPr>
          <w:b/>
          <w:color w:val="000000" w:themeColor="text1"/>
          <w:szCs w:val="22"/>
          <w:u w:val="single"/>
        </w:rPr>
        <w:t xml:space="preserve">is the </w:t>
      </w:r>
      <w:r w:rsidRPr="00C00D00">
        <w:rPr>
          <w:b/>
          <w:color w:val="000000" w:themeColor="text1"/>
          <w:szCs w:val="22"/>
          <w:u w:val="single"/>
        </w:rPr>
        <w:t>manipulation of desire</w:t>
      </w:r>
      <w:r w:rsidRPr="002B00B2">
        <w:rPr>
          <w:color w:val="000000" w:themeColor="text1"/>
          <w:sz w:val="10"/>
          <w:szCs w:val="22"/>
        </w:rPr>
        <w:t xml:space="preserve">, or what Fisher would later call “libidinal engineering.”7 </w:t>
      </w:r>
      <w:r w:rsidRPr="002B00B2">
        <w:rPr>
          <w:b/>
          <w:color w:val="000000" w:themeColor="text1"/>
          <w:szCs w:val="22"/>
          <w:highlight w:val="yellow"/>
          <w:u w:val="single"/>
        </w:rPr>
        <w:t>The trick of capitalist realism is</w:t>
      </w:r>
      <w:r w:rsidRPr="002B00B2">
        <w:rPr>
          <w:b/>
          <w:bCs/>
          <w:color w:val="000000" w:themeColor="text1"/>
          <w:szCs w:val="22"/>
          <w:u w:val="single"/>
        </w:rPr>
        <w:t xml:space="preserve"> not </w:t>
      </w:r>
      <w:r w:rsidRPr="002B00B2">
        <w:rPr>
          <w:b/>
          <w:color w:val="000000" w:themeColor="text1"/>
          <w:szCs w:val="22"/>
          <w:highlight w:val="yellow"/>
          <w:u w:val="single"/>
        </w:rPr>
        <w:t xml:space="preserve">to </w:t>
      </w:r>
      <w:r w:rsidRPr="00C00D00">
        <w:rPr>
          <w:b/>
          <w:color w:val="000000" w:themeColor="text1"/>
          <w:szCs w:val="22"/>
          <w:u w:val="single"/>
        </w:rPr>
        <w:t>make people</w:t>
      </w:r>
      <w:r w:rsidRPr="00C00D00">
        <w:rPr>
          <w:b/>
          <w:bCs/>
          <w:color w:val="000000" w:themeColor="text1"/>
          <w:szCs w:val="22"/>
          <w:u w:val="single"/>
        </w:rPr>
        <w:t xml:space="preserve"> think that capitalism is the perfect system (it clearly isn’t) but that </w:t>
      </w:r>
      <w:r w:rsidRPr="00C00D00">
        <w:rPr>
          <w:b/>
          <w:color w:val="000000" w:themeColor="text1"/>
          <w:szCs w:val="22"/>
          <w:u w:val="single"/>
        </w:rPr>
        <w:t>it is the most realistic system</w:t>
      </w:r>
      <w:r w:rsidRPr="002B00B2">
        <w:rPr>
          <w:b/>
          <w:bCs/>
          <w:color w:val="000000" w:themeColor="text1"/>
          <w:szCs w:val="22"/>
          <w:u w:val="single"/>
        </w:rPr>
        <w:t xml:space="preserve">. Its function is to </w:t>
      </w:r>
      <w:r w:rsidRPr="002B00B2">
        <w:rPr>
          <w:b/>
          <w:color w:val="000000" w:themeColor="text1"/>
          <w:szCs w:val="22"/>
          <w:highlight w:val="yellow"/>
          <w:u w:val="single"/>
        </w:rPr>
        <w:t>suppress post-capitalist imaginaries</w:t>
      </w:r>
      <w:r w:rsidRPr="002B00B2">
        <w:rPr>
          <w:b/>
          <w:bCs/>
          <w:color w:val="000000" w:themeColor="text1"/>
          <w:szCs w:val="22"/>
          <w:u w:val="single"/>
        </w:rPr>
        <w:t xml:space="preserve"> </w:t>
      </w:r>
      <w:r w:rsidRPr="002B00B2">
        <w:rPr>
          <w:b/>
          <w:color w:val="000000" w:themeColor="text1"/>
          <w:szCs w:val="22"/>
          <w:highlight w:val="yellow"/>
          <w:u w:val="single"/>
        </w:rPr>
        <w:t>and working-class power</w:t>
      </w:r>
      <w:r w:rsidRPr="002B00B2">
        <w:rPr>
          <w:b/>
          <w:bCs/>
          <w:color w:val="000000" w:themeColor="text1"/>
          <w:szCs w:val="22"/>
          <w:u w:val="single"/>
        </w:rPr>
        <w:t xml:space="preserve">. Its </w:t>
      </w:r>
      <w:r w:rsidRPr="002B00B2">
        <w:rPr>
          <w:b/>
          <w:color w:val="000000" w:themeColor="text1"/>
          <w:szCs w:val="22"/>
          <w:u w:val="single"/>
        </w:rPr>
        <w:t xml:space="preserve">ultimate aim is to </w:t>
      </w:r>
      <w:r w:rsidRPr="002B00B2">
        <w:rPr>
          <w:b/>
          <w:color w:val="000000" w:themeColor="text1"/>
          <w:szCs w:val="22"/>
          <w:highlight w:val="yellow"/>
          <w:u w:val="single"/>
        </w:rPr>
        <w:t>make it unthinkable that</w:t>
      </w:r>
      <w:r w:rsidRPr="002B00B2">
        <w:rPr>
          <w:b/>
          <w:bCs/>
          <w:color w:val="000000" w:themeColor="text1"/>
          <w:szCs w:val="22"/>
          <w:u w:val="single"/>
        </w:rPr>
        <w:t xml:space="preserve"> a </w:t>
      </w:r>
      <w:r w:rsidRPr="002B00B2">
        <w:rPr>
          <w:b/>
          <w:color w:val="000000" w:themeColor="text1"/>
          <w:szCs w:val="22"/>
          <w:highlight w:val="yellow"/>
          <w:u w:val="single"/>
        </w:rPr>
        <w:t>post-capitalist world</w:t>
      </w:r>
      <w:r w:rsidRPr="002B00B2">
        <w:rPr>
          <w:b/>
          <w:bCs/>
          <w:color w:val="000000" w:themeColor="text1"/>
          <w:szCs w:val="22"/>
          <w:u w:val="single"/>
        </w:rPr>
        <w:t xml:space="preserve"> might </w:t>
      </w:r>
      <w:r w:rsidRPr="002B00B2">
        <w:rPr>
          <w:b/>
          <w:color w:val="000000" w:themeColor="text1"/>
          <w:szCs w:val="22"/>
          <w:highlight w:val="yellow"/>
          <w:u w:val="single"/>
        </w:rPr>
        <w:t>create</w:t>
      </w:r>
      <w:r w:rsidRPr="002B00B2">
        <w:rPr>
          <w:b/>
          <w:bCs/>
          <w:color w:val="000000" w:themeColor="text1"/>
          <w:szCs w:val="22"/>
          <w:u w:val="single"/>
        </w:rPr>
        <w:t xml:space="preserve"> a </w:t>
      </w:r>
      <w:r w:rsidRPr="002B00B2">
        <w:rPr>
          <w:b/>
          <w:color w:val="000000" w:themeColor="text1"/>
          <w:szCs w:val="22"/>
          <w:highlight w:val="yellow"/>
          <w:u w:val="single"/>
        </w:rPr>
        <w:t>richer</w:t>
      </w:r>
      <w:r w:rsidRPr="002B00B2">
        <w:rPr>
          <w:b/>
          <w:bCs/>
          <w:color w:val="000000" w:themeColor="text1"/>
          <w:szCs w:val="22"/>
          <w:u w:val="single"/>
        </w:rPr>
        <w:t xml:space="preserve"> </w:t>
      </w:r>
      <w:r w:rsidRPr="002B00B2">
        <w:rPr>
          <w:b/>
          <w:color w:val="000000" w:themeColor="text1"/>
          <w:szCs w:val="22"/>
          <w:highlight w:val="yellow"/>
          <w:u w:val="single"/>
        </w:rPr>
        <w:t>and</w:t>
      </w:r>
      <w:r w:rsidRPr="002B00B2">
        <w:rPr>
          <w:b/>
          <w:bCs/>
          <w:color w:val="000000" w:themeColor="text1"/>
          <w:szCs w:val="22"/>
          <w:u w:val="single"/>
        </w:rPr>
        <w:t xml:space="preserve"> </w:t>
      </w:r>
      <w:r w:rsidRPr="002B00B2">
        <w:rPr>
          <w:b/>
          <w:color w:val="000000" w:themeColor="text1"/>
          <w:szCs w:val="22"/>
          <w:highlight w:val="yellow"/>
          <w:u w:val="single"/>
        </w:rPr>
        <w:t>more fulfilling life</w:t>
      </w:r>
      <w:r w:rsidRPr="002B00B2">
        <w:rPr>
          <w:b/>
          <w:bCs/>
          <w:color w:val="000000" w:themeColor="text1"/>
          <w:szCs w:val="22"/>
          <w:u w:val="single"/>
        </w:rPr>
        <w:t xml:space="preserve"> for the majority of people </w:t>
      </w:r>
      <w:r w:rsidRPr="00C00D00">
        <w:rPr>
          <w:b/>
          <w:color w:val="000000" w:themeColor="text1"/>
          <w:szCs w:val="22"/>
          <w:u w:val="single"/>
        </w:rPr>
        <w:t>than capitalism</w:t>
      </w:r>
      <w:r w:rsidRPr="002B00B2">
        <w:rPr>
          <w:b/>
          <w:bCs/>
          <w:color w:val="000000" w:themeColor="text1"/>
          <w:szCs w:val="22"/>
          <w:u w:val="single"/>
        </w:rPr>
        <w:t xml:space="preserve"> will ever be able to muster.</w:t>
      </w:r>
      <w:r w:rsidRPr="002B00B2">
        <w:rPr>
          <w:color w:val="000000" w:themeColor="text1"/>
          <w:sz w:val="10"/>
          <w:szCs w:val="22"/>
        </w:rPr>
        <w:t xml:space="preserve"> For Fisher, </w:t>
      </w:r>
      <w:r w:rsidRPr="002B00B2">
        <w:rPr>
          <w:b/>
          <w:color w:val="000000" w:themeColor="text1"/>
          <w:szCs w:val="22"/>
          <w:highlight w:val="yellow"/>
          <w:u w:val="single"/>
        </w:rPr>
        <w:t>the only way to combat a class project at the level of desire is with an opposing class project at the level of desire</w:t>
      </w:r>
      <w:r w:rsidRPr="002B00B2">
        <w:rPr>
          <w:color w:val="000000" w:themeColor="text1"/>
          <w:sz w:val="10"/>
          <w:szCs w:val="22"/>
        </w:rPr>
        <w:t xml:space="preserve">. </w:t>
      </w:r>
      <w:r w:rsidRPr="002B00B2">
        <w:rPr>
          <w:b/>
          <w:bCs/>
          <w:color w:val="000000" w:themeColor="text1"/>
          <w:szCs w:val="22"/>
          <w:u w:val="single"/>
        </w:rPr>
        <w:t xml:space="preserve">What </w:t>
      </w:r>
      <w:r w:rsidRPr="002B00B2">
        <w:rPr>
          <w:b/>
          <w:color w:val="000000" w:themeColor="text1"/>
          <w:szCs w:val="22"/>
          <w:u w:val="single"/>
        </w:rPr>
        <w:t>the Left needs</w:t>
      </w:r>
      <w:r w:rsidRPr="002B00B2">
        <w:rPr>
          <w:b/>
          <w:bCs/>
          <w:color w:val="000000" w:themeColor="text1"/>
          <w:szCs w:val="22"/>
          <w:u w:val="single"/>
        </w:rPr>
        <w:t xml:space="preserve"> is a </w:t>
      </w:r>
      <w:r w:rsidRPr="002B00B2">
        <w:rPr>
          <w:b/>
          <w:color w:val="000000" w:themeColor="text1"/>
          <w:szCs w:val="22"/>
          <w:highlight w:val="yellow"/>
          <w:u w:val="single"/>
        </w:rPr>
        <w:t>politics that can compete with capitalism at a libidinal level</w:t>
      </w:r>
      <w:r w:rsidRPr="002B00B2">
        <w:rPr>
          <w:b/>
          <w:bCs/>
          <w:color w:val="000000" w:themeColor="text1"/>
          <w:szCs w:val="22"/>
          <w:u w:val="single"/>
        </w:rPr>
        <w:t xml:space="preserve"> and win.</w:t>
      </w:r>
      <w:r w:rsidRPr="002B00B2">
        <w:rPr>
          <w:color w:val="000000" w:themeColor="text1"/>
          <w:sz w:val="10"/>
          <w:szCs w:val="22"/>
        </w:rPr>
        <w:t xml:space="preserve"> As Fisher sees it, </w:t>
      </w:r>
      <w:r w:rsidRPr="002B00B2">
        <w:rPr>
          <w:b/>
          <w:bCs/>
          <w:color w:val="000000" w:themeColor="text1"/>
          <w:szCs w:val="22"/>
          <w:u w:val="single"/>
        </w:rPr>
        <w:t>the historic failure of the Left in this respect is as much to blame for the spread of capitalist realism as the Right’s successes.</w:t>
      </w:r>
      <w:r w:rsidRPr="002B00B2">
        <w:rPr>
          <w:color w:val="000000" w:themeColor="text1"/>
          <w:sz w:val="10"/>
          <w:szCs w:val="22"/>
        </w:rPr>
        <w:t xml:space="preserve"> Fisher admonishes the Left for failing to keep up with the desires unleashed among the working classes in the wake of 1968: </w:t>
      </w:r>
      <w:r w:rsidRPr="002B00B2">
        <w:rPr>
          <w:b/>
          <w:bCs/>
          <w:color w:val="000000" w:themeColor="text1"/>
          <w:szCs w:val="22"/>
          <w:u w:val="single"/>
        </w:rPr>
        <w:t>“If neoliberalism triumphed by incorporating the desires of the post 68 working class, a new left could begin by building on the desires which neoliberalism has generated but which it has been unable to satisfy.</w:t>
      </w:r>
      <w:r w:rsidRPr="002B00B2">
        <w:rPr>
          <w:color w:val="000000" w:themeColor="text1"/>
          <w:sz w:val="10"/>
          <w:szCs w:val="22"/>
        </w:rPr>
        <w:t xml:space="preserve">”8 </w:t>
      </w:r>
      <w:r w:rsidRPr="002B00B2">
        <w:rPr>
          <w:b/>
          <w:bCs/>
          <w:color w:val="000000" w:themeColor="text1"/>
          <w:szCs w:val="22"/>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2B00B2">
        <w:rPr>
          <w:color w:val="000000" w:themeColor="text1"/>
          <w:sz w:val="10"/>
          <w:szCs w:val="22"/>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w:t>
      </w:r>
      <w:proofErr w:type="gramStart"/>
      <w:r w:rsidRPr="002B00B2">
        <w:rPr>
          <w:color w:val="000000" w:themeColor="text1"/>
          <w:sz w:val="10"/>
          <w:szCs w:val="22"/>
        </w:rPr>
        <w:t>Now!,</w:t>
      </w:r>
      <w:proofErr w:type="gramEnd"/>
      <w:r w:rsidRPr="002B00B2">
        <w:rPr>
          <w:color w:val="000000" w:themeColor="text1"/>
          <w:sz w:val="10"/>
          <w:szCs w:val="22"/>
        </w:rPr>
        <w:t xml:space="preserve">” and “Red Plenty.”10 Simply put, </w:t>
      </w:r>
      <w:r w:rsidRPr="002B00B2">
        <w:rPr>
          <w:b/>
          <w:bCs/>
          <w:color w:val="000000" w:themeColor="text1"/>
          <w:szCs w:val="22"/>
          <w:u w:val="single"/>
        </w:rPr>
        <w:t xml:space="preserve">capitalism cannot be allowed to maintain its self-proclaimed monopoly on desire. </w:t>
      </w:r>
      <w:r w:rsidRPr="002B00B2">
        <w:rPr>
          <w:color w:val="000000" w:themeColor="text1"/>
          <w:sz w:val="10"/>
          <w:szCs w:val="22"/>
        </w:rPr>
        <w:t xml:space="preserve">This conviction leads Fisher to pose a question that runs sharply against the grain of large sections of today’s </w:t>
      </w:r>
      <w:proofErr w:type="spellStart"/>
      <w:r w:rsidRPr="002B00B2">
        <w:rPr>
          <w:color w:val="000000" w:themeColor="text1"/>
          <w:sz w:val="10"/>
          <w:szCs w:val="22"/>
        </w:rPr>
        <w:t>Left:“</w:t>
      </w:r>
      <w:r w:rsidRPr="002B00B2">
        <w:rPr>
          <w:b/>
          <w:bCs/>
          <w:color w:val="000000" w:themeColor="text1"/>
          <w:szCs w:val="22"/>
          <w:u w:val="single"/>
        </w:rPr>
        <w:t>Where</w:t>
      </w:r>
      <w:proofErr w:type="spellEnd"/>
      <w:r w:rsidRPr="002B00B2">
        <w:rPr>
          <w:b/>
          <w:bCs/>
          <w:color w:val="000000" w:themeColor="text1"/>
          <w:szCs w:val="22"/>
          <w:u w:val="single"/>
        </w:rPr>
        <w:t xml:space="preserve"> is the left,”</w:t>
      </w:r>
      <w:r w:rsidRPr="002B00B2">
        <w:rPr>
          <w:color w:val="000000" w:themeColor="text1"/>
          <w:sz w:val="10"/>
          <w:szCs w:val="22"/>
        </w:rPr>
        <w:t xml:space="preserve"> he asks, “</w:t>
      </w:r>
      <w:r w:rsidRPr="002B00B2">
        <w:rPr>
          <w:b/>
          <w:bCs/>
          <w:color w:val="000000" w:themeColor="text1"/>
          <w:szCs w:val="22"/>
          <w:u w:val="single"/>
        </w:rPr>
        <w:t xml:space="preserve">that can speak confidently in the name of an alien future, that can openly celebrate, rather than mourn, the disintegration of existing </w:t>
      </w:r>
      <w:proofErr w:type="spellStart"/>
      <w:r w:rsidRPr="002B00B2">
        <w:rPr>
          <w:b/>
          <w:bCs/>
          <w:color w:val="000000" w:themeColor="text1"/>
          <w:szCs w:val="22"/>
          <w:u w:val="single"/>
        </w:rPr>
        <w:t>socialities</w:t>
      </w:r>
      <w:proofErr w:type="spellEnd"/>
      <w:r w:rsidRPr="002B00B2">
        <w:rPr>
          <w:b/>
          <w:bCs/>
          <w:color w:val="000000" w:themeColor="text1"/>
          <w:szCs w:val="22"/>
          <w:u w:val="single"/>
        </w:rPr>
        <w:t xml:space="preserve"> and territorialities</w:t>
      </w:r>
      <w:r w:rsidRPr="002B00B2">
        <w:rPr>
          <w:color w:val="000000" w:themeColor="text1"/>
          <w:sz w:val="10"/>
          <w:szCs w:val="22"/>
        </w:rPr>
        <w:t xml:space="preserve">?”11 In other words, </w:t>
      </w:r>
      <w:r w:rsidRPr="002B00B2">
        <w:rPr>
          <w:b/>
          <w:color w:val="000000" w:themeColor="text1"/>
          <w:szCs w:val="22"/>
          <w:u w:val="single"/>
        </w:rPr>
        <w:t>where is the Left that resolutely rejects the fantasy of a return to some non-existent holism</w:t>
      </w:r>
      <w:r w:rsidRPr="002B00B2">
        <w:rPr>
          <w:b/>
          <w:bCs/>
          <w:color w:val="000000" w:themeColor="text1"/>
          <w:szCs w:val="22"/>
          <w:u w:val="single"/>
        </w:rPr>
        <w:t xml:space="preserve">, to a national neo-Keynesian industrial strategy, to a ready-made </w:t>
      </w:r>
      <w:r w:rsidRPr="002B00B2">
        <w:rPr>
          <w:b/>
          <w:bCs/>
          <w:color w:val="000000" w:themeColor="text1"/>
          <w:szCs w:val="22"/>
          <w:u w:val="single"/>
        </w:rPr>
        <w:lastRenderedPageBreak/>
        <w:t>revolutionary working class, and that will compete with capitalism at the level of desire? Where is the Left that dares to see in capitalist desires, practices, infrastructures and institutions, a nascent but corrupted desire for post-capitalism?</w:t>
      </w:r>
      <w:r w:rsidRPr="002B00B2">
        <w:rPr>
          <w:color w:val="000000" w:themeColor="text1"/>
          <w:sz w:val="10"/>
          <w:szCs w:val="22"/>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2B00B2">
        <w:rPr>
          <w:color w:val="000000" w:themeColor="text1"/>
          <w:sz w:val="10"/>
          <w:szCs w:val="22"/>
        </w:rPr>
        <w:t>Pegida</w:t>
      </w:r>
      <w:proofErr w:type="spellEnd"/>
      <w:r w:rsidRPr="002B00B2">
        <w:rPr>
          <w:color w:val="000000" w:themeColor="text1"/>
          <w:sz w:val="10"/>
          <w:szCs w:val="22"/>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2B00B2">
        <w:rPr>
          <w:b/>
          <w:bCs/>
          <w:color w:val="000000" w:themeColor="text1"/>
          <w:szCs w:val="22"/>
          <w:u w:val="single"/>
        </w:rPr>
        <w:t xml:space="preserve">For Marx, then, </w:t>
      </w:r>
      <w:r w:rsidRPr="002B00B2">
        <w:rPr>
          <w:b/>
          <w:color w:val="000000" w:themeColor="text1"/>
          <w:szCs w:val="22"/>
          <w:u w:val="single"/>
        </w:rPr>
        <w:t>a true communist rejects nostalgic moralism</w:t>
      </w:r>
      <w:r w:rsidRPr="002B00B2">
        <w:rPr>
          <w:b/>
          <w:bCs/>
          <w:color w:val="000000" w:themeColor="text1"/>
          <w:szCs w:val="22"/>
          <w:u w:val="single"/>
        </w:rPr>
        <w:t xml:space="preserve"> </w:t>
      </w:r>
      <w:r w:rsidRPr="002B00B2">
        <w:rPr>
          <w:b/>
          <w:color w:val="000000" w:themeColor="text1"/>
          <w:szCs w:val="22"/>
          <w:u w:val="single"/>
        </w:rPr>
        <w:t>and projects their desires into the present</w:t>
      </w:r>
      <w:r w:rsidRPr="002B00B2">
        <w:rPr>
          <w:b/>
          <w:bCs/>
          <w:color w:val="000000" w:themeColor="text1"/>
          <w:szCs w:val="22"/>
          <w:u w:val="single"/>
        </w:rPr>
        <w:t xml:space="preserve"> to tease out a possible post-capitalist future.</w:t>
      </w:r>
      <w:r w:rsidRPr="002B00B2">
        <w:rPr>
          <w:color w:val="000000" w:themeColor="text1"/>
          <w:sz w:val="10"/>
          <w:szCs w:val="22"/>
        </w:rPr>
        <w:t xml:space="preserve"> As he explained in the Critique of the Gotha </w:t>
      </w:r>
      <w:proofErr w:type="spellStart"/>
      <w:r w:rsidRPr="002B00B2">
        <w:rPr>
          <w:color w:val="000000" w:themeColor="text1"/>
          <w:sz w:val="10"/>
          <w:szCs w:val="22"/>
        </w:rPr>
        <w:t>Programme</w:t>
      </w:r>
      <w:proofErr w:type="spellEnd"/>
      <w:r w:rsidRPr="002B00B2">
        <w:rPr>
          <w:color w:val="000000" w:themeColor="text1"/>
          <w:sz w:val="10"/>
          <w:szCs w:val="22"/>
        </w:rPr>
        <w:t xml:space="preserve">, </w:t>
      </w:r>
      <w:r w:rsidRPr="002B00B2">
        <w:rPr>
          <w:b/>
          <w:color w:val="000000" w:themeColor="text1"/>
          <w:szCs w:val="22"/>
          <w:u w:val="single"/>
        </w:rPr>
        <w:t xml:space="preserve">communism will have to emerge </w:t>
      </w:r>
      <w:r w:rsidRPr="002B00B2">
        <w:rPr>
          <w:b/>
          <w:bCs/>
          <w:color w:val="000000" w:themeColor="text1"/>
          <w:szCs w:val="22"/>
          <w:u w:val="single"/>
        </w:rPr>
        <w:t xml:space="preserve">in and against capitalism.15 It will need to see in the structures of capitalist society an emergent communist society. </w:t>
      </w:r>
      <w:r w:rsidRPr="002B00B2">
        <w:rPr>
          <w:color w:val="000000" w:themeColor="text1"/>
          <w:sz w:val="10"/>
          <w:szCs w:val="22"/>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2B00B2">
        <w:rPr>
          <w:b/>
          <w:color w:val="000000" w:themeColor="text1"/>
          <w:szCs w:val="22"/>
          <w:highlight w:val="yellow"/>
          <w:u w:val="single"/>
        </w:rPr>
        <w:t>The</w:t>
      </w:r>
      <w:r w:rsidRPr="002B00B2">
        <w:rPr>
          <w:b/>
          <w:bCs/>
          <w:color w:val="000000" w:themeColor="text1"/>
          <w:szCs w:val="22"/>
          <w:u w:val="single"/>
        </w:rPr>
        <w:t xml:space="preserve"> </w:t>
      </w:r>
      <w:r w:rsidRPr="002B00B2">
        <w:rPr>
          <w:b/>
          <w:color w:val="000000" w:themeColor="text1"/>
          <w:szCs w:val="22"/>
          <w:highlight w:val="yellow"/>
          <w:u w:val="single"/>
        </w:rPr>
        <w:t>challenge</w:t>
      </w:r>
      <w:r w:rsidRPr="002B00B2">
        <w:rPr>
          <w:b/>
          <w:bCs/>
          <w:color w:val="000000" w:themeColor="text1"/>
          <w:szCs w:val="22"/>
          <w:u w:val="single"/>
        </w:rPr>
        <w:t xml:space="preserve">, then, </w:t>
      </w:r>
      <w:r w:rsidRPr="002B00B2">
        <w:rPr>
          <w:b/>
          <w:color w:val="000000" w:themeColor="text1"/>
          <w:szCs w:val="22"/>
          <w:highlight w:val="yellow"/>
          <w:u w:val="single"/>
        </w:rPr>
        <w:t>is to turn form against content</w:t>
      </w:r>
      <w:r w:rsidRPr="002B00B2">
        <w:rPr>
          <w:b/>
          <w:bCs/>
          <w:color w:val="000000" w:themeColor="text1"/>
          <w:szCs w:val="22"/>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2B00B2">
        <w:rPr>
          <w:color w:val="000000" w:themeColor="text1"/>
          <w:sz w:val="10"/>
          <w:szCs w:val="22"/>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2B00B2">
        <w:rPr>
          <w:b/>
          <w:bCs/>
          <w:color w:val="000000" w:themeColor="text1"/>
          <w:szCs w:val="22"/>
          <w:u w:val="single"/>
        </w:rPr>
        <w:t xml:space="preserve">Jameson’s provocation— very much in the vein of Marx and Lenin before him — is to get us to </w:t>
      </w:r>
      <w:r w:rsidRPr="002B00B2">
        <w:rPr>
          <w:b/>
          <w:bCs/>
          <w:color w:val="000000" w:themeColor="text1"/>
          <w:szCs w:val="22"/>
          <w:highlight w:val="yellow"/>
          <w:u w:val="single"/>
        </w:rPr>
        <w:t>imag</w:t>
      </w:r>
      <w:r w:rsidRPr="002B00B2">
        <w:rPr>
          <w:b/>
          <w:color w:val="000000" w:themeColor="text1"/>
          <w:szCs w:val="22"/>
          <w:highlight w:val="yellow"/>
          <w:u w:val="single"/>
        </w:rPr>
        <w:t xml:space="preserve">ine Amazon as both ruthlessly capitalist and as </w:t>
      </w:r>
      <w:r w:rsidRPr="002B00B2">
        <w:rPr>
          <w:b/>
          <w:color w:val="000000" w:themeColor="text1"/>
          <w:szCs w:val="22"/>
          <w:u w:val="single"/>
        </w:rPr>
        <w:t xml:space="preserve">perhaps </w:t>
      </w:r>
      <w:r w:rsidRPr="002B00B2">
        <w:rPr>
          <w:b/>
          <w:color w:val="000000" w:themeColor="text1"/>
          <w:szCs w:val="22"/>
          <w:highlight w:val="yellow"/>
          <w:u w:val="single"/>
        </w:rPr>
        <w:t>the most communist business in existence today</w:t>
      </w:r>
      <w:r w:rsidRPr="002B00B2">
        <w:rPr>
          <w:b/>
          <w:bCs/>
          <w:color w:val="000000" w:themeColor="text1"/>
          <w:szCs w:val="22"/>
          <w:u w:val="single"/>
        </w:rPr>
        <w:t xml:space="preserve">. To paraphrase Lenin, once it has been put into the hands of the workers, a nationalized, or </w:t>
      </w:r>
      <w:r w:rsidRPr="002B00B2">
        <w:rPr>
          <w:b/>
          <w:bCs/>
          <w:color w:val="000000" w:themeColor="text1"/>
          <w:szCs w:val="22"/>
          <w:highlight w:val="yellow"/>
          <w:u w:val="single"/>
        </w:rPr>
        <w:t>internationalized, Amazon</w:t>
      </w:r>
      <w:r w:rsidRPr="002B00B2">
        <w:rPr>
          <w:b/>
          <w:bCs/>
          <w:color w:val="000000" w:themeColor="text1"/>
          <w:szCs w:val="22"/>
          <w:u w:val="single"/>
        </w:rPr>
        <w:t xml:space="preserve"> may prove to be the skeleton of a twenty-first century socialist society; a socialism that is entirely reconcilable with today’s desire for almost instantaneous satisfaction of our wants and needs. </w:t>
      </w:r>
      <w:r w:rsidRPr="002B00B2">
        <w:rPr>
          <w:color w:val="000000" w:themeColor="text1"/>
          <w:sz w:val="10"/>
          <w:szCs w:val="22"/>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2B00B2">
        <w:rPr>
          <w:color w:val="000000" w:themeColor="text1"/>
          <w:sz w:val="10"/>
          <w:szCs w:val="22"/>
        </w:rPr>
        <w:t>itselfgeneric</w:t>
      </w:r>
      <w:proofErr w:type="spellEnd"/>
      <w:r w:rsidRPr="002B00B2">
        <w:rPr>
          <w:color w:val="000000" w:themeColor="text1"/>
          <w:sz w:val="10"/>
          <w:szCs w:val="22"/>
        </w:rPr>
        <w:t xml:space="preserve"> and homogenous? Can we not go to any Starbucks in the world, and order the same dry falafel salad, the same mediocre over-priced coffee, and sit in the same inoffensively decorated interiors? Fisher’s bold claim is that </w:t>
      </w:r>
      <w:r w:rsidRPr="002B00B2">
        <w:rPr>
          <w:b/>
          <w:color w:val="000000" w:themeColor="text1"/>
          <w:szCs w:val="22"/>
          <w:highlight w:val="yellow"/>
          <w:u w:val="single"/>
        </w:rPr>
        <w:t xml:space="preserve">Starbucks is </w:t>
      </w:r>
      <w:r w:rsidRPr="002B00B2">
        <w:rPr>
          <w:b/>
          <w:bCs/>
          <w:color w:val="000000" w:themeColor="text1"/>
          <w:szCs w:val="22"/>
          <w:u w:val="single"/>
        </w:rPr>
        <w:t xml:space="preserve">not </w:t>
      </w:r>
      <w:r w:rsidRPr="002B00B2">
        <w:rPr>
          <w:b/>
          <w:color w:val="000000" w:themeColor="text1"/>
          <w:szCs w:val="22"/>
          <w:highlight w:val="yellow"/>
          <w:u w:val="single"/>
        </w:rPr>
        <w:t>successful</w:t>
      </w:r>
      <w:r w:rsidRPr="002B00B2">
        <w:rPr>
          <w:b/>
          <w:bCs/>
          <w:color w:val="000000" w:themeColor="text1"/>
          <w:szCs w:val="22"/>
          <w:u w:val="single"/>
        </w:rPr>
        <w:t xml:space="preserve"> because it satisfies supposedly capitalist desires but </w:t>
      </w:r>
      <w:r w:rsidRPr="002B00B2">
        <w:rPr>
          <w:b/>
          <w:color w:val="000000" w:themeColor="text1"/>
          <w:szCs w:val="22"/>
          <w:highlight w:val="yellow"/>
          <w:u w:val="single"/>
        </w:rPr>
        <w:t>because it is</w:t>
      </w:r>
      <w:r w:rsidRPr="002B00B2">
        <w:rPr>
          <w:b/>
          <w:bCs/>
          <w:color w:val="000000" w:themeColor="text1"/>
          <w:szCs w:val="22"/>
          <w:u w:val="single"/>
        </w:rPr>
        <w:t xml:space="preserve"> in fact </w:t>
      </w:r>
      <w:r w:rsidRPr="002B00B2">
        <w:rPr>
          <w:b/>
          <w:color w:val="000000" w:themeColor="text1"/>
          <w:szCs w:val="22"/>
          <w:highlight w:val="yellow"/>
          <w:u w:val="single"/>
        </w:rPr>
        <w:t>satisfying a “thwarted desire for communism</w:t>
      </w:r>
      <w:r w:rsidRPr="002B00B2">
        <w:rPr>
          <w:b/>
          <w:bCs/>
          <w:color w:val="000000" w:themeColor="text1"/>
          <w:szCs w:val="22"/>
          <w:u w:val="single"/>
        </w:rPr>
        <w:t xml:space="preserve">,” for </w:t>
      </w:r>
      <w:r w:rsidRPr="002B00B2">
        <w:rPr>
          <w:b/>
          <w:color w:val="000000" w:themeColor="text1"/>
          <w:szCs w:val="22"/>
          <w:highlight w:val="yellow"/>
          <w:u w:val="single"/>
        </w:rPr>
        <w:t xml:space="preserve">a shared “third space” </w:t>
      </w:r>
      <w:r w:rsidRPr="002B00B2">
        <w:rPr>
          <w:b/>
          <w:color w:val="000000" w:themeColor="text1"/>
          <w:szCs w:val="22"/>
          <w:u w:val="single"/>
        </w:rPr>
        <w:t xml:space="preserve">that is </w:t>
      </w:r>
      <w:r w:rsidRPr="002B00B2">
        <w:rPr>
          <w:b/>
          <w:color w:val="000000" w:themeColor="text1"/>
          <w:szCs w:val="22"/>
          <w:highlight w:val="yellow"/>
          <w:u w:val="single"/>
        </w:rPr>
        <w:t>neither the home nor workplace,</w:t>
      </w:r>
      <w:r w:rsidRPr="002B00B2">
        <w:rPr>
          <w:b/>
          <w:bCs/>
          <w:color w:val="000000" w:themeColor="text1"/>
          <w:szCs w:val="22"/>
          <w:u w:val="single"/>
        </w:rPr>
        <w:t xml:space="preserve"> and that is increasingly under attack, enclosed, </w:t>
      </w:r>
      <w:r w:rsidRPr="002B00B2">
        <w:rPr>
          <w:b/>
          <w:color w:val="000000" w:themeColor="text1"/>
          <w:szCs w:val="22"/>
          <w:u w:val="single"/>
        </w:rPr>
        <w:t>and privatized in today’s capitalist societies</w:t>
      </w:r>
      <w:r w:rsidRPr="002B00B2">
        <w:rPr>
          <w:b/>
          <w:bCs/>
          <w:color w:val="000000" w:themeColor="text1"/>
          <w:szCs w:val="22"/>
          <w:u w:val="single"/>
        </w:rPr>
        <w:t>.21 On</w:t>
      </w:r>
      <w:r w:rsidRPr="002B00B2">
        <w:rPr>
          <w:b/>
          <w:color w:val="000000" w:themeColor="text1"/>
          <w:szCs w:val="22"/>
          <w:u w:val="single"/>
        </w:rPr>
        <w:t xml:space="preserve">ce we make this shift in perspective, </w:t>
      </w:r>
      <w:r w:rsidRPr="002B00B2">
        <w:rPr>
          <w:b/>
          <w:color w:val="000000" w:themeColor="text1"/>
          <w:szCs w:val="22"/>
          <w:highlight w:val="yellow"/>
          <w:u w:val="single"/>
        </w:rPr>
        <w:t>we can see</w:t>
      </w:r>
      <w:r w:rsidRPr="002B00B2">
        <w:rPr>
          <w:b/>
          <w:bCs/>
          <w:color w:val="000000" w:themeColor="text1"/>
          <w:szCs w:val="22"/>
          <w:u w:val="single"/>
        </w:rPr>
        <w:t xml:space="preserve"> the masses of </w:t>
      </w:r>
      <w:r w:rsidRPr="002B00B2">
        <w:rPr>
          <w:b/>
          <w:color w:val="000000" w:themeColor="text1"/>
          <w:szCs w:val="22"/>
          <w:highlight w:val="yellow"/>
          <w:u w:val="single"/>
        </w:rPr>
        <w:t xml:space="preserve">people sitting alone in Starbucks </w:t>
      </w:r>
      <w:r w:rsidRPr="002B00B2">
        <w:rPr>
          <w:b/>
          <w:bCs/>
          <w:color w:val="000000" w:themeColor="text1"/>
          <w:szCs w:val="22"/>
          <w:u w:val="single"/>
        </w:rPr>
        <w:t xml:space="preserve">with their laptops and coffee </w:t>
      </w:r>
      <w:r w:rsidRPr="002B00B2">
        <w:rPr>
          <w:b/>
          <w:color w:val="000000" w:themeColor="text1"/>
          <w:szCs w:val="22"/>
          <w:highlight w:val="yellow"/>
          <w:u w:val="single"/>
        </w:rPr>
        <w:t>as participating in a sad</w:t>
      </w:r>
      <w:r w:rsidRPr="002B00B2">
        <w:rPr>
          <w:b/>
          <w:bCs/>
          <w:color w:val="000000" w:themeColor="text1"/>
          <w:szCs w:val="22"/>
          <w:u w:val="single"/>
        </w:rPr>
        <w:t xml:space="preserve"> and diminished </w:t>
      </w:r>
      <w:r w:rsidRPr="002B00B2">
        <w:rPr>
          <w:b/>
          <w:color w:val="000000" w:themeColor="text1"/>
          <w:szCs w:val="22"/>
          <w:highlight w:val="yellow"/>
          <w:u w:val="single"/>
        </w:rPr>
        <w:t>reflection of a fuller, richer, practice of being and desiring in common</w:t>
      </w:r>
      <w:r w:rsidRPr="002B00B2">
        <w:rPr>
          <w:b/>
          <w:bCs/>
          <w:color w:val="000000" w:themeColor="text1"/>
          <w:szCs w:val="22"/>
          <w:u w:val="single"/>
        </w:rPr>
        <w:t xml:space="preserve">. </w:t>
      </w:r>
      <w:r w:rsidRPr="002B00B2">
        <w:rPr>
          <w:b/>
          <w:color w:val="000000" w:themeColor="text1"/>
          <w:szCs w:val="22"/>
          <w:highlight w:val="yellow"/>
          <w:u w:val="single"/>
        </w:rPr>
        <w:t>Capitalism becomes a threat to our desires</w:t>
      </w:r>
      <w:r w:rsidRPr="002B00B2">
        <w:rPr>
          <w:b/>
          <w:bCs/>
          <w:color w:val="000000" w:themeColor="text1"/>
          <w:szCs w:val="22"/>
          <w:u w:val="single"/>
        </w:rPr>
        <w:t xml:space="preserve"> rather than their precondition. </w:t>
      </w:r>
      <w:r w:rsidRPr="002B00B2">
        <w:rPr>
          <w:color w:val="000000" w:themeColor="text1"/>
          <w:sz w:val="10"/>
          <w:szCs w:val="22"/>
        </w:rPr>
        <w:t xml:space="preserve">The ambivalence of Walmart, Amazon, and Starbucks is already apparent in their customers. No one actually </w:t>
      </w:r>
      <w:proofErr w:type="spellStart"/>
      <w:r w:rsidRPr="002B00B2">
        <w:rPr>
          <w:color w:val="000000" w:themeColor="text1"/>
          <w:sz w:val="10"/>
          <w:szCs w:val="22"/>
        </w:rPr>
        <w:t>likesshopping</w:t>
      </w:r>
      <w:proofErr w:type="spellEnd"/>
      <w:r w:rsidRPr="002B00B2">
        <w:rPr>
          <w:color w:val="000000" w:themeColor="text1"/>
          <w:sz w:val="10"/>
          <w:szCs w:val="22"/>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2B00B2">
        <w:rPr>
          <w:color w:val="000000" w:themeColor="text1"/>
          <w:sz w:val="10"/>
          <w:szCs w:val="22"/>
        </w:rPr>
        <w:t>Žižekian</w:t>
      </w:r>
      <w:proofErr w:type="spellEnd"/>
      <w:r w:rsidRPr="002B00B2">
        <w:rPr>
          <w:color w:val="000000" w:themeColor="text1"/>
          <w:sz w:val="10"/>
          <w:szCs w:val="22"/>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2B00B2">
        <w:rPr>
          <w:b/>
          <w:bCs/>
          <w:color w:val="000000" w:themeColor="text1"/>
          <w:szCs w:val="22"/>
          <w:u w:val="single"/>
        </w:rPr>
        <w:t xml:space="preserve">What </w:t>
      </w:r>
      <w:r w:rsidRPr="002B00B2">
        <w:rPr>
          <w:b/>
          <w:color w:val="000000" w:themeColor="text1"/>
          <w:szCs w:val="22"/>
          <w:highlight w:val="yellow"/>
          <w:u w:val="single"/>
        </w:rPr>
        <w:t>we need</w:t>
      </w:r>
      <w:r w:rsidRPr="002B00B2">
        <w:rPr>
          <w:b/>
          <w:bCs/>
          <w:color w:val="000000" w:themeColor="text1"/>
          <w:szCs w:val="22"/>
          <w:u w:val="single"/>
        </w:rPr>
        <w:t xml:space="preserve"> is </w:t>
      </w:r>
      <w:r w:rsidRPr="002B00B2">
        <w:rPr>
          <w:b/>
          <w:color w:val="000000" w:themeColor="text1"/>
          <w:szCs w:val="22"/>
          <w:highlight w:val="yellow"/>
          <w:u w:val="single"/>
        </w:rPr>
        <w:t>a dialectical attunement to</w:t>
      </w:r>
      <w:r w:rsidRPr="002B00B2">
        <w:rPr>
          <w:b/>
          <w:bCs/>
          <w:color w:val="000000" w:themeColor="text1"/>
          <w:szCs w:val="22"/>
          <w:u w:val="single"/>
        </w:rPr>
        <w:t xml:space="preserve"> already </w:t>
      </w:r>
      <w:r w:rsidRPr="002B00B2">
        <w:rPr>
          <w:b/>
          <w:color w:val="000000" w:themeColor="text1"/>
          <w:szCs w:val="22"/>
          <w:highlight w:val="yellow"/>
          <w:u w:val="single"/>
        </w:rPr>
        <w:t>existing infrastructures and practices whose form can be read against their content</w:t>
      </w:r>
      <w:r w:rsidRPr="002B00B2">
        <w:rPr>
          <w:b/>
          <w:bCs/>
          <w:color w:val="000000" w:themeColor="text1"/>
          <w:szCs w:val="22"/>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w:t>
      </w:r>
      <w:r w:rsidRPr="002B00B2">
        <w:rPr>
          <w:b/>
          <w:bCs/>
          <w:color w:val="000000" w:themeColor="text1"/>
          <w:szCs w:val="22"/>
          <w:u w:val="single"/>
        </w:rPr>
        <w:lastRenderedPageBreak/>
        <w:t xml:space="preserve">But what kind of a desire does the state make possible when it is taken into the hands of the proletariat? </w:t>
      </w:r>
      <w:r w:rsidRPr="002B00B2">
        <w:rPr>
          <w:color w:val="000000" w:themeColor="text1"/>
          <w:sz w:val="10"/>
          <w:szCs w:val="22"/>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2B00B2">
        <w:rPr>
          <w:color w:val="000000" w:themeColor="text1"/>
          <w:sz w:val="10"/>
          <w:szCs w:val="22"/>
        </w:rPr>
        <w:t>Realismwas</w:t>
      </w:r>
      <w:proofErr w:type="spellEnd"/>
      <w:r w:rsidRPr="002B00B2">
        <w:rPr>
          <w:color w:val="000000" w:themeColor="text1"/>
          <w:sz w:val="10"/>
          <w:szCs w:val="22"/>
        </w:rPr>
        <w:t xml:space="preserve"> first published. Perhaps one of Fisher’s challenges to us today, then, is to find the post-capitalist kernel in Corbyn’s social-democratic </w:t>
      </w:r>
      <w:r w:rsidRPr="002B00B2">
        <w:rPr>
          <w:color w:val="000000" w:themeColor="text1"/>
          <w:sz w:val="10"/>
          <w:szCs w:val="22"/>
          <w:vertAlign w:val="subscript"/>
        </w:rPr>
        <w:t>project</w:t>
      </w:r>
      <w:r w:rsidRPr="002B00B2">
        <w:rPr>
          <w:color w:val="000000" w:themeColor="text1"/>
          <w:sz w:val="10"/>
          <w:szCs w:val="22"/>
        </w:rPr>
        <w:t xml:space="preserve">, bearing in mind, as Fisher warns in his conclusion to Capitalist Realism, that capitalist realism might outlast neoliberalism by compromising with precisely such social-democratic projects.26 </w:t>
      </w:r>
    </w:p>
    <w:p w14:paraId="25FCF01C" w14:textId="77777777" w:rsidR="004E65BD" w:rsidRPr="002B00B2" w:rsidRDefault="004E65BD" w:rsidP="004E65BD">
      <w:pPr>
        <w:pStyle w:val="Heading4"/>
        <w:rPr>
          <w:rFonts w:cs="Calibri"/>
          <w:color w:val="000000" w:themeColor="text1"/>
        </w:rPr>
      </w:pPr>
      <w:r w:rsidRPr="002B00B2">
        <w:rPr>
          <w:rFonts w:cs="Calibri"/>
          <w:color w:val="000000" w:themeColor="text1"/>
        </w:rPr>
        <w:t>The role of the ballot is fidelity to the truth – unified dedication to a shared horizon is liberatory – the affirmative’s horizon is FALC, Dean 19:</w:t>
      </w:r>
    </w:p>
    <w:p w14:paraId="739419FE" w14:textId="77777777" w:rsidR="004E65BD" w:rsidRPr="002B00B2" w:rsidRDefault="004E65BD" w:rsidP="004E65BD">
      <w:pPr>
        <w:rPr>
          <w:color w:val="000000" w:themeColor="text1"/>
        </w:rPr>
      </w:pPr>
      <w:r w:rsidRPr="002B00B2">
        <w:rPr>
          <w:color w:val="000000" w:themeColor="text1"/>
        </w:rPr>
        <w:t xml:space="preserve">Dean, Jodi. Comrade: An essay on political belonging. Verso, 2019. // LHP BT + LHP PS </w:t>
      </w:r>
    </w:p>
    <w:p w14:paraId="13B60B7B" w14:textId="77777777" w:rsidR="004E65BD" w:rsidRPr="002B00B2" w:rsidRDefault="004E65BD" w:rsidP="004E65BD">
      <w:pPr>
        <w:spacing w:before="24"/>
        <w:jc w:val="both"/>
        <w:rPr>
          <w:b/>
          <w:color w:val="000000" w:themeColor="text1"/>
          <w:u w:val="single"/>
        </w:rPr>
      </w:pPr>
      <w:r w:rsidRPr="002B00B2">
        <w:rPr>
          <w:color w:val="000000" w:themeColor="text1"/>
          <w:sz w:val="8"/>
        </w:rPr>
        <w:t xml:space="preserve">The idea that comrades are those who belong to the same side of a political struggle leads to the fourth thesis: </w:t>
      </w:r>
      <w:r w:rsidRPr="002B00B2">
        <w:rPr>
          <w:b/>
          <w:color w:val="000000" w:themeColor="text1"/>
          <w:u w:val="single"/>
        </w:rPr>
        <w:t xml:space="preserve">The </w:t>
      </w:r>
      <w:r w:rsidRPr="002B00B2">
        <w:rPr>
          <w:rStyle w:val="Emphasis"/>
          <w:color w:val="000000" w:themeColor="text1"/>
          <w:highlight w:val="yellow"/>
        </w:rPr>
        <w:t>relation between comrades is mediated by</w:t>
      </w:r>
      <w:r w:rsidRPr="002B00B2">
        <w:rPr>
          <w:b/>
          <w:color w:val="000000" w:themeColor="text1"/>
          <w:u w:val="single"/>
        </w:rPr>
        <w:t xml:space="preserve"> fidelity to a </w:t>
      </w:r>
      <w:r w:rsidRPr="002B00B2">
        <w:rPr>
          <w:rStyle w:val="Emphasis"/>
          <w:color w:val="000000" w:themeColor="text1"/>
          <w:highlight w:val="yellow"/>
        </w:rPr>
        <w:t>truth</w:t>
      </w:r>
      <w:r w:rsidRPr="002B00B2">
        <w:rPr>
          <w:b/>
          <w:color w:val="000000" w:themeColor="text1"/>
          <w:highlight w:val="yellow"/>
          <w:u w:val="single"/>
        </w:rPr>
        <w:t xml:space="preserve">; </w:t>
      </w:r>
      <w:r w:rsidRPr="002B00B2">
        <w:rPr>
          <w:rStyle w:val="Emphasis"/>
          <w:color w:val="000000" w:themeColor="text1"/>
          <w:highlight w:val="yellow"/>
        </w:rPr>
        <w:t>practices</w:t>
      </w:r>
      <w:r w:rsidRPr="002B00B2">
        <w:rPr>
          <w:b/>
          <w:color w:val="000000" w:themeColor="text1"/>
          <w:u w:val="single"/>
        </w:rPr>
        <w:t xml:space="preserve"> of comradeship </w:t>
      </w:r>
      <w:r w:rsidRPr="002B00B2">
        <w:rPr>
          <w:rStyle w:val="Emphasis"/>
          <w:color w:val="000000" w:themeColor="text1"/>
          <w:highlight w:val="yellow"/>
        </w:rPr>
        <w:t>materialize</w:t>
      </w:r>
      <w:r w:rsidRPr="002B00B2">
        <w:rPr>
          <w:b/>
          <w:color w:val="000000" w:themeColor="text1"/>
          <w:u w:val="single"/>
        </w:rPr>
        <w:t xml:space="preserve"> this </w:t>
      </w:r>
      <w:r w:rsidRPr="002B00B2">
        <w:rPr>
          <w:rStyle w:val="Emphasis"/>
          <w:color w:val="000000" w:themeColor="text1"/>
          <w:highlight w:val="yellow"/>
        </w:rPr>
        <w:t>fidelity</w:t>
      </w:r>
      <w:r w:rsidRPr="002B00B2">
        <w:rPr>
          <w:b/>
          <w:color w:val="000000" w:themeColor="text1"/>
          <w:u w:val="single"/>
        </w:rPr>
        <w:t>. The “same side” points to the truth comrades are faithful to—the political truth that unites them</w:t>
      </w:r>
      <w:r w:rsidRPr="002B00B2">
        <w:rPr>
          <w:color w:val="000000" w:themeColor="text1"/>
          <w:sz w:val="8"/>
        </w:rPr>
        <w:t>—</w:t>
      </w:r>
      <w:r w:rsidRPr="002B00B2">
        <w:rPr>
          <w:b/>
          <w:color w:val="000000" w:themeColor="text1"/>
          <w:u w:val="single"/>
        </w:rPr>
        <w:t>and the fidelity with which they work to realize this truth in the world.</w:t>
      </w:r>
      <w:r w:rsidRPr="002B00B2">
        <w:rPr>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2B00B2">
        <w:rPr>
          <w:color w:val="000000" w:themeColor="text1"/>
          <w:sz w:val="8"/>
        </w:rPr>
        <w:t>Badiou</w:t>
      </w:r>
      <w:proofErr w:type="spellEnd"/>
      <w:r w:rsidRPr="002B00B2">
        <w:rPr>
          <w:color w:val="000000" w:themeColor="text1"/>
          <w:sz w:val="8"/>
        </w:rPr>
        <w:t xml:space="preserve">. In brief, </w:t>
      </w:r>
      <w:proofErr w:type="spellStart"/>
      <w:r w:rsidRPr="002B00B2">
        <w:rPr>
          <w:b/>
          <w:color w:val="000000" w:themeColor="text1"/>
          <w:u w:val="single"/>
        </w:rPr>
        <w:t>Badiou</w:t>
      </w:r>
      <w:proofErr w:type="spellEnd"/>
      <w:r w:rsidRPr="002B00B2">
        <w:rPr>
          <w:b/>
          <w:color w:val="000000" w:themeColor="text1"/>
          <w:u w:val="single"/>
        </w:rPr>
        <w:t xml:space="preserve"> rejects the idea of truth as a proposition or judgment, arguing instead that </w:t>
      </w:r>
      <w:r w:rsidRPr="002B00B2">
        <w:rPr>
          <w:rStyle w:val="StyleUnderline"/>
          <w:color w:val="000000" w:themeColor="text1"/>
          <w:highlight w:val="yellow"/>
        </w:rPr>
        <w:t>truth is a process</w:t>
      </w:r>
      <w:r w:rsidRPr="002B00B2">
        <w:rPr>
          <w:b/>
          <w:color w:val="000000" w:themeColor="text1"/>
          <w:u w:val="single"/>
        </w:rPr>
        <w:t xml:space="preserve">. The process </w:t>
      </w:r>
      <w:r w:rsidRPr="002B00B2">
        <w:rPr>
          <w:b/>
          <w:color w:val="000000" w:themeColor="text1"/>
          <w:highlight w:val="yellow"/>
          <w:u w:val="single"/>
        </w:rPr>
        <w:t>begins</w:t>
      </w:r>
      <w:r w:rsidRPr="002B00B2">
        <w:rPr>
          <w:b/>
          <w:color w:val="000000" w:themeColor="text1"/>
          <w:u w:val="single"/>
        </w:rPr>
        <w:t xml:space="preserve"> </w:t>
      </w:r>
      <w:r w:rsidRPr="002B00B2">
        <w:rPr>
          <w:b/>
          <w:color w:val="000000" w:themeColor="text1"/>
          <w:highlight w:val="yellow"/>
          <w:u w:val="single"/>
        </w:rPr>
        <w:t>with</w:t>
      </w:r>
      <w:r w:rsidRPr="002B00B2">
        <w:rPr>
          <w:b/>
          <w:color w:val="000000" w:themeColor="text1"/>
          <w:u w:val="single"/>
        </w:rPr>
        <w:t xml:space="preserve"> the eruption of something new, </w:t>
      </w:r>
      <w:r w:rsidRPr="002B00B2">
        <w:rPr>
          <w:b/>
          <w:color w:val="000000" w:themeColor="text1"/>
          <w:highlight w:val="yellow"/>
          <w:u w:val="single"/>
        </w:rPr>
        <w:t>an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Because an event changes the situation, breaks the confines of the given, </w:t>
      </w:r>
      <w:r w:rsidRPr="002B00B2">
        <w:rPr>
          <w:b/>
          <w:color w:val="000000" w:themeColor="text1"/>
          <w:highlight w:val="yellow"/>
          <w:u w:val="single"/>
        </w:rPr>
        <w:t>it is undecidable</w:t>
      </w:r>
      <w:r w:rsidRPr="002B00B2">
        <w:rPr>
          <w:b/>
          <w:color w:val="000000" w:themeColor="text1"/>
          <w:u w:val="single"/>
        </w:rPr>
        <w:t xml:space="preserve"> in terms of the given; it is something entirely new</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argues that this undecidability “induces the appearance of a </w:t>
      </w:r>
      <w:r w:rsidRPr="002B00B2">
        <w:rPr>
          <w:i/>
          <w:color w:val="000000" w:themeColor="text1"/>
          <w:sz w:val="8"/>
        </w:rPr>
        <w:t>subject</w:t>
      </w:r>
      <w:r w:rsidRPr="002B00B2">
        <w:rPr>
          <w:color w:val="000000" w:themeColor="text1"/>
          <w:sz w:val="8"/>
        </w:rPr>
        <w:t xml:space="preserve"> of the event.”</w:t>
      </w:r>
      <w:hyperlink r:id="rId10">
        <w:r w:rsidRPr="002B00B2">
          <w:rPr>
            <w:color w:val="000000" w:themeColor="text1"/>
            <w:u w:val="single"/>
            <w:vertAlign w:val="superscript"/>
          </w:rPr>
          <w:t>60</w:t>
        </w:r>
      </w:hyperlink>
      <w:r w:rsidRPr="002B00B2">
        <w:rPr>
          <w:color w:val="000000" w:themeColor="text1"/>
          <w:sz w:val="8"/>
        </w:rPr>
        <w:t xml:space="preserve"> </w:t>
      </w:r>
      <w:r w:rsidRPr="002B00B2">
        <w:rPr>
          <w:b/>
          <w:color w:val="000000" w:themeColor="text1"/>
          <w:highlight w:val="yellow"/>
          <w:u w:val="single"/>
        </w:rPr>
        <w:t>This subject isn’t the cause of the event. It’s an effect</w:t>
      </w:r>
      <w:r w:rsidRPr="002B00B2">
        <w:rPr>
          <w:b/>
          <w:color w:val="000000" w:themeColor="text1"/>
          <w:u w:val="single"/>
        </w:rPr>
        <w:t xml:space="preserve"> of </w:t>
      </w:r>
      <w:r w:rsidRPr="002B00B2">
        <w:rPr>
          <w:b/>
          <w:color w:val="000000" w:themeColor="text1"/>
          <w:highlight w:val="yellow"/>
          <w:u w:val="single"/>
        </w:rPr>
        <w:t>or response</w:t>
      </w:r>
      <w:r w:rsidRPr="002B00B2">
        <w:rPr>
          <w:b/>
          <w:color w:val="000000" w:themeColor="text1"/>
          <w:u w:val="single"/>
        </w:rPr>
        <w:t xml:space="preserve"> to the event,</w:t>
      </w:r>
      <w:r w:rsidRPr="002B00B2">
        <w:rPr>
          <w:color w:val="000000" w:themeColor="text1"/>
          <w:sz w:val="8"/>
        </w:rPr>
        <w:t xml:space="preserve"> “the decision to </w:t>
      </w:r>
      <w:r w:rsidRPr="002B00B2">
        <w:rPr>
          <w:i/>
          <w:color w:val="000000" w:themeColor="text1"/>
          <w:sz w:val="8"/>
        </w:rPr>
        <w:t>say</w:t>
      </w:r>
      <w:r w:rsidRPr="002B00B2">
        <w:rPr>
          <w:color w:val="000000" w:themeColor="text1"/>
          <w:sz w:val="8"/>
        </w:rPr>
        <w:t xml:space="preserve"> that the event has taken place.” Grammar might seduce us into rendering this subject as “I.” </w:t>
      </w:r>
      <w:r w:rsidRPr="002B00B2">
        <w:rPr>
          <w:b/>
          <w:color w:val="000000" w:themeColor="text1"/>
          <w:u w:val="single"/>
        </w:rPr>
        <w:t>We should</w:t>
      </w:r>
      <w:r w:rsidRPr="002B00B2">
        <w:rPr>
          <w:color w:val="000000" w:themeColor="text1"/>
          <w:sz w:val="8"/>
        </w:rPr>
        <w:t xml:space="preserve"> avoid this temptation and </w:t>
      </w:r>
      <w:r w:rsidRPr="002B00B2">
        <w:rPr>
          <w:b/>
          <w:color w:val="000000" w:themeColor="text1"/>
          <w:highlight w:val="yellow"/>
          <w:u w:val="single"/>
        </w:rPr>
        <w:t>recognize the subject</w:t>
      </w:r>
      <w:r w:rsidRPr="002B00B2">
        <w:rPr>
          <w:color w:val="000000" w:themeColor="text1"/>
          <w:sz w:val="8"/>
          <w:highlight w:val="yellow"/>
        </w:rPr>
        <w:t xml:space="preserve"> </w:t>
      </w:r>
      <w:r w:rsidRPr="002B00B2">
        <w:rPr>
          <w:b/>
          <w:color w:val="000000" w:themeColor="text1"/>
          <w:highlight w:val="yellow"/>
          <w:u w:val="single"/>
        </w:rPr>
        <w:t>as</w:t>
      </w:r>
      <w:r w:rsidRPr="002B00B2">
        <w:rPr>
          <w:color w:val="000000" w:themeColor="text1"/>
          <w:sz w:val="8"/>
        </w:rPr>
        <w:t xml:space="preserve"> designating an inflection point, </w:t>
      </w:r>
      <w:r w:rsidRPr="002B00B2">
        <w:rPr>
          <w:b/>
          <w:color w:val="000000" w:themeColor="text1"/>
          <w:highlight w:val="yellow"/>
          <w:u w:val="single"/>
        </w:rPr>
        <w:t>a response that extends the event</w:t>
      </w:r>
      <w:r w:rsidRPr="002B00B2">
        <w:rPr>
          <w:b/>
          <w:color w:val="000000" w:themeColor="text1"/>
          <w:u w:val="single"/>
        </w:rPr>
        <w:t>.</w:t>
      </w:r>
      <w:r w:rsidRPr="002B00B2">
        <w:rPr>
          <w:color w:val="000000" w:themeColor="text1"/>
          <w:sz w:val="8"/>
        </w:rPr>
        <w:t xml:space="preserve"> </w:t>
      </w:r>
      <w:r w:rsidRPr="002B00B2">
        <w:rPr>
          <w:b/>
          <w:color w:val="000000" w:themeColor="text1"/>
          <w:u w:val="single"/>
        </w:rPr>
        <w:t xml:space="preserve">The decision that a truth has appeared, that an event has occurred, </w:t>
      </w:r>
      <w:r w:rsidRPr="002B00B2">
        <w:rPr>
          <w:b/>
          <w:color w:val="000000" w:themeColor="text1"/>
          <w:highlight w:val="yellow"/>
          <w:u w:val="single"/>
        </w:rPr>
        <w:t>incites a process of verification</w:t>
      </w:r>
      <w:r w:rsidRPr="002B00B2">
        <w:rPr>
          <w:color w:val="000000" w:themeColor="text1"/>
          <w:sz w:val="8"/>
        </w:rPr>
        <w:t xml:space="preserve">, the “infinite procedure of verification of the true,” </w:t>
      </w:r>
      <w:r w:rsidRPr="002B00B2">
        <w:rPr>
          <w:b/>
          <w:color w:val="000000" w:themeColor="text1"/>
          <w:u w:val="single"/>
        </w:rPr>
        <w:t>in</w:t>
      </w:r>
      <w:r w:rsidRPr="002B00B2">
        <w:rPr>
          <w:color w:val="000000" w:themeColor="text1"/>
          <w:sz w:val="8"/>
        </w:rPr>
        <w:t xml:space="preserve"> </w:t>
      </w:r>
      <w:r w:rsidRPr="002B00B2">
        <w:rPr>
          <w:b/>
          <w:color w:val="000000" w:themeColor="text1"/>
          <w:u w:val="single"/>
        </w:rPr>
        <w:t xml:space="preserve">what </w:t>
      </w:r>
      <w:proofErr w:type="spellStart"/>
      <w:r w:rsidRPr="002B00B2">
        <w:rPr>
          <w:b/>
          <w:color w:val="000000" w:themeColor="text1"/>
          <w:u w:val="single"/>
        </w:rPr>
        <w:t>Badiou</w:t>
      </w:r>
      <w:proofErr w:type="spellEnd"/>
      <w:r w:rsidRPr="002B00B2">
        <w:rPr>
          <w:b/>
          <w:color w:val="000000" w:themeColor="text1"/>
          <w:u w:val="single"/>
        </w:rPr>
        <w:t xml:space="preserve"> calls </w:t>
      </w:r>
      <w:r w:rsidRPr="002B00B2">
        <w:rPr>
          <w:b/>
          <w:color w:val="000000" w:themeColor="text1"/>
          <w:highlight w:val="yellow"/>
          <w:u w:val="single"/>
        </w:rPr>
        <w:t>an “exercise of fidelity</w:t>
      </w:r>
      <w:r w:rsidRPr="002B00B2">
        <w:rPr>
          <w:color w:val="000000" w:themeColor="text1"/>
          <w:sz w:val="8"/>
        </w:rPr>
        <w:t>.”</w:t>
      </w:r>
      <w:hyperlink r:id="rId11">
        <w:r w:rsidRPr="002B00B2">
          <w:rPr>
            <w:color w:val="000000" w:themeColor="text1"/>
            <w:u w:val="single"/>
            <w:vertAlign w:val="superscript"/>
          </w:rPr>
          <w:t>61</w:t>
        </w:r>
      </w:hyperlink>
      <w:r w:rsidRPr="002B00B2">
        <w:rPr>
          <w:color w:val="000000" w:themeColor="text1"/>
          <w:sz w:val="8"/>
        </w:rPr>
        <w:t xml:space="preserve"> </w:t>
      </w:r>
      <w:r w:rsidRPr="002B00B2">
        <w:rPr>
          <w:b/>
          <w:color w:val="000000" w:themeColor="text1"/>
          <w:u w:val="single"/>
        </w:rPr>
        <w:t xml:space="preserve">Fidelity is a working out and </w:t>
      </w:r>
      <w:r w:rsidRPr="002B00B2">
        <w:rPr>
          <w:b/>
          <w:color w:val="000000" w:themeColor="text1"/>
          <w:highlight w:val="yellow"/>
          <w:u w:val="single"/>
        </w:rPr>
        <w:t>working through</w:t>
      </w:r>
      <w:r w:rsidRPr="002B00B2">
        <w:rPr>
          <w:b/>
          <w:color w:val="000000" w:themeColor="text1"/>
          <w:u w:val="single"/>
        </w:rPr>
        <w:t xml:space="preserve"> of the </w:t>
      </w:r>
      <w:r w:rsidRPr="002B00B2">
        <w:rPr>
          <w:b/>
          <w:color w:val="000000" w:themeColor="text1"/>
          <w:highlight w:val="yellow"/>
          <w:u w:val="single"/>
        </w:rPr>
        <w:t>truth</w:t>
      </w:r>
      <w:r w:rsidRPr="002B00B2">
        <w:rPr>
          <w:b/>
          <w:color w:val="000000" w:themeColor="text1"/>
          <w:u w:val="single"/>
        </w:rPr>
        <w:t xml:space="preserve">, an </w:t>
      </w:r>
      <w:r w:rsidRPr="002B00B2">
        <w:rPr>
          <w:b/>
          <w:color w:val="000000" w:themeColor="text1"/>
          <w:highlight w:val="yellow"/>
          <w:u w:val="single"/>
        </w:rPr>
        <w:t>engagement</w:t>
      </w:r>
      <w:r w:rsidRPr="002B00B2">
        <w:rPr>
          <w:b/>
          <w:color w:val="000000" w:themeColor="text1"/>
          <w:u w:val="single"/>
        </w:rPr>
        <w:t xml:space="preserve"> with truth </w:t>
      </w:r>
      <w:r w:rsidRPr="002B00B2">
        <w:rPr>
          <w:b/>
          <w:color w:val="000000" w:themeColor="text1"/>
          <w:highlight w:val="yellow"/>
          <w:u w:val="single"/>
        </w:rPr>
        <w:t>that extends</w:t>
      </w:r>
      <w:r w:rsidRPr="002B00B2">
        <w:rPr>
          <w:b/>
          <w:color w:val="000000" w:themeColor="text1"/>
          <w:u w:val="single"/>
        </w:rPr>
        <w:t xml:space="preserve"> out </w:t>
      </w:r>
      <w:r w:rsidRPr="002B00B2">
        <w:rPr>
          <w:b/>
          <w:color w:val="000000" w:themeColor="text1"/>
          <w:highlight w:val="yellow"/>
          <w:u w:val="single"/>
        </w:rPr>
        <w:t>into</w:t>
      </w:r>
      <w:r w:rsidRPr="002B00B2">
        <w:rPr>
          <w:b/>
          <w:color w:val="000000" w:themeColor="text1"/>
          <w:u w:val="single"/>
        </w:rPr>
        <w:t xml:space="preserve"> </w:t>
      </w:r>
      <w:r w:rsidRPr="002B00B2">
        <w:rPr>
          <w:b/>
          <w:color w:val="000000" w:themeColor="text1"/>
          <w:highlight w:val="yellow"/>
          <w:u w:val="single"/>
        </w:rPr>
        <w:t>and</w:t>
      </w:r>
      <w:r w:rsidRPr="002B00B2">
        <w:rPr>
          <w:b/>
          <w:color w:val="000000" w:themeColor="text1"/>
          <w:u w:val="single"/>
        </w:rPr>
        <w:t xml:space="preserve"> </w:t>
      </w:r>
      <w:r w:rsidRPr="002B00B2">
        <w:rPr>
          <w:b/>
          <w:color w:val="000000" w:themeColor="text1"/>
          <w:highlight w:val="yellow"/>
          <w:u w:val="single"/>
        </w:rPr>
        <w:t>changes the world</w:t>
      </w:r>
      <w:r w:rsidRPr="002B00B2">
        <w:rPr>
          <w:b/>
          <w:color w:val="000000" w:themeColor="text1"/>
          <w:u w:val="single"/>
        </w:rPr>
        <w:t xml:space="preserve">. We should recognize here the unavoidably collective dimension of fidelity: </w:t>
      </w:r>
      <w:r w:rsidRPr="002B00B2">
        <w:rPr>
          <w:b/>
          <w:color w:val="000000" w:themeColor="text1"/>
          <w:highlight w:val="yellow"/>
          <w:u w:val="single"/>
        </w:rPr>
        <w:t>in</w:t>
      </w:r>
      <w:r w:rsidRPr="002B00B2">
        <w:rPr>
          <w:b/>
          <w:color w:val="000000" w:themeColor="text1"/>
          <w:u w:val="single"/>
        </w:rPr>
        <w:t xml:space="preserve"> the </w:t>
      </w:r>
      <w:r w:rsidRPr="002B00B2">
        <w:rPr>
          <w:b/>
          <w:color w:val="000000" w:themeColor="text1"/>
          <w:highlight w:val="yellow"/>
          <w:u w:val="single"/>
        </w:rPr>
        <w:t>political</w:t>
      </w:r>
      <w:r w:rsidRPr="002B00B2">
        <w:rPr>
          <w:b/>
          <w:color w:val="000000" w:themeColor="text1"/>
          <w:u w:val="single"/>
        </w:rPr>
        <w:t xml:space="preserve"> field, </w:t>
      </w:r>
      <w:r w:rsidRPr="002B00B2">
        <w:rPr>
          <w:b/>
          <w:color w:val="000000" w:themeColor="text1"/>
          <w:highlight w:val="yellow"/>
          <w:u w:val="single"/>
        </w:rPr>
        <w:t>verification is a struggle</w:t>
      </w:r>
      <w:r w:rsidRPr="002B00B2">
        <w:rPr>
          <w:b/>
          <w:color w:val="000000" w:themeColor="text1"/>
          <w:u w:val="single"/>
        </w:rPr>
        <w:t xml:space="preserve"> of the many. </w:t>
      </w:r>
      <w:r w:rsidRPr="002B00B2">
        <w:rPr>
          <w:color w:val="000000" w:themeColor="text1"/>
          <w:sz w:val="8"/>
        </w:rPr>
        <w:t xml:space="preserve">Peter Hallward draws out some implications of </w:t>
      </w:r>
      <w:proofErr w:type="spellStart"/>
      <w:r w:rsidRPr="002B00B2">
        <w:rPr>
          <w:color w:val="000000" w:themeColor="text1"/>
          <w:sz w:val="8"/>
        </w:rPr>
        <w:t>Badiou’s</w:t>
      </w:r>
      <w:proofErr w:type="spellEnd"/>
      <w:r w:rsidRPr="002B00B2">
        <w:rPr>
          <w:color w:val="000000" w:themeColor="text1"/>
          <w:sz w:val="8"/>
        </w:rPr>
        <w:t xml:space="preserve"> conception of truth. First, it is subjective. Those faithful to an </w:t>
      </w:r>
      <w:proofErr w:type="spellStart"/>
      <w:r w:rsidRPr="002B00B2">
        <w:rPr>
          <w:color w:val="000000" w:themeColor="text1"/>
          <w:sz w:val="8"/>
        </w:rPr>
        <w:t>evental</w:t>
      </w:r>
      <w:proofErr w:type="spellEnd"/>
      <w:r w:rsidRPr="002B00B2">
        <w:rPr>
          <w:color w:val="000000" w:themeColor="text1"/>
          <w:sz w:val="8"/>
        </w:rPr>
        <w:t xml:space="preserve"> truth involve themselves in working it out, exploring its consequences.</w:t>
      </w:r>
      <w:hyperlink r:id="rId12">
        <w:r w:rsidRPr="002B00B2">
          <w:rPr>
            <w:color w:val="000000" w:themeColor="text1"/>
            <w:u w:val="single"/>
            <w:vertAlign w:val="superscript"/>
          </w:rPr>
          <w:t>62</w:t>
        </w:r>
      </w:hyperlink>
      <w:r w:rsidRPr="002B00B2">
        <w:rPr>
          <w:color w:val="000000" w:themeColor="text1"/>
          <w:sz w:val="8"/>
        </w:rPr>
        <w:t xml:space="preserve"> Second, fidelity is not blind faith; it is rigorous engagement unconcerned with individual personality and incorporated into the body of truth that it generates. Hallward writes:</w:t>
      </w:r>
      <w:r w:rsidRPr="002B00B2">
        <w:rPr>
          <w:b/>
          <w:color w:val="000000" w:themeColor="text1"/>
          <w:u w:val="single"/>
        </w:rPr>
        <w:t xml:space="preserve"> </w:t>
      </w:r>
      <w:r w:rsidRPr="002B00B2">
        <w:rPr>
          <w:color w:val="000000" w:themeColor="text1"/>
          <w:sz w:val="8"/>
        </w:rPr>
        <w:t xml:space="preserve">Fidelity is, by definition, ex-centric, directed outward, beyond the limits of a merely personal integrity. To be faithful to an </w:t>
      </w:r>
      <w:proofErr w:type="spellStart"/>
      <w:r w:rsidRPr="002B00B2">
        <w:rPr>
          <w:color w:val="000000" w:themeColor="text1"/>
          <w:sz w:val="8"/>
        </w:rPr>
        <w:t>evental</w:t>
      </w:r>
      <w:proofErr w:type="spellEnd"/>
      <w:r w:rsidRPr="002B00B2">
        <w:rPr>
          <w:color w:val="000000" w:themeColor="text1"/>
          <w:sz w:val="8"/>
        </w:rPr>
        <w:t xml:space="preserve"> implication always means to abandon oneself, rigorously, to the unfolding of its consequences. </w:t>
      </w:r>
      <w:r w:rsidRPr="002B00B2">
        <w:rPr>
          <w:b/>
          <w:color w:val="000000" w:themeColor="text1"/>
          <w:u w:val="single"/>
        </w:rPr>
        <w:t>Fidelity implies that, if there is truth, it can be only cruelly indifferent to the private as such.</w:t>
      </w:r>
      <w:r w:rsidRPr="002B00B2">
        <w:rPr>
          <w:color w:val="000000" w:themeColor="text1"/>
          <w:sz w:val="8"/>
        </w:rPr>
        <w:t xml:space="preserve"> </w:t>
      </w:r>
      <w:r w:rsidRPr="002B00B2">
        <w:rPr>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2B00B2">
          <w:rPr>
            <w:b/>
            <w:color w:val="000000" w:themeColor="text1"/>
            <w:u w:val="single"/>
            <w:vertAlign w:val="superscript"/>
          </w:rPr>
          <w:t>63</w:t>
        </w:r>
      </w:hyperlink>
      <w:r w:rsidRPr="002B00B2">
        <w:rPr>
          <w:b/>
          <w:color w:val="000000" w:themeColor="text1"/>
          <w:u w:val="single"/>
        </w:rPr>
        <w:t xml:space="preserve"> The truth process builds a new body</w:t>
      </w:r>
      <w:r w:rsidRPr="002B00B2">
        <w:rPr>
          <w:color w:val="000000" w:themeColor="text1"/>
          <w:sz w:val="8"/>
        </w:rPr>
        <w:t>. This body of truth is a collective formed to “work for the consequences of the new” and this work, this collective, disciplines and subsumes the faithful.</w:t>
      </w:r>
      <w:hyperlink r:id="rId14">
        <w:r w:rsidRPr="002B00B2">
          <w:rPr>
            <w:color w:val="000000" w:themeColor="text1"/>
            <w:u w:val="single"/>
            <w:vertAlign w:val="superscript"/>
          </w:rPr>
          <w:t>64</w:t>
        </w:r>
      </w:hyperlink>
      <w:r w:rsidRPr="002B00B2">
        <w:rPr>
          <w:color w:val="000000" w:themeColor="text1"/>
          <w:sz w:val="8"/>
        </w:rPr>
        <w:t>Third, collectivity does not imply uniformity. The infinite procedure of verification incorporates multiple experiments, enactments, and effects.</w:t>
      </w:r>
      <w:r w:rsidRPr="002B00B2">
        <w:rPr>
          <w:b/>
          <w:color w:val="000000" w:themeColor="text1"/>
          <w:u w:val="single"/>
        </w:rPr>
        <w:t xml:space="preserve"> </w:t>
      </w:r>
      <w:proofErr w:type="spellStart"/>
      <w:r w:rsidRPr="002B00B2">
        <w:rPr>
          <w:color w:val="000000" w:themeColor="text1"/>
          <w:sz w:val="8"/>
        </w:rPr>
        <w:t>Badiou</w:t>
      </w:r>
      <w:proofErr w:type="spellEnd"/>
      <w:r w:rsidRPr="002B00B2">
        <w:rPr>
          <w:color w:val="000000" w:themeColor="text1"/>
          <w:sz w:val="8"/>
        </w:rPr>
        <w:t xml:space="preserve"> writes, “An organization lies at the intersection between an Idea and an event. However, this intersection only exists as process, whose immediate subject is the political militant.”</w:t>
      </w:r>
      <w:hyperlink r:id="rId15">
        <w:r w:rsidRPr="002B00B2">
          <w:rPr>
            <w:color w:val="000000" w:themeColor="text1"/>
            <w:u w:val="single"/>
            <w:vertAlign w:val="superscript"/>
          </w:rPr>
          <w:t>65</w:t>
        </w:r>
      </w:hyperlink>
      <w:r w:rsidRPr="002B00B2">
        <w:rPr>
          <w:color w:val="000000" w:themeColor="text1"/>
          <w:sz w:val="8"/>
        </w:rPr>
        <w:t xml:space="preserve"> We should amend this statement by replacing </w:t>
      </w:r>
      <w:r w:rsidRPr="002B00B2">
        <w:rPr>
          <w:i/>
          <w:color w:val="000000" w:themeColor="text1"/>
          <w:sz w:val="8"/>
        </w:rPr>
        <w:t>militant</w:t>
      </w:r>
      <w:r w:rsidRPr="002B00B2">
        <w:rPr>
          <w:color w:val="000000" w:themeColor="text1"/>
          <w:sz w:val="8"/>
        </w:rPr>
        <w:t xml:space="preserve"> with </w:t>
      </w:r>
      <w:r w:rsidRPr="002B00B2">
        <w:rPr>
          <w:i/>
          <w:color w:val="000000" w:themeColor="text1"/>
          <w:sz w:val="8"/>
        </w:rPr>
        <w:t>comrade</w:t>
      </w:r>
      <w:r w:rsidRPr="002B00B2">
        <w:rPr>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2B00B2">
        <w:rPr>
          <w:color w:val="000000" w:themeColor="text1"/>
          <w:sz w:val="8"/>
        </w:rPr>
        <w:t>body</w:t>
      </w:r>
      <w:proofErr w:type="gramEnd"/>
      <w:r w:rsidRPr="002B00B2">
        <w:rPr>
          <w:color w:val="000000" w:themeColor="text1"/>
          <w:sz w:val="8"/>
        </w:rPr>
        <w:t xml:space="preserve"> and that body is the party, in both its historical and formal sense. Already in </w:t>
      </w:r>
      <w:r w:rsidRPr="002B00B2">
        <w:rPr>
          <w:i/>
          <w:color w:val="000000" w:themeColor="text1"/>
          <w:sz w:val="8"/>
        </w:rPr>
        <w:t>Theory of the Subject</w:t>
      </w:r>
      <w:r w:rsidRPr="002B00B2">
        <w:rPr>
          <w:color w:val="000000" w:themeColor="text1"/>
          <w:sz w:val="8"/>
        </w:rPr>
        <w:t xml:space="preserve">, </w:t>
      </w:r>
      <w:proofErr w:type="spellStart"/>
      <w:r w:rsidRPr="002B00B2">
        <w:rPr>
          <w:color w:val="000000" w:themeColor="text1"/>
          <w:sz w:val="8"/>
        </w:rPr>
        <w:t>Badiou</w:t>
      </w:r>
      <w:proofErr w:type="spellEnd"/>
      <w:r w:rsidRPr="002B00B2">
        <w:rPr>
          <w:color w:val="000000" w:themeColor="text1"/>
          <w:sz w:val="8"/>
        </w:rPr>
        <w:t xml:space="preserve"> recognizes the necessity of a political body, the party as the “subject-support of all politics.”</w:t>
      </w:r>
      <w:hyperlink r:id="rId16">
        <w:r w:rsidRPr="002B00B2">
          <w:rPr>
            <w:color w:val="000000" w:themeColor="text1"/>
            <w:u w:val="single"/>
            <w:vertAlign w:val="superscript"/>
          </w:rPr>
          <w:t>66</w:t>
        </w:r>
      </w:hyperlink>
      <w:r w:rsidRPr="002B00B2">
        <w:rPr>
          <w:color w:val="000000" w:themeColor="text1"/>
          <w:sz w:val="8"/>
        </w:rPr>
        <w:t xml:space="preserve"> He writes:</w:t>
      </w:r>
      <w:r w:rsidRPr="002B00B2">
        <w:rPr>
          <w:b/>
          <w:color w:val="000000" w:themeColor="text1"/>
          <w:u w:val="single"/>
        </w:rPr>
        <w:t xml:space="preserve"> </w:t>
      </w:r>
      <w:r w:rsidRPr="002B00B2">
        <w:rPr>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7">
        <w:r w:rsidRPr="002B00B2">
          <w:rPr>
            <w:color w:val="000000" w:themeColor="text1"/>
            <w:u w:val="single"/>
            <w:vertAlign w:val="superscript"/>
          </w:rPr>
          <w:t>67</w:t>
        </w:r>
      </w:hyperlink>
      <w:r w:rsidRPr="002B00B2">
        <w:rPr>
          <w:b/>
          <w:color w:val="000000" w:themeColor="text1"/>
          <w:u w:val="single"/>
        </w:rPr>
        <w:t xml:space="preserve"> As a figure of political belonging, the comrade is a faithful response to the </w:t>
      </w:r>
      <w:proofErr w:type="spellStart"/>
      <w:r w:rsidRPr="002B00B2">
        <w:rPr>
          <w:b/>
          <w:color w:val="000000" w:themeColor="text1"/>
          <w:u w:val="single"/>
        </w:rPr>
        <w:t>evental</w:t>
      </w:r>
      <w:proofErr w:type="spellEnd"/>
      <w:r w:rsidRPr="002B00B2">
        <w:rPr>
          <w:b/>
          <w:color w:val="000000" w:themeColor="text1"/>
          <w:u w:val="single"/>
        </w:rPr>
        <w:t xml:space="preserve"> rupture of crowds and movements, to the egalitarian discharge that erupts from the force of the many where they don’t belong, to the movement of the </w:t>
      </w:r>
      <w:r w:rsidRPr="002B00B2">
        <w:rPr>
          <w:b/>
          <w:color w:val="000000" w:themeColor="text1"/>
          <w:highlight w:val="yellow"/>
          <w:u w:val="single"/>
        </w:rPr>
        <w:t>people</w:t>
      </w:r>
      <w:r w:rsidRPr="002B00B2">
        <w:rPr>
          <w:b/>
          <w:color w:val="000000" w:themeColor="text1"/>
          <w:u w:val="single"/>
        </w:rPr>
        <w:t xml:space="preserve"> </w:t>
      </w:r>
      <w:r w:rsidRPr="002B00B2">
        <w:rPr>
          <w:b/>
          <w:color w:val="000000" w:themeColor="text1"/>
          <w:highlight w:val="yellow"/>
          <w:u w:val="single"/>
        </w:rPr>
        <w:t xml:space="preserve">as </w:t>
      </w:r>
      <w:r w:rsidRPr="002B00B2">
        <w:rPr>
          <w:b/>
          <w:color w:val="000000" w:themeColor="text1"/>
          <w:u w:val="single"/>
        </w:rPr>
        <w:t xml:space="preserve">the </w:t>
      </w:r>
      <w:r w:rsidRPr="002B00B2">
        <w:rPr>
          <w:b/>
          <w:color w:val="000000" w:themeColor="text1"/>
          <w:highlight w:val="yellow"/>
          <w:u w:val="single"/>
        </w:rPr>
        <w:t>subject of politics</w:t>
      </w:r>
      <w:r w:rsidRPr="002B00B2">
        <w:rPr>
          <w:b/>
          <w:color w:val="000000" w:themeColor="text1"/>
          <w:u w:val="single"/>
        </w:rPr>
        <w:t>.</w:t>
      </w:r>
      <w:hyperlink r:id="rId18">
        <w:r w:rsidRPr="002B00B2">
          <w:rPr>
            <w:b/>
            <w:color w:val="000000" w:themeColor="text1"/>
            <w:u w:val="single"/>
            <w:vertAlign w:val="superscript"/>
          </w:rPr>
          <w:t>68</w:t>
        </w:r>
      </w:hyperlink>
      <w:r w:rsidRPr="002B00B2">
        <w:rPr>
          <w:b/>
          <w:color w:val="000000" w:themeColor="text1"/>
          <w:u w:val="single"/>
        </w:rPr>
        <w:t xml:space="preserve"> </w:t>
      </w:r>
      <w:r w:rsidRPr="002B00B2">
        <w:rPr>
          <w:b/>
          <w:color w:val="000000" w:themeColor="text1"/>
          <w:highlight w:val="yellow"/>
          <w:u w:val="single"/>
        </w:rPr>
        <w:t>Comrades demonstrate fidelity through political work;</w:t>
      </w:r>
      <w:r w:rsidRPr="002B00B2">
        <w:rPr>
          <w:b/>
          <w:color w:val="000000" w:themeColor="text1"/>
          <w:u w:val="single"/>
        </w:rPr>
        <w:t xml:space="preserve"> through concerted, </w:t>
      </w:r>
      <w:r w:rsidRPr="002B00B2">
        <w:rPr>
          <w:b/>
          <w:color w:val="000000" w:themeColor="text1"/>
          <w:highlight w:val="yellow"/>
          <w:u w:val="single"/>
        </w:rPr>
        <w:t>disciplined engagement</w:t>
      </w:r>
      <w:r w:rsidRPr="002B00B2">
        <w:rPr>
          <w:b/>
          <w:color w:val="000000" w:themeColor="text1"/>
          <w:u w:val="single"/>
        </w:rPr>
        <w:t>. Their practical political work ex</w:t>
      </w:r>
      <w:r w:rsidRPr="002B00B2">
        <w:rPr>
          <w:b/>
          <w:color w:val="000000" w:themeColor="text1"/>
          <w:highlight w:val="yellow"/>
          <w:u w:val="single"/>
        </w:rPr>
        <w:t>tends the truth of the emancipatory egalitarian struggle of the oppressed into the world</w:t>
      </w:r>
      <w:r w:rsidRPr="002B00B2">
        <w:rPr>
          <w:b/>
          <w:color w:val="000000" w:themeColor="text1"/>
          <w:u w:val="single"/>
        </w:rPr>
        <w:t>.</w:t>
      </w:r>
      <w:r w:rsidRPr="002B00B2">
        <w:rPr>
          <w:color w:val="000000" w:themeColor="text1"/>
          <w:sz w:val="8"/>
        </w:rPr>
        <w:t xml:space="preserve"> Amending </w:t>
      </w:r>
      <w:proofErr w:type="spellStart"/>
      <w:r w:rsidRPr="002B00B2">
        <w:rPr>
          <w:color w:val="000000" w:themeColor="text1"/>
          <w:sz w:val="8"/>
        </w:rPr>
        <w:t>Badiou</w:t>
      </w:r>
      <w:proofErr w:type="spellEnd"/>
      <w:r w:rsidRPr="002B00B2">
        <w:rPr>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9">
        <w:r w:rsidRPr="002B00B2">
          <w:rPr>
            <w:color w:val="000000" w:themeColor="text1"/>
            <w:u w:val="single"/>
            <w:vertAlign w:val="superscript"/>
          </w:rPr>
          <w:t>69</w:t>
        </w:r>
      </w:hyperlink>
      <w:r w:rsidRPr="002B00B2">
        <w:rPr>
          <w:color w:val="000000" w:themeColor="text1"/>
          <w:sz w:val="8"/>
        </w:rPr>
        <w:t xml:space="preserve"> </w:t>
      </w:r>
      <w:r w:rsidRPr="002B00B2">
        <w:rPr>
          <w:b/>
          <w:color w:val="000000" w:themeColor="text1"/>
          <w:u w:val="single"/>
        </w:rPr>
        <w:t xml:space="preserve">For us </w:t>
      </w:r>
      <w:r w:rsidRPr="002B00B2">
        <w:rPr>
          <w:b/>
          <w:color w:val="000000" w:themeColor="text1"/>
          <w:highlight w:val="yellow"/>
          <w:u w:val="single"/>
        </w:rPr>
        <w:t>to see t</w:t>
      </w:r>
      <w:r w:rsidRPr="002B00B2">
        <w:rPr>
          <w:b/>
          <w:color w:val="000000" w:themeColor="text1"/>
          <w:u w:val="single"/>
        </w:rPr>
        <w:t xml:space="preserve">he </w:t>
      </w:r>
      <w:r w:rsidRPr="002B00B2">
        <w:rPr>
          <w:b/>
          <w:color w:val="000000" w:themeColor="text1"/>
          <w:highlight w:val="yellow"/>
          <w:u w:val="single"/>
        </w:rPr>
        <w:t>revolution</w:t>
      </w:r>
      <w:r w:rsidRPr="002B00B2">
        <w:rPr>
          <w:b/>
          <w:color w:val="000000" w:themeColor="text1"/>
          <w:u w:val="single"/>
        </w:rPr>
        <w:t>ary people as the subject i</w:t>
      </w:r>
      <w:r w:rsidRPr="002B00B2">
        <w:rPr>
          <w:b/>
          <w:color w:val="000000" w:themeColor="text1"/>
          <w:highlight w:val="yellow"/>
          <w:u w:val="single"/>
        </w:rPr>
        <w:t>n the struggles of</w:t>
      </w:r>
      <w:r w:rsidRPr="002B00B2">
        <w:rPr>
          <w:b/>
          <w:color w:val="000000" w:themeColor="text1"/>
          <w:u w:val="single"/>
        </w:rPr>
        <w:t xml:space="preserve"> the </w:t>
      </w:r>
      <w:r w:rsidRPr="002B00B2">
        <w:rPr>
          <w:b/>
          <w:color w:val="000000" w:themeColor="text1"/>
          <w:highlight w:val="yellow"/>
          <w:u w:val="single"/>
        </w:rPr>
        <w:t>oppressed</w:t>
      </w:r>
      <w:r w:rsidRPr="002B00B2">
        <w:rPr>
          <w:b/>
          <w:color w:val="000000" w:themeColor="text1"/>
          <w:u w:val="single"/>
        </w:rPr>
        <w:t xml:space="preserve">, for their subject to be found, </w:t>
      </w:r>
      <w:r w:rsidRPr="002B00B2">
        <w:rPr>
          <w:b/>
          <w:color w:val="000000" w:themeColor="text1"/>
          <w:highlight w:val="yellow"/>
          <w:u w:val="single"/>
        </w:rPr>
        <w:t>we must be comrades</w:t>
      </w:r>
      <w:r w:rsidRPr="002B00B2">
        <w:rPr>
          <w:b/>
          <w:color w:val="000000" w:themeColor="text1"/>
          <w:u w:val="single"/>
        </w:rPr>
        <w:t xml:space="preserve">. </w:t>
      </w:r>
      <w:r w:rsidRPr="002B00B2">
        <w:rPr>
          <w:color w:val="000000" w:themeColor="text1"/>
          <w:sz w:val="8"/>
        </w:rPr>
        <w:t xml:space="preserve">In </w:t>
      </w:r>
      <w:r w:rsidRPr="002B00B2">
        <w:rPr>
          <w:i/>
          <w:color w:val="000000" w:themeColor="text1"/>
          <w:sz w:val="8"/>
        </w:rPr>
        <w:t>Ninotchka</w:t>
      </w:r>
      <w:r w:rsidRPr="002B00B2">
        <w:rPr>
          <w:color w:val="000000" w:themeColor="text1"/>
          <w:sz w:val="8"/>
        </w:rPr>
        <w:t xml:space="preserve">, Nina Ivanova </w:t>
      </w:r>
      <w:proofErr w:type="spellStart"/>
      <w:r w:rsidRPr="002B00B2">
        <w:rPr>
          <w:color w:val="000000" w:themeColor="text1"/>
          <w:sz w:val="8"/>
        </w:rPr>
        <w:t>Yakushova</w:t>
      </w:r>
      <w:proofErr w:type="spellEnd"/>
      <w:r w:rsidRPr="002B00B2">
        <w:rPr>
          <w:color w:val="000000" w:themeColor="text1"/>
          <w:sz w:val="8"/>
        </w:rPr>
        <w:t xml:space="preserve"> can’t tell who her comrades are by looking at them. The party has told her who to look for, but she has to ask. After </w:t>
      </w:r>
      <w:proofErr w:type="spellStart"/>
      <w:r w:rsidRPr="002B00B2">
        <w:rPr>
          <w:color w:val="000000" w:themeColor="text1"/>
          <w:sz w:val="8"/>
        </w:rPr>
        <w:t>Iranoff</w:t>
      </w:r>
      <w:proofErr w:type="spellEnd"/>
      <w:r w:rsidRPr="002B00B2">
        <w:rPr>
          <w:color w:val="000000" w:themeColor="text1"/>
          <w:sz w:val="8"/>
        </w:rPr>
        <w:t xml:space="preserve"> identifies himself, </w:t>
      </w:r>
      <w:proofErr w:type="spellStart"/>
      <w:r w:rsidRPr="002B00B2">
        <w:rPr>
          <w:color w:val="000000" w:themeColor="text1"/>
          <w:sz w:val="8"/>
        </w:rPr>
        <w:t>Yakushova</w:t>
      </w:r>
      <w:proofErr w:type="spellEnd"/>
      <w:r w:rsidRPr="002B00B2">
        <w:rPr>
          <w:color w:val="000000" w:themeColor="text1"/>
          <w:sz w:val="8"/>
        </w:rPr>
        <w:t xml:space="preserve"> tells him her name and the name and position of the party comrade who authorized her visit. </w:t>
      </w:r>
      <w:proofErr w:type="spellStart"/>
      <w:r w:rsidRPr="002B00B2">
        <w:rPr>
          <w:color w:val="000000" w:themeColor="text1"/>
          <w:sz w:val="8"/>
        </w:rPr>
        <w:t>Iranoff</w:t>
      </w:r>
      <w:proofErr w:type="spellEnd"/>
      <w:r w:rsidRPr="002B00B2">
        <w:rPr>
          <w:color w:val="000000" w:themeColor="text1"/>
          <w:sz w:val="8"/>
        </w:rPr>
        <w:t xml:space="preserve"> introduces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w:t>
      </w:r>
      <w:proofErr w:type="spellStart"/>
      <w:r w:rsidRPr="002B00B2">
        <w:rPr>
          <w:color w:val="000000" w:themeColor="text1"/>
          <w:sz w:val="8"/>
        </w:rPr>
        <w:t>Yakushova</w:t>
      </w:r>
      <w:proofErr w:type="spellEnd"/>
      <w:r w:rsidRPr="002B00B2">
        <w:rPr>
          <w:color w:val="000000" w:themeColor="text1"/>
          <w:sz w:val="8"/>
        </w:rPr>
        <w:t xml:space="preserve"> addresses each as comrade. But it’s not the address that makes them all comrades. They are comrades because they are members of the same party. </w:t>
      </w:r>
      <w:r w:rsidRPr="002B00B2">
        <w:rPr>
          <w:b/>
          <w:color w:val="000000" w:themeColor="text1"/>
          <w:u w:val="single"/>
        </w:rPr>
        <w:t>The party is the organized body of truth that mediates their relationship. This mediation makes clear what is expected of comrades—</w:t>
      </w:r>
      <w:r w:rsidRPr="002B00B2">
        <w:rPr>
          <w:b/>
          <w:color w:val="000000" w:themeColor="text1"/>
          <w:highlight w:val="yellow"/>
          <w:u w:val="single"/>
        </w:rPr>
        <w:t>disciplined, faithful work</w:t>
      </w:r>
      <w:r w:rsidRPr="002B00B2">
        <w:rPr>
          <w:b/>
          <w:color w:val="000000" w:themeColor="text1"/>
          <w:u w:val="single"/>
        </w:rPr>
        <w:t>.</w:t>
      </w:r>
      <w:r w:rsidRPr="002B00B2">
        <w:rPr>
          <w:color w:val="000000" w:themeColor="text1"/>
          <w:sz w:val="8"/>
        </w:rPr>
        <w:t xml:space="preserve"> </w:t>
      </w:r>
      <w:proofErr w:type="spellStart"/>
      <w:r w:rsidRPr="002B00B2">
        <w:rPr>
          <w:color w:val="000000" w:themeColor="text1"/>
          <w:sz w:val="8"/>
        </w:rPr>
        <w:t>Iranoff</w:t>
      </w:r>
      <w:proofErr w:type="spellEnd"/>
      <w:r w:rsidRPr="002B00B2">
        <w:rPr>
          <w:color w:val="000000" w:themeColor="text1"/>
          <w:sz w:val="8"/>
        </w:rPr>
        <w:t xml:space="preserve">, </w:t>
      </w:r>
      <w:proofErr w:type="spellStart"/>
      <w:r w:rsidRPr="002B00B2">
        <w:rPr>
          <w:color w:val="000000" w:themeColor="text1"/>
          <w:sz w:val="8"/>
        </w:rPr>
        <w:t>Buljanoff</w:t>
      </w:r>
      <w:proofErr w:type="spellEnd"/>
      <w:r w:rsidRPr="002B00B2">
        <w:rPr>
          <w:color w:val="000000" w:themeColor="text1"/>
          <w:sz w:val="8"/>
        </w:rPr>
        <w:t xml:space="preserve">, and </w:t>
      </w:r>
      <w:proofErr w:type="spellStart"/>
      <w:r w:rsidRPr="002B00B2">
        <w:rPr>
          <w:color w:val="000000" w:themeColor="text1"/>
          <w:sz w:val="8"/>
        </w:rPr>
        <w:t>Kopalski</w:t>
      </w:r>
      <w:proofErr w:type="spellEnd"/>
      <w:r w:rsidRPr="002B00B2">
        <w:rPr>
          <w:color w:val="000000" w:themeColor="text1"/>
          <w:sz w:val="8"/>
        </w:rPr>
        <w:t xml:space="preserve"> have not been doing the work expected of comrades, which is why Moscow sent </w:t>
      </w:r>
      <w:proofErr w:type="spellStart"/>
      <w:r w:rsidRPr="002B00B2">
        <w:rPr>
          <w:color w:val="000000" w:themeColor="text1"/>
          <w:sz w:val="8"/>
        </w:rPr>
        <w:t>Yakushova</w:t>
      </w:r>
      <w:proofErr w:type="spellEnd"/>
      <w:r w:rsidRPr="002B00B2">
        <w:rPr>
          <w:color w:val="000000" w:themeColor="text1"/>
          <w:sz w:val="8"/>
        </w:rPr>
        <w:t xml:space="preserve"> to oversee them in Paris. That </w:t>
      </w:r>
      <w:proofErr w:type="spellStart"/>
      <w:r w:rsidRPr="002B00B2">
        <w:rPr>
          <w:color w:val="000000" w:themeColor="text1"/>
          <w:sz w:val="8"/>
        </w:rPr>
        <w:t>Kopalski</w:t>
      </w:r>
      <w:proofErr w:type="spellEnd"/>
      <w:r w:rsidRPr="002B00B2">
        <w:rPr>
          <w:color w:val="000000" w:themeColor="text1"/>
          <w:sz w:val="8"/>
        </w:rPr>
        <w:t xml:space="preserve"> says they would have greeted her with flowers demonstrates their </w:t>
      </w:r>
      <w:proofErr w:type="spellStart"/>
      <w:r w:rsidRPr="002B00B2">
        <w:rPr>
          <w:i/>
          <w:color w:val="000000" w:themeColor="text1"/>
          <w:sz w:val="8"/>
        </w:rPr>
        <w:t>embourgeoisment</w:t>
      </w:r>
      <w:proofErr w:type="spellEnd"/>
      <w:r w:rsidRPr="002B00B2">
        <w:rPr>
          <w:color w:val="000000" w:themeColor="text1"/>
          <w:sz w:val="8"/>
        </w:rPr>
        <w:t xml:space="preserve">, the degeneration of their sense of comradeship. But they are all there for work. Gendered identity and hierarchy don’t mediate relations between comrades. The practices of fidelity </w:t>
      </w:r>
      <w:r w:rsidRPr="002B00B2">
        <w:rPr>
          <w:color w:val="000000" w:themeColor="text1"/>
          <w:sz w:val="8"/>
        </w:rPr>
        <w:lastRenderedPageBreak/>
        <w:t xml:space="preserve">to a political truth, the work done toward building that truth in the world, do. The solidarity of comrades in political struggle arises out of the intertwining of truth, practice, and party. It’s not reducible to any of these alone. </w:t>
      </w:r>
      <w:r w:rsidRPr="002B00B2">
        <w:rPr>
          <w:b/>
          <w:color w:val="000000" w:themeColor="text1"/>
          <w:u w:val="single"/>
        </w:rPr>
        <w:t>Comrades are not simply those who believe in the same truth—as in, for example, the idea of communism. Their fidelity to a certain truth is manifested in practical work.</w:t>
      </w:r>
      <w:r w:rsidRPr="002B00B2">
        <w:rPr>
          <w:color w:val="000000" w:themeColor="text1"/>
          <w:sz w:val="8"/>
        </w:rPr>
        <w:t xml:space="preserve"> Work for the realization of a political truth brings people into comradely relation. </w:t>
      </w:r>
      <w:r w:rsidRPr="002B00B2">
        <w:rPr>
          <w:b/>
          <w:color w:val="000000" w:themeColor="text1"/>
          <w:u w:val="single"/>
        </w:rPr>
        <w:t xml:space="preserve">But carrying out similar tasks in fidelity to the same truth isn’t sufficient for comradeship. The work must be in common; no one is a comrade on their own. </w:t>
      </w:r>
      <w:r w:rsidRPr="002B00B2">
        <w:rPr>
          <w:b/>
          <w:color w:val="000000" w:themeColor="text1"/>
          <w:highlight w:val="yellow"/>
          <w:u w:val="single"/>
        </w:rPr>
        <w:t>Practices of comradeship are</w:t>
      </w:r>
      <w:r w:rsidRPr="002B00B2">
        <w:rPr>
          <w:b/>
          <w:color w:val="000000" w:themeColor="text1"/>
          <w:u w:val="single"/>
        </w:rPr>
        <w:t xml:space="preserve"> coordinated, </w:t>
      </w:r>
      <w:r w:rsidRPr="002B00B2">
        <w:rPr>
          <w:b/>
          <w:color w:val="000000" w:themeColor="text1"/>
          <w:highlight w:val="yellow"/>
          <w:u w:val="single"/>
        </w:rPr>
        <w:t>organized. The party is</w:t>
      </w:r>
      <w:r w:rsidRPr="002B00B2">
        <w:rPr>
          <w:b/>
          <w:color w:val="000000" w:themeColor="text1"/>
          <w:u w:val="single"/>
        </w:rPr>
        <w:t xml:space="preserve"> the organization out of </w:t>
      </w:r>
      <w:r w:rsidRPr="002B00B2">
        <w:rPr>
          <w:b/>
          <w:color w:val="000000" w:themeColor="text1"/>
          <w:highlight w:val="yellow"/>
          <w:u w:val="single"/>
        </w:rPr>
        <w:t>which comradeship emerges and</w:t>
      </w:r>
      <w:r w:rsidRPr="002B00B2">
        <w:rPr>
          <w:b/>
          <w:color w:val="000000" w:themeColor="text1"/>
          <w:u w:val="single"/>
        </w:rPr>
        <w:t xml:space="preserve"> that comrade </w:t>
      </w:r>
      <w:r w:rsidRPr="002B00B2">
        <w:rPr>
          <w:b/>
          <w:color w:val="000000" w:themeColor="text1"/>
          <w:highlight w:val="yellow"/>
          <w:u w:val="single"/>
        </w:rPr>
        <w:t>relations produce</w:t>
      </w:r>
      <w:r w:rsidRPr="002B00B2">
        <w:rPr>
          <w:b/>
          <w:color w:val="000000" w:themeColor="text1"/>
          <w:u w:val="single"/>
        </w:rPr>
        <w:t>. It concentrates comradeship even as comradeship exceeds it.</w:t>
      </w:r>
    </w:p>
    <w:p w14:paraId="61591042" w14:textId="77777777" w:rsidR="004E65BD" w:rsidRPr="002B00B2" w:rsidRDefault="004E65BD" w:rsidP="004E65BD">
      <w:pPr>
        <w:pStyle w:val="Heading4"/>
        <w:rPr>
          <w:rFonts w:cs="Calibri"/>
          <w:color w:val="000000" w:themeColor="text1"/>
        </w:rPr>
      </w:pPr>
      <w:proofErr w:type="gramStart"/>
      <w:r w:rsidRPr="002B00B2">
        <w:rPr>
          <w:rFonts w:cs="Calibri"/>
          <w:color w:val="000000" w:themeColor="text1"/>
        </w:rPr>
        <w:t>And,</w:t>
      </w:r>
      <w:proofErr w:type="gramEnd"/>
      <w:r w:rsidRPr="002B00B2">
        <w:rPr>
          <w:rFonts w:cs="Calibri"/>
          <w:color w:val="000000" w:themeColor="text1"/>
        </w:rPr>
        <w:t xml:space="preserve"> space optimism is key to resisting capitalism – it goes against dominant capitalist narratives and enables a unified social movement against capitalism, Levin 2021,</w:t>
      </w:r>
    </w:p>
    <w:p w14:paraId="30D18E6B" w14:textId="77777777" w:rsidR="004E65BD" w:rsidRPr="002B00B2" w:rsidRDefault="004E65BD" w:rsidP="004E65BD">
      <w:pPr>
        <w:shd w:val="clear" w:color="auto" w:fill="FFFFFF"/>
        <w:spacing w:after="360" w:line="240" w:lineRule="auto"/>
        <w:rPr>
          <w:rFonts w:eastAsia="Times New Roman"/>
          <w:color w:val="000000" w:themeColor="text1"/>
          <w:sz w:val="16"/>
          <w:szCs w:val="16"/>
        </w:rPr>
      </w:pPr>
      <w:r w:rsidRPr="002B00B2">
        <w:rPr>
          <w:rFonts w:eastAsia="Times New Roman"/>
          <w:color w:val="000000" w:themeColor="text1"/>
          <w:sz w:val="16"/>
          <w:szCs w:val="16"/>
        </w:rPr>
        <w:t xml:space="preserve">Annie Levin, 16 Aug 2021, </w:t>
      </w:r>
      <w:hyperlink r:id="rId20" w:history="1">
        <w:r w:rsidRPr="002B00B2">
          <w:rPr>
            <w:rStyle w:val="Hyperlink"/>
            <w:rFonts w:eastAsia="Times New Roman"/>
            <w:color w:val="000000" w:themeColor="text1"/>
            <w:sz w:val="16"/>
            <w:szCs w:val="16"/>
          </w:rPr>
          <w:t>https://christiansocialism.com/space-travel-capitalism-communism-fully-automated-luxury-dsa/</w:t>
        </w:r>
      </w:hyperlink>
      <w:r w:rsidRPr="002B00B2">
        <w:rPr>
          <w:rFonts w:eastAsia="Times New Roman"/>
          <w:color w:val="000000" w:themeColor="text1"/>
          <w:sz w:val="16"/>
          <w:szCs w:val="16"/>
        </w:rPr>
        <w:t xml:space="preserve"> // LHP AB</w:t>
      </w:r>
    </w:p>
    <w:p w14:paraId="77345A94" w14:textId="77777777" w:rsidR="009C5476" w:rsidRDefault="004E65BD" w:rsidP="004E65BD">
      <w:pPr>
        <w:shd w:val="clear" w:color="auto" w:fill="FFFFFF"/>
        <w:spacing w:after="360" w:line="240" w:lineRule="auto"/>
        <w:rPr>
          <w:rFonts w:eastAsia="Times New Roman"/>
          <w:b/>
          <w:bCs/>
          <w:color w:val="000000" w:themeColor="text1"/>
          <w:szCs w:val="22"/>
          <w:u w:val="single"/>
        </w:rPr>
      </w:pPr>
      <w:r w:rsidRPr="002B00B2">
        <w:rPr>
          <w:rFonts w:eastAsia="Times New Roman"/>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2B00B2">
        <w:rPr>
          <w:rFonts w:eastAsia="Times New Roman"/>
          <w:b/>
          <w:bCs/>
          <w:color w:val="000000" w:themeColor="text1"/>
          <w:szCs w:val="22"/>
          <w:u w:val="single"/>
        </w:rPr>
        <w:t>Space exploration, we are told, is a miserable job that someone must do. In the end, our celestial adventurers merely pave the way for billionaires to take to the stars</w:t>
      </w:r>
      <w:r w:rsidRPr="002B00B2">
        <w:rPr>
          <w:rFonts w:eastAsia="Times New Roman"/>
          <w:color w:val="000000" w:themeColor="text1"/>
          <w:szCs w:val="22"/>
        </w:rPr>
        <w:t xml:space="preserve">. </w:t>
      </w:r>
      <w:r w:rsidRPr="002B00B2">
        <w:rPr>
          <w:rFonts w:eastAsia="Times New Roman"/>
          <w:b/>
          <w:bCs/>
          <w:color w:val="000000" w:themeColor="text1"/>
          <w:szCs w:val="22"/>
          <w:u w:val="single"/>
        </w:rPr>
        <w:t>Life in space is miserable and it might kill you. In this way, it is not so unlike your job: your survival depends on your ability to rein in your humanity and plod obediently along.</w:t>
      </w:r>
      <w:r w:rsidRPr="002B00B2">
        <w:rPr>
          <w:rFonts w:eastAsia="Times New Roman"/>
          <w:color w:val="000000" w:themeColor="text1"/>
          <w:szCs w:val="22"/>
        </w:rPr>
        <w:t xml:space="preserve"> </w:t>
      </w:r>
      <w:r w:rsidRPr="002B00B2">
        <w:rPr>
          <w:rFonts w:eastAsia="Times New Roman"/>
          <w:b/>
          <w:bCs/>
          <w:color w:val="000000" w:themeColor="text1"/>
          <w:szCs w:val="22"/>
          <w:u w:val="single"/>
        </w:rPr>
        <w:t>When it comes to celestial exploration, our space epics reflect an ethos of capitalist pessimism</w:t>
      </w:r>
      <w:r w:rsidRPr="002B00B2">
        <w:rPr>
          <w:rFonts w:eastAsia="Times New Roman"/>
          <w:color w:val="000000" w:themeColor="text1"/>
          <w:sz w:val="14"/>
          <w:szCs w:val="32"/>
        </w:rPr>
        <w:t>. Instead of reaching out to the universe from a place of scientific inquiry, the wealthy look to flee a planet they have stripped of resources, leaving the rest of us to scrounge off our scorched, starving world. </w:t>
      </w:r>
      <w:r w:rsidRPr="002B00B2">
        <w:rPr>
          <w:rFonts w:eastAsia="Times New Roman"/>
          <w:color w:val="000000" w:themeColor="text1"/>
          <w:sz w:val="14"/>
        </w:rPr>
        <w:t> </w:t>
      </w:r>
      <w:r w:rsidRPr="002B00B2">
        <w:rPr>
          <w:rFonts w:eastAsia="Times New Roman"/>
          <w:b/>
          <w:bCs/>
          <w:color w:val="000000" w:themeColor="text1"/>
          <w:sz w:val="14"/>
          <w:szCs w:val="32"/>
        </w:rPr>
        <w:t>LIFE</w:t>
      </w:r>
      <w:r w:rsidRPr="002B00B2">
        <w:rPr>
          <w:rFonts w:eastAsia="Times New Roman"/>
          <w:color w:val="000000" w:themeColor="text1"/>
          <w:sz w:val="14"/>
          <w:szCs w:val="32"/>
        </w:rPr>
        <w:t> in space was equally dangerous, impractical, and dull in the 1960s and 1970s. Yet, in the golden age of Apollo and Sputnik, mainstream science fiction wasn’t interested in these bleak technological realities. Instead of </w:t>
      </w:r>
      <w:r w:rsidRPr="002B00B2">
        <w:rPr>
          <w:rFonts w:eastAsia="Times New Roman"/>
          <w:i/>
          <w:iCs/>
          <w:color w:val="000000" w:themeColor="text1"/>
          <w:sz w:val="14"/>
          <w:szCs w:val="32"/>
        </w:rPr>
        <w:t>Gravity</w:t>
      </w:r>
      <w:r w:rsidRPr="002B00B2">
        <w:rPr>
          <w:rFonts w:eastAsia="Times New Roman"/>
          <w:color w:val="000000" w:themeColor="text1"/>
          <w:sz w:val="14"/>
          <w:szCs w:val="32"/>
        </w:rPr>
        <w:t> and </w:t>
      </w:r>
      <w:r w:rsidRPr="002B00B2">
        <w:rPr>
          <w:rFonts w:eastAsia="Times New Roman"/>
          <w:i/>
          <w:iCs/>
          <w:color w:val="000000" w:themeColor="text1"/>
          <w:sz w:val="14"/>
          <w:szCs w:val="32"/>
        </w:rPr>
        <w:t>The Martian</w:t>
      </w:r>
      <w:r w:rsidRPr="002B00B2">
        <w:rPr>
          <w:rFonts w:eastAsia="Times New Roman"/>
          <w:color w:val="000000" w:themeColor="text1"/>
          <w:sz w:val="14"/>
          <w:szCs w:val="32"/>
        </w:rPr>
        <w:t>, we got </w:t>
      </w:r>
      <w:r w:rsidRPr="002B00B2">
        <w:rPr>
          <w:rFonts w:eastAsia="Times New Roman"/>
          <w:i/>
          <w:iCs/>
          <w:color w:val="000000" w:themeColor="text1"/>
          <w:sz w:val="14"/>
          <w:szCs w:val="32"/>
        </w:rPr>
        <w:t>Doctor Who</w:t>
      </w:r>
      <w:r w:rsidRPr="002B00B2">
        <w:rPr>
          <w:rFonts w:eastAsia="Times New Roman"/>
          <w:color w:val="000000" w:themeColor="text1"/>
          <w:sz w:val="14"/>
          <w:szCs w:val="32"/>
        </w:rPr>
        <w:t> and </w:t>
      </w:r>
      <w:r w:rsidRPr="002B00B2">
        <w:rPr>
          <w:rFonts w:eastAsia="Times New Roman"/>
          <w:i/>
          <w:iCs/>
          <w:color w:val="000000" w:themeColor="text1"/>
          <w:sz w:val="14"/>
          <w:szCs w:val="32"/>
        </w:rPr>
        <w:t>Barbarella</w:t>
      </w:r>
      <w:r w:rsidRPr="002B00B2">
        <w:rPr>
          <w:rFonts w:eastAsia="Times New Roman"/>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2B00B2">
        <w:rPr>
          <w:rFonts w:eastAsia="Times New Roman"/>
          <w:color w:val="000000" w:themeColor="text1"/>
          <w:sz w:val="14"/>
        </w:rPr>
        <w:t xml:space="preserve"> </w:t>
      </w:r>
      <w:r w:rsidRPr="002B00B2">
        <w:rPr>
          <w:rFonts w:eastAsia="Times New Roman"/>
          <w:color w:val="000000" w:themeColor="text1"/>
          <w:sz w:val="14"/>
          <w:szCs w:val="32"/>
        </w:rPr>
        <w:t xml:space="preserve">But the transformation of space imaginaries also reflects historical shifts in the decades since the first moonwalk. </w:t>
      </w:r>
      <w:r w:rsidRPr="002B00B2">
        <w:rPr>
          <w:rFonts w:eastAsia="Times New Roman"/>
          <w:b/>
          <w:bCs/>
          <w:color w:val="000000" w:themeColor="text1"/>
          <w:szCs w:val="22"/>
          <w:u w:val="single"/>
        </w:rPr>
        <w:t xml:space="preserve">As neoliberalism ascended in the 1970s, wages were depressed while the cost of living soared. The postwar middle class </w:t>
      </w:r>
      <w:proofErr w:type="gramStart"/>
      <w:r w:rsidRPr="002B00B2">
        <w:rPr>
          <w:rFonts w:eastAsia="Times New Roman"/>
          <w:b/>
          <w:bCs/>
          <w:color w:val="000000" w:themeColor="text1"/>
          <w:szCs w:val="22"/>
          <w:u w:val="single"/>
        </w:rPr>
        <w:t>declined</w:t>
      </w:r>
      <w:proofErr w:type="gramEnd"/>
      <w:r w:rsidRPr="002B00B2">
        <w:rPr>
          <w:rFonts w:eastAsia="Times New Roman"/>
          <w:b/>
          <w:bCs/>
          <w:color w:val="000000" w:themeColor="text1"/>
          <w:szCs w:val="22"/>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2B00B2">
        <w:rPr>
          <w:rFonts w:eastAsia="Times New Roman"/>
          <w:color w:val="000000" w:themeColor="text1"/>
          <w:szCs w:val="22"/>
        </w:rPr>
        <w:t xml:space="preserve">  </w:t>
      </w:r>
      <w:r w:rsidRPr="002B00B2">
        <w:rPr>
          <w:rFonts w:eastAsia="Times New Roman"/>
          <w:b/>
          <w:bCs/>
          <w:color w:val="000000" w:themeColor="text1"/>
          <w:szCs w:val="22"/>
          <w:u w:val="single"/>
        </w:rPr>
        <w:t>Many films set in outer space today aren’t interested in dreams or profound moral questions</w:t>
      </w:r>
      <w:r w:rsidRPr="002B00B2">
        <w:rPr>
          <w:rFonts w:eastAsia="Times New Roman"/>
          <w:color w:val="000000" w:themeColor="text1"/>
          <w:sz w:val="14"/>
          <w:szCs w:val="32"/>
        </w:rPr>
        <w:t xml:space="preserve">. They don’t philosophize about our purpose in the universe. They deal in hard science and grim physical realities. </w:t>
      </w:r>
      <w:r w:rsidRPr="002B00B2">
        <w:rPr>
          <w:rFonts w:eastAsia="Times New Roman"/>
          <w:b/>
          <w:bCs/>
          <w:color w:val="000000" w:themeColor="text1"/>
          <w:szCs w:val="22"/>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2B00B2">
        <w:rPr>
          <w:rFonts w:eastAsia="Times New Roman"/>
          <w:b/>
          <w:bCs/>
          <w:color w:val="000000" w:themeColor="text1"/>
          <w:szCs w:val="22"/>
          <w:highlight w:val="yellow"/>
          <w:u w:val="single"/>
        </w:rPr>
        <w:t>We live in an era of space pessimism</w:t>
      </w:r>
      <w:r w:rsidRPr="002B00B2">
        <w:rPr>
          <w:rFonts w:eastAsia="Times New Roman"/>
          <w:b/>
          <w:bCs/>
          <w:color w:val="000000" w:themeColor="text1"/>
          <w:szCs w:val="22"/>
          <w:u w:val="single"/>
        </w:rPr>
        <w:t>. But our space-obsessed</w:t>
      </w:r>
      <w:r w:rsidRPr="002B00B2">
        <w:rPr>
          <w:rFonts w:eastAsia="Times New Roman"/>
          <w:b/>
          <w:bCs/>
          <w:color w:val="000000" w:themeColor="text1"/>
          <w:sz w:val="26"/>
          <w:szCs w:val="26"/>
          <w:u w:val="single"/>
        </w:rPr>
        <w:t xml:space="preserve"> </w:t>
      </w:r>
      <w:r w:rsidRPr="002B00B2">
        <w:rPr>
          <w:rFonts w:eastAsia="Times New Roman"/>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2B00B2">
        <w:rPr>
          <w:rFonts w:eastAsia="Times New Roman"/>
          <w:b/>
          <w:bCs/>
          <w:color w:val="000000" w:themeColor="text1"/>
          <w:sz w:val="26"/>
          <w:szCs w:val="26"/>
          <w:u w:val="single"/>
        </w:rPr>
        <w:t>.</w:t>
      </w:r>
      <w:r w:rsidRPr="002B00B2">
        <w:rPr>
          <w:rFonts w:eastAsia="Times New Roman"/>
          <w:color w:val="000000" w:themeColor="text1"/>
          <w:sz w:val="14"/>
          <w:szCs w:val="32"/>
        </w:rPr>
        <w:t xml:space="preserve"> These are works that are as interested in what we do when we arrive on other planets as they are in what technology we use to propel ourselves there. In </w:t>
      </w:r>
      <w:r w:rsidRPr="002B00B2">
        <w:rPr>
          <w:rFonts w:eastAsia="Times New Roman"/>
          <w:i/>
          <w:iCs/>
          <w:color w:val="000000" w:themeColor="text1"/>
          <w:sz w:val="14"/>
          <w:szCs w:val="32"/>
        </w:rPr>
        <w:t>Out of the Silent Planet</w:t>
      </w:r>
      <w:r w:rsidRPr="002B00B2">
        <w:rPr>
          <w:rFonts w:eastAsia="Times New Roman"/>
          <w:color w:val="000000" w:themeColor="text1"/>
          <w:sz w:val="14"/>
          <w:szCs w:val="32"/>
        </w:rPr>
        <w:t>, the first volume of C.S. Lewis’s </w:t>
      </w:r>
      <w:r w:rsidRPr="002B00B2">
        <w:rPr>
          <w:rFonts w:eastAsia="Times New Roman"/>
          <w:i/>
          <w:iCs/>
          <w:color w:val="000000" w:themeColor="text1"/>
          <w:sz w:val="14"/>
          <w:szCs w:val="32"/>
        </w:rPr>
        <w:t>Space Trilogy</w:t>
      </w:r>
      <w:r w:rsidRPr="002B00B2">
        <w:rPr>
          <w:rFonts w:eastAsia="Times New Roman"/>
          <w:color w:val="000000" w:themeColor="text1"/>
          <w:sz w:val="14"/>
          <w:szCs w:val="32"/>
        </w:rPr>
        <w:t> published in 1938</w:t>
      </w:r>
      <w:r w:rsidRPr="002B00B2">
        <w:rPr>
          <w:rFonts w:eastAsia="Times New Roman"/>
          <w:i/>
          <w:iCs/>
          <w:color w:val="000000" w:themeColor="text1"/>
          <w:sz w:val="14"/>
          <w:szCs w:val="32"/>
        </w:rPr>
        <w:t>,</w:t>
      </w:r>
      <w:r w:rsidRPr="002B00B2">
        <w:rPr>
          <w:rFonts w:eastAsia="Times New Roman"/>
          <w:color w:val="000000" w:themeColor="text1"/>
          <w:sz w:val="14"/>
          <w:szCs w:val="32"/>
        </w:rPr>
        <w:t> the narrator, Elwin Ransom, is abducted and transported to a spaceship. While gazing out at the celestial bodies from the ship, he reflects on the differences between what he had been told of space and the reality he experiences while traversing the stars: </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2B00B2">
        <w:rPr>
          <w:rFonts w:eastAsia="Times New Roman"/>
          <w:i/>
          <w:iCs/>
          <w:color w:val="000000" w:themeColor="text1"/>
          <w:sz w:val="14"/>
        </w:rPr>
        <w:t xml:space="preserve"> </w:t>
      </w:r>
      <w:r w:rsidRPr="002B00B2">
        <w:rPr>
          <w:rFonts w:eastAsia="Times New Roman"/>
          <w:color w:val="000000" w:themeColor="text1"/>
          <w:sz w:val="14"/>
          <w:szCs w:val="32"/>
        </w:rPr>
        <w:t>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2B00B2">
        <w:rPr>
          <w:rFonts w:eastAsia="Times New Roman"/>
          <w:i/>
          <w:iCs/>
          <w:color w:val="000000" w:themeColor="text1"/>
          <w:sz w:val="14"/>
          <w:szCs w:val="32"/>
        </w:rPr>
        <w:t>Space Trilogy,</w:t>
      </w:r>
      <w:r w:rsidRPr="002B00B2">
        <w:rPr>
          <w:rFonts w:eastAsia="Times New Roman"/>
          <w:color w:val="000000" w:themeColor="text1"/>
          <w:sz w:val="14"/>
          <w:szCs w:val="32"/>
        </w:rPr>
        <w:t>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2B00B2">
        <w:rPr>
          <w:rFonts w:eastAsia="Times New Roman"/>
          <w:i/>
          <w:iCs/>
          <w:color w:val="000000" w:themeColor="text1"/>
          <w:sz w:val="14"/>
          <w:szCs w:val="32"/>
        </w:rPr>
        <w:t xml:space="preserve">Star </w:t>
      </w:r>
      <w:r w:rsidRPr="002B00B2">
        <w:rPr>
          <w:rFonts w:eastAsia="Times New Roman"/>
          <w:i/>
          <w:iCs/>
          <w:color w:val="000000" w:themeColor="text1"/>
          <w:sz w:val="14"/>
          <w:szCs w:val="32"/>
        </w:rPr>
        <w:lastRenderedPageBreak/>
        <w:t>Trek</w:t>
      </w:r>
      <w:r w:rsidRPr="002B00B2">
        <w:rPr>
          <w:rFonts w:eastAsia="Times New Roman"/>
          <w:color w:val="000000" w:themeColor="text1"/>
          <w:sz w:val="14"/>
          <w:szCs w:val="32"/>
        </w:rPr>
        <w:t> franchise. The Starfleet officers aboard the Starship Enterprise travel unimaginable distances in the blink of an eye. They visit planets, deftly picking their way through moral quandaries at which they are mostly at the center.</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2B00B2">
        <w:rPr>
          <w:rFonts w:eastAsia="Times New Roman"/>
          <w:b/>
          <w:bCs/>
          <w:color w:val="000000" w:themeColor="text1"/>
          <w:szCs w:val="22"/>
          <w:u w:val="single"/>
        </w:rPr>
        <w:t xml:space="preserve">.”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the </w:t>
      </w:r>
      <w:r w:rsidRPr="002B00B2">
        <w:rPr>
          <w:rFonts w:eastAsia="Times New Roman"/>
          <w:b/>
          <w:bCs/>
          <w:i/>
          <w:iCs/>
          <w:color w:val="000000" w:themeColor="text1"/>
          <w:szCs w:val="22"/>
          <w:highlight w:val="yellow"/>
          <w:u w:val="single"/>
        </w:rPr>
        <w:t>Star Trek</w:t>
      </w:r>
      <w:r w:rsidRPr="002B00B2">
        <w:rPr>
          <w:rFonts w:eastAsia="Times New Roman"/>
          <w:b/>
          <w:bCs/>
          <w:color w:val="000000" w:themeColor="text1"/>
          <w:szCs w:val="22"/>
          <w:u w:val="single"/>
        </w:rPr>
        <w:t xml:space="preserve"> universe, however, </w:t>
      </w:r>
      <w:r w:rsidRPr="002B00B2">
        <w:rPr>
          <w:rFonts w:eastAsia="Times New Roman"/>
          <w:b/>
          <w:bCs/>
          <w:color w:val="000000" w:themeColor="text1"/>
          <w:szCs w:val="22"/>
          <w:highlight w:val="yellow"/>
          <w:u w:val="single"/>
        </w:rPr>
        <w:t>humanity has risen above its fallen state</w:t>
      </w:r>
      <w:r w:rsidRPr="002B00B2">
        <w:rPr>
          <w:rFonts w:eastAsia="Times New Roman"/>
          <w:b/>
          <w:bCs/>
          <w:color w:val="000000" w:themeColor="text1"/>
          <w:szCs w:val="22"/>
          <w:u w:val="single"/>
        </w:rPr>
        <w:t xml:space="preserve">. It has solved its earthly problems and given birth to a utopian era of </w:t>
      </w:r>
      <w:r w:rsidRPr="002B00B2">
        <w:rPr>
          <w:rFonts w:eastAsia="Times New Roman"/>
          <w:b/>
          <w:bCs/>
          <w:color w:val="000000" w:themeColor="text1"/>
          <w:szCs w:val="22"/>
          <w:highlight w:val="yellow"/>
          <w:u w:val="single"/>
        </w:rPr>
        <w:t xml:space="preserve">post-scarcity and </w:t>
      </w:r>
      <w:r w:rsidRPr="002B00B2">
        <w:rPr>
          <w:rFonts w:eastAsia="Times New Roman"/>
          <w:b/>
          <w:bCs/>
          <w:color w:val="000000" w:themeColor="text1"/>
          <w:szCs w:val="22"/>
          <w:u w:val="single"/>
        </w:rPr>
        <w:t xml:space="preserve">space </w:t>
      </w:r>
      <w:r w:rsidRPr="002B00B2">
        <w:rPr>
          <w:rFonts w:eastAsia="Times New Roman"/>
          <w:b/>
          <w:bCs/>
          <w:color w:val="000000" w:themeColor="text1"/>
          <w:szCs w:val="22"/>
          <w:highlight w:val="yellow"/>
          <w:u w:val="single"/>
        </w:rPr>
        <w:t>exploration</w:t>
      </w:r>
      <w:r w:rsidRPr="002B00B2">
        <w:rPr>
          <w:rFonts w:eastAsia="Times New Roman"/>
          <w:b/>
          <w:bCs/>
          <w:color w:val="000000" w:themeColor="text1"/>
          <w:szCs w:val="22"/>
          <w:u w:val="single"/>
        </w:rPr>
        <w:t>. On</w:t>
      </w:r>
      <w:r w:rsidRPr="002B00B2">
        <w:rPr>
          <w:rFonts w:eastAsia="Times New Roman"/>
          <w:b/>
          <w:bCs/>
          <w:i/>
          <w:iCs/>
          <w:color w:val="000000" w:themeColor="text1"/>
          <w:szCs w:val="22"/>
          <w:u w:val="single"/>
        </w:rPr>
        <w:t> Star Trek,</w:t>
      </w:r>
      <w:r w:rsidRPr="002B00B2">
        <w:rPr>
          <w:rFonts w:eastAsia="Times New Roman"/>
          <w:b/>
          <w:bCs/>
          <w:color w:val="000000" w:themeColor="text1"/>
          <w:szCs w:val="22"/>
          <w:u w:val="single"/>
        </w:rPr>
        <w:t xml:space="preserve"> anyone who wishes to can float through the “womb of worlds” in great comfort, as Elwin Ransom does. </w:t>
      </w:r>
      <w:r w:rsidRPr="002B00B2">
        <w:rPr>
          <w:rFonts w:eastAsia="Times New Roman"/>
          <w:b/>
          <w:bCs/>
          <w:color w:val="000000" w:themeColor="text1"/>
          <w:szCs w:val="22"/>
          <w:highlight w:val="yellow"/>
          <w:u w:val="single"/>
        </w:rPr>
        <w:t xml:space="preserve">Anyone can become an epic hero </w:t>
      </w:r>
      <w:r w:rsidRPr="002B00B2">
        <w:rPr>
          <w:rFonts w:eastAsia="Times New Roman"/>
          <w:b/>
          <w:bCs/>
          <w:color w:val="000000" w:themeColor="text1"/>
          <w:szCs w:val="22"/>
          <w:u w:val="single"/>
        </w:rPr>
        <w:t xml:space="preserve">on a quest across the galaxies.  </w:t>
      </w:r>
      <w:r w:rsidRPr="002B00B2">
        <w:rPr>
          <w:rFonts w:eastAsia="Times New Roman"/>
          <w:color w:val="000000" w:themeColor="text1"/>
          <w:szCs w:val="22"/>
        </w:rPr>
        <w:t>Whether religious or not, s</w:t>
      </w:r>
      <w:r w:rsidRPr="002B00B2">
        <w:rPr>
          <w:rFonts w:eastAsia="Times New Roman"/>
          <w:b/>
          <w:bCs/>
          <w:color w:val="000000" w:themeColor="text1"/>
          <w:szCs w:val="22"/>
          <w:u w:val="single"/>
        </w:rPr>
        <w:t xml:space="preserve">pace </w:t>
      </w:r>
      <w:r w:rsidRPr="002B00B2">
        <w:rPr>
          <w:rFonts w:eastAsia="Times New Roman"/>
          <w:b/>
          <w:bCs/>
          <w:color w:val="000000" w:themeColor="text1"/>
          <w:szCs w:val="22"/>
          <w:highlight w:val="yellow"/>
          <w:u w:val="single"/>
        </w:rPr>
        <w:t xml:space="preserve">utopianism looks at space as </w:t>
      </w:r>
      <w:r w:rsidRPr="002B00B2">
        <w:rPr>
          <w:rFonts w:eastAsia="Times New Roman"/>
          <w:b/>
          <w:bCs/>
          <w:color w:val="000000" w:themeColor="text1"/>
          <w:szCs w:val="22"/>
          <w:u w:val="single"/>
        </w:rPr>
        <w:t xml:space="preserve">a human apotheosis: </w:t>
      </w:r>
      <w:r w:rsidRPr="002B00B2">
        <w:rPr>
          <w:rFonts w:eastAsia="Times New Roman"/>
          <w:b/>
          <w:bCs/>
          <w:color w:val="000000" w:themeColor="text1"/>
          <w:szCs w:val="22"/>
          <w:highlight w:val="yellow"/>
          <w:u w:val="single"/>
        </w:rPr>
        <w:t xml:space="preserve">a promised </w:t>
      </w:r>
      <w:r w:rsidRPr="002B00B2">
        <w:rPr>
          <w:rFonts w:eastAsia="Times New Roman"/>
          <w:b/>
          <w:bCs/>
          <w:color w:val="000000" w:themeColor="text1"/>
          <w:szCs w:val="22"/>
          <w:u w:val="single"/>
        </w:rPr>
        <w:t xml:space="preserve">land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At the moment, we seem to be sullying our solar system with our small, cruel, pitiable human failings. </w:t>
      </w:r>
      <w:r w:rsidRPr="002B00B2">
        <w:rPr>
          <w:rFonts w:eastAsia="Times New Roman"/>
          <w:color w:val="000000" w:themeColor="text1"/>
          <w:szCs w:val="22"/>
        </w:rPr>
        <w:t xml:space="preserve">Space pessimism is ascendant.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Elon </w:t>
      </w:r>
      <w:proofErr w:type="spellStart"/>
      <w:r w:rsidRPr="002B00B2">
        <w:rPr>
          <w:rFonts w:eastAsia="Times New Roman"/>
          <w:b/>
          <w:bCs/>
          <w:color w:val="000000" w:themeColor="text1"/>
          <w:szCs w:val="22"/>
          <w:highlight w:val="yellow"/>
          <w:u w:val="single"/>
        </w:rPr>
        <w:t>Musks</w:t>
      </w:r>
      <w:proofErr w:type="spellEnd"/>
      <w:r w:rsidRPr="002B00B2">
        <w:rPr>
          <w:rFonts w:eastAsia="Times New Roman"/>
          <w:b/>
          <w:bCs/>
          <w:color w:val="000000" w:themeColor="text1"/>
          <w:szCs w:val="22"/>
          <w:highlight w:val="yellow"/>
          <w:u w:val="single"/>
        </w:rPr>
        <w:t xml:space="preserve"> make </w:t>
      </w:r>
      <w:r w:rsidRPr="002B00B2">
        <w:rPr>
          <w:rFonts w:eastAsia="Times New Roman"/>
          <w:b/>
          <w:bCs/>
          <w:color w:val="000000" w:themeColor="text1"/>
          <w:szCs w:val="22"/>
          <w:u w:val="single"/>
        </w:rPr>
        <w:t xml:space="preserve">phony, </w:t>
      </w:r>
      <w:r w:rsidRPr="002B00B2">
        <w:rPr>
          <w:rFonts w:eastAsia="Times New Roman"/>
          <w:b/>
          <w:bCs/>
          <w:color w:val="000000" w:themeColor="text1"/>
          <w:szCs w:val="22"/>
          <w:highlight w:val="yellow"/>
          <w:u w:val="single"/>
        </w:rPr>
        <w:t xml:space="preserve">cynical speeches </w:t>
      </w:r>
      <w:r w:rsidRPr="002B00B2">
        <w:rPr>
          <w:rFonts w:eastAsia="Times New Roman"/>
          <w:b/>
          <w:bCs/>
          <w:color w:val="000000" w:themeColor="text1"/>
          <w:szCs w:val="22"/>
          <w:u w:val="single"/>
        </w:rPr>
        <w:t>about colonizing Mars while Earth gets hotter and more inhospitable by the year.</w:t>
      </w:r>
      <w:r w:rsidRPr="002B00B2">
        <w:rPr>
          <w:rFonts w:eastAsia="Times New Roman"/>
          <w:color w:val="000000" w:themeColor="text1"/>
          <w:sz w:val="14"/>
          <w:szCs w:val="32"/>
        </w:rPr>
        <w:t xml:space="preserve"> In the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xml:space="preserve"> universe, by the twenty-fourth century, human beings have been traversing the stars and meeting alien species for centuries already. </w:t>
      </w:r>
      <w:r w:rsidRPr="002B00B2">
        <w:rPr>
          <w:rFonts w:eastAsia="Times New Roman"/>
          <w:b/>
          <w:bCs/>
          <w:color w:val="000000" w:themeColor="text1"/>
          <w:szCs w:val="22"/>
          <w:u w:val="single"/>
        </w:rPr>
        <w:t xml:space="preserve">But right now, it’s hard to imagine our own species even lasting to the twenty-fourth century. </w:t>
      </w:r>
      <w:r w:rsidRPr="002B00B2">
        <w:rPr>
          <w:rFonts w:eastAsia="Times New Roman"/>
          <w:b/>
          <w:bCs/>
          <w:color w:val="000000" w:themeColor="text1"/>
          <w:szCs w:val="22"/>
          <w:highlight w:val="yellow"/>
          <w:u w:val="single"/>
        </w:rPr>
        <w:t xml:space="preserve">Optimistic </w:t>
      </w:r>
      <w:r w:rsidRPr="002B00B2">
        <w:rPr>
          <w:rFonts w:eastAsia="Times New Roman"/>
          <w:b/>
          <w:bCs/>
          <w:color w:val="000000" w:themeColor="text1"/>
          <w:szCs w:val="22"/>
          <w:u w:val="single"/>
        </w:rPr>
        <w:t xml:space="preserve">alternative </w:t>
      </w:r>
      <w:r w:rsidRPr="002B00B2">
        <w:rPr>
          <w:rFonts w:eastAsia="Times New Roman"/>
          <w:b/>
          <w:bCs/>
          <w:color w:val="000000" w:themeColor="text1"/>
          <w:szCs w:val="22"/>
          <w:highlight w:val="yellow"/>
          <w:u w:val="single"/>
        </w:rPr>
        <w:t xml:space="preserve">narratives </w:t>
      </w:r>
      <w:r w:rsidRPr="002B00B2">
        <w:rPr>
          <w:rFonts w:eastAsia="Times New Roman"/>
          <w:b/>
          <w:bCs/>
          <w:color w:val="000000" w:themeColor="text1"/>
          <w:szCs w:val="22"/>
          <w:u w:val="single"/>
        </w:rPr>
        <w:t xml:space="preserve">are </w:t>
      </w:r>
      <w:r w:rsidRPr="002B00B2">
        <w:rPr>
          <w:rFonts w:eastAsia="Times New Roman"/>
          <w:b/>
          <w:bCs/>
          <w:color w:val="000000" w:themeColor="text1"/>
          <w:szCs w:val="22"/>
          <w:highlight w:val="yellow"/>
          <w:u w:val="single"/>
        </w:rPr>
        <w:t>scarce</w:t>
      </w:r>
      <w:r w:rsidRPr="002B00B2">
        <w:rPr>
          <w:rFonts w:eastAsia="Times New Roman"/>
          <w:b/>
          <w:bCs/>
          <w:color w:val="000000" w:themeColor="text1"/>
          <w:szCs w:val="22"/>
          <w:u w:val="single"/>
        </w:rPr>
        <w:t>. Dystopian fiction overwhelmingly dominates</w:t>
      </w:r>
      <w:r w:rsidRPr="002B00B2">
        <w:rPr>
          <w:rFonts w:eastAsia="Times New Roman"/>
          <w:color w:val="000000" w:themeColor="text1"/>
          <w:szCs w:val="22"/>
        </w:rPr>
        <w:t xml:space="preserve"> in novels and films. </w:t>
      </w:r>
      <w:r w:rsidRPr="002B00B2">
        <w:rPr>
          <w:rFonts w:eastAsia="Times New Roman"/>
          <w:b/>
          <w:bCs/>
          <w:color w:val="000000" w:themeColor="text1"/>
          <w:szCs w:val="22"/>
          <w:u w:val="single"/>
        </w:rPr>
        <w:t xml:space="preserve">Black pilled </w:t>
      </w:r>
      <w:r w:rsidRPr="002B00B2">
        <w:rPr>
          <w:rFonts w:eastAsia="Times New Roman"/>
          <w:b/>
          <w:bCs/>
          <w:color w:val="000000" w:themeColor="text1"/>
          <w:szCs w:val="22"/>
          <w:highlight w:val="yellow"/>
          <w:u w:val="single"/>
        </w:rPr>
        <w:t>hopelessness</w:t>
      </w:r>
      <w:r w:rsidRPr="002B00B2">
        <w:rPr>
          <w:rFonts w:eastAsia="Times New Roman"/>
          <w:b/>
          <w:bCs/>
          <w:color w:val="000000" w:themeColor="text1"/>
          <w:szCs w:val="22"/>
          <w:u w:val="single"/>
        </w:rPr>
        <w:t xml:space="preserve"> on the future of humanity is all the rage. Having millions of people accept as inevitable this grim view of the future is a </w:t>
      </w:r>
      <w:r w:rsidRPr="002B00B2">
        <w:rPr>
          <w:rFonts w:eastAsia="Times New Roman"/>
          <w:b/>
          <w:bCs/>
          <w:color w:val="000000" w:themeColor="text1"/>
          <w:szCs w:val="22"/>
          <w:highlight w:val="yellow"/>
          <w:u w:val="single"/>
        </w:rPr>
        <w:t>boon to the capitalists who wish to continue ravaging the planet</w:t>
      </w:r>
      <w:r w:rsidRPr="002B00B2">
        <w:rPr>
          <w:rFonts w:eastAsia="Times New Roman"/>
          <w:b/>
          <w:bCs/>
          <w:color w:val="000000" w:themeColor="text1"/>
          <w:szCs w:val="22"/>
          <w:u w:val="single"/>
        </w:rPr>
        <w:t xml:space="preserve"> until our biosphere is rendered unlivable.  Raising expectations and </w:t>
      </w:r>
      <w:r w:rsidRPr="002B00B2">
        <w:rPr>
          <w:rFonts w:eastAsia="Times New Roman"/>
          <w:b/>
          <w:bCs/>
          <w:color w:val="000000" w:themeColor="text1"/>
          <w:szCs w:val="22"/>
          <w:highlight w:val="yellow"/>
          <w:u w:val="single"/>
        </w:rPr>
        <w:t>creating hope is</w:t>
      </w:r>
      <w:r w:rsidRPr="002B00B2">
        <w:rPr>
          <w:rFonts w:eastAsia="Times New Roman"/>
          <w:b/>
          <w:bCs/>
          <w:color w:val="000000" w:themeColor="text1"/>
          <w:szCs w:val="22"/>
          <w:u w:val="single"/>
        </w:rPr>
        <w:t xml:space="preserve"> among the </w:t>
      </w:r>
      <w:r w:rsidRPr="002B00B2">
        <w:rPr>
          <w:rFonts w:eastAsia="Times New Roman"/>
          <w:b/>
          <w:bCs/>
          <w:color w:val="000000" w:themeColor="text1"/>
          <w:szCs w:val="22"/>
          <w:highlight w:val="yellow"/>
          <w:u w:val="single"/>
        </w:rPr>
        <w:t>hard</w:t>
      </w:r>
      <w:r w:rsidRPr="002B00B2">
        <w:rPr>
          <w:rFonts w:eastAsia="Times New Roman"/>
          <w:b/>
          <w:bCs/>
          <w:color w:val="000000" w:themeColor="text1"/>
          <w:szCs w:val="22"/>
          <w:u w:val="single"/>
        </w:rPr>
        <w:t xml:space="preserve">est </w:t>
      </w:r>
    </w:p>
    <w:p w14:paraId="134E0931" w14:textId="77777777" w:rsidR="009C5476" w:rsidRDefault="009C5476" w:rsidP="004E65BD">
      <w:pPr>
        <w:shd w:val="clear" w:color="auto" w:fill="FFFFFF"/>
        <w:spacing w:after="360" w:line="240" w:lineRule="auto"/>
        <w:rPr>
          <w:rFonts w:eastAsia="Times New Roman"/>
          <w:b/>
          <w:bCs/>
          <w:color w:val="000000" w:themeColor="text1"/>
          <w:szCs w:val="22"/>
          <w:u w:val="single"/>
        </w:rPr>
      </w:pPr>
    </w:p>
    <w:p w14:paraId="658FB51C" w14:textId="77777777" w:rsidR="009C5476" w:rsidRDefault="009C5476" w:rsidP="004E65BD">
      <w:pPr>
        <w:shd w:val="clear" w:color="auto" w:fill="FFFFFF"/>
        <w:spacing w:after="360" w:line="240" w:lineRule="auto"/>
        <w:rPr>
          <w:rFonts w:eastAsia="Times New Roman"/>
          <w:b/>
          <w:bCs/>
          <w:color w:val="000000" w:themeColor="text1"/>
          <w:szCs w:val="22"/>
          <w:u w:val="single"/>
        </w:rPr>
      </w:pPr>
    </w:p>
    <w:p w14:paraId="72515B8F" w14:textId="33C34736" w:rsidR="004E65BD" w:rsidRPr="002B00B2" w:rsidRDefault="004E65BD" w:rsidP="004E65BD">
      <w:pPr>
        <w:shd w:val="clear" w:color="auto" w:fill="FFFFFF"/>
        <w:spacing w:after="360" w:line="240" w:lineRule="auto"/>
        <w:rPr>
          <w:rFonts w:eastAsia="Times New Roman"/>
          <w:b/>
          <w:bCs/>
          <w:color w:val="000000" w:themeColor="text1"/>
          <w:szCs w:val="22"/>
          <w:u w:val="single"/>
        </w:rPr>
      </w:pPr>
      <w:r w:rsidRPr="002B00B2">
        <w:rPr>
          <w:rFonts w:eastAsia="Times New Roman"/>
          <w:b/>
          <w:bCs/>
          <w:color w:val="000000" w:themeColor="text1"/>
          <w:szCs w:val="22"/>
          <w:u w:val="single"/>
        </w:rPr>
        <w:t>jobs for organizers and activists trying to win progressive policy changes.</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Plenty of people liked Bernie Sanders but not enough of them thought that true progressive change was possible to go out and vote for him in the primary. </w:t>
      </w:r>
      <w:r w:rsidRPr="002B00B2">
        <w:rPr>
          <w:rFonts w:eastAsia="Times New Roman"/>
          <w:b/>
          <w:bCs/>
          <w:color w:val="000000" w:themeColor="text1"/>
          <w:szCs w:val="22"/>
          <w:u w:val="single"/>
        </w:rPr>
        <w:t>This hopelessness is encouraged by our elected politicians, who falsely claim that programs like Medicare for All and a Green New Deal are unaffordable, but have no trouble giving away trillions to bail out failing Wall Street banks.</w:t>
      </w:r>
      <w:r w:rsidRPr="002B00B2">
        <w:rPr>
          <w:rFonts w:eastAsia="Times New Roman"/>
          <w:color w:val="000000" w:themeColor="text1"/>
          <w:szCs w:val="22"/>
        </w:rPr>
        <w:t> </w:t>
      </w:r>
      <w:r w:rsidRPr="002B00B2">
        <w:rPr>
          <w:rFonts w:eastAsia="Times New Roman"/>
          <w:b/>
          <w:bCs/>
          <w:color w:val="000000" w:themeColor="text1"/>
          <w:szCs w:val="22"/>
          <w:u w:val="single"/>
        </w:rPr>
        <w:t xml:space="preserve"> Meanwhile, as Nancy Pelosi and other conservative Democrats shame younger generations for their “Green dream,”</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and for demanding anything that the stale neoliberals in power have determined to be an unnecessary extravagance, </w:t>
      </w:r>
      <w:r w:rsidRPr="002B00B2">
        <w:rPr>
          <w:rFonts w:eastAsia="Times New Roman"/>
          <w:b/>
          <w:bCs/>
          <w:color w:val="000000" w:themeColor="text1"/>
          <w:szCs w:val="22"/>
          <w:u w:val="single"/>
        </w:rPr>
        <w:t xml:space="preserve">younger socialists respond by demanding even more. The only half-joking </w:t>
      </w:r>
      <w:r w:rsidRPr="002B00B2">
        <w:rPr>
          <w:rFonts w:eastAsia="Times New Roman"/>
          <w:b/>
          <w:bCs/>
          <w:color w:val="000000" w:themeColor="text1"/>
          <w:szCs w:val="22"/>
          <w:highlight w:val="yellow"/>
          <w:u w:val="single"/>
        </w:rPr>
        <w:t>calls for “fully automated luxury gay space communism</w:t>
      </w:r>
      <w:r w:rsidRPr="002B00B2">
        <w:rPr>
          <w:rFonts w:eastAsia="Times New Roman"/>
          <w:b/>
          <w:bCs/>
          <w:color w:val="000000" w:themeColor="text1"/>
          <w:szCs w:val="22"/>
          <w:u w:val="single"/>
        </w:rPr>
        <w:t xml:space="preserve">” are meant as a </w:t>
      </w:r>
      <w:r w:rsidRPr="002B00B2">
        <w:rPr>
          <w:rFonts w:eastAsia="Times New Roman"/>
          <w:b/>
          <w:bCs/>
          <w:color w:val="000000" w:themeColor="text1"/>
          <w:szCs w:val="22"/>
          <w:highlight w:val="yellow"/>
          <w:u w:val="single"/>
        </w:rPr>
        <w:t>slap in the face to Third Way Democrats</w:t>
      </w:r>
      <w:r w:rsidRPr="002B00B2">
        <w:rPr>
          <w:rFonts w:eastAsia="Times New Roman"/>
          <w:b/>
          <w:bCs/>
          <w:color w:val="000000" w:themeColor="text1"/>
          <w:szCs w:val="22"/>
          <w:u w:val="single"/>
        </w:rPr>
        <w:t xml:space="preserve">. The phrase </w:t>
      </w:r>
      <w:r w:rsidRPr="002B00B2">
        <w:rPr>
          <w:rFonts w:eastAsia="Times New Roman"/>
          <w:b/>
          <w:bCs/>
          <w:color w:val="000000" w:themeColor="text1"/>
          <w:szCs w:val="22"/>
          <w:highlight w:val="yellow"/>
          <w:u w:val="single"/>
        </w:rPr>
        <w:t>lays bare the future we are being denied</w:t>
      </w:r>
      <w:r w:rsidRPr="002B00B2">
        <w:rPr>
          <w:rFonts w:eastAsia="Times New Roman"/>
          <w:b/>
          <w:bCs/>
          <w:color w:val="000000" w:themeColor="text1"/>
          <w:szCs w:val="22"/>
          <w:u w:val="single"/>
        </w:rPr>
        <w:t xml:space="preserve"> so that private enterprise, in partnership with imperial forces, can pillage the planet as it drives all species to extinction.  Space </w:t>
      </w:r>
      <w:r w:rsidRPr="002B00B2">
        <w:rPr>
          <w:rFonts w:eastAsia="Times New Roman"/>
          <w:b/>
          <w:bCs/>
          <w:color w:val="000000" w:themeColor="text1"/>
          <w:szCs w:val="22"/>
          <w:highlight w:val="yellow"/>
          <w:u w:val="single"/>
        </w:rPr>
        <w:t xml:space="preserve">utopias are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opposite of </w:t>
      </w:r>
      <w:r w:rsidRPr="002B00B2">
        <w:rPr>
          <w:rFonts w:eastAsia="Times New Roman"/>
          <w:b/>
          <w:bCs/>
          <w:color w:val="000000" w:themeColor="text1"/>
          <w:szCs w:val="22"/>
          <w:u w:val="single"/>
        </w:rPr>
        <w:t xml:space="preserve">the </w:t>
      </w:r>
      <w:r w:rsidRPr="002B00B2">
        <w:rPr>
          <w:rFonts w:eastAsia="Times New Roman"/>
          <w:b/>
          <w:bCs/>
          <w:color w:val="000000" w:themeColor="text1"/>
          <w:szCs w:val="22"/>
          <w:highlight w:val="yellow"/>
          <w:u w:val="single"/>
        </w:rPr>
        <w:t xml:space="preserve">neoliberal </w:t>
      </w:r>
      <w:r w:rsidRPr="002B00B2">
        <w:rPr>
          <w:rFonts w:eastAsia="Times New Roman"/>
          <w:b/>
          <w:bCs/>
          <w:color w:val="000000" w:themeColor="text1"/>
          <w:szCs w:val="22"/>
          <w:u w:val="single"/>
        </w:rPr>
        <w:t xml:space="preserve">austerity </w:t>
      </w:r>
      <w:r w:rsidRPr="002B00B2">
        <w:rPr>
          <w:rFonts w:eastAsia="Times New Roman"/>
          <w:b/>
          <w:bCs/>
          <w:color w:val="000000" w:themeColor="text1"/>
          <w:szCs w:val="22"/>
          <w:highlight w:val="yellow"/>
          <w:u w:val="single"/>
        </w:rPr>
        <w:t>economy</w:t>
      </w:r>
      <w:r w:rsidRPr="002B00B2">
        <w:rPr>
          <w:rFonts w:eastAsia="Times New Roman"/>
          <w:color w:val="000000" w:themeColor="text1"/>
          <w:sz w:val="14"/>
          <w:szCs w:val="32"/>
        </w:rPr>
        <w:t>. The world of </w:t>
      </w:r>
      <w:r w:rsidRPr="002B00B2">
        <w:rPr>
          <w:rFonts w:eastAsia="Times New Roman"/>
          <w:i/>
          <w:iCs/>
          <w:color w:val="000000" w:themeColor="text1"/>
          <w:sz w:val="14"/>
          <w:szCs w:val="32"/>
        </w:rPr>
        <w:t>Star Trek</w:t>
      </w:r>
      <w:r w:rsidRPr="002B00B2">
        <w:rPr>
          <w:rFonts w:eastAsia="Times New Roman"/>
          <w:color w:val="000000" w:themeColor="text1"/>
          <w:sz w:val="14"/>
          <w:szCs w:val="32"/>
        </w:rPr>
        <w:t xml:space="preserve"> has overcome scarcity. Work is unnecessary. </w:t>
      </w:r>
      <w:r w:rsidRPr="002B00B2">
        <w:rPr>
          <w:rFonts w:eastAsia="Times New Roman"/>
          <w:b/>
          <w:bCs/>
          <w:color w:val="000000" w:themeColor="text1"/>
          <w:szCs w:val="22"/>
          <w:u w:val="single"/>
        </w:rPr>
        <w:t xml:space="preserve">Money does not </w:t>
      </w:r>
      <w:proofErr w:type="gramStart"/>
      <w:r w:rsidRPr="002B00B2">
        <w:rPr>
          <w:rFonts w:eastAsia="Times New Roman"/>
          <w:b/>
          <w:bCs/>
          <w:color w:val="000000" w:themeColor="text1"/>
          <w:szCs w:val="22"/>
          <w:u w:val="single"/>
        </w:rPr>
        <w:t>exist</w:t>
      </w:r>
      <w:proofErr w:type="gramEnd"/>
      <w:r w:rsidRPr="002B00B2">
        <w:rPr>
          <w:rFonts w:eastAsia="Times New Roman"/>
          <w:b/>
          <w:bCs/>
          <w:color w:val="000000" w:themeColor="text1"/>
          <w:szCs w:val="22"/>
          <w:u w:val="single"/>
        </w:rPr>
        <w:t xml:space="preserve"> and no one goes hungry or houseless. It is an ideal world in which, freed from the brute necessities</w:t>
      </w:r>
      <w:r w:rsidRPr="002B00B2">
        <w:rPr>
          <w:rFonts w:eastAsia="Times New Roman"/>
          <w:color w:val="000000" w:themeColor="text1"/>
          <w:szCs w:val="22"/>
        </w:rPr>
        <w:t xml:space="preserve"> </w:t>
      </w:r>
      <w:r w:rsidRPr="002B00B2">
        <w:rPr>
          <w:rFonts w:eastAsia="Times New Roman"/>
          <w:b/>
          <w:bCs/>
          <w:color w:val="000000" w:themeColor="text1"/>
          <w:szCs w:val="22"/>
          <w:u w:val="single"/>
        </w:rPr>
        <w:t>of capitalism, everyone works collectively towards the common good.</w:t>
      </w:r>
      <w:r w:rsidRPr="002B00B2">
        <w:rPr>
          <w:rFonts w:eastAsia="Times New Roman"/>
          <w:color w:val="000000" w:themeColor="text1"/>
          <w:sz w:val="14"/>
          <w:szCs w:val="32"/>
        </w:rPr>
        <w:t xml:space="preserve"> For some of us, </w:t>
      </w:r>
      <w:r w:rsidRPr="002B00B2">
        <w:rPr>
          <w:rFonts w:eastAsia="Times New Roman"/>
          <w:i/>
          <w:iCs/>
          <w:color w:val="000000" w:themeColor="text1"/>
          <w:sz w:val="14"/>
          <w:szCs w:val="32"/>
        </w:rPr>
        <w:t>Star Trek</w:t>
      </w:r>
      <w:r w:rsidRPr="002B00B2">
        <w:rPr>
          <w:rFonts w:eastAsia="Times New Roman"/>
          <w:color w:val="000000" w:themeColor="text1"/>
          <w:sz w:val="14"/>
          <w:szCs w:val="32"/>
        </w:rPr>
        <w:t> is intrinsic to the way we think about building a better world. Many of the socialists who came to the left through Bernie Sanders did not grow up with a lot of left-wing texts on hand, but we did have </w:t>
      </w:r>
      <w:r w:rsidRPr="002B00B2">
        <w:rPr>
          <w:rFonts w:eastAsia="Times New Roman"/>
          <w:i/>
          <w:iCs/>
          <w:color w:val="000000" w:themeColor="text1"/>
          <w:sz w:val="14"/>
          <w:szCs w:val="32"/>
        </w:rPr>
        <w:t>Star Trek</w:t>
      </w:r>
      <w:r w:rsidRPr="002B00B2">
        <w:rPr>
          <w:rFonts w:eastAsia="Times New Roman"/>
          <w:color w:val="000000" w:themeColor="text1"/>
          <w:sz w:val="14"/>
          <w:szCs w:val="32"/>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That so many of us were brought up thinking of a wildly popular TV show when we think of a socialist society is nothing short of a miracle. </w:t>
      </w:r>
      <w:r w:rsidRPr="002B00B2">
        <w:rPr>
          <w:rFonts w:eastAsia="Times New Roman"/>
          <w:b/>
          <w:bCs/>
          <w:color w:val="000000" w:themeColor="text1"/>
          <w:szCs w:val="22"/>
          <w:u w:val="single"/>
        </w:rPr>
        <w:t xml:space="preserve">While being served anti-communist propaganda in school, we </w:t>
      </w:r>
      <w:r w:rsidRPr="002B00B2">
        <w:rPr>
          <w:rFonts w:eastAsia="Times New Roman"/>
          <w:b/>
          <w:bCs/>
          <w:color w:val="000000" w:themeColor="text1"/>
          <w:szCs w:val="22"/>
          <w:highlight w:val="yellow"/>
          <w:u w:val="single"/>
        </w:rPr>
        <w:t xml:space="preserve">binged </w:t>
      </w:r>
      <w:r w:rsidRPr="002B00B2">
        <w:rPr>
          <w:rFonts w:eastAsia="Times New Roman"/>
          <w:b/>
          <w:bCs/>
          <w:color w:val="000000" w:themeColor="text1"/>
          <w:szCs w:val="22"/>
          <w:u w:val="single"/>
        </w:rPr>
        <w:t xml:space="preserve">at home on a show set </w:t>
      </w:r>
      <w:r w:rsidRPr="002B00B2">
        <w:rPr>
          <w:rFonts w:eastAsia="Times New Roman"/>
          <w:b/>
          <w:bCs/>
          <w:color w:val="000000" w:themeColor="text1"/>
          <w:szCs w:val="22"/>
          <w:highlight w:val="yellow"/>
          <w:u w:val="single"/>
        </w:rPr>
        <w:t xml:space="preserve">in </w:t>
      </w:r>
      <w:r w:rsidRPr="002B00B2">
        <w:rPr>
          <w:rFonts w:eastAsia="Times New Roman"/>
          <w:b/>
          <w:bCs/>
          <w:color w:val="000000" w:themeColor="text1"/>
          <w:szCs w:val="22"/>
          <w:u w:val="single"/>
        </w:rPr>
        <w:t xml:space="preserve">a </w:t>
      </w:r>
      <w:r w:rsidRPr="002B00B2">
        <w:rPr>
          <w:rFonts w:eastAsia="Times New Roman"/>
          <w:b/>
          <w:bCs/>
          <w:color w:val="000000" w:themeColor="text1"/>
          <w:szCs w:val="22"/>
          <w:highlight w:val="yellow"/>
          <w:u w:val="single"/>
        </w:rPr>
        <w:t>post-scarcity socialist universe</w:t>
      </w:r>
      <w:r w:rsidRPr="002B00B2">
        <w:rPr>
          <w:rFonts w:eastAsia="Times New Roman"/>
          <w:b/>
          <w:bCs/>
          <w:color w:val="000000" w:themeColor="text1"/>
          <w:szCs w:val="22"/>
          <w:u w:val="single"/>
        </w:rPr>
        <w:t xml:space="preserve">. Like so much of pop culture, its </w:t>
      </w:r>
      <w:r w:rsidRPr="002B00B2">
        <w:rPr>
          <w:rFonts w:eastAsia="Times New Roman"/>
          <w:b/>
          <w:bCs/>
          <w:color w:val="000000" w:themeColor="text1"/>
          <w:szCs w:val="22"/>
          <w:highlight w:val="yellow"/>
          <w:u w:val="single"/>
        </w:rPr>
        <w:t xml:space="preserve">lessons stuck </w:t>
      </w:r>
      <w:r w:rsidRPr="002B00B2">
        <w:rPr>
          <w:rFonts w:eastAsia="Times New Roman"/>
          <w:b/>
          <w:bCs/>
          <w:color w:val="000000" w:themeColor="text1"/>
          <w:szCs w:val="22"/>
          <w:u w:val="single"/>
        </w:rPr>
        <w:t>far more than those learned in the classroom.</w:t>
      </w:r>
      <w:r w:rsidRPr="002B00B2">
        <w:rPr>
          <w:rFonts w:eastAsia="Times New Roman"/>
          <w:color w:val="000000" w:themeColor="text1"/>
          <w:szCs w:val="22"/>
        </w:rPr>
        <w:t xml:space="preserve"> And no wonder. </w:t>
      </w:r>
      <w:r w:rsidRPr="002B00B2">
        <w:rPr>
          <w:rFonts w:eastAsia="Times New Roman"/>
          <w:b/>
          <w:bCs/>
          <w:color w:val="000000" w:themeColor="text1"/>
          <w:szCs w:val="22"/>
          <w:u w:val="single"/>
        </w:rPr>
        <w:t>Not only is the </w:t>
      </w:r>
      <w:r w:rsidRPr="002B00B2">
        <w:rPr>
          <w:rFonts w:eastAsia="Times New Roman"/>
          <w:b/>
          <w:bCs/>
          <w:i/>
          <w:iCs/>
          <w:color w:val="000000" w:themeColor="text1"/>
          <w:szCs w:val="22"/>
          <w:u w:val="single"/>
        </w:rPr>
        <w:t>Star Trek </w:t>
      </w:r>
      <w:r w:rsidRPr="002B00B2">
        <w:rPr>
          <w:rFonts w:eastAsia="Times New Roman"/>
          <w:b/>
          <w:bCs/>
          <w:color w:val="000000" w:themeColor="text1"/>
          <w:szCs w:val="22"/>
          <w:u w:val="single"/>
        </w:rPr>
        <w:t xml:space="preserve">universe magical and inventive, it is a political utopia to yearn for in the face of devastated </w:t>
      </w:r>
      <w:proofErr w:type="spellStart"/>
      <w:proofErr w:type="gramStart"/>
      <w:r w:rsidRPr="002B00B2">
        <w:rPr>
          <w:rFonts w:eastAsia="Times New Roman"/>
          <w:b/>
          <w:bCs/>
          <w:color w:val="000000" w:themeColor="text1"/>
          <w:szCs w:val="22"/>
          <w:u w:val="single"/>
        </w:rPr>
        <w:t>futures.</w:t>
      </w:r>
      <w:r w:rsidRPr="002B00B2">
        <w:rPr>
          <w:rFonts w:eastAsia="Times New Roman"/>
          <w:color w:val="000000" w:themeColor="text1"/>
          <w:sz w:val="14"/>
          <w:szCs w:val="32"/>
        </w:rPr>
        <w:t>At</w:t>
      </w:r>
      <w:proofErr w:type="spellEnd"/>
      <w:proofErr w:type="gramEnd"/>
      <w:r w:rsidRPr="002B00B2">
        <w:rPr>
          <w:rFonts w:eastAsia="Times New Roman"/>
          <w:color w:val="000000" w:themeColor="text1"/>
          <w:sz w:val="14"/>
          <w:szCs w:val="32"/>
        </w:rPr>
        <w:t xml:space="preserve"> a DSA Halloween party, I attended in 2018, we were asked to come dressed as our favorite revolutionaries. Many comrades wore </w:t>
      </w:r>
      <w:r w:rsidRPr="002B00B2">
        <w:rPr>
          <w:rFonts w:eastAsia="Times New Roman"/>
          <w:i/>
          <w:iCs/>
          <w:color w:val="000000" w:themeColor="text1"/>
          <w:sz w:val="14"/>
          <w:szCs w:val="32"/>
        </w:rPr>
        <w:t>Star Trek</w:t>
      </w:r>
      <w:r w:rsidRPr="002B00B2">
        <w:rPr>
          <w:rFonts w:eastAsia="Times New Roman"/>
          <w:color w:val="000000" w:themeColor="text1"/>
          <w:sz w:val="14"/>
          <w:szCs w:val="32"/>
        </w:rPr>
        <w:t xml:space="preserve"> uniforms. </w:t>
      </w:r>
      <w:r w:rsidRPr="002B00B2">
        <w:rPr>
          <w:rFonts w:eastAsia="Times New Roman"/>
          <w:b/>
          <w:bCs/>
          <w:color w:val="000000" w:themeColor="text1"/>
          <w:szCs w:val="22"/>
          <w:u w:val="single"/>
        </w:rPr>
        <w:t>As interstellar therapy, space utopias like </w:t>
      </w:r>
      <w:r w:rsidRPr="002B00B2">
        <w:rPr>
          <w:rFonts w:eastAsia="Times New Roman"/>
          <w:b/>
          <w:bCs/>
          <w:i/>
          <w:iCs/>
          <w:color w:val="000000" w:themeColor="text1"/>
          <w:szCs w:val="22"/>
          <w:u w:val="single"/>
        </w:rPr>
        <w:t>Star Trek</w:t>
      </w:r>
      <w:r w:rsidRPr="002B00B2">
        <w:rPr>
          <w:rFonts w:eastAsia="Times New Roman"/>
          <w:b/>
          <w:bCs/>
          <w:color w:val="000000" w:themeColor="text1"/>
          <w:szCs w:val="22"/>
          <w:u w:val="single"/>
        </w:rPr>
        <w:t xml:space="preserve"> bring </w:t>
      </w:r>
      <w:r w:rsidRPr="002B00B2">
        <w:rPr>
          <w:rFonts w:eastAsia="Times New Roman"/>
          <w:b/>
          <w:bCs/>
          <w:color w:val="000000" w:themeColor="text1"/>
          <w:szCs w:val="22"/>
          <w:u w:val="single"/>
        </w:rPr>
        <w:lastRenderedPageBreak/>
        <w:t>an element of whimsy and lyricism into movement culture.</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They </w:t>
      </w:r>
      <w:r w:rsidRPr="002B00B2">
        <w:rPr>
          <w:rFonts w:eastAsia="Times New Roman"/>
          <w:b/>
          <w:bCs/>
          <w:color w:val="000000" w:themeColor="text1"/>
          <w:szCs w:val="22"/>
          <w:highlight w:val="yellow"/>
          <w:u w:val="single"/>
        </w:rPr>
        <w:t xml:space="preserve">set </w:t>
      </w:r>
      <w:r w:rsidRPr="002B00B2">
        <w:rPr>
          <w:rFonts w:eastAsia="Times New Roman"/>
          <w:b/>
          <w:bCs/>
          <w:color w:val="000000" w:themeColor="text1"/>
          <w:szCs w:val="22"/>
          <w:u w:val="single"/>
        </w:rPr>
        <w:t xml:space="preserve">our </w:t>
      </w:r>
      <w:r w:rsidRPr="002B00B2">
        <w:rPr>
          <w:rFonts w:eastAsia="Times New Roman"/>
          <w:b/>
          <w:bCs/>
          <w:color w:val="000000" w:themeColor="text1"/>
          <w:szCs w:val="22"/>
          <w:highlight w:val="yellow"/>
          <w:u w:val="single"/>
        </w:rPr>
        <w:t xml:space="preserve">sights on hope </w:t>
      </w:r>
      <w:r w:rsidRPr="002B00B2">
        <w:rPr>
          <w:rFonts w:eastAsia="Times New Roman"/>
          <w:b/>
          <w:bCs/>
          <w:color w:val="000000" w:themeColor="text1"/>
          <w:szCs w:val="22"/>
          <w:u w:val="single"/>
        </w:rPr>
        <w:t>in a hopeless time by showing us the story of who we can become. As socialist art, </w:t>
      </w:r>
      <w:r w:rsidRPr="002B00B2">
        <w:rPr>
          <w:rFonts w:eastAsia="Times New Roman"/>
          <w:b/>
          <w:bCs/>
          <w:i/>
          <w:iCs/>
          <w:color w:val="000000" w:themeColor="text1"/>
          <w:szCs w:val="22"/>
          <w:u w:val="single"/>
        </w:rPr>
        <w:t>Star Trek</w:t>
      </w:r>
      <w:r w:rsidRPr="002B00B2">
        <w:rPr>
          <w:rFonts w:eastAsia="Times New Roman"/>
          <w:b/>
          <w:bCs/>
          <w:color w:val="000000" w:themeColor="text1"/>
          <w:szCs w:val="22"/>
          <w:u w:val="single"/>
        </w:rPr>
        <w:t xml:space="preserve"> is useful. It is one of the myths that help </w:t>
      </w:r>
      <w:r w:rsidRPr="002B00B2">
        <w:rPr>
          <w:rFonts w:eastAsia="Times New Roman"/>
          <w:b/>
          <w:bCs/>
          <w:color w:val="000000" w:themeColor="text1"/>
          <w:szCs w:val="22"/>
          <w:highlight w:val="yellow"/>
          <w:u w:val="single"/>
        </w:rPr>
        <w:t xml:space="preserve">keep the </w:t>
      </w:r>
      <w:r w:rsidRPr="002B00B2">
        <w:rPr>
          <w:rFonts w:eastAsia="Times New Roman"/>
          <w:b/>
          <w:bCs/>
          <w:color w:val="000000" w:themeColor="text1"/>
          <w:szCs w:val="22"/>
          <w:u w:val="single"/>
        </w:rPr>
        <w:t xml:space="preserve">still small, fragile, and often fractious, </w:t>
      </w:r>
      <w:r w:rsidRPr="002B00B2">
        <w:rPr>
          <w:rFonts w:eastAsia="Times New Roman"/>
          <w:b/>
          <w:bCs/>
          <w:color w:val="000000" w:themeColor="text1"/>
          <w:szCs w:val="22"/>
          <w:highlight w:val="yellow"/>
          <w:u w:val="single"/>
        </w:rPr>
        <w:t>socialist movement working together</w:t>
      </w:r>
      <w:r w:rsidRPr="002B00B2">
        <w:rPr>
          <w:rFonts w:eastAsia="Times New Roman"/>
          <w:b/>
          <w:bCs/>
          <w:color w:val="000000" w:themeColor="text1"/>
          <w:szCs w:val="22"/>
          <w:u w:val="single"/>
        </w:rPr>
        <w:t>.</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In 2018, at the citywide convention for the New York City Chapter of Democratic Socialists of America, Alexandria Ocasio-Cortez accepted DSA’s endorsement for her first congressional primary. She also talked a lot about </w:t>
      </w:r>
      <w:r w:rsidRPr="002B00B2">
        <w:rPr>
          <w:rFonts w:eastAsia="Times New Roman"/>
          <w:i/>
          <w:iCs/>
          <w:color w:val="000000" w:themeColor="text1"/>
          <w:sz w:val="14"/>
          <w:szCs w:val="32"/>
        </w:rPr>
        <w:t>Star Trek</w:t>
      </w:r>
      <w:r w:rsidRPr="002B00B2">
        <w:rPr>
          <w:rFonts w:eastAsia="Times New Roman"/>
          <w:color w:val="000000" w:themeColor="text1"/>
          <w:sz w:val="14"/>
          <w:szCs w:val="32"/>
        </w:rPr>
        <w:t>. The show, she said, was one of the most socially revolutionary programs on TV. Of the writers of </w:t>
      </w:r>
      <w:r w:rsidRPr="002B00B2">
        <w:rPr>
          <w:rFonts w:eastAsia="Times New Roman"/>
          <w:i/>
          <w:iCs/>
          <w:color w:val="000000" w:themeColor="text1"/>
          <w:sz w:val="14"/>
          <w:szCs w:val="32"/>
        </w:rPr>
        <w:t>Star Trek</w:t>
      </w:r>
      <w:r w:rsidRPr="002B00B2">
        <w:rPr>
          <w:rFonts w:eastAsia="Times New Roman"/>
          <w:color w:val="000000" w:themeColor="text1"/>
          <w:sz w:val="14"/>
          <w:szCs w:val="32"/>
        </w:rPr>
        <w:t>, she said:</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"When they think of a society that is intellectually, technologically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2B00B2">
        <w:rPr>
          <w:rFonts w:eastAsia="Times New Roman"/>
          <w:i/>
          <w:iCs/>
          <w:color w:val="000000" w:themeColor="text1"/>
          <w:sz w:val="14"/>
        </w:rPr>
        <w:t xml:space="preserve"> </w:t>
      </w:r>
      <w:r w:rsidRPr="002B00B2">
        <w:rPr>
          <w:rFonts w:eastAsia="Times New Roman"/>
          <w:color w:val="000000" w:themeColor="text1"/>
          <w:sz w:val="14"/>
          <w:szCs w:val="32"/>
        </w:rPr>
        <w:t>She received a standing ovation. Among her other outstanding qualities as a politician, here was a candidate for congress who talked about</w:t>
      </w:r>
      <w:r w:rsidRPr="002B00B2">
        <w:rPr>
          <w:rFonts w:eastAsia="Times New Roman"/>
          <w:i/>
          <w:iCs/>
          <w:color w:val="000000" w:themeColor="text1"/>
          <w:sz w:val="14"/>
          <w:szCs w:val="32"/>
        </w:rPr>
        <w:t> Star Trek </w:t>
      </w:r>
      <w:r w:rsidRPr="002B00B2">
        <w:rPr>
          <w:rFonts w:eastAsia="Times New Roman"/>
          <w:color w:val="000000" w:themeColor="text1"/>
          <w:sz w:val="14"/>
          <w:szCs w:val="32"/>
        </w:rPr>
        <w:t>as though it were the holy text that had set her on the path of righteousness. She was clearly cadre.</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 xml:space="preserve">This speech was so inspirational in part because it was a speech by a socialist that described how things could be and not just how they are. </w:t>
      </w:r>
      <w:r w:rsidRPr="002B00B2">
        <w:rPr>
          <w:rFonts w:eastAsia="Times New Roman"/>
          <w:b/>
          <w:bCs/>
          <w:color w:val="000000" w:themeColor="text1"/>
          <w:szCs w:val="22"/>
          <w:u w:val="single"/>
        </w:rPr>
        <w:t xml:space="preserve">Leftists too often ignore the </w:t>
      </w:r>
      <w:r w:rsidRPr="002B00B2">
        <w:rPr>
          <w:rFonts w:eastAsia="Times New Roman"/>
          <w:b/>
          <w:bCs/>
          <w:color w:val="000000" w:themeColor="text1"/>
          <w:szCs w:val="22"/>
          <w:highlight w:val="yellow"/>
          <w:u w:val="single"/>
        </w:rPr>
        <w:t>psyche’s need to have a vision in mind</w:t>
      </w:r>
      <w:r w:rsidRPr="002B00B2">
        <w:rPr>
          <w:rFonts w:eastAsia="Times New Roman"/>
          <w:b/>
          <w:bCs/>
          <w:color w:val="000000" w:themeColor="text1"/>
          <w:szCs w:val="22"/>
          <w:u w:val="single"/>
        </w:rPr>
        <w:t xml:space="preserve"> of something to look forward to. Because of the longstanding Marxist tendency to denounce utopias as counterrevolutionary, we are often spiritually bereft.</w:t>
      </w:r>
      <w:r w:rsidRPr="002B00B2">
        <w:rPr>
          <w:rFonts w:eastAsia="Times New Roman"/>
          <w:color w:val="000000" w:themeColor="text1"/>
          <w:szCs w:val="22"/>
        </w:rPr>
        <w:t xml:space="preserve"> </w:t>
      </w:r>
      <w:r w:rsidRPr="002B00B2">
        <w:rPr>
          <w:rFonts w:eastAsia="Times New Roman"/>
          <w:b/>
          <w:bCs/>
          <w:color w:val="000000" w:themeColor="text1"/>
          <w:szCs w:val="22"/>
          <w:u w:val="single"/>
        </w:rPr>
        <w:t xml:space="preserve">But to always be fighting against the capitalist forces that want to kill us, to always be </w:t>
      </w:r>
      <w:r w:rsidRPr="002B00B2">
        <w:rPr>
          <w:rFonts w:eastAsia="Times New Roman"/>
          <w:b/>
          <w:bCs/>
          <w:color w:val="000000" w:themeColor="text1"/>
          <w:szCs w:val="22"/>
          <w:highlight w:val="yellow"/>
          <w:u w:val="single"/>
        </w:rPr>
        <w:t xml:space="preserve">considering the struggle </w:t>
      </w:r>
      <w:r w:rsidRPr="002B00B2">
        <w:rPr>
          <w:rFonts w:eastAsia="Times New Roman"/>
          <w:b/>
          <w:bCs/>
          <w:color w:val="000000" w:themeColor="text1"/>
          <w:szCs w:val="22"/>
          <w:u w:val="single"/>
        </w:rPr>
        <w:t xml:space="preserve">and never our collective future, </w:t>
      </w:r>
      <w:r w:rsidRPr="002B00B2">
        <w:rPr>
          <w:rFonts w:eastAsia="Times New Roman"/>
          <w:b/>
          <w:bCs/>
          <w:color w:val="000000" w:themeColor="text1"/>
          <w:szCs w:val="22"/>
          <w:highlight w:val="yellow"/>
          <w:u w:val="single"/>
        </w:rPr>
        <w:t xml:space="preserve">saps </w:t>
      </w:r>
      <w:r w:rsidRPr="002B00B2">
        <w:rPr>
          <w:rFonts w:eastAsia="Times New Roman"/>
          <w:b/>
          <w:bCs/>
          <w:color w:val="000000" w:themeColor="text1"/>
          <w:szCs w:val="22"/>
          <w:u w:val="single"/>
        </w:rPr>
        <w:t xml:space="preserve">our movement of </w:t>
      </w:r>
      <w:r w:rsidRPr="002B00B2">
        <w:rPr>
          <w:rFonts w:eastAsia="Times New Roman"/>
          <w:b/>
          <w:bCs/>
          <w:color w:val="000000" w:themeColor="text1"/>
          <w:szCs w:val="22"/>
          <w:highlight w:val="yellow"/>
          <w:u w:val="single"/>
        </w:rPr>
        <w:t>energy</w:t>
      </w:r>
      <w:r w:rsidRPr="002B00B2">
        <w:rPr>
          <w:rFonts w:eastAsia="Times New Roman"/>
          <w:b/>
          <w:bCs/>
          <w:color w:val="000000" w:themeColor="text1"/>
          <w:szCs w:val="22"/>
          <w:u w:val="single"/>
        </w:rPr>
        <w:t xml:space="preserve">. It leaves organizers with too little to look forward to. Ultimately, it </w:t>
      </w:r>
      <w:r w:rsidRPr="002B00B2">
        <w:rPr>
          <w:rFonts w:eastAsia="Times New Roman"/>
          <w:b/>
          <w:bCs/>
          <w:color w:val="000000" w:themeColor="text1"/>
          <w:szCs w:val="22"/>
          <w:highlight w:val="yellow"/>
          <w:u w:val="single"/>
        </w:rPr>
        <w:t xml:space="preserve">surrenders to the void of hopelessness </w:t>
      </w:r>
      <w:r w:rsidRPr="002B00B2">
        <w:rPr>
          <w:rFonts w:eastAsia="Times New Roman"/>
          <w:b/>
          <w:bCs/>
          <w:color w:val="000000" w:themeColor="text1"/>
          <w:szCs w:val="22"/>
          <w:u w:val="single"/>
        </w:rPr>
        <w:t xml:space="preserve">that hegemonic </w:t>
      </w:r>
      <w:r w:rsidRPr="002B00B2">
        <w:rPr>
          <w:rFonts w:eastAsia="Times New Roman"/>
          <w:b/>
          <w:bCs/>
          <w:color w:val="000000" w:themeColor="text1"/>
          <w:szCs w:val="22"/>
          <w:highlight w:val="yellow"/>
          <w:u w:val="single"/>
        </w:rPr>
        <w:t xml:space="preserve">capitalism works </w:t>
      </w:r>
      <w:r w:rsidRPr="002B00B2">
        <w:rPr>
          <w:rFonts w:eastAsia="Times New Roman"/>
          <w:b/>
          <w:bCs/>
          <w:color w:val="000000" w:themeColor="text1"/>
          <w:szCs w:val="22"/>
          <w:u w:val="single"/>
        </w:rPr>
        <w:t xml:space="preserve">so hard </w:t>
      </w:r>
      <w:r w:rsidRPr="002B00B2">
        <w:rPr>
          <w:rFonts w:eastAsia="Times New Roman"/>
          <w:b/>
          <w:bCs/>
          <w:color w:val="000000" w:themeColor="text1"/>
          <w:szCs w:val="22"/>
          <w:highlight w:val="yellow"/>
          <w:u w:val="single"/>
        </w:rPr>
        <w:t xml:space="preserve">to suck </w:t>
      </w:r>
      <w:r w:rsidRPr="002B00B2">
        <w:rPr>
          <w:rFonts w:eastAsia="Times New Roman"/>
          <w:b/>
          <w:bCs/>
          <w:color w:val="000000" w:themeColor="text1"/>
          <w:szCs w:val="22"/>
          <w:u w:val="single"/>
        </w:rPr>
        <w:t xml:space="preserve">us </w:t>
      </w:r>
      <w:r w:rsidRPr="002B00B2">
        <w:rPr>
          <w:rFonts w:eastAsia="Times New Roman"/>
          <w:b/>
          <w:bCs/>
          <w:color w:val="000000" w:themeColor="text1"/>
          <w:szCs w:val="22"/>
          <w:highlight w:val="yellow"/>
          <w:u w:val="single"/>
        </w:rPr>
        <w:t>into</w:t>
      </w:r>
      <w:r w:rsidRPr="002B00B2">
        <w:rPr>
          <w:rFonts w:eastAsia="Times New Roman"/>
          <w:b/>
          <w:bCs/>
          <w:color w:val="000000" w:themeColor="text1"/>
          <w:szCs w:val="22"/>
          <w:u w:val="single"/>
        </w:rPr>
        <w:t xml:space="preserve">. In our painfully atomized era, </w:t>
      </w:r>
      <w:r w:rsidRPr="002B00B2">
        <w:rPr>
          <w:rFonts w:eastAsia="Times New Roman"/>
          <w:b/>
          <w:bCs/>
          <w:color w:val="000000" w:themeColor="text1"/>
          <w:szCs w:val="22"/>
          <w:highlight w:val="yellow"/>
          <w:u w:val="single"/>
        </w:rPr>
        <w:t xml:space="preserve">space communism </w:t>
      </w:r>
      <w:r w:rsidRPr="002B00B2">
        <w:rPr>
          <w:rFonts w:eastAsia="Times New Roman"/>
          <w:b/>
          <w:bCs/>
          <w:color w:val="000000" w:themeColor="text1"/>
          <w:szCs w:val="22"/>
          <w:u w:val="single"/>
        </w:rPr>
        <w:t xml:space="preserve">might just be </w:t>
      </w:r>
      <w:r w:rsidRPr="002B00B2">
        <w:rPr>
          <w:rFonts w:eastAsia="Times New Roman"/>
          <w:b/>
          <w:bCs/>
          <w:color w:val="000000" w:themeColor="text1"/>
          <w:szCs w:val="22"/>
          <w:highlight w:val="yellow"/>
          <w:u w:val="single"/>
        </w:rPr>
        <w:t>the spiritual touchstone young activists need</w:t>
      </w:r>
      <w:r w:rsidRPr="002B00B2">
        <w:rPr>
          <w:rFonts w:eastAsia="Times New Roman"/>
          <w:b/>
          <w:bCs/>
          <w:color w:val="000000" w:themeColor="text1"/>
          <w:szCs w:val="22"/>
          <w:u w:val="single"/>
        </w:rPr>
        <w:t>. It shows us a vision of how we will spend our time when we no longer have to worry about survival.</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w:t>
      </w:r>
      <w:r w:rsidRPr="002B00B2">
        <w:rPr>
          <w:rFonts w:eastAsia="Times New Roman"/>
          <w:b/>
          <w:bCs/>
          <w:color w:val="000000" w:themeColor="text1"/>
          <w:sz w:val="32"/>
          <w:szCs w:val="32"/>
          <w:u w:val="single"/>
        </w:rPr>
        <w:t xml:space="preserve"> </w:t>
      </w:r>
      <w:r w:rsidRPr="002B00B2">
        <w:rPr>
          <w:rFonts w:eastAsia="Times New Roman"/>
          <w:color w:val="000000" w:themeColor="text1"/>
          <w:sz w:val="14"/>
          <w:szCs w:val="32"/>
        </w:rPr>
        <w:t>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2B00B2">
        <w:rPr>
          <w:rFonts w:eastAsia="Times New Roman"/>
          <w:b/>
          <w:bCs/>
          <w:color w:val="000000" w:themeColor="text1"/>
          <w:sz w:val="32"/>
          <w:szCs w:val="32"/>
          <w:u w:val="single"/>
        </w:rPr>
        <w:t xml:space="preserve"> </w:t>
      </w:r>
      <w:r w:rsidRPr="002B00B2">
        <w:rPr>
          <w:rFonts w:eastAsia="Times New Roman"/>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2B00B2">
        <w:rPr>
          <w:rFonts w:eastAsia="Times New Roman"/>
          <w:i/>
          <w:iCs/>
          <w:color w:val="000000" w:themeColor="text1"/>
          <w:sz w:val="14"/>
        </w:rPr>
        <w:br/>
      </w:r>
      <w:r w:rsidRPr="002B00B2">
        <w:rPr>
          <w:rFonts w:eastAsia="Times New Roman"/>
          <w:b/>
          <w:bCs/>
          <w:color w:val="000000" w:themeColor="text1"/>
          <w:szCs w:val="22"/>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52A098B6" w14:textId="77777777" w:rsidR="00E42E4C" w:rsidRPr="002B00B2" w:rsidRDefault="00E42E4C" w:rsidP="00F601E6">
      <w:pPr>
        <w:rPr>
          <w:color w:val="000000" w:themeColor="text1"/>
        </w:rPr>
      </w:pPr>
    </w:p>
    <w:sectPr w:rsidR="00E42E4C" w:rsidRPr="002B00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65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1F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0B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5B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70D"/>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476"/>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C8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0D0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3FE60"/>
  <w14:defaultImageDpi w14:val="300"/>
  <w15:docId w15:val="{F0DBAC38-AA92-0045-B0A3-E3B864B4F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5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65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65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4E65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4E65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6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5BD"/>
  </w:style>
  <w:style w:type="character" w:customStyle="1" w:styleId="Heading1Char">
    <w:name w:val="Heading 1 Char"/>
    <w:aliases w:val="Pocket Char"/>
    <w:basedOn w:val="DefaultParagraphFont"/>
    <w:link w:val="Heading1"/>
    <w:uiPriority w:val="9"/>
    <w:rsid w:val="004E65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65B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E65BD"/>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4E65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E65BD"/>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E65BD"/>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E65B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E65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4E65BD"/>
    <w:rPr>
      <w:color w:val="auto"/>
      <w:u w:val="none"/>
    </w:rPr>
  </w:style>
  <w:style w:type="paragraph" w:styleId="DocumentMap">
    <w:name w:val="Document Map"/>
    <w:basedOn w:val="Normal"/>
    <w:link w:val="DocumentMapChar"/>
    <w:uiPriority w:val="99"/>
    <w:unhideWhenUsed/>
    <w:rsid w:val="004E65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4E65BD"/>
    <w:rPr>
      <w:rFonts w:ascii="Lucida Grande" w:hAnsi="Lucida Grande" w:cs="Lucida Grande"/>
    </w:rPr>
  </w:style>
  <w:style w:type="paragraph" w:customStyle="1" w:styleId="textbold">
    <w:name w:val="text bold"/>
    <w:basedOn w:val="Normal"/>
    <w:link w:val="Emphasis"/>
    <w:uiPriority w:val="20"/>
    <w:qFormat/>
    <w:rsid w:val="004E65B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noindent1">
    <w:name w:val="noindent1"/>
    <w:basedOn w:val="Normal"/>
    <w:rsid w:val="004E65BD"/>
    <w:pPr>
      <w:spacing w:before="100" w:beforeAutospacing="1" w:after="100" w:afterAutospacing="1"/>
    </w:pPr>
  </w:style>
  <w:style w:type="paragraph" w:customStyle="1" w:styleId="indent">
    <w:name w:val="indent"/>
    <w:basedOn w:val="Normal"/>
    <w:rsid w:val="004E65BD"/>
    <w:pPr>
      <w:spacing w:before="100" w:beforeAutospacing="1" w:after="100" w:afterAutospacing="1"/>
    </w:pPr>
  </w:style>
  <w:style w:type="paragraph" w:styleId="NormalWeb">
    <w:name w:val="Normal (Web)"/>
    <w:basedOn w:val="Normal"/>
    <w:uiPriority w:val="99"/>
    <w:unhideWhenUsed/>
    <w:rsid w:val="004E65BD"/>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4E65BD"/>
    <w:rPr>
      <w:b/>
      <w:bCs/>
    </w:rPr>
  </w:style>
  <w:style w:type="character" w:customStyle="1" w:styleId="c-timestamplabel">
    <w:name w:val="c-timestamp__label"/>
    <w:basedOn w:val="DefaultParagraphFont"/>
    <w:rsid w:val="004E65BD"/>
  </w:style>
  <w:style w:type="paragraph" w:styleId="ListParagraph">
    <w:name w:val="List Paragraph"/>
    <w:basedOn w:val="Normal"/>
    <w:uiPriority w:val="34"/>
    <w:qFormat/>
    <w:rsid w:val="004E65BD"/>
    <w:pPr>
      <w:ind w:left="720"/>
      <w:contextualSpacing/>
    </w:pPr>
  </w:style>
  <w:style w:type="paragraph" w:customStyle="1" w:styleId="Emphasis1">
    <w:name w:val="Emphasis1"/>
    <w:basedOn w:val="Normal"/>
    <w:autoRedefine/>
    <w:uiPriority w:val="20"/>
    <w:qFormat/>
    <w:rsid w:val="004E65B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christiansocialism.com/space-travel-capitalism-communism-fully-automated-luxury-d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14542</Words>
  <Characters>82892</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2022-02-12T16:22:00Z</dcterms:created>
  <dcterms:modified xsi:type="dcterms:W3CDTF">2022-02-12T17:44:00Z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