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93EBA" w14:textId="5B480D0D" w:rsidR="00AC53A2" w:rsidRPr="002B00B2" w:rsidRDefault="00AC53A2" w:rsidP="00AC53A2">
      <w:pPr>
        <w:pStyle w:val="Heading1"/>
        <w:rPr>
          <w:rFonts w:cs="Calibri"/>
          <w:color w:val="000000" w:themeColor="text1"/>
          <w:shd w:val="clear" w:color="auto" w:fill="FFFFFF"/>
        </w:rPr>
      </w:pPr>
      <w:r w:rsidRPr="002B00B2">
        <w:rPr>
          <w:rFonts w:cs="Calibri"/>
          <w:color w:val="000000" w:themeColor="text1"/>
          <w:shd w:val="clear" w:color="auto" w:fill="FFFFFF"/>
        </w:rPr>
        <w:t xml:space="preserve">1AC </w:t>
      </w:r>
      <w:r>
        <w:rPr>
          <w:rFonts w:cs="Calibri"/>
          <w:color w:val="000000" w:themeColor="text1"/>
          <w:shd w:val="clear" w:color="auto" w:fill="FFFFFF"/>
        </w:rPr>
        <w:t>Harvard R2</w:t>
      </w:r>
      <w:r w:rsidRPr="002B00B2">
        <w:rPr>
          <w:rFonts w:cs="Calibri"/>
          <w:color w:val="000000" w:themeColor="text1"/>
          <w:shd w:val="clear" w:color="auto" w:fill="FFFFFF"/>
        </w:rPr>
        <w:t xml:space="preserve"> vs. </w:t>
      </w:r>
      <w:r>
        <w:rPr>
          <w:rFonts w:cs="Calibri"/>
          <w:color w:val="000000" w:themeColor="text1"/>
          <w:shd w:val="clear" w:color="auto" w:fill="FFFFFF"/>
        </w:rPr>
        <w:t>Durham RL</w:t>
      </w:r>
    </w:p>
    <w:p w14:paraId="2ED83AB1" w14:textId="77777777" w:rsidR="00AC53A2" w:rsidRPr="002B00B2" w:rsidRDefault="00AC53A2" w:rsidP="00AC53A2">
      <w:pPr>
        <w:pStyle w:val="Heading2"/>
        <w:rPr>
          <w:rFonts w:cs="Calibri"/>
          <w:color w:val="000000" w:themeColor="text1"/>
          <w:shd w:val="clear" w:color="auto" w:fill="FFFFFF"/>
        </w:rPr>
      </w:pPr>
      <w:r w:rsidRPr="002B00B2">
        <w:rPr>
          <w:rFonts w:cs="Calibri"/>
          <w:color w:val="000000" w:themeColor="text1"/>
          <w:shd w:val="clear" w:color="auto" w:fill="FFFFFF"/>
        </w:rPr>
        <w:t>1ac</w:t>
      </w:r>
    </w:p>
    <w:p w14:paraId="385058F7" w14:textId="77777777" w:rsidR="00AC53A2" w:rsidRPr="002B00B2" w:rsidRDefault="00AC53A2" w:rsidP="00AC53A2">
      <w:pPr>
        <w:pStyle w:val="Heading3"/>
        <w:rPr>
          <w:rFonts w:cs="Calibri"/>
          <w:color w:val="000000" w:themeColor="text1"/>
          <w:shd w:val="clear" w:color="auto" w:fill="FFFFFF"/>
        </w:rPr>
      </w:pPr>
      <w:r w:rsidRPr="002B00B2">
        <w:rPr>
          <w:rFonts w:cs="Calibri"/>
          <w:color w:val="000000" w:themeColor="text1"/>
          <w:shd w:val="clear" w:color="auto" w:fill="FFFFFF"/>
        </w:rPr>
        <w:t>Part 1 – The Future of Capitalism</w:t>
      </w:r>
    </w:p>
    <w:p w14:paraId="7D71CC33" w14:textId="77777777" w:rsidR="00AC53A2" w:rsidRPr="002B00B2" w:rsidRDefault="00AC53A2" w:rsidP="00AC53A2">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11B3C3E1" w14:textId="77777777" w:rsidR="00AC53A2" w:rsidRPr="002B00B2" w:rsidRDefault="00AC53A2" w:rsidP="00AC53A2">
      <w:pPr>
        <w:rPr>
          <w:color w:val="000000" w:themeColor="text1"/>
        </w:rPr>
      </w:pPr>
      <w:proofErr w:type="spellStart"/>
      <w:r w:rsidRPr="002B00B2">
        <w:rPr>
          <w:color w:val="000000" w:themeColor="text1"/>
        </w:rPr>
        <w:t>Bastani</w:t>
      </w:r>
      <w:proofErr w:type="spellEnd"/>
      <w:r w:rsidRPr="002B00B2">
        <w:rPr>
          <w:color w:val="000000" w:themeColor="text1"/>
        </w:rPr>
        <w:t>, A. (2019). Fully automated luxury communism. Verso Books.</w:t>
      </w:r>
    </w:p>
    <w:p w14:paraId="386E5240" w14:textId="77777777" w:rsidR="00AC53A2" w:rsidRPr="007F0441" w:rsidRDefault="00AC53A2" w:rsidP="00AC53A2">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w:t>
      </w:r>
      <w:proofErr w:type="gramStart"/>
      <w:r w:rsidRPr="007F0441">
        <w:rPr>
          <w:color w:val="000000" w:themeColor="text1"/>
          <w:sz w:val="10"/>
          <w:szCs w:val="22"/>
        </w:rPr>
        <w:t>claims</w:t>
      </w:r>
      <w:proofErr w:type="gramEnd"/>
      <w:r w:rsidRPr="007F0441">
        <w:rPr>
          <w:color w:val="000000" w:themeColor="text1"/>
          <w:sz w:val="10"/>
          <w:szCs w:val="22"/>
        </w:rPr>
        <w:t xml:space="preserve"> that a </w:t>
      </w:r>
      <w:r w:rsidRPr="007F0441">
        <w:rPr>
          <w:rStyle w:val="Emphasis"/>
          <w:color w:val="000000" w:themeColor="text1"/>
          <w:szCs w:val="22"/>
        </w:rPr>
        <w:t xml:space="preserve">platinum-rich asteroid measuring 500 </w:t>
      </w:r>
      <w:proofErr w:type="spellStart"/>
      <w:r w:rsidRPr="007F0441">
        <w:rPr>
          <w:rStyle w:val="Emphasis"/>
          <w:color w:val="000000" w:themeColor="text1"/>
          <w:szCs w:val="22"/>
        </w:rPr>
        <w:t>metres</w:t>
      </w:r>
      <w:proofErr w:type="spellEnd"/>
      <w:r w:rsidRPr="007F0441">
        <w:rPr>
          <w:rStyle w:val="Emphasis"/>
          <w:color w:val="000000" w:themeColor="text1"/>
          <w:szCs w:val="22"/>
        </w:rPr>
        <w:t xml:space="preserve">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w:t>
      </w:r>
      <w:proofErr w:type="spellStart"/>
      <w:r w:rsidRPr="007F0441">
        <w:rPr>
          <w:color w:val="000000" w:themeColor="text1"/>
          <w:sz w:val="10"/>
          <w:szCs w:val="22"/>
        </w:rPr>
        <w:t>tonnes</w:t>
      </w:r>
      <w:proofErr w:type="spellEnd"/>
      <w:r w:rsidRPr="007F0441">
        <w:rPr>
          <w:color w:val="000000" w:themeColor="text1"/>
          <w:sz w:val="10"/>
          <w:szCs w:val="22"/>
        </w:rPr>
        <w:t xml:space="preserve"> of iron with 140 pounds of nickel for every </w:t>
      </w:r>
      <w:proofErr w:type="spellStart"/>
      <w:r w:rsidRPr="007F0441">
        <w:rPr>
          <w:color w:val="000000" w:themeColor="text1"/>
          <w:sz w:val="10"/>
          <w:szCs w:val="22"/>
        </w:rPr>
        <w:t>tonne</w:t>
      </w:r>
      <w:proofErr w:type="spellEnd"/>
      <w:r w:rsidRPr="007F0441">
        <w:rPr>
          <w:color w:val="000000" w:themeColor="text1"/>
          <w:sz w:val="10"/>
          <w:szCs w:val="22"/>
        </w:rPr>
        <w:t xml:space="preserv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w:t>
      </w:r>
      <w:proofErr w:type="gramStart"/>
      <w:r w:rsidRPr="007F0441">
        <w:rPr>
          <w:color w:val="000000" w:themeColor="text1"/>
          <w:sz w:val="10"/>
          <w:szCs w:val="22"/>
        </w:rPr>
        <w:t>now</w:t>
      </w:r>
      <w:proofErr w:type="gramEnd"/>
      <w:r w:rsidRPr="007F0441">
        <w:rPr>
          <w:color w:val="000000" w:themeColor="text1"/>
          <w:sz w:val="10"/>
          <w:szCs w:val="22"/>
        </w:rPr>
        <w:t xml:space="preserve">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w:t>
      </w:r>
      <w:proofErr w:type="spellStart"/>
      <w:r w:rsidRPr="007F0441">
        <w:rPr>
          <w:color w:val="000000" w:themeColor="text1"/>
          <w:sz w:val="10"/>
          <w:szCs w:val="22"/>
        </w:rPr>
        <w:t>Ryugu</w:t>
      </w:r>
      <w:proofErr w:type="spellEnd"/>
      <w:r w:rsidRPr="007F0441">
        <w:rPr>
          <w:color w:val="000000" w:themeColor="text1"/>
          <w:sz w:val="10"/>
          <w:szCs w:val="22"/>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w:t>
      </w:r>
      <w:proofErr w:type="spellStart"/>
      <w:r w:rsidRPr="007F0441">
        <w:rPr>
          <w:rStyle w:val="Emphasis"/>
          <w:color w:val="000000" w:themeColor="text1"/>
          <w:szCs w:val="22"/>
        </w:rPr>
        <w:t>REx</w:t>
      </w:r>
      <w:proofErr w:type="spellEnd"/>
      <w:r w:rsidRPr="007F0441">
        <w:rPr>
          <w:rStyle w:val="Emphasis"/>
          <w:color w:val="000000" w:themeColor="text1"/>
          <w:szCs w:val="22"/>
        </w:rPr>
        <w:t xml:space="preserve"> to study and sample the asteroid 101955 </w:t>
      </w:r>
      <w:proofErr w:type="spellStart"/>
      <w:r w:rsidRPr="007F0441">
        <w:rPr>
          <w:rStyle w:val="Emphasis"/>
          <w:color w:val="000000" w:themeColor="text1"/>
          <w:szCs w:val="22"/>
        </w:rPr>
        <w:t>Bennu</w:t>
      </w:r>
      <w:proofErr w:type="spellEnd"/>
      <w:r w:rsidRPr="007F0441">
        <w:rPr>
          <w:rStyle w:val="Emphasis"/>
          <w:color w:val="000000" w:themeColor="text1"/>
          <w:szCs w:val="22"/>
        </w:rPr>
        <w:t>,</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7F0441">
        <w:rPr>
          <w:color w:val="000000" w:themeColor="text1"/>
          <w:sz w:val="10"/>
          <w:szCs w:val="22"/>
        </w:rPr>
        <w:t>Xplorer</w:t>
      </w:r>
      <w:proofErr w:type="spellEnd"/>
      <w:r w:rsidRPr="007F0441">
        <w:rPr>
          <w:color w:val="000000" w:themeColor="text1"/>
          <w:sz w:val="10"/>
          <w:szCs w:val="22"/>
        </w:rPr>
        <w:t xml:space="preserve"> while Planetary Resources have a strikingly similar architecture which goes by the name of </w:t>
      </w:r>
      <w:proofErr w:type="spellStart"/>
      <w:r w:rsidRPr="007F0441">
        <w:rPr>
          <w:color w:val="000000" w:themeColor="text1"/>
          <w:sz w:val="10"/>
          <w:szCs w:val="22"/>
        </w:rPr>
        <w:t>Arkyd</w:t>
      </w:r>
      <w:proofErr w:type="spellEnd"/>
      <w:r w:rsidRPr="007F0441">
        <w:rPr>
          <w:color w:val="000000" w:themeColor="text1"/>
          <w:sz w:val="10"/>
          <w:szCs w:val="22"/>
        </w:rPr>
        <w:t xml:space="preserve">.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proofErr w:type="gramStart"/>
      <w:r w:rsidRPr="007F0441">
        <w:rPr>
          <w:color w:val="000000" w:themeColor="text1"/>
          <w:sz w:val="10"/>
          <w:szCs w:val="22"/>
        </w:rPr>
        <w:t>That,</w:t>
      </w:r>
      <w:proofErr w:type="gramEnd"/>
      <w:r w:rsidRPr="007F0441">
        <w:rPr>
          <w:color w:val="000000" w:themeColor="text1"/>
          <w:sz w:val="10"/>
          <w:szCs w:val="22"/>
        </w:rPr>
        <w:t xml:space="preserve">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as soon as 2030, the marginal cost of each new mine will fall for every asteroid that is exploited</w:t>
      </w:r>
      <w:r w:rsidRPr="007F0441">
        <w:rPr>
          <w:color w:val="000000" w:themeColor="text1"/>
          <w:sz w:val="10"/>
          <w:szCs w:val="22"/>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 xml:space="preserve">Psyche, located in the belt between Mars and Jupiter. Measuring over 200 </w:t>
      </w:r>
      <w:proofErr w:type="spellStart"/>
      <w:r w:rsidRPr="007F0441">
        <w:rPr>
          <w:rStyle w:val="Emphasis"/>
          <w:color w:val="000000" w:themeColor="text1"/>
          <w:szCs w:val="22"/>
        </w:rPr>
        <w:t>kilometres</w:t>
      </w:r>
      <w:proofErr w:type="spellEnd"/>
      <w:r w:rsidRPr="007F0441">
        <w:rPr>
          <w:rStyle w:val="Emphasis"/>
          <w:color w:val="000000" w:themeColor="text1"/>
          <w:szCs w:val="22"/>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7B562DF9" w14:textId="77777777" w:rsidR="00AC53A2" w:rsidRPr="002B00B2" w:rsidRDefault="00AC53A2" w:rsidP="00AC53A2">
      <w:pPr>
        <w:pStyle w:val="Heading4"/>
        <w:rPr>
          <w:rFonts w:cs="Calibri"/>
          <w:color w:val="000000" w:themeColor="text1"/>
          <w:sz w:val="24"/>
        </w:rPr>
      </w:pPr>
      <w:r w:rsidRPr="002B00B2">
        <w:rPr>
          <w:rFonts w:cs="Calibri"/>
          <w:color w:val="000000" w:themeColor="text1"/>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w:t>
      </w:r>
      <w:proofErr w:type="spellStart"/>
      <w:r w:rsidRPr="002B00B2">
        <w:rPr>
          <w:rFonts w:cs="Calibri"/>
          <w:color w:val="000000" w:themeColor="text1"/>
          <w:shd w:val="clear" w:color="auto" w:fill="FFFFFF"/>
        </w:rPr>
        <w:t>aff</w:t>
      </w:r>
      <w:proofErr w:type="spellEnd"/>
      <w:r w:rsidRPr="002B00B2">
        <w:rPr>
          <w:rFonts w:cs="Calibri"/>
          <w:color w:val="000000" w:themeColor="text1"/>
          <w:shd w:val="clear" w:color="auto" w:fill="FFFFFF"/>
        </w:rPr>
        <w:t xml:space="preserve"> fiats enforcement of the Outer Space Treaty through the mechanism of the Madrid Protocol, making space socialized and orienting us under a unified horizon towards space communism, </w:t>
      </w:r>
      <w:proofErr w:type="spellStart"/>
      <w:r w:rsidRPr="002B00B2">
        <w:rPr>
          <w:rFonts w:cs="Calibri"/>
          <w:color w:val="000000" w:themeColor="text1"/>
          <w:shd w:val="clear" w:color="auto" w:fill="FFFFFF"/>
        </w:rPr>
        <w:t>Bastani</w:t>
      </w:r>
      <w:proofErr w:type="spellEnd"/>
      <w:r w:rsidRPr="002B00B2">
        <w:rPr>
          <w:rFonts w:cs="Calibri"/>
          <w:color w:val="000000" w:themeColor="text1"/>
          <w:shd w:val="clear" w:color="auto" w:fill="FFFFFF"/>
        </w:rPr>
        <w:t xml:space="preserve"> 2,</w:t>
      </w:r>
    </w:p>
    <w:p w14:paraId="342EA9A9" w14:textId="77777777" w:rsidR="00AC53A2" w:rsidRPr="002B00B2" w:rsidRDefault="00AC53A2" w:rsidP="00AC53A2">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7D2F8A23" w14:textId="77777777" w:rsidR="00AC53A2" w:rsidRPr="007F0441" w:rsidRDefault="00AC53A2" w:rsidP="00AC53A2">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w:t>
      </w:r>
      <w:proofErr w:type="gramStart"/>
      <w:r w:rsidRPr="002B00B2">
        <w:rPr>
          <w:rFonts w:eastAsia="Times New Roman"/>
          <w:b/>
          <w:bCs/>
          <w:color w:val="000000" w:themeColor="text1"/>
          <w:szCs w:val="22"/>
          <w:u w:val="single"/>
        </w:rPr>
        <w:t>System,*</w:t>
      </w:r>
      <w:proofErr w:type="gramEnd"/>
      <w:r w:rsidRPr="002B00B2">
        <w:rPr>
          <w:rFonts w:eastAsia="Times New Roman"/>
          <w:b/>
          <w:bCs/>
          <w:color w:val="000000" w:themeColor="text1"/>
          <w:szCs w:val="22"/>
          <w:u w:val="single"/>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w:t>
      </w:r>
      <w:proofErr w:type="gramStart"/>
      <w:r w:rsidRPr="007F0441">
        <w:rPr>
          <w:rFonts w:eastAsia="Times New Roman"/>
          <w:color w:val="000000" w:themeColor="text1"/>
          <w:sz w:val="10"/>
          <w:szCs w:val="30"/>
        </w:rPr>
        <w:t>missions.*</w:t>
      </w:r>
      <w:proofErr w:type="gramEnd"/>
      <w:r w:rsidRPr="007F0441">
        <w:rPr>
          <w:rFonts w:eastAsia="Times New Roman"/>
          <w:color w:val="000000" w:themeColor="text1"/>
          <w:sz w:val="10"/>
          <w:szCs w:val="30"/>
        </w:rPr>
        <w:t xml:space="preserve"> From the V2 to Sputnik, and even today’s SpaceX, the </w:t>
      </w:r>
      <w:r w:rsidRPr="002B00B2">
        <w:rPr>
          <w:rFonts w:eastAsia="Times New Roman"/>
          <w:b/>
          <w:bCs/>
          <w:color w:val="000000" w:themeColor="text1"/>
          <w:szCs w:val="22"/>
          <w:highlight w:val="yellow"/>
          <w:u w:val="single"/>
        </w:rPr>
        <w:t xml:space="preserve">costs of space exploration have been </w:t>
      </w:r>
      <w:proofErr w:type="spellStart"/>
      <w:r w:rsidRPr="002B00B2">
        <w:rPr>
          <w:rFonts w:eastAsia="Times New Roman"/>
          <w:b/>
          <w:bCs/>
          <w:color w:val="000000" w:themeColor="text1"/>
          <w:szCs w:val="22"/>
          <w:highlight w:val="yellow"/>
          <w:u w:val="single"/>
        </w:rPr>
        <w:t>socialised</w:t>
      </w:r>
      <w:proofErr w:type="spellEnd"/>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w:t>
      </w:r>
      <w:proofErr w:type="spellStart"/>
      <w:r w:rsidRPr="007F0441">
        <w:rPr>
          <w:rFonts w:eastAsia="Times New Roman"/>
          <w:color w:val="000000" w:themeColor="text1"/>
          <w:sz w:val="10"/>
          <w:szCs w:val="30"/>
        </w:rPr>
        <w:t>labour</w:t>
      </w:r>
      <w:proofErr w:type="spellEnd"/>
      <w:r w:rsidRPr="007F0441">
        <w:rPr>
          <w:rFonts w:eastAsia="Times New Roman"/>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23D36770" w14:textId="77777777" w:rsidR="00AC53A2" w:rsidRPr="002B00B2" w:rsidRDefault="00AC53A2" w:rsidP="00AC53A2">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0033FDF2" w14:textId="77777777" w:rsidR="00AC53A2" w:rsidRPr="002B00B2" w:rsidRDefault="00AC53A2" w:rsidP="00AC53A2">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65A1E09D" w14:textId="77777777" w:rsidR="00AC53A2" w:rsidRPr="002B00B2" w:rsidRDefault="00AC53A2" w:rsidP="00AC53A2">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 xml:space="preserve">Populism is a politics that refuses to </w:t>
      </w:r>
      <w:proofErr w:type="spellStart"/>
      <w:r w:rsidRPr="002B00B2">
        <w:rPr>
          <w:rFonts w:eastAsia="Times New Roman"/>
          <w:color w:val="000000" w:themeColor="text1"/>
          <w:sz w:val="12"/>
          <w:szCs w:val="16"/>
        </w:rPr>
        <w:t>recognise</w:t>
      </w:r>
      <w:proofErr w:type="spellEnd"/>
      <w:r w:rsidRPr="002B00B2">
        <w:rPr>
          <w:rFonts w:eastAsia="Times New Roman"/>
          <w:color w:val="000000" w:themeColor="text1"/>
          <w:sz w:val="12"/>
          <w:szCs w:val="16"/>
        </w:rPr>
        <w:t xml:space="preserve"> the prevailing common sense in managing the economy. </w:t>
      </w:r>
      <w:proofErr w:type="gramStart"/>
      <w:r w:rsidRPr="002B00B2">
        <w:rPr>
          <w:rFonts w:eastAsia="Times New Roman"/>
          <w:color w:val="000000" w:themeColor="text1"/>
          <w:sz w:val="12"/>
          <w:szCs w:val="16"/>
        </w:rPr>
        <w:t>Consequently</w:t>
      </w:r>
      <w:proofErr w:type="gramEnd"/>
      <w:r w:rsidRPr="002B00B2">
        <w:rPr>
          <w:rFonts w:eastAsia="Times New Roman"/>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2B00B2">
        <w:rPr>
          <w:rFonts w:eastAsia="Times New Roman"/>
          <w:color w:val="000000" w:themeColor="text1"/>
          <w:sz w:val="12"/>
          <w:szCs w:val="16"/>
        </w:rPr>
        <w:t>imperilled</w:t>
      </w:r>
      <w:proofErr w:type="spellEnd"/>
      <w:r w:rsidRPr="002B00B2">
        <w:rPr>
          <w:rFonts w:eastAsia="Times New Roman"/>
          <w:color w:val="000000" w:themeColor="text1"/>
          <w:sz w:val="12"/>
          <w:szCs w:val="16"/>
        </w:rPr>
        <w:t xml:space="preserve"> by the five crises, as well as the long f</w:t>
      </w:r>
      <w:r w:rsidRPr="002B00B2">
        <w:rPr>
          <w:color w:val="000000" w:themeColor="text1"/>
          <w:sz w:val="12"/>
          <w:szCs w:val="16"/>
        </w:rPr>
        <w:t>allout</w:t>
      </w:r>
      <w:r w:rsidRPr="002B00B2">
        <w:rPr>
          <w:color w:val="000000" w:themeColor="text1"/>
          <w:sz w:val="12"/>
        </w:rPr>
        <w:t xml:space="preserve"> from 2008, such </w:t>
      </w:r>
      <w:proofErr w:type="spellStart"/>
      <w:r w:rsidRPr="002B00B2">
        <w:rPr>
          <w:color w:val="000000" w:themeColor="text1"/>
          <w:sz w:val="12"/>
        </w:rPr>
        <w:t>defences</w:t>
      </w:r>
      <w:proofErr w:type="spellEnd"/>
      <w:r w:rsidRPr="002B00B2">
        <w:rPr>
          <w:color w:val="000000" w:themeColor="text1"/>
          <w:sz w:val="12"/>
        </w:rPr>
        <w:t xml:space="preserve"> will increasingly take place through appeals to anti-utopianism rather than anything positive or propositional. </w:t>
      </w:r>
      <w:proofErr w:type="gramStart"/>
      <w:r w:rsidRPr="002B00B2">
        <w:rPr>
          <w:rStyle w:val="Emphasis"/>
          <w:color w:val="000000" w:themeColor="text1"/>
        </w:rPr>
        <w:t>Thus</w:t>
      </w:r>
      <w:proofErr w:type="gramEnd"/>
      <w:r w:rsidRPr="002B00B2">
        <w:rPr>
          <w:rStyle w:val="Emphasis"/>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 xml:space="preserve">What is more, a superficial changing of the guard exclusively at the level of </w:t>
      </w:r>
      <w:proofErr w:type="gramStart"/>
      <w:r w:rsidRPr="002B00B2">
        <w:rPr>
          <w:rStyle w:val="Emphasis"/>
          <w:color w:val="000000" w:themeColor="text1"/>
        </w:rPr>
        <w:t>policy-making</w:t>
      </w:r>
      <w:proofErr w:type="gramEnd"/>
      <w:r w:rsidRPr="002B00B2">
        <w:rPr>
          <w:rStyle w:val="Emphasis"/>
          <w:color w:val="000000" w:themeColor="text1"/>
        </w:rPr>
        <w:t xml:space="preserve"> is easier to envisage than building a mass political movement – and far simpler to execute as a 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w:t>
      </w:r>
      <w:proofErr w:type="spellStart"/>
      <w:r w:rsidRPr="002B00B2">
        <w:rPr>
          <w:color w:val="000000" w:themeColor="text1"/>
          <w:sz w:val="12"/>
          <w:szCs w:val="8"/>
        </w:rPr>
        <w:t>scarcism</w:t>
      </w:r>
      <w:proofErr w:type="spellEnd"/>
      <w:r w:rsidRPr="002B00B2">
        <w:rPr>
          <w:color w:val="000000" w:themeColor="text1"/>
          <w:sz w:val="12"/>
          <w:szCs w:val="8"/>
        </w:rPr>
        <w:t>’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w:t>
      </w:r>
      <w:proofErr w:type="spellStart"/>
      <w:r w:rsidRPr="002B00B2">
        <w:rPr>
          <w:rStyle w:val="Emphasis"/>
          <w:color w:val="000000" w:themeColor="text1"/>
        </w:rPr>
        <w:t>clamour</w:t>
      </w:r>
      <w:proofErr w:type="spellEnd"/>
      <w:r w:rsidRPr="002B00B2">
        <w:rPr>
          <w:rStyle w:val="Emphasis"/>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2B00B2">
        <w:rPr>
          <w:color w:val="000000" w:themeColor="text1"/>
          <w:sz w:val="12"/>
        </w:rPr>
        <w:t>Erdoğan</w:t>
      </w:r>
      <w:proofErr w:type="spellEnd"/>
      <w:r w:rsidRPr="002B00B2">
        <w:rPr>
          <w:color w:val="000000" w:themeColor="text1"/>
          <w:sz w:val="12"/>
        </w:rPr>
        <w:t xml:space="preserve">, Trump, Theresa May or the European Central 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2B00B2">
        <w:rPr>
          <w:color w:val="000000" w:themeColor="text1"/>
          <w:sz w:val="12"/>
        </w:rPr>
        <w:t>characterise</w:t>
      </w:r>
      <w:proofErr w:type="spellEnd"/>
      <w:r w:rsidRPr="002B00B2">
        <w:rPr>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2B00B2">
        <w:rPr>
          <w:rStyle w:val="Emphasis"/>
          <w:color w:val="000000" w:themeColor="text1"/>
        </w:rPr>
        <w:t>Thus</w:t>
      </w:r>
      <w:proofErr w:type="gramEnd"/>
      <w:r w:rsidRPr="002B00B2">
        <w:rPr>
          <w:rStyle w:val="Emphasis"/>
          <w:color w:val="000000" w:themeColor="text1"/>
        </w:rPr>
        <w:t xml:space="preserve">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w:t>
      </w:r>
      <w:proofErr w:type="gramStart"/>
      <w:r w:rsidRPr="002B00B2">
        <w:rPr>
          <w:color w:val="000000" w:themeColor="text1"/>
          <w:sz w:val="12"/>
        </w:rPr>
        <w:t>So</w:t>
      </w:r>
      <w:proofErr w:type="gramEnd"/>
      <w:r w:rsidRPr="002B00B2">
        <w:rPr>
          <w:color w:val="000000" w:themeColor="text1"/>
          <w:sz w:val="12"/>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2B00B2">
        <w:rPr>
          <w:color w:val="000000" w:themeColor="text1"/>
          <w:sz w:val="12"/>
        </w:rPr>
        <w:t>Instead</w:t>
      </w:r>
      <w:proofErr w:type="gramEnd"/>
      <w:r w:rsidRPr="002B00B2">
        <w:rPr>
          <w:color w:val="000000" w:themeColor="text1"/>
          <w:sz w:val="12"/>
        </w:rPr>
        <w:t xml:space="preserve">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proofErr w:type="spellStart"/>
      <w:r w:rsidRPr="002B00B2">
        <w:rPr>
          <w:rStyle w:val="Emphasis"/>
          <w:color w:val="000000" w:themeColor="text1"/>
          <w:highlight w:val="yellow"/>
        </w:rPr>
        <w:t>centred</w:t>
      </w:r>
      <w:proofErr w:type="spellEnd"/>
      <w:r w:rsidRPr="002B00B2">
        <w:rPr>
          <w:rStyle w:val="Emphasis"/>
          <w:color w:val="000000" w:themeColor="text1"/>
          <w:highlight w:val="yellow"/>
        </w:rPr>
        <w:t xml:space="preserve">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w:t>
      </w:r>
      <w:proofErr w:type="spellStart"/>
      <w:r w:rsidRPr="002B00B2">
        <w:rPr>
          <w:color w:val="000000" w:themeColor="text1"/>
          <w:sz w:val="12"/>
        </w:rPr>
        <w:t>Taylorist</w:t>
      </w:r>
      <w:proofErr w:type="spellEnd"/>
      <w:r w:rsidRPr="002B00B2">
        <w:rPr>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 xml:space="preserve">FALC is different. </w:t>
      </w:r>
      <w:proofErr w:type="gramStart"/>
      <w:r w:rsidRPr="002B00B2">
        <w:rPr>
          <w:rStyle w:val="Emphasis"/>
          <w:b w:val="0"/>
          <w:bCs/>
          <w:color w:val="000000" w:themeColor="text1"/>
          <w:sz w:val="12"/>
          <w:u w:val="none"/>
        </w:rPr>
        <w:t>Instead</w:t>
      </w:r>
      <w:proofErr w:type="gramEnd"/>
      <w:r w:rsidRPr="002B00B2">
        <w:rPr>
          <w:rStyle w:val="Emphasis"/>
          <w:b w:val="0"/>
          <w:bCs/>
          <w:color w:val="000000" w:themeColor="text1"/>
          <w:sz w:val="12"/>
          <w:u w:val="none"/>
        </w:rPr>
        <w:t xml:space="preserve"> it </w:t>
      </w:r>
      <w:proofErr w:type="spellStart"/>
      <w:r w:rsidRPr="002B00B2">
        <w:rPr>
          <w:rStyle w:val="Emphasis"/>
          <w:b w:val="0"/>
          <w:bCs/>
          <w:color w:val="000000" w:themeColor="text1"/>
          <w:sz w:val="12"/>
          <w:u w:val="none"/>
        </w:rPr>
        <w:t>recognises</w:t>
      </w:r>
      <w:proofErr w:type="spellEnd"/>
      <w:r w:rsidRPr="002B00B2">
        <w:rPr>
          <w:rStyle w:val="Emphasis"/>
          <w:b w:val="0"/>
          <w:bCs/>
          <w:color w:val="000000" w:themeColor="text1"/>
          <w:sz w:val="12"/>
          <w:u w:val="none"/>
        </w:rPr>
        <w:t xml:space="preserve">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 xml:space="preserve">This is a politics </w:t>
      </w:r>
      <w:proofErr w:type="spellStart"/>
      <w:r w:rsidRPr="002B00B2">
        <w:rPr>
          <w:rStyle w:val="Emphasis"/>
          <w:color w:val="000000" w:themeColor="text1"/>
        </w:rPr>
        <w:t>centred</w:t>
      </w:r>
      <w:proofErr w:type="spellEnd"/>
      <w:r w:rsidRPr="002B00B2">
        <w:rPr>
          <w:rStyle w:val="Emphasis"/>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w:t>
      </w:r>
      <w:proofErr w:type="spellStart"/>
      <w:r w:rsidRPr="002B00B2">
        <w:rPr>
          <w:color w:val="000000" w:themeColor="text1"/>
          <w:sz w:val="12"/>
        </w:rPr>
        <w:t>organisation</w:t>
      </w:r>
      <w:proofErr w:type="spellEnd"/>
      <w:r w:rsidRPr="002B00B2">
        <w:rPr>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2B00B2">
        <w:rPr>
          <w:color w:val="000000" w:themeColor="text1"/>
          <w:sz w:val="12"/>
        </w:rPr>
        <w:t>makes</w:t>
      </w:r>
      <w:proofErr w:type="gramEnd"/>
      <w:r w:rsidRPr="002B00B2">
        <w:rPr>
          <w:color w:val="000000" w:themeColor="text1"/>
          <w:sz w:val="12"/>
        </w:rPr>
        <w:t xml:space="preserve"> increasingly little sense. The same is true for forms of worker </w:t>
      </w:r>
      <w:proofErr w:type="spellStart"/>
      <w:r w:rsidRPr="002B00B2">
        <w:rPr>
          <w:color w:val="000000" w:themeColor="text1"/>
          <w:sz w:val="12"/>
        </w:rPr>
        <w:t>organising</w:t>
      </w:r>
      <w:proofErr w:type="spellEnd"/>
      <w:r w:rsidRPr="002B00B2">
        <w:rPr>
          <w:color w:val="000000" w:themeColor="text1"/>
          <w:sz w:val="12"/>
        </w:rPr>
        <w:t xml:space="preserve">,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w:t>
      </w:r>
      <w:proofErr w:type="spellStart"/>
      <w:r w:rsidRPr="002B00B2">
        <w:rPr>
          <w:rStyle w:val="Emphasis"/>
          <w:color w:val="000000" w:themeColor="text1"/>
        </w:rPr>
        <w:t>labour</w:t>
      </w:r>
      <w:proofErr w:type="spellEnd"/>
      <w:r w:rsidRPr="002B00B2">
        <w:rPr>
          <w:rStyle w:val="Emphasis"/>
          <w:color w:val="000000" w:themeColor="text1"/>
        </w:rPr>
        <w:t xml:space="preserve">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0E32CD9E" w14:textId="77777777" w:rsidR="00AC53A2" w:rsidRPr="002B00B2" w:rsidRDefault="00AC53A2" w:rsidP="00AC53A2">
      <w:pPr>
        <w:pStyle w:val="Heading3"/>
        <w:rPr>
          <w:rFonts w:cs="Calibri"/>
          <w:color w:val="000000" w:themeColor="text1"/>
        </w:rPr>
      </w:pPr>
      <w:r w:rsidRPr="002B00B2">
        <w:rPr>
          <w:rFonts w:cs="Calibri"/>
          <w:color w:val="000000" w:themeColor="text1"/>
        </w:rPr>
        <w:t>Part 2 – Apocalypse Now</w:t>
      </w:r>
    </w:p>
    <w:p w14:paraId="4E06DB72" w14:textId="77777777" w:rsidR="00AC53A2" w:rsidRPr="002B00B2" w:rsidRDefault="00AC53A2" w:rsidP="00AC53A2">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781D9554" w14:textId="77777777" w:rsidR="00AC53A2" w:rsidRPr="002B00B2" w:rsidRDefault="00AC53A2" w:rsidP="00AC53A2">
      <w:pPr>
        <w:rPr>
          <w:color w:val="000000" w:themeColor="text1"/>
          <w:sz w:val="20"/>
          <w:szCs w:val="20"/>
          <w:shd w:val="clear" w:color="auto" w:fill="FFFFFF"/>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1F6AD74" w14:textId="77777777" w:rsidR="00AC53A2" w:rsidRPr="002B00B2" w:rsidRDefault="00AC53A2" w:rsidP="00AC53A2">
      <w:pPr>
        <w:rPr>
          <w:rStyle w:val="Emphasis"/>
          <w:color w:val="000000" w:themeColor="text1"/>
          <w:sz w:val="24"/>
        </w:rPr>
      </w:pPr>
      <w:r w:rsidRPr="002B00B2">
        <w:rPr>
          <w:color w:val="000000" w:themeColor="text1"/>
          <w:sz w:val="14"/>
        </w:rPr>
        <w:t xml:space="preserve">The relationship between technology and politics is a complicated one. Melvin </w:t>
      </w:r>
      <w:proofErr w:type="spellStart"/>
      <w:r w:rsidRPr="002B00B2">
        <w:rPr>
          <w:color w:val="000000" w:themeColor="text1"/>
          <w:sz w:val="14"/>
        </w:rPr>
        <w:t>Kranzberg</w:t>
      </w:r>
      <w:proofErr w:type="spellEnd"/>
      <w:r w:rsidRPr="002B00B2">
        <w:rPr>
          <w:color w:val="000000" w:themeColor="text1"/>
          <w:sz w:val="14"/>
        </w:rPr>
        <w:t xml:space="preserve">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w:t>
      </w:r>
      <w:proofErr w:type="spellStart"/>
      <w:r w:rsidRPr="002B00B2">
        <w:rPr>
          <w:color w:val="000000" w:themeColor="text1"/>
          <w:sz w:val="14"/>
        </w:rPr>
        <w:t>Kranzberg</w:t>
      </w:r>
      <w:proofErr w:type="spellEnd"/>
      <w:r w:rsidRPr="002B00B2">
        <w:rPr>
          <w:color w:val="000000" w:themeColor="text1"/>
          <w:sz w:val="14"/>
        </w:rPr>
        <w:t xml:space="preserve">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w:t>
      </w:r>
      <w:proofErr w:type="spellStart"/>
      <w:r w:rsidRPr="002B00B2">
        <w:rPr>
          <w:b/>
          <w:bCs/>
          <w:color w:val="000000" w:themeColor="text1"/>
          <w:sz w:val="24"/>
          <w:u w:val="single"/>
        </w:rPr>
        <w:t>organisation</w:t>
      </w:r>
      <w:proofErr w:type="spellEnd"/>
      <w:r w:rsidRPr="002B00B2">
        <w:rPr>
          <w:b/>
          <w:bCs/>
          <w:color w:val="000000" w:themeColor="text1"/>
          <w:sz w:val="24"/>
          <w:u w:val="single"/>
        </w:rPr>
        <w:t xml:space="preserve">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 xml:space="preserve">industrial innovation came after </w:t>
      </w:r>
      <w:proofErr w:type="spellStart"/>
      <w:r w:rsidRPr="002B00B2">
        <w:rPr>
          <w:b/>
          <w:bCs/>
          <w:color w:val="000000" w:themeColor="text1"/>
          <w:sz w:val="24"/>
          <w:u w:val="single"/>
        </w:rPr>
        <w:t>centralised</w:t>
      </w:r>
      <w:proofErr w:type="spellEnd"/>
      <w:r w:rsidRPr="002B00B2">
        <w:rPr>
          <w:b/>
          <w:bCs/>
          <w:color w:val="000000" w:themeColor="text1"/>
          <w:sz w:val="24"/>
          <w:u w:val="single"/>
        </w:rPr>
        <w:t xml:space="preserve"> states</w:t>
      </w:r>
      <w:r w:rsidRPr="002B00B2">
        <w:rPr>
          <w:color w:val="000000" w:themeColor="text1"/>
          <w:sz w:val="14"/>
        </w:rPr>
        <w:t xml:space="preserve">, the emergence of a class of ‘landless </w:t>
      </w:r>
      <w:proofErr w:type="spellStart"/>
      <w:r w:rsidRPr="002B00B2">
        <w:rPr>
          <w:color w:val="000000" w:themeColor="text1"/>
          <w:sz w:val="14"/>
        </w:rPr>
        <w:t>labourers’</w:t>
      </w:r>
      <w:proofErr w:type="spellEnd"/>
      <w:r w:rsidRPr="002B00B2">
        <w:rPr>
          <w:color w:val="000000" w:themeColor="text1"/>
          <w:sz w:val="14"/>
        </w:rPr>
        <w:t xml:space="preserve">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w:t>
      </w:r>
      <w:proofErr w:type="spellStart"/>
      <w:r w:rsidRPr="002B00B2">
        <w:rPr>
          <w:rStyle w:val="Emphasis"/>
          <w:color w:val="000000" w:themeColor="text1"/>
          <w:sz w:val="24"/>
        </w:rPr>
        <w:t>digitisation</w:t>
      </w:r>
      <w:proofErr w:type="spellEnd"/>
      <w:r w:rsidRPr="002B00B2">
        <w:rPr>
          <w:rStyle w:val="Emphasis"/>
          <w:color w:val="000000" w:themeColor="text1"/>
          <w:sz w:val="24"/>
        </w:rPr>
        <w:t xml:space="preserve">,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 xml:space="preserve">would not have </w:t>
      </w:r>
      <w:proofErr w:type="spellStart"/>
      <w:r w:rsidRPr="002B00B2">
        <w:rPr>
          <w:rStyle w:val="Emphasis"/>
          <w:color w:val="000000" w:themeColor="text1"/>
          <w:sz w:val="24"/>
          <w:highlight w:val="yellow"/>
        </w:rPr>
        <w:t>materialised</w:t>
      </w:r>
      <w:proofErr w:type="spellEnd"/>
      <w:r w:rsidRPr="002B00B2">
        <w:rPr>
          <w:rStyle w:val="Emphasis"/>
          <w:color w:val="000000" w:themeColor="text1"/>
          <w:sz w:val="24"/>
          <w:highlight w:val="yellow"/>
        </w:rPr>
        <w:t xml:space="preserve">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 xml:space="preserve">Fracking bans in a constantly growing number of countries, municipalities and cities, are only the latest testament to </w:t>
      </w:r>
      <w:proofErr w:type="spellStart"/>
      <w:proofErr w:type="gramStart"/>
      <w:r w:rsidRPr="002B00B2">
        <w:rPr>
          <w:rStyle w:val="Emphasis"/>
          <w:b w:val="0"/>
          <w:bCs/>
          <w:color w:val="000000" w:themeColor="text1"/>
          <w:sz w:val="14"/>
          <w:u w:val="none"/>
        </w:rPr>
        <w:t>that.</w:t>
      </w:r>
      <w:r w:rsidRPr="002B00B2">
        <w:rPr>
          <w:color w:val="000000" w:themeColor="text1"/>
          <w:sz w:val="14"/>
        </w:rPr>
        <w:t>hh</w:t>
      </w:r>
      <w:proofErr w:type="spellEnd"/>
      <w:proofErr w:type="gramEnd"/>
      <w:r w:rsidRPr="002B00B2">
        <w:rPr>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2B00B2">
        <w:rPr>
          <w:color w:val="000000" w:themeColor="text1"/>
          <w:sz w:val="14"/>
        </w:rPr>
        <w:t>labour</w:t>
      </w:r>
      <w:proofErr w:type="spellEnd"/>
      <w:r w:rsidRPr="002B00B2">
        <w:rPr>
          <w:color w:val="000000" w:themeColor="text1"/>
          <w:sz w:val="14"/>
        </w:rPr>
        <w:t xml:space="preserve"> with fixed capital while seeing declining costs of production for just about everything. </w:t>
      </w:r>
      <w:r w:rsidRPr="002B00B2">
        <w:rPr>
          <w:rStyle w:val="Emphasis"/>
          <w:color w:val="000000" w:themeColor="text1"/>
          <w:sz w:val="24"/>
        </w:rPr>
        <w:t>While levels of automation have arguably slowed over recent decades, primarily as a 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w:t>
      </w:r>
      <w:proofErr w:type="gramStart"/>
      <w:r w:rsidRPr="002B00B2">
        <w:rPr>
          <w:color w:val="000000" w:themeColor="text1"/>
          <w:sz w:val="14"/>
        </w:rPr>
        <w:t>So</w:t>
      </w:r>
      <w:proofErr w:type="gramEnd"/>
      <w:r w:rsidRPr="002B00B2">
        <w:rPr>
          <w:color w:val="000000" w:themeColor="text1"/>
          <w:sz w:val="14"/>
        </w:rPr>
        <w:t xml:space="preserve"> </w:t>
      </w:r>
      <w:r w:rsidRPr="002B00B2">
        <w:rPr>
          <w:rStyle w:val="Emphasis"/>
          <w:color w:val="000000" w:themeColor="text1"/>
          <w:sz w:val="24"/>
        </w:rPr>
        <w:t xml:space="preserve">technology is of critical importance, but so are the ideas, social relations and politics which accompany it. </w:t>
      </w:r>
      <w:proofErr w:type="gramStart"/>
      <w:r w:rsidRPr="002B00B2">
        <w:rPr>
          <w:rStyle w:val="Emphasis"/>
          <w:color w:val="000000" w:themeColor="text1"/>
          <w:sz w:val="24"/>
        </w:rPr>
        <w:t>Thus</w:t>
      </w:r>
      <w:proofErr w:type="gramEnd"/>
      <w:r w:rsidRPr="002B00B2">
        <w:rPr>
          <w:rStyle w:val="Emphasis"/>
          <w:color w:val="000000" w:themeColor="text1"/>
          <w:sz w:val="24"/>
        </w:rPr>
        <w:t xml:space="preserve">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2B00B2">
        <w:rPr>
          <w:color w:val="000000" w:themeColor="text1"/>
          <w:sz w:val="14"/>
        </w:rPr>
        <w:t>Myconius</w:t>
      </w:r>
      <w:proofErr w:type="spellEnd"/>
      <w:r w:rsidRPr="002B00B2">
        <w:rPr>
          <w:color w:val="000000" w:themeColor="text1"/>
          <w:sz w:val="14"/>
        </w:rPr>
        <w:t>,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w:t>
      </w:r>
      <w:proofErr w:type="spellStart"/>
      <w:r w:rsidRPr="002B00B2">
        <w:rPr>
          <w:rStyle w:val="Emphasis"/>
          <w:color w:val="000000" w:themeColor="text1"/>
          <w:sz w:val="24"/>
        </w:rPr>
        <w:t>labour</w:t>
      </w:r>
      <w:proofErr w:type="spellEnd"/>
      <w:r w:rsidRPr="002B00B2">
        <w:rPr>
          <w:rStyle w:val="Emphasis"/>
          <w:color w:val="000000" w:themeColor="text1"/>
          <w:sz w:val="24"/>
        </w:rPr>
        <w:t xml:space="preserve">,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depended on making 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B00B2">
        <w:rPr>
          <w:b/>
          <w:bCs/>
          <w:color w:val="000000" w:themeColor="text1"/>
          <w:sz w:val="24"/>
          <w:u w:val="single"/>
        </w:rPr>
        <w:t>centre</w:t>
      </w:r>
      <w:proofErr w:type="spellEnd"/>
      <w:r w:rsidRPr="002B00B2">
        <w:rPr>
          <w:b/>
          <w:bCs/>
          <w:color w:val="000000" w:themeColor="text1"/>
          <w:sz w:val="24"/>
          <w:u w:val="single"/>
        </w:rPr>
        <w:t xml:space="preserve"> stage after continuous progress since the 1950s – the decade photovoltaic cells were developed, the first silicon transistor </w:t>
      </w:r>
      <w:proofErr w:type="gramStart"/>
      <w:r w:rsidRPr="002B00B2">
        <w:rPr>
          <w:b/>
          <w:bCs/>
          <w:color w:val="000000" w:themeColor="text1"/>
          <w:sz w:val="24"/>
          <w:u w:val="single"/>
        </w:rPr>
        <w:t>invented</w:t>
      </w:r>
      <w:proofErr w:type="gramEnd"/>
      <w:r w:rsidRPr="002B00B2">
        <w:rPr>
          <w:b/>
          <w:bCs/>
          <w:color w:val="000000" w:themeColor="text1"/>
          <w:sz w:val="24"/>
          <w:u w:val="single"/>
        </w:rPr>
        <w:t xml:space="preserve">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 xml:space="preserve">bringing extreme supply to information, </w:t>
      </w:r>
      <w:proofErr w:type="spellStart"/>
      <w:r w:rsidRPr="002B00B2">
        <w:rPr>
          <w:b/>
          <w:bCs/>
          <w:color w:val="000000" w:themeColor="text1"/>
          <w:sz w:val="24"/>
          <w:u w:val="single"/>
        </w:rPr>
        <w:t>labour</w:t>
      </w:r>
      <w:proofErr w:type="spellEnd"/>
      <w:r w:rsidRPr="002B00B2">
        <w:rPr>
          <w:b/>
          <w:bCs/>
          <w:color w:val="000000" w:themeColor="text1"/>
          <w:sz w:val="24"/>
          <w:u w:val="single"/>
        </w:rPr>
        <w:t xml:space="preserve">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 xml:space="preserve">moved from the fringes of social life to its </w:t>
      </w:r>
      <w:proofErr w:type="spellStart"/>
      <w:r w:rsidRPr="002B00B2">
        <w:rPr>
          <w:b/>
          <w:bCs/>
          <w:color w:val="000000" w:themeColor="text1"/>
          <w:sz w:val="24"/>
          <w:highlight w:val="yellow"/>
          <w:u w:val="single"/>
        </w:rPr>
        <w:t>centre</w:t>
      </w:r>
      <w:proofErr w:type="spellEnd"/>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0F691163" w14:textId="77777777" w:rsidR="00AC53A2" w:rsidRPr="002B00B2" w:rsidRDefault="00AC53A2" w:rsidP="00AC53A2">
      <w:pPr>
        <w:pStyle w:val="Heading4"/>
        <w:rPr>
          <w:rFonts w:cs="Calibri"/>
          <w:color w:val="000000" w:themeColor="text1"/>
          <w:shd w:val="clear" w:color="auto" w:fill="FFFFFF"/>
        </w:rPr>
      </w:pPr>
      <w:r w:rsidRPr="002B00B2">
        <w:rPr>
          <w:rFonts w:cs="Calibri"/>
          <w:color w:val="000000" w:themeColor="text1"/>
          <w:shd w:val="clear" w:color="auto" w:fill="FFFFFF"/>
        </w:rPr>
        <w:t xml:space="preserve">Capitalism is a death </w:t>
      </w:r>
      <w:proofErr w:type="gramStart"/>
      <w:r w:rsidRPr="002B00B2">
        <w:rPr>
          <w:rFonts w:cs="Calibri"/>
          <w:color w:val="000000" w:themeColor="text1"/>
          <w:shd w:val="clear" w:color="auto" w:fill="FFFFFF"/>
        </w:rPr>
        <w:t>cult</w:t>
      </w:r>
      <w:proofErr w:type="gramEnd"/>
      <w:r w:rsidRPr="002B00B2">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2B00B2">
        <w:rPr>
          <w:rFonts w:cs="Calibri"/>
          <w:color w:val="000000" w:themeColor="text1"/>
          <w:shd w:val="clear" w:color="auto" w:fill="FFFFFF"/>
        </w:rPr>
        <w:t>Allinson</w:t>
      </w:r>
      <w:proofErr w:type="spellEnd"/>
      <w:r w:rsidRPr="002B00B2">
        <w:rPr>
          <w:rFonts w:cs="Calibri"/>
          <w:color w:val="000000" w:themeColor="text1"/>
          <w:shd w:val="clear" w:color="auto" w:fill="FFFFFF"/>
        </w:rPr>
        <w:t xml:space="preserve"> 21</w:t>
      </w:r>
    </w:p>
    <w:p w14:paraId="4CCCB910" w14:textId="77777777" w:rsidR="00AC53A2" w:rsidRPr="002B00B2" w:rsidRDefault="00AC53A2" w:rsidP="00AC53A2">
      <w:pPr>
        <w:spacing w:after="0" w:line="240" w:lineRule="auto"/>
        <w:rPr>
          <w:rFonts w:eastAsia="Times New Roman"/>
          <w:color w:val="000000" w:themeColor="text1"/>
          <w:sz w:val="24"/>
        </w:rPr>
      </w:pPr>
      <w:proofErr w:type="spellStart"/>
      <w:r w:rsidRPr="002B00B2">
        <w:rPr>
          <w:rFonts w:eastAsia="Times New Roman"/>
          <w:color w:val="000000" w:themeColor="text1"/>
          <w:sz w:val="20"/>
          <w:szCs w:val="20"/>
          <w:shd w:val="clear" w:color="auto" w:fill="FFFFFF"/>
        </w:rPr>
        <w:t>Allinson</w:t>
      </w:r>
      <w:proofErr w:type="spellEnd"/>
      <w:r w:rsidRPr="002B00B2">
        <w:rPr>
          <w:rFonts w:eastAsia="Times New Roman"/>
          <w:color w:val="000000" w:themeColor="text1"/>
          <w:sz w:val="20"/>
          <w:szCs w:val="20"/>
          <w:shd w:val="clear" w:color="auto" w:fill="FFFFFF"/>
        </w:rPr>
        <w:t>, J. (2021). </w:t>
      </w:r>
      <w:r w:rsidRPr="002B00B2">
        <w:rPr>
          <w:rFonts w:eastAsia="Times New Roman"/>
          <w:i/>
          <w:iCs/>
          <w:color w:val="000000" w:themeColor="text1"/>
          <w:sz w:val="20"/>
          <w:szCs w:val="20"/>
          <w:shd w:val="clear" w:color="auto" w:fill="FFFFFF"/>
        </w:rPr>
        <w:t xml:space="preserve">The tragedy of the worker: towards the </w:t>
      </w:r>
      <w:proofErr w:type="spellStart"/>
      <w:r w:rsidRPr="002B00B2">
        <w:rPr>
          <w:rFonts w:eastAsia="Times New Roman"/>
          <w:i/>
          <w:iCs/>
          <w:color w:val="000000" w:themeColor="text1"/>
          <w:sz w:val="20"/>
          <w:szCs w:val="20"/>
          <w:shd w:val="clear" w:color="auto" w:fill="FFFFFF"/>
        </w:rPr>
        <w:t>proletarocene</w:t>
      </w:r>
      <w:proofErr w:type="spellEnd"/>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w:t>
      </w:r>
      <w:proofErr w:type="spellStart"/>
      <w:r w:rsidRPr="002B00B2">
        <w:rPr>
          <w:rFonts w:eastAsia="Times New Roman"/>
          <w:color w:val="000000" w:themeColor="text1"/>
          <w:sz w:val="24"/>
        </w:rPr>
        <w:t>pg</w:t>
      </w:r>
      <w:proofErr w:type="spellEnd"/>
      <w:r w:rsidRPr="002B00B2">
        <w:rPr>
          <w:rFonts w:eastAsia="Times New Roman"/>
          <w:color w:val="000000" w:themeColor="text1"/>
          <w:sz w:val="24"/>
        </w:rPr>
        <w:t xml:space="preserve"> 8-17</w:t>
      </w:r>
    </w:p>
    <w:p w14:paraId="64E47A32" w14:textId="77777777" w:rsidR="00AC53A2" w:rsidRPr="002B00B2" w:rsidRDefault="00AC53A2" w:rsidP="00AC53A2">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w:t>
      </w:r>
      <w:proofErr w:type="spellStart"/>
      <w:r w:rsidRPr="002B00B2">
        <w:rPr>
          <w:rFonts w:eastAsia="Times New Roman"/>
          <w:color w:val="000000" w:themeColor="text1"/>
          <w:sz w:val="10"/>
          <w:szCs w:val="22"/>
        </w:rPr>
        <w:t>civilisation</w:t>
      </w:r>
      <w:proofErr w:type="spellEnd"/>
      <w:r w:rsidRPr="002B00B2">
        <w:rPr>
          <w:rFonts w:eastAsia="Times New Roman"/>
          <w:color w:val="000000" w:themeColor="text1"/>
          <w:sz w:val="10"/>
          <w:szCs w:val="22"/>
        </w:rPr>
        <w:t xml:space="preserve">. As Michael </w:t>
      </w:r>
      <w:proofErr w:type="spellStart"/>
      <w:r w:rsidRPr="002B00B2">
        <w:rPr>
          <w:rFonts w:eastAsia="Times New Roman"/>
          <w:color w:val="000000" w:themeColor="text1"/>
          <w:sz w:val="10"/>
          <w:szCs w:val="22"/>
        </w:rPr>
        <w:t>Löwy</w:t>
      </w:r>
      <w:proofErr w:type="spellEnd"/>
      <w:r w:rsidRPr="002B00B2">
        <w:rPr>
          <w:rFonts w:eastAsia="Times New Roman"/>
          <w:color w:val="000000" w:themeColor="text1"/>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2B00B2">
        <w:rPr>
          <w:rFonts w:eastAsia="Times New Roman"/>
          <w:color w:val="000000" w:themeColor="text1"/>
          <w:sz w:val="10"/>
          <w:szCs w:val="22"/>
        </w:rPr>
        <w:t>Rethel</w:t>
      </w:r>
      <w:proofErr w:type="spellEnd"/>
      <w:r w:rsidRPr="002B00B2">
        <w:rPr>
          <w:rFonts w:eastAsia="Times New Roman"/>
          <w:color w:val="000000" w:themeColor="text1"/>
          <w:sz w:val="10"/>
          <w:szCs w:val="22"/>
        </w:rPr>
        <w:t xml:space="preserve"> put it, entailed by its rituals. In Sohn-</w:t>
      </w:r>
      <w:proofErr w:type="spellStart"/>
      <w:r w:rsidRPr="002B00B2">
        <w:rPr>
          <w:rFonts w:eastAsia="Times New Roman"/>
          <w:color w:val="000000" w:themeColor="text1"/>
          <w:sz w:val="10"/>
          <w:szCs w:val="22"/>
        </w:rPr>
        <w:t>Rethel’s</w:t>
      </w:r>
      <w:proofErr w:type="spellEnd"/>
      <w:r w:rsidRPr="002B00B2">
        <w:rPr>
          <w:rFonts w:eastAsia="Times New Roman"/>
          <w:color w:val="000000" w:themeColor="text1"/>
          <w:sz w:val="10"/>
          <w:szCs w:val="22"/>
        </w:rPr>
        <w:t xml:space="preserve"> words, the act of </w:t>
      </w:r>
      <w:proofErr w:type="spellStart"/>
      <w:r w:rsidRPr="002B00B2">
        <w:rPr>
          <w:rFonts w:eastAsia="Times New Roman"/>
          <w:color w:val="000000" w:themeColor="text1"/>
          <w:sz w:val="10"/>
          <w:szCs w:val="22"/>
        </w:rPr>
        <w:t>commodityexchange</w:t>
      </w:r>
      <w:proofErr w:type="spellEnd"/>
      <w:r w:rsidRPr="002B00B2">
        <w:rPr>
          <w:rFonts w:eastAsia="Times New Roman"/>
          <w:color w:val="000000" w:themeColor="text1"/>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B00B2">
        <w:rPr>
          <w:rFonts w:eastAsia="Times New Roman"/>
          <w:color w:val="000000" w:themeColor="text1"/>
          <w:sz w:val="10"/>
          <w:szCs w:val="22"/>
        </w:rPr>
        <w:t>programme</w:t>
      </w:r>
      <w:proofErr w:type="spellEnd"/>
      <w:r w:rsidRPr="002B00B2">
        <w:rPr>
          <w:rFonts w:eastAsia="Times New Roman"/>
          <w:color w:val="000000" w:themeColor="text1"/>
          <w:sz w:val="10"/>
          <w:szCs w:val="22"/>
        </w:rPr>
        <w:t xml:space="preserve">. It is related to a distinctive move of capitalist theology, currently given right- Evangelical sanction by Calvin </w:t>
      </w:r>
      <w:proofErr w:type="spellStart"/>
      <w:r w:rsidRPr="002B00B2">
        <w:rPr>
          <w:rFonts w:eastAsia="Times New Roman"/>
          <w:color w:val="000000" w:themeColor="text1"/>
          <w:sz w:val="10"/>
          <w:szCs w:val="22"/>
        </w:rPr>
        <w:t>Beisner</w:t>
      </w:r>
      <w:proofErr w:type="spellEnd"/>
      <w:r w:rsidRPr="002B00B2">
        <w:rPr>
          <w:rFonts w:eastAsia="Times New Roman"/>
          <w:color w:val="000000" w:themeColor="text1"/>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w:t>
      </w:r>
      <w:proofErr w:type="spellStart"/>
      <w:r w:rsidRPr="002B00B2">
        <w:rPr>
          <w:rFonts w:eastAsia="Times New Roman"/>
          <w:color w:val="000000" w:themeColor="text1"/>
          <w:sz w:val="10"/>
          <w:szCs w:val="22"/>
        </w:rPr>
        <w:t>capitalogenic</w:t>
      </w:r>
      <w:proofErr w:type="spellEnd"/>
      <w:r w:rsidRPr="002B00B2">
        <w:rPr>
          <w:rFonts w:eastAsia="Times New Roman"/>
          <w:color w:val="000000" w:themeColor="text1"/>
          <w:sz w:val="10"/>
          <w:szCs w:val="22"/>
        </w:rPr>
        <w:t xml:space="preserve"> climate change can be remedied by means, and according to systems, that guarantee its perpetuation. The </w:t>
      </w:r>
      <w:proofErr w:type="spellStart"/>
      <w:r w:rsidRPr="002B00B2">
        <w:rPr>
          <w:rFonts w:eastAsia="Times New Roman"/>
          <w:color w:val="000000" w:themeColor="text1"/>
          <w:sz w:val="10"/>
          <w:szCs w:val="22"/>
        </w:rPr>
        <w:t>capitalocentric</w:t>
      </w:r>
      <w:proofErr w:type="spellEnd"/>
      <w:r w:rsidRPr="002B00B2">
        <w:rPr>
          <w:rFonts w:eastAsia="Times New Roman"/>
          <w:color w:val="000000" w:themeColor="text1"/>
          <w:sz w:val="10"/>
          <w:szCs w:val="22"/>
        </w:rPr>
        <w:t xml:space="preserve">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as though appointed by God to steward the garden of earth.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is the ritual: that unconditional imperative to accumulate. And insofar as </w:t>
      </w:r>
      <w:proofErr w:type="gramStart"/>
      <w:r w:rsidRPr="002B00B2">
        <w:rPr>
          <w:rFonts w:eastAsia="Times New Roman"/>
          <w:color w:val="000000" w:themeColor="text1"/>
          <w:sz w:val="10"/>
          <w:szCs w:val="22"/>
        </w:rPr>
        <w:t>this imperative drives</w:t>
      </w:r>
      <w:proofErr w:type="gramEnd"/>
      <w:r w:rsidRPr="002B00B2">
        <w:rPr>
          <w:rFonts w:eastAsia="Times New Roman"/>
          <w:color w:val="000000" w:themeColor="text1"/>
          <w:sz w:val="10"/>
          <w:szCs w:val="22"/>
        </w:rPr>
        <w:t xml:space="preserve">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 xml:space="preserve">catastrophe of a </w:t>
      </w:r>
      <w:proofErr w:type="spellStart"/>
      <w:r w:rsidRPr="002B00B2">
        <w:rPr>
          <w:rFonts w:eastAsia="Times New Roman"/>
          <w:b/>
          <w:bCs/>
          <w:color w:val="000000" w:themeColor="text1"/>
          <w:szCs w:val="22"/>
          <w:highlight w:val="yellow"/>
          <w:u w:val="single"/>
        </w:rPr>
        <w:t>carbonised</w:t>
      </w:r>
      <w:proofErr w:type="spellEnd"/>
      <w:r w:rsidRPr="002B00B2">
        <w:rPr>
          <w:rFonts w:eastAsia="Times New Roman"/>
          <w:b/>
          <w:bCs/>
          <w:color w:val="000000" w:themeColor="text1"/>
          <w:szCs w:val="22"/>
          <w:highlight w:val="yellow"/>
          <w:u w:val="single"/>
        </w:rPr>
        <w:t xml:space="preserve">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and is key to the shifting value of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-power itself, is as central to the deterioration of the biosphere as is fossil-</w:t>
      </w:r>
      <w:proofErr w:type="spellStart"/>
      <w:r w:rsidRPr="002B00B2">
        <w:rPr>
          <w:rFonts w:eastAsia="Times New Roman"/>
          <w:color w:val="000000" w:themeColor="text1"/>
          <w:sz w:val="10"/>
          <w:szCs w:val="22"/>
        </w:rPr>
        <w:t>fuelled</w:t>
      </w:r>
      <w:proofErr w:type="spellEnd"/>
      <w:r w:rsidRPr="002B00B2">
        <w:rPr>
          <w:rFonts w:eastAsia="Times New Roman"/>
          <w:color w:val="000000" w:themeColor="text1"/>
          <w:sz w:val="10"/>
          <w:szCs w:val="22"/>
        </w:rPr>
        <w:t xml:space="preserve"> transit. Nonetheless, the continuing decision for fossil fuels as a solution to the energy demands of capitalist production, for all the growing denial of climate-change denial among the </w:t>
      </w:r>
      <w:proofErr w:type="spellStart"/>
      <w:r w:rsidRPr="002B00B2">
        <w:rPr>
          <w:rFonts w:eastAsia="Times New Roman"/>
          <w:color w:val="000000" w:themeColor="text1"/>
          <w:sz w:val="10"/>
          <w:szCs w:val="22"/>
        </w:rPr>
        <w:t>antivulgarian</w:t>
      </w:r>
      <w:proofErr w:type="spellEnd"/>
      <w:r w:rsidRPr="002B00B2">
        <w:rPr>
          <w:rFonts w:eastAsia="Times New Roman"/>
          <w:color w:val="000000" w:themeColor="text1"/>
          <w:sz w:val="10"/>
          <w:szCs w:val="22"/>
        </w:rPr>
        <w:t xml:space="preserve"> ruling class, for all their concerned mouth music, is an exemplary case of the capitalist imperative of competitive accumulation at work.  As Andreas </w:t>
      </w:r>
      <w:proofErr w:type="spellStart"/>
      <w:r w:rsidRPr="002B00B2">
        <w:rPr>
          <w:rFonts w:eastAsia="Times New Roman"/>
          <w:color w:val="000000" w:themeColor="text1"/>
          <w:sz w:val="10"/>
          <w:szCs w:val="22"/>
        </w:rPr>
        <w:t>Malm</w:t>
      </w:r>
      <w:proofErr w:type="spellEnd"/>
      <w:r w:rsidRPr="002B00B2">
        <w:rPr>
          <w:rFonts w:eastAsia="Times New Roman"/>
          <w:color w:val="000000" w:themeColor="text1"/>
          <w:sz w:val="10"/>
          <w:szCs w:val="22"/>
        </w:rPr>
        <w:t xml:space="preserve">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to convert to </w:t>
      </w:r>
      <w:proofErr w:type="gramStart"/>
      <w:r w:rsidRPr="002B00B2">
        <w:rPr>
          <w:rFonts w:eastAsia="Times New Roman"/>
          <w:color w:val="000000" w:themeColor="text1"/>
          <w:sz w:val="10"/>
          <w:szCs w:val="22"/>
        </w:rPr>
        <w:t>energy, and</w:t>
      </w:r>
      <w:proofErr w:type="gramEnd"/>
      <w:r w:rsidRPr="002B00B2">
        <w:rPr>
          <w:rFonts w:eastAsia="Times New Roman"/>
          <w:color w:val="000000" w:themeColor="text1"/>
          <w:sz w:val="10"/>
          <w:szCs w:val="22"/>
        </w:rPr>
        <w:t xml:space="preserve">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w:t>
      </w:r>
      <w:proofErr w:type="gramStart"/>
      <w:r w:rsidRPr="002B00B2">
        <w:rPr>
          <w:rFonts w:eastAsia="Times New Roman"/>
          <w:b/>
          <w:bCs/>
          <w:color w:val="000000" w:themeColor="text1"/>
          <w:szCs w:val="22"/>
          <w:u w:val="single"/>
        </w:rPr>
        <w:t>by  capitalists</w:t>
      </w:r>
      <w:proofErr w:type="gramEnd"/>
      <w:r w:rsidRPr="002B00B2">
        <w:rPr>
          <w:rFonts w:eastAsia="Times New Roman"/>
          <w:b/>
          <w:bCs/>
          <w:color w:val="000000" w:themeColor="text1"/>
          <w:szCs w:val="22"/>
          <w:u w:val="single"/>
        </w:rPr>
        <w:t xml:space="preserve"> seeking maximum market control ‘should’ have </w:t>
      </w:r>
      <w:proofErr w:type="spellStart"/>
      <w:r w:rsidRPr="002B00B2">
        <w:rPr>
          <w:rFonts w:eastAsia="Times New Roman"/>
          <w:b/>
          <w:bCs/>
          <w:color w:val="000000" w:themeColor="text1"/>
          <w:szCs w:val="22"/>
          <w:u w:val="single"/>
        </w:rPr>
        <w:t>favoured</w:t>
      </w:r>
      <w:proofErr w:type="spellEnd"/>
      <w:r w:rsidRPr="002B00B2">
        <w:rPr>
          <w:rFonts w:eastAsia="Times New Roman"/>
          <w:b/>
          <w:bCs/>
          <w:color w:val="000000" w:themeColor="text1"/>
          <w:szCs w:val="22"/>
          <w:u w:val="single"/>
        </w:rPr>
        <w:t xml:space="preserve"> renewable energy.  </w:t>
      </w:r>
      <w:r w:rsidRPr="002B00B2">
        <w:rPr>
          <w:rFonts w:eastAsia="Times New Roman"/>
          <w:color w:val="000000" w:themeColor="text1"/>
          <w:sz w:val="10"/>
          <w:szCs w:val="22"/>
        </w:rPr>
        <w:t xml:space="preserve">Capital, however, preferred the </w:t>
      </w:r>
      <w:proofErr w:type="spellStart"/>
      <w:r w:rsidRPr="002B00B2">
        <w:rPr>
          <w:rFonts w:eastAsia="Times New Roman"/>
          <w:color w:val="000000" w:themeColor="text1"/>
          <w:sz w:val="10"/>
          <w:szCs w:val="22"/>
        </w:rPr>
        <w:t>spatio</w:t>
      </w:r>
      <w:proofErr w:type="spellEnd"/>
      <w:r w:rsidRPr="002B00B2">
        <w:rPr>
          <w:rFonts w:eastAsia="Times New Roman"/>
          <w:color w:val="000000" w:themeColor="text1"/>
          <w:sz w:val="10"/>
          <w:szCs w:val="22"/>
        </w:rPr>
        <w:t xml:space="preserve">-temporal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w:t>
      </w:r>
      <w:proofErr w:type="spellStart"/>
      <w:r w:rsidRPr="002B00B2">
        <w:rPr>
          <w:rFonts w:eastAsia="Times New Roman"/>
          <w:color w:val="000000" w:themeColor="text1"/>
          <w:sz w:val="10"/>
          <w:szCs w:val="22"/>
        </w:rPr>
        <w:t>centres</w:t>
      </w:r>
      <w:proofErr w:type="spellEnd"/>
      <w:r w:rsidRPr="002B00B2">
        <w:rPr>
          <w:rFonts w:eastAsia="Times New Roman"/>
          <w:color w:val="000000" w:themeColor="text1"/>
          <w:sz w:val="10"/>
          <w:szCs w:val="22"/>
        </w:rPr>
        <w:t xml:space="preserve">, where workers were acculturated to the </w:t>
      </w:r>
      <w:proofErr w:type="gramStart"/>
      <w:r w:rsidRPr="002B00B2">
        <w:rPr>
          <w:rFonts w:eastAsia="Times New Roman"/>
          <w:color w:val="000000" w:themeColor="text1"/>
          <w:sz w:val="10"/>
          <w:szCs w:val="22"/>
        </w:rPr>
        <w:t>work-time</w:t>
      </w:r>
      <w:proofErr w:type="gramEnd"/>
      <w:r w:rsidRPr="002B00B2">
        <w:rPr>
          <w:rFonts w:eastAsia="Times New Roman"/>
          <w:color w:val="000000" w:themeColor="text1"/>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2B00B2">
        <w:rPr>
          <w:rFonts w:eastAsia="Times New Roman"/>
          <w:color w:val="000000" w:themeColor="text1"/>
          <w:sz w:val="10"/>
          <w:szCs w:val="22"/>
        </w:rPr>
        <w:t>atomised</w:t>
      </w:r>
      <w:proofErr w:type="spellEnd"/>
      <w:r w:rsidRPr="002B00B2">
        <w:rPr>
          <w:rFonts w:eastAsia="Times New Roman"/>
          <w:color w:val="000000" w:themeColor="text1"/>
          <w:sz w:val="10"/>
          <w:szCs w:val="22"/>
        </w:rPr>
        <w:t xml:space="preserve"> systems of reproduction, from transport to heating. </w:t>
      </w:r>
      <w:r w:rsidRPr="002B00B2">
        <w:rPr>
          <w:rFonts w:eastAsia="Times New Roman"/>
          <w:b/>
          <w:bCs/>
          <w:color w:val="000000" w:themeColor="text1"/>
          <w:szCs w:val="22"/>
          <w:u w:val="single"/>
        </w:rPr>
        <w:t xml:space="preserve"> Thus, locked in by the short-</w:t>
      </w:r>
      <w:proofErr w:type="spellStart"/>
      <w:r w:rsidRPr="002B00B2">
        <w:rPr>
          <w:rFonts w:eastAsia="Times New Roman"/>
          <w:b/>
          <w:bCs/>
          <w:color w:val="000000" w:themeColor="text1"/>
          <w:szCs w:val="22"/>
          <w:u w:val="single"/>
        </w:rPr>
        <w:t>termist</w:t>
      </w:r>
      <w:proofErr w:type="spellEnd"/>
      <w:r w:rsidRPr="002B00B2">
        <w:rPr>
          <w:rFonts w:eastAsia="Times New Roman"/>
          <w:b/>
          <w:bCs/>
          <w:color w:val="000000" w:themeColor="text1"/>
          <w:szCs w:val="22"/>
          <w:u w:val="single"/>
        </w:rPr>
        <w:t xml:space="preserve">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w:t>
      </w:r>
      <w:proofErr w:type="spellStart"/>
      <w:r w:rsidRPr="002B00B2">
        <w:rPr>
          <w:rFonts w:eastAsia="Times New Roman"/>
          <w:color w:val="000000" w:themeColor="text1"/>
          <w:sz w:val="10"/>
          <w:szCs w:val="22"/>
        </w:rPr>
        <w:t>monopolised</w:t>
      </w:r>
      <w:proofErr w:type="spellEnd"/>
      <w:r w:rsidRPr="002B00B2">
        <w:rPr>
          <w:rFonts w:eastAsia="Times New Roman"/>
          <w:color w:val="000000" w:themeColor="text1"/>
          <w:sz w:val="10"/>
          <w:szCs w:val="22"/>
        </w:rPr>
        <w:t xml:space="preserve"> the supply of energy for dead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w:t>
      </w:r>
      <w:proofErr w:type="spellStart"/>
      <w:r w:rsidRPr="002B00B2">
        <w:rPr>
          <w:rFonts w:eastAsia="Times New Roman"/>
          <w:color w:val="000000" w:themeColor="text1"/>
          <w:sz w:val="10"/>
          <w:szCs w:val="22"/>
        </w:rPr>
        <w:t>embattledness</w:t>
      </w:r>
      <w:proofErr w:type="spellEnd"/>
      <w:r w:rsidRPr="002B00B2">
        <w:rPr>
          <w:rFonts w:eastAsia="Times New Roman"/>
          <w:color w:val="000000" w:themeColor="text1"/>
          <w:sz w:val="10"/>
          <w:szCs w:val="22"/>
        </w:rPr>
        <w:t xml:space="preserve">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2B00B2">
        <w:rPr>
          <w:rFonts w:eastAsia="Times New Roman"/>
          <w:color w:val="000000" w:themeColor="text1"/>
          <w:sz w:val="10"/>
          <w:szCs w:val="22"/>
        </w:rPr>
        <w:t>superprofits</w:t>
      </w:r>
      <w:proofErr w:type="spellEnd"/>
      <w:r w:rsidRPr="002B00B2">
        <w:rPr>
          <w:rFonts w:eastAsia="Times New Roman"/>
          <w:color w:val="000000" w:themeColor="text1"/>
          <w:sz w:val="10"/>
          <w:szCs w:val="22"/>
        </w:rPr>
        <w:t xml:space="preserve"> as monopolies do, ensured that fossil capital would always </w:t>
      </w:r>
      <w:proofErr w:type="spellStart"/>
      <w:r w:rsidRPr="002B00B2">
        <w:rPr>
          <w:rFonts w:eastAsia="Times New Roman"/>
          <w:color w:val="000000" w:themeColor="text1"/>
          <w:sz w:val="10"/>
          <w:szCs w:val="22"/>
        </w:rPr>
        <w:t>realise</w:t>
      </w:r>
      <w:proofErr w:type="spellEnd"/>
      <w:r w:rsidRPr="002B00B2">
        <w:rPr>
          <w:rFonts w:eastAsia="Times New Roman"/>
          <w:color w:val="000000" w:themeColor="text1"/>
          <w:sz w:val="10"/>
          <w:szCs w:val="22"/>
        </w:rPr>
        <w:t xml:space="preserve"> profit margins far higher than the industrial average. It has, in </w:t>
      </w:r>
      <w:proofErr w:type="spellStart"/>
      <w:r w:rsidRPr="002B00B2">
        <w:rPr>
          <w:rFonts w:eastAsia="Times New Roman"/>
          <w:color w:val="000000" w:themeColor="text1"/>
          <w:sz w:val="10"/>
          <w:szCs w:val="22"/>
        </w:rPr>
        <w:t>Malm’s</w:t>
      </w:r>
      <w:proofErr w:type="spellEnd"/>
      <w:r w:rsidRPr="002B00B2">
        <w:rPr>
          <w:rFonts w:eastAsia="Times New Roman"/>
          <w:color w:val="000000" w:themeColor="text1"/>
          <w:sz w:val="10"/>
          <w:szCs w:val="22"/>
        </w:rPr>
        <w:t xml:space="preserve"> term, become worth a ‘planet of value’. Each fossil fuel plant represents decades of investment awaiting </w:t>
      </w:r>
      <w:proofErr w:type="spellStart"/>
      <w:r w:rsidRPr="002B00B2">
        <w:rPr>
          <w:rFonts w:eastAsia="Times New Roman"/>
          <w:color w:val="000000" w:themeColor="text1"/>
          <w:sz w:val="10"/>
          <w:szCs w:val="22"/>
        </w:rPr>
        <w:t>realisation</w:t>
      </w:r>
      <w:proofErr w:type="spellEnd"/>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 xml:space="preserve">to choose between burning a planet of </w:t>
      </w:r>
      <w:proofErr w:type="gramStart"/>
      <w:r w:rsidRPr="002B00B2">
        <w:rPr>
          <w:rFonts w:eastAsia="Times New Roman"/>
          <w:b/>
          <w:bCs/>
          <w:color w:val="000000" w:themeColor="text1"/>
          <w:szCs w:val="22"/>
          <w:highlight w:val="yellow"/>
          <w:u w:val="single"/>
        </w:rPr>
        <w:t>value, and</w:t>
      </w:r>
      <w:proofErr w:type="gramEnd"/>
      <w:r w:rsidRPr="002B00B2">
        <w:rPr>
          <w:rFonts w:eastAsia="Times New Roman"/>
          <w:b/>
          <w:bCs/>
          <w:color w:val="000000" w:themeColor="text1"/>
          <w:szCs w:val="22"/>
          <w:highlight w:val="yellow"/>
          <w:u w:val="single"/>
        </w:rPr>
        <w:t xml:space="preserve">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proofErr w:type="spellStart"/>
      <w:r w:rsidRPr="002B00B2">
        <w:rPr>
          <w:i/>
          <w:iCs/>
          <w:color w:val="000000" w:themeColor="text1"/>
          <w:sz w:val="10"/>
          <w:szCs w:val="22"/>
        </w:rPr>
        <w:t>untimelich</w:t>
      </w:r>
      <w:proofErr w:type="spellEnd"/>
      <w:r w:rsidRPr="002B00B2">
        <w:rPr>
          <w:i/>
          <w:iCs/>
          <w:color w:val="000000" w:themeColor="text1"/>
          <w:sz w:val="10"/>
          <w:szCs w:val="22"/>
        </w:rPr>
        <w:t xml:space="preserve">,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2B00B2">
        <w:rPr>
          <w:color w:val="000000" w:themeColor="text1"/>
          <w:sz w:val="10"/>
          <w:szCs w:val="22"/>
        </w:rPr>
        <w:t>the</w:t>
      </w:r>
      <w:proofErr w:type="gramEnd"/>
      <w:r w:rsidRPr="002B00B2">
        <w:rPr>
          <w:color w:val="000000" w:themeColor="text1"/>
          <w:sz w:val="10"/>
          <w:szCs w:val="22"/>
        </w:rPr>
        <w:t xml:space="preserv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B00B2">
        <w:rPr>
          <w:color w:val="000000" w:themeColor="text1"/>
          <w:sz w:val="10"/>
          <w:szCs w:val="22"/>
        </w:rPr>
        <w:t>civilisation</w:t>
      </w:r>
      <w:proofErr w:type="spellEnd"/>
      <w:r w:rsidRPr="002B00B2">
        <w:rPr>
          <w:color w:val="000000" w:themeColor="text1"/>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B00B2">
        <w:rPr>
          <w:color w:val="000000" w:themeColor="text1"/>
          <w:sz w:val="10"/>
          <w:szCs w:val="22"/>
        </w:rPr>
        <w:t>solastalgia</w:t>
      </w:r>
      <w:proofErr w:type="spellEnd"/>
      <w:r w:rsidRPr="002B00B2">
        <w:rPr>
          <w:color w:val="000000" w:themeColor="text1"/>
          <w:sz w:val="10"/>
          <w:szCs w:val="22"/>
        </w:rPr>
        <w:t xml:space="preserve">’, Ashlee </w:t>
      </w:r>
      <w:proofErr w:type="spellStart"/>
      <w:r w:rsidRPr="002B00B2">
        <w:rPr>
          <w:color w:val="000000" w:themeColor="text1"/>
          <w:sz w:val="10"/>
          <w:szCs w:val="22"/>
        </w:rPr>
        <w:t>Cunsolo</w:t>
      </w:r>
      <w:proofErr w:type="spellEnd"/>
      <w:r w:rsidRPr="002B00B2">
        <w:rPr>
          <w:color w:val="000000" w:themeColor="text1"/>
          <w:sz w:val="10"/>
          <w:szCs w:val="22"/>
        </w:rPr>
        <w:t xml:space="preserve"> and Neville Ellis’s ‘ecological grief’, Renee </w:t>
      </w:r>
      <w:proofErr w:type="spellStart"/>
      <w:r w:rsidRPr="002B00B2">
        <w:rPr>
          <w:color w:val="000000" w:themeColor="text1"/>
          <w:sz w:val="10"/>
          <w:szCs w:val="22"/>
        </w:rPr>
        <w:t>Lertzmann’s</w:t>
      </w:r>
      <w:proofErr w:type="spellEnd"/>
      <w:r w:rsidRPr="002B00B2">
        <w:rPr>
          <w:color w:val="000000" w:themeColor="text1"/>
          <w:sz w:val="10"/>
          <w:szCs w:val="22"/>
        </w:rPr>
        <w:t xml:space="preserve">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w:t>
      </w:r>
      <w:proofErr w:type="spellStart"/>
      <w:r w:rsidRPr="002B00B2">
        <w:rPr>
          <w:b/>
          <w:bCs/>
          <w:color w:val="000000" w:themeColor="text1"/>
          <w:szCs w:val="22"/>
          <w:u w:val="single"/>
        </w:rPr>
        <w:t>signalled</w:t>
      </w:r>
      <w:proofErr w:type="spellEnd"/>
      <w:r w:rsidRPr="002B00B2">
        <w:rPr>
          <w:b/>
          <w:bCs/>
          <w:color w:val="000000" w:themeColor="text1"/>
          <w:szCs w:val="22"/>
          <w:u w:val="single"/>
        </w:rPr>
        <w:t xml:space="preserve">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w:t>
      </w:r>
      <w:proofErr w:type="gramStart"/>
      <w:r w:rsidRPr="002B00B2">
        <w:rPr>
          <w:b/>
          <w:bCs/>
          <w:color w:val="000000" w:themeColor="text1"/>
          <w:szCs w:val="22"/>
          <w:highlight w:val="yellow"/>
          <w:u w:val="single"/>
        </w:rPr>
        <w:t>billions’</w:t>
      </w:r>
      <w:proofErr w:type="gramEnd"/>
      <w:r w:rsidRPr="002B00B2">
        <w:rPr>
          <w:b/>
          <w:bCs/>
          <w:color w:val="000000" w:themeColor="text1"/>
          <w:szCs w:val="22"/>
          <w:highlight w:val="yellow"/>
          <w:u w:val="single"/>
        </w:rPr>
        <w:t xml:space="preserve"> of people will be impossibly high temperatures </w:t>
      </w:r>
      <w:r w:rsidRPr="002B00B2">
        <w:rPr>
          <w:b/>
          <w:bCs/>
          <w:color w:val="000000" w:themeColor="text1"/>
          <w:szCs w:val="22"/>
          <w:u w:val="single"/>
        </w:rPr>
        <w:t xml:space="preserve">that will kill less fit people and make outdoor work impossible. Half a billion will experience temperatures that would ‘kill even healthy people in the shade within six </w:t>
      </w:r>
      <w:proofErr w:type="gramStart"/>
      <w:r w:rsidRPr="002B00B2">
        <w:rPr>
          <w:b/>
          <w:bCs/>
          <w:color w:val="000000" w:themeColor="text1"/>
          <w:szCs w:val="22"/>
          <w:u w:val="single"/>
        </w:rPr>
        <w:t>hours’</w:t>
      </w:r>
      <w:proofErr w:type="gramEnd"/>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w:t>
      </w:r>
      <w:proofErr w:type="spellStart"/>
      <w:r w:rsidRPr="002B00B2">
        <w:rPr>
          <w:b/>
          <w:bCs/>
          <w:color w:val="000000" w:themeColor="text1"/>
          <w:szCs w:val="22"/>
          <w:u w:val="single"/>
        </w:rPr>
        <w:t>Pytheas</w:t>
      </w:r>
      <w:proofErr w:type="spellEnd"/>
      <w:r w:rsidRPr="002B00B2">
        <w:rPr>
          <w:b/>
          <w:bCs/>
          <w:color w:val="000000" w:themeColor="text1"/>
          <w:szCs w:val="22"/>
          <w:u w:val="single"/>
        </w:rPr>
        <w:t xml:space="preserve">,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2B00B2">
        <w:rPr>
          <w:b/>
          <w:bCs/>
          <w:color w:val="000000" w:themeColor="text1"/>
          <w:szCs w:val="22"/>
          <w:u w:val="single"/>
        </w:rPr>
        <w:t>So</w:t>
      </w:r>
      <w:proofErr w:type="gramEnd"/>
      <w:r w:rsidRPr="002B00B2">
        <w:rPr>
          <w:b/>
          <w:bCs/>
          <w:color w:val="000000" w:themeColor="text1"/>
          <w:szCs w:val="22"/>
          <w:u w:val="single"/>
        </w:rPr>
        <w:t xml:space="preserve"> adapt. But to what?</w:t>
      </w:r>
      <w:r w:rsidRPr="002B00B2">
        <w:rPr>
          <w:color w:val="000000" w:themeColor="text1"/>
          <w:sz w:val="10"/>
          <w:szCs w:val="22"/>
        </w:rPr>
        <w:t xml:space="preserve"> Those species now going extinct were once well adapted. The widely accepted geo-</w:t>
      </w:r>
      <w:proofErr w:type="spellStart"/>
      <w:r w:rsidRPr="002B00B2">
        <w:rPr>
          <w:color w:val="000000" w:themeColor="text1"/>
          <w:sz w:val="10"/>
          <w:szCs w:val="22"/>
        </w:rPr>
        <w:t>logism</w:t>
      </w:r>
      <w:proofErr w:type="spellEnd"/>
      <w:r w:rsidRPr="002B00B2">
        <w:rPr>
          <w:color w:val="000000" w:themeColor="text1"/>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B00B2">
        <w:rPr>
          <w:color w:val="000000" w:themeColor="text1"/>
          <w:sz w:val="10"/>
          <w:szCs w:val="22"/>
        </w:rPr>
        <w:t>petro</w:t>
      </w:r>
      <w:proofErr w:type="spellEnd"/>
      <w:r w:rsidRPr="002B00B2">
        <w:rPr>
          <w:color w:val="000000" w:themeColor="text1"/>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B00B2">
        <w:rPr>
          <w:color w:val="000000" w:themeColor="text1"/>
          <w:sz w:val="10"/>
          <w:szCs w:val="22"/>
        </w:rPr>
        <w:t>weaponised</w:t>
      </w:r>
      <w:proofErr w:type="spellEnd"/>
      <w:r w:rsidRPr="002B00B2">
        <w:rPr>
          <w:color w:val="000000" w:themeColor="text1"/>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B00B2">
        <w:rPr>
          <w:color w:val="000000" w:themeColor="text1"/>
          <w:sz w:val="10"/>
          <w:szCs w:val="22"/>
        </w:rPr>
        <w:t>eople</w:t>
      </w:r>
      <w:proofErr w:type="spellEnd"/>
      <w:r w:rsidRPr="002B00B2">
        <w:rPr>
          <w:color w:val="000000" w:themeColor="text1"/>
          <w:sz w:val="10"/>
          <w:szCs w:val="22"/>
        </w:rPr>
        <w:t xml:space="preserve"> do not want to pay large sums of money ... in order to maybe protect the environment’.  In fact, however, and allowing that the movement is hardly monolithic, the French uprising was </w:t>
      </w:r>
      <w:proofErr w:type="spellStart"/>
      <w:r w:rsidRPr="002B00B2">
        <w:rPr>
          <w:color w:val="000000" w:themeColor="text1"/>
          <w:sz w:val="10"/>
          <w:szCs w:val="22"/>
        </w:rPr>
        <w:t>characterised</w:t>
      </w:r>
      <w:proofErr w:type="spellEnd"/>
      <w:r w:rsidRPr="002B00B2">
        <w:rPr>
          <w:color w:val="000000" w:themeColor="text1"/>
          <w:sz w:val="10"/>
          <w:szCs w:val="22"/>
        </w:rPr>
        <w:t xml:space="preserve"> by a remarkable </w:t>
      </w:r>
      <w:r w:rsidRPr="002B00B2">
        <w:rPr>
          <w:i/>
          <w:iCs/>
          <w:color w:val="000000" w:themeColor="text1"/>
          <w:sz w:val="10"/>
          <w:szCs w:val="22"/>
        </w:rPr>
        <w:t xml:space="preserve">refusal to refuse </w:t>
      </w:r>
      <w:r w:rsidRPr="002B00B2">
        <w:rPr>
          <w:color w:val="000000" w:themeColor="text1"/>
          <w:sz w:val="10"/>
          <w:szCs w:val="22"/>
        </w:rPr>
        <w:t xml:space="preserve">to engage with questions of ecology, particularly compared, say, to the fuel- price protests in the UK in 2000 and 2005. Far from being </w:t>
      </w:r>
      <w:proofErr w:type="spellStart"/>
      <w:r w:rsidRPr="002B00B2">
        <w:rPr>
          <w:color w:val="000000" w:themeColor="text1"/>
          <w:sz w:val="10"/>
          <w:szCs w:val="22"/>
        </w:rPr>
        <w:t>characterised</w:t>
      </w:r>
      <w:proofErr w:type="spellEnd"/>
      <w:r w:rsidRPr="002B00B2">
        <w:rPr>
          <w:color w:val="000000" w:themeColor="text1"/>
          <w:sz w:val="10"/>
          <w:szCs w:val="22"/>
        </w:rPr>
        <w:t xml:space="preserve"> by ecological indifference, what </w:t>
      </w:r>
      <w:proofErr w:type="spellStart"/>
      <w:r w:rsidRPr="002B00B2">
        <w:rPr>
          <w:color w:val="000000" w:themeColor="text1"/>
          <w:sz w:val="10"/>
          <w:szCs w:val="22"/>
        </w:rPr>
        <w:t>characterised</w:t>
      </w:r>
      <w:proofErr w:type="spellEnd"/>
      <w:r w:rsidRPr="002B00B2">
        <w:rPr>
          <w:color w:val="000000" w:themeColor="text1"/>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B00B2">
        <w:rPr>
          <w:color w:val="000000" w:themeColor="text1"/>
          <w:sz w:val="10"/>
          <w:szCs w:val="22"/>
        </w:rPr>
        <w:t>Jerôme</w:t>
      </w:r>
      <w:proofErr w:type="spellEnd"/>
      <w:r w:rsidRPr="002B00B2">
        <w:rPr>
          <w:color w:val="000000" w:themeColor="text1"/>
          <w:sz w:val="10"/>
          <w:szCs w:val="22"/>
        </w:rPr>
        <w:t xml:space="preserve"> Rodriguez that ‘[e]</w:t>
      </w:r>
      <w:proofErr w:type="spellStart"/>
      <w:r w:rsidRPr="002B00B2">
        <w:rPr>
          <w:color w:val="000000" w:themeColor="text1"/>
          <w:sz w:val="10"/>
          <w:szCs w:val="22"/>
        </w:rPr>
        <w:t>ventually</w:t>
      </w:r>
      <w:proofErr w:type="spellEnd"/>
      <w:r w:rsidRPr="002B00B2">
        <w:rPr>
          <w:color w:val="000000" w:themeColor="text1"/>
          <w:sz w:val="10"/>
          <w:szCs w:val="22"/>
        </w:rPr>
        <w:t xml:space="preserve">, when we obtain the first things, ecology will have its place’; of the latter, the words of another, </w:t>
      </w:r>
      <w:proofErr w:type="spellStart"/>
      <w:r w:rsidRPr="002B00B2">
        <w:rPr>
          <w:color w:val="000000" w:themeColor="text1"/>
          <w:sz w:val="10"/>
          <w:szCs w:val="22"/>
        </w:rPr>
        <w:t>François</w:t>
      </w:r>
      <w:proofErr w:type="spellEnd"/>
      <w:r w:rsidRPr="002B00B2">
        <w:rPr>
          <w:color w:val="000000" w:themeColor="text1"/>
          <w:sz w:val="10"/>
          <w:szCs w:val="22"/>
        </w:rPr>
        <w:t xml:space="preserve"> </w:t>
      </w:r>
      <w:proofErr w:type="spellStart"/>
      <w:r w:rsidRPr="002B00B2">
        <w:rPr>
          <w:color w:val="000000" w:themeColor="text1"/>
          <w:sz w:val="10"/>
          <w:szCs w:val="22"/>
        </w:rPr>
        <w:t>Boulot</w:t>
      </w:r>
      <w:proofErr w:type="spellEnd"/>
      <w:r w:rsidRPr="002B00B2">
        <w:rPr>
          <w:color w:val="000000" w:themeColor="text1"/>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B00B2">
        <w:rPr>
          <w:color w:val="000000" w:themeColor="text1"/>
          <w:sz w:val="10"/>
          <w:szCs w:val="22"/>
        </w:rPr>
        <w:t>compartmentalise</w:t>
      </w:r>
      <w:proofErr w:type="spellEnd"/>
      <w:r w:rsidRPr="002B00B2">
        <w:rPr>
          <w:color w:val="000000" w:themeColor="text1"/>
          <w:sz w:val="10"/>
          <w:szCs w:val="22"/>
        </w:rPr>
        <w:t xml:space="preserve"> is </w:t>
      </w:r>
      <w:proofErr w:type="spellStart"/>
      <w:r w:rsidRPr="002B00B2">
        <w:rPr>
          <w:color w:val="000000" w:themeColor="text1"/>
          <w:sz w:val="10"/>
          <w:szCs w:val="22"/>
        </w:rPr>
        <w:t>energising</w:t>
      </w:r>
      <w:proofErr w:type="spellEnd"/>
      <w:r w:rsidRPr="002B00B2">
        <w:rPr>
          <w:color w:val="000000" w:themeColor="text1"/>
          <w:sz w:val="10"/>
          <w:szCs w:val="22"/>
        </w:rPr>
        <w:t xml:space="preserve"> evidence of the new </w:t>
      </w:r>
      <w:proofErr w:type="spellStart"/>
      <w:r w:rsidRPr="002B00B2">
        <w:rPr>
          <w:color w:val="000000" w:themeColor="text1"/>
          <w:sz w:val="10"/>
          <w:szCs w:val="22"/>
        </w:rPr>
        <w:t>politicisation</w:t>
      </w:r>
      <w:proofErr w:type="spellEnd"/>
      <w:r w:rsidRPr="002B00B2">
        <w:rPr>
          <w:color w:val="000000" w:themeColor="text1"/>
          <w:sz w:val="10"/>
          <w:szCs w:val="22"/>
        </w:rPr>
        <w:t xml:space="preserve"> of the moment.  Still, that not everyone opposed to the fuel tax rise has been so assiduous in drawing the connections is in part because the dispersed, </w:t>
      </w:r>
      <w:proofErr w:type="spellStart"/>
      <w:r w:rsidRPr="002B00B2">
        <w:rPr>
          <w:color w:val="000000" w:themeColor="text1"/>
          <w:sz w:val="10"/>
          <w:szCs w:val="22"/>
        </w:rPr>
        <w:t>privatised</w:t>
      </w:r>
      <w:proofErr w:type="spellEnd"/>
      <w:r w:rsidRPr="002B00B2">
        <w:rPr>
          <w:color w:val="000000" w:themeColor="text1"/>
          <w:sz w:val="10"/>
          <w:szCs w:val="22"/>
        </w:rPr>
        <w:t xml:space="preserve"> accommodation and </w:t>
      </w:r>
      <w:proofErr w:type="spellStart"/>
      <w:r w:rsidRPr="002B00B2">
        <w:rPr>
          <w:color w:val="000000" w:themeColor="text1"/>
          <w:sz w:val="10"/>
          <w:szCs w:val="22"/>
        </w:rPr>
        <w:t>individualised</w:t>
      </w:r>
      <w:proofErr w:type="spellEnd"/>
      <w:r w:rsidRPr="002B00B2">
        <w:rPr>
          <w:color w:val="000000" w:themeColor="text1"/>
          <w:sz w:val="10"/>
          <w:szCs w:val="22"/>
        </w:rPr>
        <w:t xml:space="preserve"> transportation of modern life offer </w:t>
      </w:r>
      <w:proofErr w:type="spellStart"/>
      <w:r w:rsidRPr="002B00B2">
        <w:rPr>
          <w:color w:val="000000" w:themeColor="text1"/>
          <w:sz w:val="10"/>
          <w:szCs w:val="22"/>
        </w:rPr>
        <w:t>individualised</w:t>
      </w:r>
      <w:proofErr w:type="spellEnd"/>
      <w:r w:rsidRPr="002B00B2">
        <w:rPr>
          <w:color w:val="000000" w:themeColor="text1"/>
          <w:sz w:val="10"/>
          <w:szCs w:val="22"/>
        </w:rPr>
        <w:t xml:space="preserve">, immediate-term and distinctively capitalist answer to specifically human strivings. The concept of the Anthropocene is a tacit acknowledgment that the alienated </w:t>
      </w:r>
      <w:proofErr w:type="spellStart"/>
      <w:r w:rsidRPr="002B00B2">
        <w:rPr>
          <w:color w:val="000000" w:themeColor="text1"/>
          <w:sz w:val="10"/>
          <w:szCs w:val="22"/>
        </w:rPr>
        <w:t>labour</w:t>
      </w:r>
      <w:proofErr w:type="spellEnd"/>
      <w:r w:rsidRPr="002B00B2">
        <w:rPr>
          <w:color w:val="000000" w:themeColor="text1"/>
          <w:sz w:val="10"/>
          <w:szCs w:val="22"/>
        </w:rPr>
        <w:t xml:space="preserve"> of humanity has itself become a selective evolutionary pressure. It has already forced rapid adaptation in some species, where it has not resulted in extinction, as Bernard </w:t>
      </w:r>
      <w:proofErr w:type="spellStart"/>
      <w:r w:rsidRPr="002B00B2">
        <w:rPr>
          <w:color w:val="000000" w:themeColor="text1"/>
          <w:sz w:val="10"/>
          <w:szCs w:val="22"/>
        </w:rPr>
        <w:t>Kettlewell’s</w:t>
      </w:r>
      <w:proofErr w:type="spellEnd"/>
      <w:r w:rsidRPr="002B00B2">
        <w:rPr>
          <w:color w:val="000000" w:themeColor="text1"/>
          <w:sz w:val="10"/>
          <w:szCs w:val="22"/>
        </w:rPr>
        <w:t xml:space="preserve"> experiments with peppered moths show. The </w:t>
      </w:r>
      <w:proofErr w:type="spellStart"/>
      <w:r w:rsidRPr="002B00B2">
        <w:rPr>
          <w:color w:val="000000" w:themeColor="text1"/>
          <w:sz w:val="10"/>
          <w:szCs w:val="22"/>
        </w:rPr>
        <w:t>besooting</w:t>
      </w:r>
      <w:proofErr w:type="spellEnd"/>
      <w:r w:rsidRPr="002B00B2">
        <w:rPr>
          <w:color w:val="000000" w:themeColor="text1"/>
          <w:sz w:val="10"/>
          <w:szCs w:val="22"/>
        </w:rPr>
        <w:t xml:space="preserve"> of tree bark in industrial areas became a powerful selective force, </w:t>
      </w:r>
      <w:proofErr w:type="spellStart"/>
      <w:r w:rsidRPr="002B00B2">
        <w:rPr>
          <w:color w:val="000000" w:themeColor="text1"/>
          <w:sz w:val="10"/>
          <w:szCs w:val="22"/>
        </w:rPr>
        <w:t>favouring</w:t>
      </w:r>
      <w:proofErr w:type="spellEnd"/>
      <w:r w:rsidRPr="002B00B2">
        <w:rPr>
          <w:color w:val="000000" w:themeColor="text1"/>
          <w:sz w:val="10"/>
          <w:szCs w:val="22"/>
        </w:rPr>
        <w:t xml:space="preserve">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C30B2C5" w14:textId="77777777" w:rsidR="00AC53A2" w:rsidRPr="002B00B2" w:rsidRDefault="00AC53A2" w:rsidP="00AC53A2">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63470AE7" w14:textId="77777777" w:rsidR="00AC53A2" w:rsidRPr="002B00B2" w:rsidRDefault="00AC53A2" w:rsidP="00AC53A2">
      <w:pPr>
        <w:rPr>
          <w:color w:val="000000" w:themeColor="text1"/>
        </w:rPr>
      </w:pPr>
      <w:proofErr w:type="spellStart"/>
      <w:r w:rsidRPr="002B00B2">
        <w:rPr>
          <w:color w:val="000000" w:themeColor="text1"/>
          <w:sz w:val="20"/>
          <w:szCs w:val="20"/>
          <w:shd w:val="clear" w:color="auto" w:fill="FFFFFF"/>
        </w:rPr>
        <w:t>Frase</w:t>
      </w:r>
      <w:proofErr w:type="spellEnd"/>
      <w:r w:rsidRPr="002B00B2">
        <w:rPr>
          <w:color w:val="000000" w:themeColor="text1"/>
          <w:sz w:val="20"/>
          <w:szCs w:val="20"/>
          <w:shd w:val="clear" w:color="auto" w:fill="FFFFFF"/>
        </w:rPr>
        <w:t>,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377A29DE" w14:textId="77777777" w:rsidR="00AC53A2" w:rsidRPr="002B00B2" w:rsidRDefault="00AC53A2" w:rsidP="00AC53A2">
      <w:pPr>
        <w:pStyle w:val="NormalWeb"/>
        <w:shd w:val="clear" w:color="auto" w:fill="FFFFFF"/>
        <w:rPr>
          <w:rStyle w:val="Emphasis"/>
          <w:b w:val="0"/>
          <w:iCs w:val="0"/>
          <w:color w:val="000000" w:themeColor="text1"/>
          <w:sz w:val="16"/>
          <w:u w:val="none"/>
        </w:rPr>
      </w:pPr>
      <w:r w:rsidRPr="002B00B2">
        <w:rPr>
          <w:rStyle w:val="Emphasis"/>
          <w:color w:val="000000" w:themeColor="text1"/>
          <w:sz w:val="24"/>
        </w:rPr>
        <w:t xml:space="preserve">In 1980, the Marxist historian E. P. Thompson wrote an essay reflecting on the Cold War and the ever-present threat of nuclear annihilation, called “Notes on </w:t>
      </w:r>
      <w:proofErr w:type="spellStart"/>
      <w:r w:rsidRPr="002B00B2">
        <w:rPr>
          <w:rStyle w:val="Emphasis"/>
          <w:color w:val="000000" w:themeColor="text1"/>
          <w:sz w:val="24"/>
        </w:rPr>
        <w:t>Exterminism</w:t>
      </w:r>
      <w:proofErr w:type="spellEnd"/>
      <w:r w:rsidRPr="002B00B2">
        <w:rPr>
          <w:rStyle w:val="Emphasis"/>
          <w:color w:val="000000" w:themeColor="text1"/>
          <w:sz w:val="24"/>
        </w:rPr>
        <w:t>,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we needed was “</w:t>
      </w:r>
      <w:proofErr w:type="spellStart"/>
      <w:r w:rsidRPr="002B00B2">
        <w:rPr>
          <w:rStyle w:val="Emphasis"/>
          <w:color w:val="000000" w:themeColor="text1"/>
          <w:sz w:val="24"/>
        </w:rPr>
        <w:t>exterminism</w:t>
      </w:r>
      <w:proofErr w:type="spellEnd"/>
      <w:r w:rsidRPr="002B00B2">
        <w:rPr>
          <w:rStyle w:val="Emphasis"/>
          <w:color w:val="000000" w:themeColor="text1"/>
          <w:sz w:val="24"/>
        </w:rPr>
        <w:t xml:space="preserve">.”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2B00B2">
        <w:rPr>
          <w:rFonts w:ascii="Calibri" w:hAnsi="Calibri" w:cs="Calibri"/>
          <w:color w:val="000000" w:themeColor="text1"/>
          <w:sz w:val="16"/>
        </w:rPr>
        <w:t>so</w:t>
      </w:r>
      <w:proofErr w:type="gramEnd"/>
      <w:r w:rsidRPr="002B00B2">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w:t>
      </w:r>
      <w:proofErr w:type="gramStart"/>
      <w:r w:rsidRPr="002B00B2">
        <w:rPr>
          <w:rFonts w:ascii="Calibri" w:hAnsi="Calibri" w:cs="Calibri"/>
          <w:color w:val="000000" w:themeColor="text1"/>
          <w:sz w:val="16"/>
        </w:rPr>
        <w:t>As</w:t>
      </w:r>
      <w:proofErr w:type="gramEnd"/>
      <w:r w:rsidRPr="002B00B2">
        <w:rPr>
          <w:rFonts w:ascii="Calibri" w:hAnsi="Calibri" w:cs="Calibri"/>
          <w:color w:val="000000" w:themeColor="text1"/>
          <w:sz w:val="16"/>
        </w:rPr>
        <w:t xml:space="preserve">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2B00B2">
        <w:rPr>
          <w:rFonts w:ascii="Calibri" w:hAnsi="Calibri" w:cs="Calibri"/>
          <w:color w:val="000000" w:themeColor="text1"/>
          <w:sz w:val="16"/>
        </w:rPr>
        <w:t>Gorz</w:t>
      </w:r>
      <w:proofErr w:type="spellEnd"/>
      <w:r w:rsidRPr="002B00B2">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w:t>
      </w:r>
      <w:proofErr w:type="spellStart"/>
      <w:r w:rsidRPr="002B00B2">
        <w:rPr>
          <w:rFonts w:ascii="Calibri" w:hAnsi="Calibri" w:cs="Calibri"/>
          <w:color w:val="000000" w:themeColor="text1"/>
          <w:sz w:val="16"/>
        </w:rPr>
        <w:t>rentist</w:t>
      </w:r>
      <w:proofErr w:type="spellEnd"/>
      <w:r w:rsidRPr="002B00B2">
        <w:rPr>
          <w:rFonts w:ascii="Calibri" w:hAnsi="Calibri" w:cs="Calibri"/>
          <w:color w:val="000000" w:themeColor="text1"/>
          <w:sz w:val="16"/>
        </w:rPr>
        <w:t xml:space="preserve">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64A4FD57" w14:textId="77777777" w:rsidR="00AC53A2" w:rsidRPr="002B00B2" w:rsidRDefault="00AC53A2" w:rsidP="00AC53A2">
      <w:pPr>
        <w:pStyle w:val="Heading3"/>
        <w:rPr>
          <w:rFonts w:cs="Calibri"/>
          <w:color w:val="000000" w:themeColor="text1"/>
        </w:rPr>
      </w:pPr>
      <w:r w:rsidRPr="002B00B2">
        <w:rPr>
          <w:rFonts w:cs="Calibri"/>
          <w:color w:val="000000" w:themeColor="text1"/>
        </w:rPr>
        <w:t>Part 3 – Luxury Populism</w:t>
      </w:r>
    </w:p>
    <w:p w14:paraId="2897EEB0" w14:textId="77777777" w:rsidR="00AC53A2" w:rsidRPr="002B00B2" w:rsidRDefault="00AC53A2" w:rsidP="00AC53A2">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rsidRPr="002B00B2">
        <w:rPr>
          <w:rFonts w:cs="Calibri"/>
          <w:color w:val="000000" w:themeColor="text1"/>
        </w:rPr>
        <w:t>aff</w:t>
      </w:r>
      <w:proofErr w:type="spellEnd"/>
      <w:r w:rsidRPr="002B00B2">
        <w:rPr>
          <w:rFonts w:cs="Calibri"/>
          <w:color w:val="000000" w:themeColor="text1"/>
        </w:rPr>
        <w:t xml:space="preserve"> does this through a unified horizon towards FALC – Heron: </w:t>
      </w:r>
    </w:p>
    <w:p w14:paraId="67ACA7FB" w14:textId="77777777" w:rsidR="00AC53A2" w:rsidRPr="002B00B2" w:rsidRDefault="00AC53A2" w:rsidP="00AC53A2">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65B5446A" w14:textId="77777777" w:rsidR="00AC53A2" w:rsidRPr="002B00B2" w:rsidRDefault="00AC53A2" w:rsidP="00AC53A2">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 xml:space="preserve">4 The concept incorporates both Francis Fukuyama’s “End of History Thesis” and the often-repeated maxim, attributed to both Frederic Jameson and </w:t>
      </w:r>
      <w:proofErr w:type="spellStart"/>
      <w:r w:rsidRPr="002B00B2">
        <w:rPr>
          <w:color w:val="000000" w:themeColor="text1"/>
          <w:sz w:val="10"/>
          <w:szCs w:val="22"/>
        </w:rPr>
        <w:t>Slavoj</w:t>
      </w:r>
      <w:proofErr w:type="spellEnd"/>
      <w:r w:rsidRPr="002B00B2">
        <w:rPr>
          <w:color w:val="000000" w:themeColor="text1"/>
          <w:sz w:val="10"/>
          <w:szCs w:val="22"/>
        </w:rPr>
        <w:t xml:space="preserve"> </w:t>
      </w:r>
      <w:proofErr w:type="spellStart"/>
      <w:r w:rsidRPr="002B00B2">
        <w:rPr>
          <w:color w:val="000000" w:themeColor="text1"/>
          <w:sz w:val="10"/>
          <w:szCs w:val="22"/>
        </w:rPr>
        <w:t>Žižek</w:t>
      </w:r>
      <w:proofErr w:type="spellEnd"/>
      <w:r w:rsidRPr="002B00B2">
        <w:rPr>
          <w:color w:val="000000" w:themeColor="text1"/>
          <w:sz w:val="10"/>
          <w:szCs w:val="22"/>
        </w:rPr>
        <w:t>,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w:t>
      </w:r>
      <w:proofErr w:type="gramStart"/>
      <w:r w:rsidRPr="002B00B2">
        <w:rPr>
          <w:color w:val="000000" w:themeColor="text1"/>
          <w:sz w:val="10"/>
          <w:szCs w:val="22"/>
        </w:rPr>
        <w:t>Now!,</w:t>
      </w:r>
      <w:proofErr w:type="gramEnd"/>
      <w:r w:rsidRPr="002B00B2">
        <w:rPr>
          <w:color w:val="000000" w:themeColor="text1"/>
          <w:sz w:val="10"/>
          <w:szCs w:val="22"/>
        </w:rPr>
        <w:t xml:space="preserve">”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 xml:space="preserve">This conviction leads Fisher to pose a question that runs sharply against the grain of large sections of today’s </w:t>
      </w:r>
      <w:proofErr w:type="spellStart"/>
      <w:r w:rsidRPr="002B00B2">
        <w:rPr>
          <w:color w:val="000000" w:themeColor="text1"/>
          <w:sz w:val="10"/>
          <w:szCs w:val="22"/>
        </w:rPr>
        <w:t>Left:“</w:t>
      </w:r>
      <w:r w:rsidRPr="002B00B2">
        <w:rPr>
          <w:b/>
          <w:bCs/>
          <w:color w:val="000000" w:themeColor="text1"/>
          <w:szCs w:val="22"/>
          <w:u w:val="single"/>
        </w:rPr>
        <w:t>Where</w:t>
      </w:r>
      <w:proofErr w:type="spellEnd"/>
      <w:r w:rsidRPr="002B00B2">
        <w:rPr>
          <w:b/>
          <w:bCs/>
          <w:color w:val="000000" w:themeColor="text1"/>
          <w:szCs w:val="22"/>
          <w:u w:val="single"/>
        </w:rPr>
        <w:t xml:space="preserve"> is the left,”</w:t>
      </w:r>
      <w:r w:rsidRPr="002B00B2">
        <w:rPr>
          <w:color w:val="000000" w:themeColor="text1"/>
          <w:sz w:val="10"/>
          <w:szCs w:val="22"/>
        </w:rPr>
        <w:t xml:space="preserve"> he asks, “</w:t>
      </w:r>
      <w:r w:rsidRPr="002B00B2">
        <w:rPr>
          <w:b/>
          <w:bCs/>
          <w:color w:val="000000" w:themeColor="text1"/>
          <w:szCs w:val="22"/>
          <w:u w:val="single"/>
        </w:rPr>
        <w:t xml:space="preserve">that can speak confidently in the name of an alien future, that can openly celebrate, rather than mourn, the disintegration of existing </w:t>
      </w:r>
      <w:proofErr w:type="spellStart"/>
      <w:r w:rsidRPr="002B00B2">
        <w:rPr>
          <w:b/>
          <w:bCs/>
          <w:color w:val="000000" w:themeColor="text1"/>
          <w:szCs w:val="22"/>
          <w:u w:val="single"/>
        </w:rPr>
        <w:t>socialities</w:t>
      </w:r>
      <w:proofErr w:type="spellEnd"/>
      <w:r w:rsidRPr="002B00B2">
        <w:rPr>
          <w:b/>
          <w:bCs/>
          <w:color w:val="000000" w:themeColor="text1"/>
          <w:szCs w:val="22"/>
          <w:u w:val="single"/>
        </w:rPr>
        <w:t xml:space="preserve">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2B00B2">
        <w:rPr>
          <w:color w:val="000000" w:themeColor="text1"/>
          <w:sz w:val="10"/>
          <w:szCs w:val="22"/>
        </w:rPr>
        <w:t>Pegida</w:t>
      </w:r>
      <w:proofErr w:type="spellEnd"/>
      <w:r w:rsidRPr="002B00B2">
        <w:rPr>
          <w:color w:val="000000" w:themeColor="text1"/>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w:t>
      </w:r>
      <w:proofErr w:type="spellStart"/>
      <w:r w:rsidRPr="002B00B2">
        <w:rPr>
          <w:color w:val="000000" w:themeColor="text1"/>
          <w:sz w:val="10"/>
          <w:szCs w:val="22"/>
        </w:rPr>
        <w:t>Programme</w:t>
      </w:r>
      <w:proofErr w:type="spellEnd"/>
      <w:r w:rsidRPr="002B00B2">
        <w:rPr>
          <w:color w:val="000000" w:themeColor="text1"/>
          <w:sz w:val="10"/>
          <w:szCs w:val="22"/>
        </w:rPr>
        <w:t xml:space="preserv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2B00B2">
        <w:rPr>
          <w:color w:val="000000" w:themeColor="text1"/>
          <w:sz w:val="10"/>
          <w:szCs w:val="22"/>
        </w:rPr>
        <w:t>itselfgeneric</w:t>
      </w:r>
      <w:proofErr w:type="spellEnd"/>
      <w:r w:rsidRPr="002B00B2">
        <w:rPr>
          <w:color w:val="000000" w:themeColor="text1"/>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w:t>
      </w:r>
      <w:proofErr w:type="spellStart"/>
      <w:r w:rsidRPr="002B00B2">
        <w:rPr>
          <w:color w:val="000000" w:themeColor="text1"/>
          <w:sz w:val="10"/>
          <w:szCs w:val="22"/>
        </w:rPr>
        <w:t>likesshopping</w:t>
      </w:r>
      <w:proofErr w:type="spellEnd"/>
      <w:r w:rsidRPr="002B00B2">
        <w:rPr>
          <w:color w:val="000000" w:themeColor="text1"/>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2B00B2">
        <w:rPr>
          <w:color w:val="000000" w:themeColor="text1"/>
          <w:sz w:val="10"/>
          <w:szCs w:val="22"/>
        </w:rPr>
        <w:t>Žižekian</w:t>
      </w:r>
      <w:proofErr w:type="spellEnd"/>
      <w:r w:rsidRPr="002B00B2">
        <w:rPr>
          <w:color w:val="000000" w:themeColor="text1"/>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2B00B2">
        <w:rPr>
          <w:color w:val="000000" w:themeColor="text1"/>
          <w:sz w:val="10"/>
          <w:szCs w:val="22"/>
        </w:rPr>
        <w:t>Realismwas</w:t>
      </w:r>
      <w:proofErr w:type="spellEnd"/>
      <w:r w:rsidRPr="002B00B2">
        <w:rPr>
          <w:color w:val="000000" w:themeColor="text1"/>
          <w:sz w:val="10"/>
          <w:szCs w:val="22"/>
        </w:rPr>
        <w:t xml:space="preserve">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760E767D" w14:textId="77777777" w:rsidR="00AC53A2" w:rsidRPr="002B00B2" w:rsidRDefault="00AC53A2" w:rsidP="00AC53A2">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23E48D67" w14:textId="77777777" w:rsidR="00AC53A2" w:rsidRPr="002B00B2" w:rsidRDefault="00AC53A2" w:rsidP="00AC53A2">
      <w:pPr>
        <w:rPr>
          <w:color w:val="000000" w:themeColor="text1"/>
        </w:rPr>
      </w:pPr>
      <w:r w:rsidRPr="002B00B2">
        <w:rPr>
          <w:color w:val="000000" w:themeColor="text1"/>
        </w:rPr>
        <w:t xml:space="preserve">Dean, Jodi. Comrade: An essay on political belonging. Verso, 2019. // LHP BT + LHP PS </w:t>
      </w:r>
    </w:p>
    <w:p w14:paraId="121162CA" w14:textId="77777777" w:rsidR="00AC53A2" w:rsidRPr="002B00B2" w:rsidRDefault="00AC53A2" w:rsidP="00AC53A2">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2B00B2">
        <w:rPr>
          <w:color w:val="000000" w:themeColor="text1"/>
          <w:sz w:val="8"/>
        </w:rPr>
        <w:t>Badiou</w:t>
      </w:r>
      <w:proofErr w:type="spellEnd"/>
      <w:r w:rsidRPr="002B00B2">
        <w:rPr>
          <w:color w:val="000000" w:themeColor="text1"/>
          <w:sz w:val="8"/>
        </w:rPr>
        <w:t xml:space="preserve">. In brief, </w:t>
      </w:r>
      <w:proofErr w:type="spellStart"/>
      <w:r w:rsidRPr="002B00B2">
        <w:rPr>
          <w:b/>
          <w:color w:val="000000" w:themeColor="text1"/>
          <w:u w:val="single"/>
        </w:rPr>
        <w:t>Badiou</w:t>
      </w:r>
      <w:proofErr w:type="spellEnd"/>
      <w:r w:rsidRPr="002B00B2">
        <w:rPr>
          <w:b/>
          <w:color w:val="000000" w:themeColor="text1"/>
          <w:u w:val="single"/>
        </w:rPr>
        <w:t xml:space="preserve">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w:t>
      </w:r>
      <w:proofErr w:type="spellStart"/>
      <w:r w:rsidRPr="002B00B2">
        <w:rPr>
          <w:b/>
          <w:color w:val="000000" w:themeColor="text1"/>
          <w:u w:val="single"/>
        </w:rPr>
        <w:t>Badiou</w:t>
      </w:r>
      <w:proofErr w:type="spellEnd"/>
      <w:r w:rsidRPr="002B00B2">
        <w:rPr>
          <w:b/>
          <w:color w:val="000000" w:themeColor="text1"/>
          <w:u w:val="single"/>
        </w:rPr>
        <w:t xml:space="preserve">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 xml:space="preserve">Peter Hallward draws out some implications of </w:t>
      </w:r>
      <w:proofErr w:type="spellStart"/>
      <w:r w:rsidRPr="002B00B2">
        <w:rPr>
          <w:color w:val="000000" w:themeColor="text1"/>
          <w:sz w:val="8"/>
        </w:rPr>
        <w:t>Badiou’s</w:t>
      </w:r>
      <w:proofErr w:type="spellEnd"/>
      <w:r w:rsidRPr="002B00B2">
        <w:rPr>
          <w:color w:val="000000" w:themeColor="text1"/>
          <w:sz w:val="8"/>
        </w:rPr>
        <w:t xml:space="preserve"> conception of truth. First, it is subjective. Those faithful to an </w:t>
      </w:r>
      <w:proofErr w:type="spellStart"/>
      <w:r w:rsidRPr="002B00B2">
        <w:rPr>
          <w:color w:val="000000" w:themeColor="text1"/>
          <w:sz w:val="8"/>
        </w:rPr>
        <w:t>evental</w:t>
      </w:r>
      <w:proofErr w:type="spellEnd"/>
      <w:r w:rsidRPr="002B00B2">
        <w:rPr>
          <w:color w:val="000000" w:themeColor="text1"/>
          <w:sz w:val="8"/>
        </w:rPr>
        <w:t xml:space="preserve">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w:t>
      </w:r>
      <w:proofErr w:type="spellStart"/>
      <w:r w:rsidRPr="002B00B2">
        <w:rPr>
          <w:color w:val="000000" w:themeColor="text1"/>
          <w:sz w:val="8"/>
        </w:rPr>
        <w:t>evental</w:t>
      </w:r>
      <w:proofErr w:type="spellEnd"/>
      <w:r w:rsidRPr="002B00B2">
        <w:rPr>
          <w:color w:val="000000" w:themeColor="text1"/>
          <w:sz w:val="8"/>
        </w:rPr>
        <w:t xml:space="preserve">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proofErr w:type="spellStart"/>
      <w:r w:rsidRPr="002B00B2">
        <w:rPr>
          <w:color w:val="000000" w:themeColor="text1"/>
          <w:sz w:val="8"/>
        </w:rPr>
        <w:t>Badiou</w:t>
      </w:r>
      <w:proofErr w:type="spellEnd"/>
      <w:r w:rsidRPr="002B00B2">
        <w:rPr>
          <w:color w:val="000000" w:themeColor="text1"/>
          <w:sz w:val="8"/>
        </w:rPr>
        <w:t xml:space="preserve">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2B00B2">
        <w:rPr>
          <w:color w:val="000000" w:themeColor="text1"/>
          <w:sz w:val="8"/>
        </w:rPr>
        <w:t>body</w:t>
      </w:r>
      <w:proofErr w:type="gramEnd"/>
      <w:r w:rsidRPr="002B00B2">
        <w:rPr>
          <w:color w:val="000000" w:themeColor="text1"/>
          <w:sz w:val="8"/>
        </w:rPr>
        <w:t xml:space="preserve"> and that body is the party, in both its historical and formal sense. Already in </w:t>
      </w:r>
      <w:r w:rsidRPr="002B00B2">
        <w:rPr>
          <w:i/>
          <w:color w:val="000000" w:themeColor="text1"/>
          <w:sz w:val="8"/>
        </w:rPr>
        <w:t>Theory of the Subject</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w:t>
      </w:r>
      <w:proofErr w:type="spellStart"/>
      <w:r w:rsidRPr="002B00B2">
        <w:rPr>
          <w:b/>
          <w:color w:val="000000" w:themeColor="text1"/>
          <w:u w:val="single"/>
        </w:rPr>
        <w:t>evental</w:t>
      </w:r>
      <w:proofErr w:type="spellEnd"/>
      <w:r w:rsidRPr="002B00B2">
        <w:rPr>
          <w:b/>
          <w:color w:val="000000" w:themeColor="text1"/>
          <w:u w:val="single"/>
        </w:rPr>
        <w:t xml:space="preserve">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w:t>
      </w:r>
      <w:proofErr w:type="spellStart"/>
      <w:r w:rsidRPr="002B00B2">
        <w:rPr>
          <w:color w:val="000000" w:themeColor="text1"/>
          <w:sz w:val="8"/>
        </w:rPr>
        <w:t>Badiou</w:t>
      </w:r>
      <w:proofErr w:type="spellEnd"/>
      <w:r w:rsidRPr="002B00B2">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w:t>
      </w:r>
      <w:proofErr w:type="spellStart"/>
      <w:r w:rsidRPr="002B00B2">
        <w:rPr>
          <w:color w:val="000000" w:themeColor="text1"/>
          <w:sz w:val="8"/>
        </w:rPr>
        <w:t>Yakushova</w:t>
      </w:r>
      <w:proofErr w:type="spellEnd"/>
      <w:r w:rsidRPr="002B00B2">
        <w:rPr>
          <w:color w:val="000000" w:themeColor="text1"/>
          <w:sz w:val="8"/>
        </w:rPr>
        <w:t xml:space="preserve"> can’t tell who her comrades are by looking at them. The party has told her who to look for, but she has to ask. After </w:t>
      </w:r>
      <w:proofErr w:type="spellStart"/>
      <w:r w:rsidRPr="002B00B2">
        <w:rPr>
          <w:color w:val="000000" w:themeColor="text1"/>
          <w:sz w:val="8"/>
        </w:rPr>
        <w:t>Iranoff</w:t>
      </w:r>
      <w:proofErr w:type="spellEnd"/>
      <w:r w:rsidRPr="002B00B2">
        <w:rPr>
          <w:color w:val="000000" w:themeColor="text1"/>
          <w:sz w:val="8"/>
        </w:rPr>
        <w:t xml:space="preserve"> identifies himself, </w:t>
      </w:r>
      <w:proofErr w:type="spellStart"/>
      <w:r w:rsidRPr="002B00B2">
        <w:rPr>
          <w:color w:val="000000" w:themeColor="text1"/>
          <w:sz w:val="8"/>
        </w:rPr>
        <w:t>Yakushova</w:t>
      </w:r>
      <w:proofErr w:type="spellEnd"/>
      <w:r w:rsidRPr="002B00B2">
        <w:rPr>
          <w:color w:val="000000" w:themeColor="text1"/>
          <w:sz w:val="8"/>
        </w:rPr>
        <w:t xml:space="preserve"> tells him her name and the name and position of the party comrade who authorized her visit. </w:t>
      </w:r>
      <w:proofErr w:type="spellStart"/>
      <w:r w:rsidRPr="002B00B2">
        <w:rPr>
          <w:color w:val="000000" w:themeColor="text1"/>
          <w:sz w:val="8"/>
        </w:rPr>
        <w:t>Iranoff</w:t>
      </w:r>
      <w:proofErr w:type="spellEnd"/>
      <w:r w:rsidRPr="002B00B2">
        <w:rPr>
          <w:color w:val="000000" w:themeColor="text1"/>
          <w:sz w:val="8"/>
        </w:rPr>
        <w:t xml:space="preserve"> introduces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w:t>
      </w:r>
      <w:proofErr w:type="spellStart"/>
      <w:r w:rsidRPr="002B00B2">
        <w:rPr>
          <w:color w:val="000000" w:themeColor="text1"/>
          <w:sz w:val="8"/>
        </w:rPr>
        <w:t>Yakushova</w:t>
      </w:r>
      <w:proofErr w:type="spellEnd"/>
      <w:r w:rsidRPr="002B00B2">
        <w:rPr>
          <w:color w:val="000000" w:themeColor="text1"/>
          <w:sz w:val="8"/>
        </w:rPr>
        <w:t xml:space="preserve">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w:t>
      </w:r>
      <w:proofErr w:type="spellStart"/>
      <w:r w:rsidRPr="002B00B2">
        <w:rPr>
          <w:color w:val="000000" w:themeColor="text1"/>
          <w:sz w:val="8"/>
        </w:rPr>
        <w:t>Iranoff</w:t>
      </w:r>
      <w:proofErr w:type="spellEnd"/>
      <w:r w:rsidRPr="002B00B2">
        <w:rPr>
          <w:color w:val="000000" w:themeColor="text1"/>
          <w:sz w:val="8"/>
        </w:rPr>
        <w:t xml:space="preserve">,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have not been doing the work expected of comrades, which is why Moscow sent </w:t>
      </w:r>
      <w:proofErr w:type="spellStart"/>
      <w:r w:rsidRPr="002B00B2">
        <w:rPr>
          <w:color w:val="000000" w:themeColor="text1"/>
          <w:sz w:val="8"/>
        </w:rPr>
        <w:t>Yakushova</w:t>
      </w:r>
      <w:proofErr w:type="spellEnd"/>
      <w:r w:rsidRPr="002B00B2">
        <w:rPr>
          <w:color w:val="000000" w:themeColor="text1"/>
          <w:sz w:val="8"/>
        </w:rPr>
        <w:t xml:space="preserve"> to oversee them in Paris. That </w:t>
      </w:r>
      <w:proofErr w:type="spellStart"/>
      <w:r w:rsidRPr="002B00B2">
        <w:rPr>
          <w:color w:val="000000" w:themeColor="text1"/>
          <w:sz w:val="8"/>
        </w:rPr>
        <w:t>Kopalski</w:t>
      </w:r>
      <w:proofErr w:type="spellEnd"/>
      <w:r w:rsidRPr="002B00B2">
        <w:rPr>
          <w:color w:val="000000" w:themeColor="text1"/>
          <w:sz w:val="8"/>
        </w:rPr>
        <w:t xml:space="preserve"> says they would have greeted her with flowers demonstrates their </w:t>
      </w:r>
      <w:proofErr w:type="spellStart"/>
      <w:r w:rsidRPr="002B00B2">
        <w:rPr>
          <w:i/>
          <w:color w:val="000000" w:themeColor="text1"/>
          <w:sz w:val="8"/>
        </w:rPr>
        <w:t>embourgeoisment</w:t>
      </w:r>
      <w:proofErr w:type="spellEnd"/>
      <w:r w:rsidRPr="002B00B2">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4007A5F7" w14:textId="77777777" w:rsidR="00AC53A2" w:rsidRPr="002B00B2" w:rsidRDefault="00AC53A2" w:rsidP="00AC53A2">
      <w:pPr>
        <w:pStyle w:val="Heading4"/>
        <w:rPr>
          <w:rFonts w:cs="Calibri"/>
          <w:color w:val="000000" w:themeColor="text1"/>
        </w:rPr>
      </w:pPr>
      <w:proofErr w:type="gramStart"/>
      <w:r w:rsidRPr="002B00B2">
        <w:rPr>
          <w:rFonts w:cs="Calibri"/>
          <w:color w:val="000000" w:themeColor="text1"/>
        </w:rPr>
        <w:t>And,</w:t>
      </w:r>
      <w:proofErr w:type="gramEnd"/>
      <w:r w:rsidRPr="002B00B2">
        <w:rPr>
          <w:rFonts w:cs="Calibri"/>
          <w:color w:val="000000" w:themeColor="text1"/>
        </w:rPr>
        <w:t xml:space="preserve"> space optimism is key to resisting capitalism – it goes against dominant capitalist narratives and enables a unified social movement against capitalism, Levin 2021,</w:t>
      </w:r>
    </w:p>
    <w:p w14:paraId="0076D29F" w14:textId="77777777" w:rsidR="00AC53A2" w:rsidRPr="002B00B2" w:rsidRDefault="00AC53A2" w:rsidP="00AC53A2">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697AC1BA" w14:textId="77777777" w:rsidR="00AC53A2" w:rsidRPr="002B00B2" w:rsidRDefault="00AC53A2" w:rsidP="00AC53A2">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Pr>
          <w:rFonts w:eastAsia="Times New Roman"/>
          <w:color w:val="000000" w:themeColor="text1"/>
          <w:sz w:val="14"/>
          <w:szCs w:val="32"/>
        </w:rPr>
        <w:t xml:space="preserve"> </w:t>
      </w:r>
      <w:r w:rsidRPr="002B00B2">
        <w:rPr>
          <w:rFonts w:eastAsia="Times New Roman"/>
          <w:b/>
          <w:bCs/>
          <w:color w:val="000000" w:themeColor="text1"/>
          <w:sz w:val="14"/>
          <w:szCs w:val="32"/>
        </w:rPr>
        <w:t>LIFE</w:t>
      </w:r>
      <w:r>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Pr>
          <w:rFonts w:eastAsia="Times New Roman"/>
          <w:color w:val="000000" w:themeColor="text1"/>
          <w:sz w:val="14"/>
          <w:szCs w:val="32"/>
        </w:rPr>
        <w:t xml:space="preserve"> </w:t>
      </w:r>
      <w:r w:rsidRPr="002B00B2">
        <w:rPr>
          <w:rFonts w:eastAsia="Times New Roman"/>
          <w:i/>
          <w:iCs/>
          <w:color w:val="000000" w:themeColor="text1"/>
          <w:sz w:val="14"/>
          <w:szCs w:val="32"/>
        </w:rPr>
        <w:t>Gravity</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Pr>
          <w:rFonts w:eastAsia="Times New Roman"/>
          <w:color w:val="000000" w:themeColor="text1"/>
          <w:sz w:val="14"/>
          <w:szCs w:val="32"/>
        </w:rPr>
        <w:t xml:space="preserve"> </w:t>
      </w:r>
      <w:r w:rsidRPr="002B00B2">
        <w:rPr>
          <w:rFonts w:eastAsia="Times New Roman"/>
          <w:color w:val="000000" w:themeColor="text1"/>
          <w:sz w:val="14"/>
          <w:szCs w:val="32"/>
        </w:rPr>
        <w:t>and</w:t>
      </w:r>
      <w:r>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 xml:space="preserve">As neoliberalism ascended in the 1970s, wages were depressed while the cost of living soared. The postwar middle class </w:t>
      </w:r>
      <w:proofErr w:type="gramStart"/>
      <w:r w:rsidRPr="002B00B2">
        <w:rPr>
          <w:rFonts w:eastAsia="Times New Roman"/>
          <w:b/>
          <w:bCs/>
          <w:color w:val="000000" w:themeColor="text1"/>
          <w:szCs w:val="22"/>
          <w:u w:val="single"/>
        </w:rPr>
        <w:t>declined</w:t>
      </w:r>
      <w:proofErr w:type="gramEnd"/>
      <w:r w:rsidRPr="002B00B2">
        <w:rPr>
          <w:rFonts w:eastAsia="Times New Roman"/>
          <w:b/>
          <w:bCs/>
          <w:color w:val="000000" w:themeColor="text1"/>
          <w:szCs w:val="22"/>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Pr>
          <w:rFonts w:eastAsia="Times New Roman"/>
          <w:color w:val="000000" w:themeColor="text1"/>
          <w:sz w:val="14"/>
          <w:szCs w:val="32"/>
        </w:rPr>
        <w:t xml:space="preserve"> </w:t>
      </w:r>
      <w:r w:rsidRPr="002B00B2">
        <w:rPr>
          <w:rFonts w:eastAsia="Times New Roman"/>
          <w:color w:val="000000" w:themeColor="text1"/>
          <w:sz w:val="14"/>
          <w:szCs w:val="32"/>
        </w:rPr>
        <w:t>In</w:t>
      </w:r>
      <w:r>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Pr>
          <w:rFonts w:eastAsia="Times New Roman"/>
          <w:color w:val="000000" w:themeColor="text1"/>
          <w:sz w:val="14"/>
          <w:szCs w:val="32"/>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franchise. 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w:t>
      </w:r>
      <w:proofErr w:type="spellStart"/>
      <w:r w:rsidRPr="002B00B2">
        <w:rPr>
          <w:rFonts w:eastAsia="Times New Roman"/>
          <w:b/>
          <w:bCs/>
          <w:color w:val="000000" w:themeColor="text1"/>
          <w:szCs w:val="22"/>
          <w:highlight w:val="yellow"/>
          <w:u w:val="single"/>
        </w:rPr>
        <w:t>Musks</w:t>
      </w:r>
      <w:proofErr w:type="spellEnd"/>
      <w:r w:rsidRPr="002B00B2">
        <w:rPr>
          <w:rFonts w:eastAsia="Times New Roman"/>
          <w:b/>
          <w:bCs/>
          <w:color w:val="000000" w:themeColor="text1"/>
          <w:szCs w:val="22"/>
          <w:highlight w:val="yellow"/>
          <w:u w:val="single"/>
        </w:rPr>
        <w:t xml:space="preserve">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 xml:space="preserve">Money does not </w:t>
      </w:r>
      <w:proofErr w:type="gramStart"/>
      <w:r w:rsidRPr="002B00B2">
        <w:rPr>
          <w:rFonts w:eastAsia="Times New Roman"/>
          <w:b/>
          <w:bCs/>
          <w:color w:val="000000" w:themeColor="text1"/>
          <w:szCs w:val="22"/>
          <w:u w:val="single"/>
        </w:rPr>
        <w:t>exist</w:t>
      </w:r>
      <w:proofErr w:type="gramEnd"/>
      <w:r w:rsidRPr="002B00B2">
        <w:rPr>
          <w:rFonts w:eastAsia="Times New Roman"/>
          <w:b/>
          <w:bCs/>
          <w:color w:val="000000" w:themeColor="text1"/>
          <w:szCs w:val="22"/>
          <w:u w:val="single"/>
        </w:rPr>
        <w:t xml:space="preserve">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 xml:space="preserve">universe magical and inventive, it is a political utopia to yearn for in the face of devastated </w:t>
      </w:r>
      <w:proofErr w:type="spellStart"/>
      <w:proofErr w:type="gramStart"/>
      <w:r w:rsidRPr="002B00B2">
        <w:rPr>
          <w:rFonts w:eastAsia="Times New Roman"/>
          <w:b/>
          <w:bCs/>
          <w:color w:val="000000" w:themeColor="text1"/>
          <w:szCs w:val="22"/>
          <w:u w:val="single"/>
        </w:rPr>
        <w:t>futures.</w:t>
      </w:r>
      <w:r w:rsidRPr="002B00B2">
        <w:rPr>
          <w:rFonts w:eastAsia="Times New Roman"/>
          <w:color w:val="000000" w:themeColor="text1"/>
          <w:sz w:val="14"/>
          <w:szCs w:val="32"/>
        </w:rPr>
        <w:t>At</w:t>
      </w:r>
      <w:proofErr w:type="spellEnd"/>
      <w:proofErr w:type="gramEnd"/>
      <w:r w:rsidRPr="002B00B2">
        <w:rPr>
          <w:rFonts w:eastAsia="Times New Roman"/>
          <w:color w:val="000000" w:themeColor="text1"/>
          <w:sz w:val="14"/>
          <w:szCs w:val="32"/>
        </w:rPr>
        <w:t xml:space="preserve"> a DSA Halloween party, I attended in 2018, we were asked to come dressed as our favorite revolutionaries. Many comrades wore</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bring 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2566DD9B" w14:textId="77777777" w:rsidR="00AC53A2" w:rsidRPr="00F601E6" w:rsidRDefault="00AC53A2" w:rsidP="00AC53A2"/>
    <w:p w14:paraId="44D3E1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53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39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3A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A9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90F2C"/>
  <w14:defaultImageDpi w14:val="300"/>
  <w15:docId w15:val="{CE69B791-025A-264C-834B-F9653E9C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53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53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53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AC53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AC53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53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3A2"/>
  </w:style>
  <w:style w:type="character" w:customStyle="1" w:styleId="Heading1Char">
    <w:name w:val="Heading 1 Char"/>
    <w:aliases w:val="Pocket Char"/>
    <w:basedOn w:val="DefaultParagraphFont"/>
    <w:link w:val="Heading1"/>
    <w:uiPriority w:val="9"/>
    <w:rsid w:val="00AC53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53A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C53A2"/>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AC53A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C53A2"/>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AC53A2"/>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AC53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C53A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C53A2"/>
    <w:rPr>
      <w:color w:val="auto"/>
      <w:u w:val="none"/>
    </w:rPr>
  </w:style>
  <w:style w:type="paragraph" w:styleId="DocumentMap">
    <w:name w:val="Document Map"/>
    <w:basedOn w:val="Normal"/>
    <w:link w:val="DocumentMapChar"/>
    <w:uiPriority w:val="99"/>
    <w:semiHidden/>
    <w:unhideWhenUsed/>
    <w:rsid w:val="00AC53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3A2"/>
    <w:rPr>
      <w:rFonts w:ascii="Lucida Grande" w:hAnsi="Lucida Grande" w:cs="Lucida Grande"/>
    </w:rPr>
  </w:style>
  <w:style w:type="paragraph" w:customStyle="1" w:styleId="textbold">
    <w:name w:val="text bold"/>
    <w:basedOn w:val="Normal"/>
    <w:link w:val="Emphasis"/>
    <w:uiPriority w:val="20"/>
    <w:qFormat/>
    <w:rsid w:val="00AC53A2"/>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AC53A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C53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15941</Words>
  <Characters>81461</Characters>
  <Application>Microsoft Office Word</Application>
  <DocSecurity>0</DocSecurity>
  <Lines>1086</Lines>
  <Paragraphs>349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3</cp:revision>
  <dcterms:created xsi:type="dcterms:W3CDTF">2022-02-18T23:22:00Z</dcterms:created>
  <dcterms:modified xsi:type="dcterms:W3CDTF">2022-02-19T01:09:00Z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