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4E050" w14:textId="0DD9F81A" w:rsidR="00201969" w:rsidRDefault="00201969" w:rsidP="00201969">
      <w:pPr>
        <w:pStyle w:val="Heading1"/>
      </w:pPr>
      <w:r>
        <w:t>1AC vs. Harker AR</w:t>
      </w:r>
    </w:p>
    <w:p w14:paraId="0CD02D9D" w14:textId="0311966F" w:rsidR="00201969" w:rsidRDefault="00201969" w:rsidP="00201969">
      <w:pPr>
        <w:pStyle w:val="Heading2"/>
      </w:pPr>
      <w:r>
        <w:lastRenderedPageBreak/>
        <w:t>1ac</w:t>
      </w:r>
    </w:p>
    <w:p w14:paraId="75A63B2C" w14:textId="58108521" w:rsidR="00201969" w:rsidRPr="00802CE0" w:rsidRDefault="00201969" w:rsidP="00201969">
      <w:pPr>
        <w:pStyle w:val="Heading3"/>
      </w:pPr>
      <w:r>
        <w:lastRenderedPageBreak/>
        <w:t>Part 1 – The Capitalist Infosphere</w:t>
      </w:r>
    </w:p>
    <w:p w14:paraId="05390804" w14:textId="77777777" w:rsidR="00201969" w:rsidRDefault="00201969" w:rsidP="00201969">
      <w:pPr>
        <w:pStyle w:val="Heading4"/>
      </w:pPr>
      <w:r>
        <w:t>Capitalism has evolved. In the infosphere, workers are no longer hired, but bought as packets of time, disconnected from any collectivity and without labor relations. No longer people, they are machines to the capitalist system. Only through an existential continuity of the comrade is solvency possible, Berardi 11:</w:t>
      </w:r>
    </w:p>
    <w:p w14:paraId="77F52CD5" w14:textId="77777777" w:rsidR="00201969" w:rsidRPr="00A014C7" w:rsidRDefault="00201969" w:rsidP="00201969">
      <w:pPr>
        <w:tabs>
          <w:tab w:val="left" w:pos="6260"/>
        </w:tabs>
      </w:pPr>
      <w:r w:rsidRPr="00A014C7">
        <w:t xml:space="preserve">Franco Berardi, “After </w:t>
      </w:r>
      <w:proofErr w:type="gramStart"/>
      <w:r w:rsidRPr="00A014C7">
        <w:t>The</w:t>
      </w:r>
      <w:proofErr w:type="gramEnd"/>
      <w:r w:rsidRPr="00A014C7">
        <w:t xml:space="preserve"> Future,” 2011</w:t>
      </w:r>
    </w:p>
    <w:p w14:paraId="13C5EE1A" w14:textId="77777777" w:rsidR="00201969" w:rsidRDefault="00201969" w:rsidP="00201969">
      <w:pPr>
        <w:tabs>
          <w:tab w:val="left" w:pos="6260"/>
        </w:tabs>
        <w:rPr>
          <w:sz w:val="10"/>
          <w:szCs w:val="22"/>
        </w:rPr>
      </w:pPr>
      <w:r w:rsidRPr="00A014C7">
        <w:rPr>
          <w:sz w:val="10"/>
          <w:szCs w:val="22"/>
        </w:rPr>
        <w:t xml:space="preserve">In February 2003, the American journalist Bob Herbert published in the New York Times the results of a cognitive survey of hundreds of unemployed youths in Chicago: none of the interviewees expected to find work in the next few years; none expected to be able to </w:t>
      </w:r>
      <w:proofErr w:type="gramStart"/>
      <w:r w:rsidRPr="00A014C7">
        <w:rPr>
          <w:sz w:val="10"/>
          <w:szCs w:val="22"/>
        </w:rPr>
        <w:t>rebel, or</w:t>
      </w:r>
      <w:proofErr w:type="gramEnd"/>
      <w:r w:rsidRPr="00A014C7">
        <w:rPr>
          <w:sz w:val="10"/>
          <w:szCs w:val="22"/>
        </w:rPr>
        <w:t xml:space="preserve"> set off large-scale collective change. The general sense of the interviews was a sentiment of profound impotence. The perception of decline did not seem focused on politics, but on a deeper cause, a scenario o </w:t>
      </w:r>
      <w:proofErr w:type="spellStart"/>
      <w:r w:rsidRPr="00A014C7">
        <w:rPr>
          <w:sz w:val="10"/>
          <w:szCs w:val="22"/>
        </w:rPr>
        <w:t>fsocial</w:t>
      </w:r>
      <w:proofErr w:type="spellEnd"/>
      <w:r w:rsidRPr="00A014C7">
        <w:rPr>
          <w:sz w:val="10"/>
          <w:szCs w:val="22"/>
        </w:rPr>
        <w:t xml:space="preserve"> and psychic involution that seemed to cancel every possibility of build</w:t>
      </w:r>
      <w:r w:rsidRPr="00A014C7">
        <w:rPr>
          <w:sz w:val="10"/>
          <w:szCs w:val="22"/>
        </w:rPr>
        <w:softHyphen/>
        <w:t xml:space="preserve"> </w:t>
      </w:r>
      <w:proofErr w:type="spellStart"/>
      <w:r w:rsidRPr="00A014C7">
        <w:rPr>
          <w:sz w:val="10"/>
          <w:szCs w:val="22"/>
        </w:rPr>
        <w:t>ing</w:t>
      </w:r>
      <w:proofErr w:type="spellEnd"/>
      <w:r w:rsidRPr="00A014C7">
        <w:rPr>
          <w:sz w:val="10"/>
          <w:szCs w:val="22"/>
        </w:rPr>
        <w:t xml:space="preserve"> alternatives. </w:t>
      </w:r>
      <w:r w:rsidRPr="00A014C7">
        <w:rPr>
          <w:b/>
          <w:bCs/>
          <w:szCs w:val="22"/>
          <w:u w:val="single"/>
        </w:rPr>
        <w:t xml:space="preserve">During the zero </w:t>
      </w:r>
      <w:proofErr w:type="spellStart"/>
      <w:proofErr w:type="gramStart"/>
      <w:r w:rsidRPr="00A014C7">
        <w:rPr>
          <w:b/>
          <w:bCs/>
          <w:szCs w:val="22"/>
          <w:u w:val="single"/>
        </w:rPr>
        <w:t>zero</w:t>
      </w:r>
      <w:proofErr w:type="spellEnd"/>
      <w:r w:rsidRPr="00A014C7">
        <w:rPr>
          <w:b/>
          <w:bCs/>
          <w:szCs w:val="22"/>
          <w:u w:val="single"/>
        </w:rPr>
        <w:t xml:space="preserve"> decade</w:t>
      </w:r>
      <w:proofErr w:type="gramEnd"/>
      <w:r w:rsidRPr="00A014C7">
        <w:rPr>
          <w:b/>
          <w:bCs/>
          <w:szCs w:val="22"/>
          <w:u w:val="single"/>
        </w:rPr>
        <w:t xml:space="preserve">, </w:t>
      </w:r>
      <w:r w:rsidRPr="00A014C7">
        <w:rPr>
          <w:b/>
          <w:bCs/>
          <w:szCs w:val="22"/>
          <w:highlight w:val="yellow"/>
          <w:u w:val="single"/>
        </w:rPr>
        <w:t>precariousness has spread throughout the organization of labor, becoming the prevailing feeling</w:t>
      </w:r>
      <w:r w:rsidRPr="00A014C7">
        <w:rPr>
          <w:b/>
          <w:bCs/>
          <w:szCs w:val="22"/>
          <w:u w:val="single"/>
        </w:rPr>
        <w:t xml:space="preserve"> of the new generation</w:t>
      </w:r>
      <w:r w:rsidRPr="00A014C7">
        <w:rPr>
          <w:sz w:val="10"/>
          <w:szCs w:val="22"/>
        </w:rPr>
        <w:t xml:space="preserve">. The fragmentation of the present is reversed in the implosion of the future. In </w:t>
      </w:r>
      <w:proofErr w:type="spellStart"/>
      <w:r w:rsidRPr="00A014C7">
        <w:rPr>
          <w:sz w:val="10"/>
          <w:szCs w:val="22"/>
        </w:rPr>
        <w:t>lhe</w:t>
      </w:r>
      <w:proofErr w:type="spellEnd"/>
      <w:r w:rsidRPr="00A014C7">
        <w:rPr>
          <w:sz w:val="10"/>
          <w:szCs w:val="22"/>
        </w:rPr>
        <w:t xml:space="preserve"> Corrosion of Character: The Transformation of </w:t>
      </w:r>
      <w:proofErr w:type="spellStart"/>
      <w:r w:rsidRPr="00A014C7">
        <w:rPr>
          <w:sz w:val="10"/>
          <w:szCs w:val="22"/>
        </w:rPr>
        <w:t>Wt.irk</w:t>
      </w:r>
      <w:proofErr w:type="spellEnd"/>
      <w:r w:rsidRPr="00A014C7">
        <w:rPr>
          <w:sz w:val="10"/>
          <w:szCs w:val="22"/>
        </w:rPr>
        <w:t xml:space="preserve">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szCs w:val="22"/>
        </w:rPr>
        <w:softHyphen/>
        <w:t xml:space="preserve"> hating, short-term political economy. People feel the lack of sustained human relations and durable purposes" (Sennett 1 998, 98</w:t>
      </w:r>
      <w:proofErr w:type="gramStart"/>
      <w:r w:rsidRPr="00A014C7">
        <w:rPr>
          <w:sz w:val="10"/>
          <w:szCs w:val="22"/>
        </w:rPr>
        <w:t>) .</w:t>
      </w:r>
      <w:proofErr w:type="gramEnd"/>
      <w:r w:rsidRPr="00A014C7">
        <w:rPr>
          <w:sz w:val="10"/>
          <w:szCs w:val="22"/>
        </w:rPr>
        <w:t xml:space="preserve"> But this nostalgia has no hold on present </w:t>
      </w:r>
      <w:proofErr w:type="gramStart"/>
      <w:r w:rsidRPr="00A014C7">
        <w:rPr>
          <w:sz w:val="10"/>
          <w:szCs w:val="22"/>
        </w:rPr>
        <w:t>reality, and</w:t>
      </w:r>
      <w:proofErr w:type="gramEnd"/>
      <w:r w:rsidRPr="00A014C7">
        <w:rPr>
          <w:sz w:val="10"/>
          <w:szCs w:val="22"/>
        </w:rPr>
        <w:t xml:space="preserve"> attempts to reactivate the community remain artificial and sterile. </w:t>
      </w:r>
      <w:r w:rsidRPr="00A014C7">
        <w:rPr>
          <w:b/>
          <w:bCs/>
          <w:szCs w:val="22"/>
          <w:u w:val="single"/>
        </w:rPr>
        <w:t xml:space="preserve">Precariousness is itself a precarious notion, because it defines </w:t>
      </w:r>
      <w:proofErr w:type="gramStart"/>
      <w:r w:rsidRPr="00A014C7">
        <w:rPr>
          <w:b/>
          <w:bCs/>
          <w:szCs w:val="22"/>
          <w:u w:val="single"/>
        </w:rPr>
        <w:t>its</w:t>
      </w:r>
      <w:proofErr w:type="gramEnd"/>
      <w:r w:rsidRPr="00A014C7">
        <w:rPr>
          <w:b/>
          <w:bCs/>
          <w:szCs w:val="22"/>
          <w:u w:val="single"/>
        </w:rPr>
        <w:t xml:space="preserve"> object in an approximate manner</w:t>
      </w:r>
      <w:r w:rsidRPr="00A014C7">
        <w:rPr>
          <w:sz w:val="10"/>
          <w:szCs w:val="22"/>
        </w:rPr>
        <w:t xml:space="preserve">, but also because from this notion derive paradoxical, self-contradictory, in other words precarious </w:t>
      </w:r>
      <w:r w:rsidRPr="00A014C7">
        <w:rPr>
          <w:b/>
          <w:bCs/>
          <w:szCs w:val="22"/>
          <w:u w:val="single"/>
        </w:rPr>
        <w:t>strate</w:t>
      </w:r>
      <w:r w:rsidRPr="00A014C7">
        <w:rPr>
          <w:b/>
          <w:bCs/>
          <w:szCs w:val="22"/>
          <w:u w:val="single"/>
        </w:rPr>
        <w:softHyphen/>
        <w:t xml:space="preserve">gies. If we concentrate our critical attention on the precarious character of job performance, what kind of program can we propose, to what target can we aspire? That </w:t>
      </w:r>
      <w:proofErr w:type="spellStart"/>
      <w:r w:rsidRPr="00A014C7">
        <w:rPr>
          <w:b/>
          <w:bCs/>
          <w:szCs w:val="22"/>
          <w:u w:val="single"/>
        </w:rPr>
        <w:t>ofa</w:t>
      </w:r>
      <w:proofErr w:type="spellEnd"/>
      <w:r w:rsidRPr="00A014C7">
        <w:rPr>
          <w:b/>
          <w:bCs/>
          <w:szCs w:val="22"/>
          <w:u w:val="single"/>
        </w:rPr>
        <w:t xml:space="preserve"> stable job guaranteed for life? This would be (and actually is) a cultural regression, the definite subordination of labor to the rule of exploitation. </w:t>
      </w:r>
      <w:r w:rsidRPr="00A014C7">
        <w:rPr>
          <w:sz w:val="10"/>
          <w:szCs w:val="22"/>
        </w:rPr>
        <w:t>Notwithstanding the idea of "</w:t>
      </w:r>
      <w:proofErr w:type="spellStart"/>
      <w:r w:rsidRPr="00A014C7">
        <w:rPr>
          <w:sz w:val="10"/>
          <w:szCs w:val="22"/>
        </w:rPr>
        <w:t>flexicu</w:t>
      </w:r>
      <w:proofErr w:type="spellEnd"/>
      <w:r w:rsidRPr="00A014C7">
        <w:rPr>
          <w:sz w:val="10"/>
          <w:szCs w:val="22"/>
        </w:rPr>
        <w:softHyphen/>
        <w:t xml:space="preserve"> </w:t>
      </w:r>
      <w:proofErr w:type="spellStart"/>
      <w:r w:rsidRPr="00A014C7">
        <w:rPr>
          <w:sz w:val="10"/>
          <w:szCs w:val="22"/>
        </w:rPr>
        <w:t>rity</w:t>
      </w:r>
      <w:proofErr w:type="spellEnd"/>
      <w:r w:rsidRPr="00A014C7">
        <w:rPr>
          <w:sz w:val="10"/>
          <w:szCs w:val="22"/>
        </w:rPr>
        <w:t xml:space="preserve">," we are still far from any strategy of social </w:t>
      </w:r>
      <w:proofErr w:type="spellStart"/>
      <w:r w:rsidRPr="00A014C7">
        <w:rPr>
          <w:sz w:val="10"/>
          <w:szCs w:val="22"/>
        </w:rPr>
        <w:t>recomposition</w:t>
      </w:r>
      <w:proofErr w:type="spellEnd"/>
      <w:r w:rsidRPr="00A014C7">
        <w:rPr>
          <w:sz w:val="10"/>
          <w:szCs w:val="22"/>
        </w:rPr>
        <w:t xml:space="preserve"> of the labor movement that might extricate us from unlimited exploitation. We need to pick up again the thread of analysis of social composition and </w:t>
      </w:r>
      <w:proofErr w:type="spellStart"/>
      <w:r w:rsidRPr="00A014C7">
        <w:rPr>
          <w:sz w:val="10"/>
          <w:szCs w:val="22"/>
        </w:rPr>
        <w:t>decompositon</w:t>
      </w:r>
      <w:proofErr w:type="spellEnd"/>
      <w:r w:rsidRPr="00A014C7">
        <w:rPr>
          <w:sz w:val="10"/>
          <w:szCs w:val="22"/>
        </w:rPr>
        <w:t xml:space="preserve"> if we want to discern possible outlines of any re</w:t>
      </w:r>
      <w:r w:rsidRPr="00A014C7">
        <w:rPr>
          <w:sz w:val="10"/>
          <w:szCs w:val="22"/>
        </w:rPr>
        <w:softHyphen/>
        <w:t xml:space="preserve"> composition to come. In the 1970s, the energy crisis, the consequent economic </w:t>
      </w:r>
      <w:proofErr w:type="spellStart"/>
      <w:r w:rsidRPr="00A014C7">
        <w:rPr>
          <w:sz w:val="10"/>
          <w:szCs w:val="22"/>
        </w:rPr>
        <w:t>reces</w:t>
      </w:r>
      <w:proofErr w:type="spellEnd"/>
      <w:r w:rsidRPr="00A014C7">
        <w:rPr>
          <w:sz w:val="10"/>
          <w:szCs w:val="22"/>
        </w:rPr>
        <w:softHyphen/>
        <w:t xml:space="preserve"> </w:t>
      </w:r>
      <w:proofErr w:type="spellStart"/>
      <w:r w:rsidRPr="00A014C7">
        <w:rPr>
          <w:sz w:val="10"/>
          <w:szCs w:val="22"/>
        </w:rPr>
        <w:t>sion</w:t>
      </w:r>
      <w:proofErr w:type="spellEnd"/>
      <w:r w:rsidRPr="00A014C7">
        <w:rPr>
          <w:sz w:val="10"/>
          <w:szCs w:val="22"/>
        </w:rPr>
        <w:t xml:space="preserve">, and finally the replacement </w:t>
      </w:r>
      <w:proofErr w:type="spellStart"/>
      <w:r w:rsidRPr="00A014C7">
        <w:rPr>
          <w:sz w:val="10"/>
          <w:szCs w:val="22"/>
        </w:rPr>
        <w:t>ofworkers</w:t>
      </w:r>
      <w:proofErr w:type="spellEnd"/>
      <w:r w:rsidRPr="00A014C7">
        <w:rPr>
          <w:sz w:val="10"/>
          <w:szCs w:val="22"/>
        </w:rPr>
        <w:t xml:space="preserve"> with numerical machines resulted in a large number </w:t>
      </w:r>
      <w:proofErr w:type="spellStart"/>
      <w:r w:rsidRPr="00A014C7">
        <w:rPr>
          <w:sz w:val="10"/>
          <w:szCs w:val="22"/>
        </w:rPr>
        <w:t>ofpeople</w:t>
      </w:r>
      <w:proofErr w:type="spellEnd"/>
      <w:r w:rsidRPr="00A014C7">
        <w:rPr>
          <w:sz w:val="10"/>
          <w:szCs w:val="22"/>
        </w:rPr>
        <w:t xml:space="preserve"> with no guarantees. The question of precariousness soon became central to social analysis, but also to the ambitions of the movement. We began by proposing to struggle for forms of guaranteed income, not linked to work, in order to face the fact that </w:t>
      </w:r>
      <w:r w:rsidRPr="00A014C7">
        <w:rPr>
          <w:b/>
          <w:bCs/>
          <w:szCs w:val="22"/>
          <w:u w:val="single"/>
        </w:rPr>
        <w:t>a large part of the young population had no prospect of guaranteed employment.</w:t>
      </w:r>
      <w:r w:rsidRPr="00A014C7">
        <w:rPr>
          <w:sz w:val="10"/>
          <w:szCs w:val="22"/>
        </w:rPr>
        <w:t xml:space="preserve"> The situation has changed since then, because what seemed a marginal and temporary condition has now become the prevalent form of labor relations. </w:t>
      </w:r>
      <w:r w:rsidRPr="00A014C7">
        <w:rPr>
          <w:b/>
          <w:bCs/>
          <w:szCs w:val="22"/>
          <w:u w:val="single"/>
        </w:rPr>
        <w:t xml:space="preserve">Precariousness is no longer a marginal and provisional characteristic, but it is </w:t>
      </w:r>
      <w:r w:rsidRPr="00A014C7">
        <w:rPr>
          <w:b/>
          <w:bCs/>
          <w:szCs w:val="22"/>
          <w:highlight w:val="yellow"/>
          <w:u w:val="single"/>
        </w:rPr>
        <w:t>the general form of the labor relation in a productive, digitalized sphere</w:t>
      </w:r>
      <w:r w:rsidRPr="00A014C7">
        <w:rPr>
          <w:b/>
          <w:bCs/>
          <w:szCs w:val="22"/>
          <w:u w:val="single"/>
        </w:rPr>
        <w:t>, reticular and recombinant</w:t>
      </w:r>
      <w:r w:rsidRPr="00A014C7">
        <w:rPr>
          <w:sz w:val="10"/>
          <w:szCs w:val="22"/>
        </w:rPr>
        <w:t xml:space="preserve">. </w:t>
      </w:r>
      <w:r w:rsidRPr="00A014C7">
        <w:rPr>
          <w:b/>
          <w:bCs/>
          <w:szCs w:val="22"/>
          <w:u w:val="single"/>
        </w:rPr>
        <w:t xml:space="preserve">The word "precariat" generally stands for </w:t>
      </w:r>
      <w:r w:rsidRPr="00A014C7">
        <w:rPr>
          <w:b/>
          <w:bCs/>
          <w:szCs w:val="22"/>
          <w:highlight w:val="yellow"/>
          <w:u w:val="single"/>
        </w:rPr>
        <w:t>work</w:t>
      </w:r>
      <w:r w:rsidRPr="00A014C7">
        <w:rPr>
          <w:b/>
          <w:bCs/>
          <w:szCs w:val="22"/>
          <w:u w:val="single"/>
        </w:rPr>
        <w:t xml:space="preserve"> that </w:t>
      </w:r>
      <w:r w:rsidRPr="00A014C7">
        <w:rPr>
          <w:b/>
          <w:bCs/>
          <w:szCs w:val="22"/>
          <w:highlight w:val="yellow"/>
          <w:u w:val="single"/>
        </w:rPr>
        <w:t xml:space="preserve">no longer has fixed rules about labor relations, </w:t>
      </w:r>
      <w:proofErr w:type="gramStart"/>
      <w:r w:rsidRPr="00A014C7">
        <w:rPr>
          <w:b/>
          <w:bCs/>
          <w:szCs w:val="22"/>
          <w:highlight w:val="yellow"/>
          <w:u w:val="single"/>
        </w:rPr>
        <w:t>salary;</w:t>
      </w:r>
      <w:proofErr w:type="gramEnd"/>
      <w:r w:rsidRPr="00A014C7">
        <w:rPr>
          <w:b/>
          <w:bCs/>
          <w:szCs w:val="22"/>
          <w:highlight w:val="yellow"/>
          <w:u w:val="single"/>
        </w:rPr>
        <w:t xml:space="preserve"> or the length of the work day</w:t>
      </w:r>
      <w:r w:rsidRPr="00A014C7">
        <w:rPr>
          <w:b/>
          <w:bCs/>
          <w:szCs w:val="22"/>
          <w:u w:val="single"/>
        </w:rPr>
        <w:t xml:space="preserve">. However, if we analyze the past, we see that these rules functioned only for a limited period in the history of relations between labor and capital. </w:t>
      </w:r>
      <w:r w:rsidRPr="00A014C7">
        <w:rPr>
          <w:b/>
          <w:bCs/>
          <w:szCs w:val="22"/>
          <w:highlight w:val="yellow"/>
          <w:u w:val="single"/>
        </w:rPr>
        <w:t>Only</w:t>
      </w:r>
      <w:r w:rsidRPr="00A014C7">
        <w:rPr>
          <w:b/>
          <w:bCs/>
          <w:szCs w:val="22"/>
          <w:u w:val="single"/>
        </w:rPr>
        <w:t xml:space="preserve"> for a short period at the heart of the twentieth century, </w:t>
      </w:r>
      <w:r w:rsidRPr="00A014C7">
        <w:rPr>
          <w:b/>
          <w:bCs/>
          <w:szCs w:val="22"/>
          <w:highlight w:val="yellow"/>
          <w:u w:val="single"/>
        </w:rPr>
        <w:t>under the political pressures of unions and workers</w:t>
      </w:r>
      <w:r w:rsidRPr="00A014C7">
        <w:rPr>
          <w:sz w:val="10"/>
          <w:szCs w:val="22"/>
        </w:rPr>
        <w:t xml:space="preserve">, in conditions of (almost) full employment, and thanks to a generally strong regulatory role played by the state in the economy, </w:t>
      </w:r>
      <w:r w:rsidRPr="00A014C7">
        <w:rPr>
          <w:b/>
          <w:bCs/>
          <w:szCs w:val="22"/>
          <w:u w:val="single"/>
        </w:rPr>
        <w:t xml:space="preserve">some </w:t>
      </w:r>
      <w:r w:rsidRPr="00A014C7">
        <w:rPr>
          <w:b/>
          <w:bCs/>
          <w:szCs w:val="22"/>
          <w:highlight w:val="yellow"/>
          <w:u w:val="single"/>
        </w:rPr>
        <w:t>limits to</w:t>
      </w:r>
      <w:r w:rsidRPr="00A014C7">
        <w:rPr>
          <w:b/>
          <w:bCs/>
          <w:szCs w:val="22"/>
          <w:u w:val="single"/>
        </w:rPr>
        <w:t xml:space="preserve"> the natural violence of </w:t>
      </w:r>
      <w:r w:rsidRPr="00A014C7">
        <w:rPr>
          <w:b/>
          <w:bCs/>
          <w:szCs w:val="22"/>
          <w:highlight w:val="yellow"/>
          <w:u w:val="single"/>
        </w:rPr>
        <w:t xml:space="preserve">capitalist dynamics </w:t>
      </w:r>
      <w:r w:rsidRPr="00A014C7">
        <w:rPr>
          <w:b/>
          <w:bCs/>
          <w:szCs w:val="22"/>
          <w:u w:val="single"/>
        </w:rPr>
        <w:t xml:space="preserve">could be legally </w:t>
      </w:r>
      <w:r w:rsidRPr="00A014C7">
        <w:rPr>
          <w:b/>
          <w:bCs/>
          <w:szCs w:val="22"/>
          <w:highlight w:val="yellow"/>
          <w:u w:val="single"/>
        </w:rPr>
        <w:t>established</w:t>
      </w:r>
      <w:r w:rsidRPr="00A014C7">
        <w:rPr>
          <w:b/>
          <w:bCs/>
          <w:szCs w:val="22"/>
          <w:u w:val="single"/>
        </w:rPr>
        <w:t xml:space="preserve">. The legal </w:t>
      </w:r>
      <w:r w:rsidRPr="0029729F">
        <w:rPr>
          <w:b/>
          <w:bCs/>
          <w:szCs w:val="22"/>
          <w:highlight w:val="yellow"/>
          <w:u w:val="single"/>
        </w:rPr>
        <w:t xml:space="preserve">obligations that </w:t>
      </w:r>
      <w:r w:rsidRPr="00A014C7">
        <w:rPr>
          <w:b/>
          <w:bCs/>
          <w:szCs w:val="22"/>
          <w:u w:val="single"/>
        </w:rPr>
        <w:t xml:space="preserve">in certain periods have </w:t>
      </w:r>
      <w:r w:rsidRPr="0029729F">
        <w:rPr>
          <w:b/>
          <w:bCs/>
          <w:szCs w:val="22"/>
          <w:highlight w:val="yellow"/>
          <w:u w:val="single"/>
        </w:rPr>
        <w:t xml:space="preserve">protected society from </w:t>
      </w:r>
      <w:r w:rsidRPr="00A014C7">
        <w:rPr>
          <w:b/>
          <w:bCs/>
          <w:szCs w:val="22"/>
          <w:u w:val="single"/>
        </w:rPr>
        <w:t xml:space="preserve">the </w:t>
      </w:r>
      <w:r w:rsidRPr="0029729F">
        <w:rPr>
          <w:b/>
          <w:bCs/>
          <w:szCs w:val="22"/>
          <w:highlight w:val="yellow"/>
          <w:u w:val="single"/>
        </w:rPr>
        <w:t>vio</w:t>
      </w:r>
      <w:r w:rsidRPr="0029729F">
        <w:rPr>
          <w:b/>
          <w:bCs/>
          <w:szCs w:val="22"/>
          <w:highlight w:val="yellow"/>
          <w:u w:val="single"/>
        </w:rPr>
        <w:softHyphen/>
        <w:t>lence of</w:t>
      </w:r>
      <w:r>
        <w:rPr>
          <w:b/>
          <w:bCs/>
          <w:szCs w:val="22"/>
          <w:highlight w:val="yellow"/>
          <w:u w:val="single"/>
        </w:rPr>
        <w:t xml:space="preserve"> </w:t>
      </w:r>
      <w:r w:rsidRPr="0029729F">
        <w:rPr>
          <w:b/>
          <w:bCs/>
          <w:szCs w:val="22"/>
          <w:highlight w:val="yellow"/>
          <w:u w:val="single"/>
        </w:rPr>
        <w:t xml:space="preserve">capital </w:t>
      </w:r>
      <w:r w:rsidRPr="00A014C7">
        <w:rPr>
          <w:b/>
          <w:bCs/>
          <w:szCs w:val="22"/>
          <w:u w:val="single"/>
        </w:rPr>
        <w:t xml:space="preserve">were always </w:t>
      </w:r>
      <w:r w:rsidRPr="00A014C7">
        <w:rPr>
          <w:b/>
          <w:bCs/>
          <w:szCs w:val="22"/>
          <w:highlight w:val="yellow"/>
          <w:u w:val="single"/>
        </w:rPr>
        <w:t>founded on</w:t>
      </w:r>
      <w:r w:rsidRPr="00A014C7">
        <w:rPr>
          <w:b/>
          <w:bCs/>
          <w:szCs w:val="22"/>
          <w:u w:val="single"/>
        </w:rPr>
        <w:t xml:space="preserve"> political and </w:t>
      </w:r>
      <w:r w:rsidRPr="00A014C7">
        <w:rPr>
          <w:b/>
          <w:bCs/>
          <w:szCs w:val="22"/>
          <w:highlight w:val="yellow"/>
          <w:u w:val="single"/>
        </w:rPr>
        <w:t>material relations of force</w:t>
      </w:r>
      <w:r w:rsidRPr="00A014C7">
        <w:rPr>
          <w:b/>
          <w:bCs/>
          <w:szCs w:val="22"/>
          <w:u w:val="single"/>
        </w:rPr>
        <w:t xml:space="preserve"> (workers' violence against the violence of capital</w:t>
      </w:r>
      <w:proofErr w:type="gramStart"/>
      <w:r w:rsidRPr="00A014C7">
        <w:rPr>
          <w:b/>
          <w:bCs/>
          <w:szCs w:val="22"/>
          <w:u w:val="single"/>
        </w:rPr>
        <w:t>) .</w:t>
      </w:r>
      <w:proofErr w:type="gramEnd"/>
      <w:r w:rsidRPr="00A014C7">
        <w:rPr>
          <w:b/>
          <w:bCs/>
          <w:szCs w:val="22"/>
          <w:u w:val="single"/>
        </w:rPr>
        <w:t xml:space="preserve"> Thanks to political force, it became possible to affirm rights, establish laws, and protect them as personal rights. </w:t>
      </w:r>
      <w:r w:rsidRPr="00A014C7">
        <w:rPr>
          <w:b/>
          <w:bCs/>
          <w:szCs w:val="22"/>
          <w:highlight w:val="yellow"/>
          <w:u w:val="single"/>
        </w:rPr>
        <w:t>With the decline in the political force of the workers' movement</w:t>
      </w:r>
      <w:r w:rsidRPr="00A014C7">
        <w:rPr>
          <w:b/>
          <w:bCs/>
          <w:szCs w:val="22"/>
          <w:u w:val="single"/>
        </w:rPr>
        <w:t xml:space="preserve">, the natural precariousness and </w:t>
      </w:r>
      <w:r w:rsidRPr="00A014C7">
        <w:rPr>
          <w:b/>
          <w:bCs/>
          <w:szCs w:val="22"/>
          <w:highlight w:val="yellow"/>
          <w:u w:val="single"/>
        </w:rPr>
        <w:t>brutality of labor relations in capitalism have re-emerged</w:t>
      </w:r>
      <w:r w:rsidRPr="00A014C7">
        <w:rPr>
          <w:sz w:val="10"/>
          <w:szCs w:val="22"/>
        </w:rPr>
        <w:t xml:space="preserve">. The new phenomenon is not the precarious character of the job market, but the technical and cultural conditions in which </w:t>
      </w:r>
      <w:proofErr w:type="spellStart"/>
      <w:r w:rsidRPr="00A014C7">
        <w:rPr>
          <w:sz w:val="10"/>
          <w:szCs w:val="22"/>
        </w:rPr>
        <w:t>infolabor</w:t>
      </w:r>
      <w:proofErr w:type="spellEnd"/>
      <w:r w:rsidRPr="00A014C7">
        <w:rPr>
          <w:sz w:val="10"/>
          <w:szCs w:val="22"/>
        </w:rPr>
        <w:t xml:space="preserve"> is made precarious. </w:t>
      </w:r>
      <w:r w:rsidRPr="00A014C7">
        <w:rPr>
          <w:b/>
          <w:bCs/>
          <w:szCs w:val="22"/>
          <w:u w:val="single"/>
        </w:rPr>
        <w:t>The technical conditions are based on digital recom</w:t>
      </w:r>
      <w:r w:rsidRPr="00A014C7">
        <w:rPr>
          <w:b/>
          <w:bCs/>
          <w:szCs w:val="22"/>
          <w:u w:val="single"/>
        </w:rPr>
        <w:softHyphen/>
        <w:t xml:space="preserve">bination of </w:t>
      </w:r>
      <w:proofErr w:type="spellStart"/>
      <w:r w:rsidRPr="00A014C7">
        <w:rPr>
          <w:b/>
          <w:bCs/>
          <w:szCs w:val="22"/>
          <w:u w:val="single"/>
        </w:rPr>
        <w:t>infolabor</w:t>
      </w:r>
      <w:proofErr w:type="spellEnd"/>
      <w:r w:rsidRPr="00A014C7">
        <w:rPr>
          <w:b/>
          <w:bCs/>
          <w:szCs w:val="22"/>
          <w:u w:val="single"/>
        </w:rPr>
        <w:t xml:space="preserve"> in networks</w:t>
      </w:r>
      <w:r w:rsidRPr="00A014C7">
        <w:rPr>
          <w:sz w:val="10"/>
          <w:szCs w:val="22"/>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szCs w:val="22"/>
        </w:rPr>
        <w:softHyphen/>
        <w:t xml:space="preserve"> introduced by the digitalization of the productive cycle, we see </w:t>
      </w:r>
      <w:r w:rsidRPr="00A014C7">
        <w:rPr>
          <w:b/>
          <w:bCs/>
          <w:szCs w:val="22"/>
          <w:u w:val="single"/>
        </w:rPr>
        <w:t xml:space="preserve">that the essential point is not that the </w:t>
      </w:r>
      <w:r w:rsidRPr="0029729F">
        <w:rPr>
          <w:b/>
          <w:bCs/>
          <w:szCs w:val="22"/>
          <w:highlight w:val="yellow"/>
          <w:u w:val="single"/>
        </w:rPr>
        <w:t>labor relation has become</w:t>
      </w:r>
      <w:r w:rsidRPr="00A014C7">
        <w:rPr>
          <w:b/>
          <w:bCs/>
          <w:szCs w:val="22"/>
          <w:u w:val="single"/>
        </w:rPr>
        <w:t xml:space="preserve"> precarious (which, after all, it has always been), but the </w:t>
      </w:r>
      <w:r w:rsidRPr="00A014C7">
        <w:rPr>
          <w:b/>
          <w:bCs/>
          <w:szCs w:val="22"/>
          <w:highlight w:val="yellow"/>
          <w:u w:val="single"/>
        </w:rPr>
        <w:t>dissolution of the person as active productive agent</w:t>
      </w:r>
      <w:r w:rsidRPr="00A014C7">
        <w:rPr>
          <w:b/>
          <w:bCs/>
          <w:szCs w:val="22"/>
          <w:u w:val="single"/>
        </w:rPr>
        <w:t>, as labor power</w:t>
      </w:r>
      <w:r w:rsidRPr="00A014C7">
        <w:rPr>
          <w:sz w:val="10"/>
          <w:szCs w:val="22"/>
        </w:rPr>
        <w:t xml:space="preserve">. The cyberspace of </w:t>
      </w:r>
      <w:r w:rsidRPr="00A014C7">
        <w:rPr>
          <w:b/>
          <w:bCs/>
          <w:szCs w:val="22"/>
          <w:u w:val="single"/>
        </w:rPr>
        <w:t xml:space="preserve">global production can be described as an immense expanse of </w:t>
      </w:r>
      <w:r w:rsidRPr="00A014C7">
        <w:rPr>
          <w:b/>
          <w:bCs/>
          <w:szCs w:val="22"/>
          <w:highlight w:val="yellow"/>
          <w:u w:val="single"/>
        </w:rPr>
        <w:t>depersonalized human time</w:t>
      </w:r>
      <w:r w:rsidRPr="00A014C7">
        <w:rPr>
          <w:sz w:val="10"/>
          <w:szCs w:val="22"/>
        </w:rPr>
        <w:t xml:space="preserve">. </w:t>
      </w:r>
      <w:proofErr w:type="spellStart"/>
      <w:r w:rsidRPr="00A014C7">
        <w:rPr>
          <w:sz w:val="10"/>
          <w:szCs w:val="22"/>
        </w:rPr>
        <w:t>Infolabor</w:t>
      </w:r>
      <w:proofErr w:type="spellEnd"/>
      <w:r w:rsidRPr="00A014C7">
        <w:rPr>
          <w:sz w:val="10"/>
          <w:szCs w:val="22"/>
        </w:rPr>
        <w:t xml:space="preserve">, the provision of time for the elaboration and </w:t>
      </w:r>
      <w:proofErr w:type="spellStart"/>
      <w:r w:rsidRPr="00A014C7">
        <w:rPr>
          <w:sz w:val="10"/>
          <w:szCs w:val="22"/>
        </w:rPr>
        <w:t>recom</w:t>
      </w:r>
      <w:proofErr w:type="spellEnd"/>
      <w:r w:rsidRPr="00A014C7">
        <w:rPr>
          <w:sz w:val="10"/>
          <w:szCs w:val="22"/>
        </w:rPr>
        <w:softHyphen/>
        <w:t xml:space="preserve"> bination of segments of </w:t>
      </w:r>
      <w:proofErr w:type="spellStart"/>
      <w:r w:rsidRPr="00A014C7">
        <w:rPr>
          <w:sz w:val="10"/>
          <w:szCs w:val="22"/>
        </w:rPr>
        <w:t>infocommodities</w:t>
      </w:r>
      <w:proofErr w:type="spellEnd"/>
      <w:r w:rsidRPr="00A014C7">
        <w:rPr>
          <w:sz w:val="10"/>
          <w:szCs w:val="22"/>
        </w:rPr>
        <w:t xml:space="preserve">, takes to the extreme the tendency, which Marx analyzed, for labor to become abstracted from </w:t>
      </w:r>
      <w:r w:rsidRPr="00A014C7">
        <w:rPr>
          <w:sz w:val="10"/>
          <w:szCs w:val="22"/>
        </w:rPr>
        <w:lastRenderedPageBreak/>
        <w:t xml:space="preserve">concrete activity. </w:t>
      </w:r>
      <w:r w:rsidRPr="00A014C7">
        <w:rPr>
          <w:b/>
          <w:bCs/>
          <w:szCs w:val="22"/>
          <w:u w:val="single"/>
        </w:rPr>
        <w:t>This process of abstraction has progressively stripped labor time of every concrete and individual particularity</w:t>
      </w:r>
      <w:r w:rsidRPr="00A014C7">
        <w:rPr>
          <w:sz w:val="10"/>
          <w:szCs w:val="22"/>
        </w:rPr>
        <w:t xml:space="preserve">. The atom </w:t>
      </w:r>
      <w:proofErr w:type="spellStart"/>
      <w:r w:rsidRPr="00A014C7">
        <w:rPr>
          <w:sz w:val="10"/>
          <w:szCs w:val="22"/>
        </w:rPr>
        <w:t>oftime</w:t>
      </w:r>
      <w:proofErr w:type="spellEnd"/>
      <w:r w:rsidRPr="00A014C7">
        <w:rPr>
          <w:sz w:val="10"/>
          <w:szCs w:val="22"/>
        </w:rPr>
        <w:t xml:space="preserve"> </w:t>
      </w:r>
      <w:proofErr w:type="spellStart"/>
      <w:r w:rsidRPr="00A014C7">
        <w:rPr>
          <w:sz w:val="10"/>
          <w:szCs w:val="22"/>
        </w:rPr>
        <w:t>ofwhich</w:t>
      </w:r>
      <w:proofErr w:type="spellEnd"/>
      <w:r w:rsidRPr="00A014C7">
        <w:rPr>
          <w:sz w:val="10"/>
          <w:szCs w:val="22"/>
        </w:rPr>
        <w:t xml:space="preserve"> Marx wrote is the minimal unit of productive labor. But </w:t>
      </w:r>
      <w:r w:rsidRPr="00A014C7">
        <w:rPr>
          <w:b/>
          <w:bCs/>
          <w:szCs w:val="22"/>
          <w:u w:val="single"/>
        </w:rPr>
        <w:t>in industrial production, abstract labor time was impersonated by a physical and juridical bearer, embodied in a worker in flesh and bone</w:t>
      </w:r>
      <w:r w:rsidRPr="00A014C7">
        <w:rPr>
          <w:sz w:val="10"/>
          <w:szCs w:val="22"/>
        </w:rPr>
        <w:t xml:space="preserve">, with a </w:t>
      </w:r>
      <w:proofErr w:type="spellStart"/>
      <w:r w:rsidRPr="00A014C7">
        <w:rPr>
          <w:sz w:val="10"/>
          <w:szCs w:val="22"/>
        </w:rPr>
        <w:t>certi</w:t>
      </w:r>
      <w:proofErr w:type="spellEnd"/>
      <w:r w:rsidRPr="00A014C7">
        <w:rPr>
          <w:sz w:val="10"/>
          <w:szCs w:val="22"/>
        </w:rPr>
        <w:softHyphen/>
        <w:t xml:space="preserve"> </w:t>
      </w:r>
      <w:proofErr w:type="spellStart"/>
      <w:r w:rsidRPr="00A014C7">
        <w:rPr>
          <w:sz w:val="10"/>
          <w:szCs w:val="22"/>
        </w:rPr>
        <w:t>fied</w:t>
      </w:r>
      <w:proofErr w:type="spellEnd"/>
      <w:r w:rsidRPr="00A014C7">
        <w:rPr>
          <w:sz w:val="10"/>
          <w:szCs w:val="22"/>
        </w:rPr>
        <w:t xml:space="preserve"> and political identity. Naturally, capital did not purchase a per</w:t>
      </w:r>
      <w:r w:rsidRPr="00A014C7">
        <w:rPr>
          <w:sz w:val="10"/>
          <w:szCs w:val="22"/>
        </w:rPr>
        <w:softHyphen/>
        <w:t xml:space="preserve">sonal disposition, but the time for which the workers were its bearers. </w:t>
      </w:r>
      <w:r w:rsidRPr="00A014C7">
        <w:rPr>
          <w:b/>
          <w:bCs/>
          <w:szCs w:val="22"/>
          <w:u w:val="single"/>
        </w:rPr>
        <w:t>But if capital wanted to dispose of the necessary time for its valoriza</w:t>
      </w:r>
      <w:r w:rsidRPr="00A014C7">
        <w:rPr>
          <w:b/>
          <w:bCs/>
          <w:szCs w:val="22"/>
          <w:u w:val="single"/>
        </w:rPr>
        <w:softHyphen/>
        <w:t>tion, it was obliged to hire a human being</w:t>
      </w:r>
      <w:r w:rsidRPr="00A014C7">
        <w:rPr>
          <w:sz w:val="10"/>
          <w:szCs w:val="22"/>
        </w:rPr>
        <w:t xml:space="preserve">, to buy all of its time, and therefore it had to face up to the material needs and the social and political demands of which the human was a bearer. </w:t>
      </w:r>
      <w:r w:rsidRPr="00A014C7">
        <w:rPr>
          <w:b/>
          <w:bCs/>
          <w:szCs w:val="22"/>
          <w:u w:val="single"/>
        </w:rPr>
        <w:t xml:space="preserve">When we move onto the sphere of </w:t>
      </w:r>
      <w:proofErr w:type="spellStart"/>
      <w:r w:rsidRPr="00A014C7">
        <w:rPr>
          <w:b/>
          <w:bCs/>
          <w:szCs w:val="22"/>
          <w:u w:val="single"/>
        </w:rPr>
        <w:t>infolabor</w:t>
      </w:r>
      <w:proofErr w:type="spellEnd"/>
      <w:r w:rsidRPr="00A014C7">
        <w:rPr>
          <w:b/>
          <w:bCs/>
          <w:szCs w:val="22"/>
          <w:u w:val="single"/>
        </w:rPr>
        <w:t xml:space="preserve">, </w:t>
      </w:r>
      <w:r w:rsidRPr="00A014C7">
        <w:rPr>
          <w:b/>
          <w:bCs/>
          <w:szCs w:val="22"/>
          <w:highlight w:val="yellow"/>
          <w:u w:val="single"/>
        </w:rPr>
        <w:t>there is no longer a need to buy a person for eight hours a day indefinitely</w:t>
      </w:r>
      <w:r w:rsidRPr="00A014C7">
        <w:rPr>
          <w:sz w:val="10"/>
          <w:szCs w:val="22"/>
        </w:rPr>
        <w:t xml:space="preserve">. </w:t>
      </w:r>
      <w:r w:rsidRPr="00A014C7">
        <w:rPr>
          <w:b/>
          <w:bCs/>
          <w:szCs w:val="22"/>
          <w:u w:val="single"/>
        </w:rPr>
        <w:t xml:space="preserve">Capital no longer recruits people, but </w:t>
      </w:r>
      <w:r w:rsidRPr="00A014C7">
        <w:rPr>
          <w:b/>
          <w:bCs/>
          <w:szCs w:val="22"/>
          <w:highlight w:val="yellow"/>
          <w:u w:val="single"/>
        </w:rPr>
        <w:t>buys packets of time, separated from their interchangeable and occasional bearers</w:t>
      </w:r>
      <w:r w:rsidRPr="00A014C7">
        <w:rPr>
          <w:sz w:val="10"/>
          <w:szCs w:val="22"/>
        </w:rPr>
        <w:t xml:space="preserve">. Depersonalized time has become the real agent of valorization, and depersonalized time has neither any right, nor any demand. </w:t>
      </w:r>
      <w:r w:rsidRPr="00A014C7">
        <w:rPr>
          <w:b/>
          <w:bCs/>
          <w:szCs w:val="22"/>
          <w:u w:val="single"/>
        </w:rPr>
        <w:t>It can only be either available or unavailable, but this is purely theoretical be</w:t>
      </w:r>
      <w:r w:rsidRPr="00A014C7">
        <w:rPr>
          <w:b/>
          <w:bCs/>
          <w:szCs w:val="22"/>
          <w:u w:val="single"/>
        </w:rPr>
        <w:softHyphen/>
        <w:t xml:space="preserve"> cause </w:t>
      </w:r>
      <w:r w:rsidRPr="00A014C7">
        <w:rPr>
          <w:b/>
          <w:bCs/>
          <w:szCs w:val="22"/>
          <w:highlight w:val="yellow"/>
          <w:u w:val="single"/>
        </w:rPr>
        <w:t xml:space="preserve">the physical body, despite not being a legally recognized person, still has to buy food </w:t>
      </w:r>
      <w:r w:rsidRPr="00A014C7">
        <w:rPr>
          <w:b/>
          <w:bCs/>
          <w:szCs w:val="22"/>
          <w:u w:val="single"/>
        </w:rPr>
        <w:t>and pay rent</w:t>
      </w:r>
      <w:r w:rsidRPr="00A014C7">
        <w:rPr>
          <w:sz w:val="10"/>
          <w:szCs w:val="22"/>
        </w:rPr>
        <w:t>. The informatic procedures of the recombination of semiotic ma</w:t>
      </w:r>
      <w:r w:rsidRPr="00A014C7">
        <w:rPr>
          <w:sz w:val="10"/>
          <w:szCs w:val="22"/>
        </w:rPr>
        <w:softHyphen/>
        <w:t xml:space="preserve">terial have the effect of liquefying the "objective" time necessary to produce the </w:t>
      </w:r>
      <w:proofErr w:type="spellStart"/>
      <w:r w:rsidRPr="00A014C7">
        <w:rPr>
          <w:sz w:val="10"/>
          <w:szCs w:val="22"/>
        </w:rPr>
        <w:t>infocommodity</w:t>
      </w:r>
      <w:proofErr w:type="spellEnd"/>
      <w:r w:rsidRPr="00A014C7">
        <w:rPr>
          <w:b/>
          <w:bCs/>
          <w:szCs w:val="22"/>
          <w:u w:val="single"/>
        </w:rPr>
        <w:t xml:space="preserve">. In all of the time of life, the </w:t>
      </w:r>
      <w:r w:rsidRPr="00A014C7">
        <w:rPr>
          <w:b/>
          <w:bCs/>
          <w:szCs w:val="22"/>
          <w:highlight w:val="yellow"/>
          <w:u w:val="single"/>
        </w:rPr>
        <w:t>human ma</w:t>
      </w:r>
      <w:r w:rsidRPr="00A014C7">
        <w:rPr>
          <w:b/>
          <w:bCs/>
          <w:szCs w:val="22"/>
          <w:highlight w:val="yellow"/>
          <w:u w:val="single"/>
        </w:rPr>
        <w:softHyphen/>
        <w:t xml:space="preserve"> chine</w:t>
      </w:r>
      <w:r w:rsidRPr="00A014C7">
        <w:rPr>
          <w:b/>
          <w:bCs/>
          <w:szCs w:val="22"/>
          <w:u w:val="single"/>
        </w:rPr>
        <w:t xml:space="preserve"> is there, pulsating and available, like a brain-sprawl in waiting</w:t>
      </w:r>
      <w:r w:rsidRPr="00A014C7">
        <w:rPr>
          <w:sz w:val="10"/>
          <w:szCs w:val="22"/>
        </w:rPr>
        <w:t xml:space="preserve">. The extension of time is meticulously </w:t>
      </w:r>
      <w:proofErr w:type="spellStart"/>
      <w:r w:rsidRPr="00A014C7">
        <w:rPr>
          <w:sz w:val="10"/>
          <w:szCs w:val="22"/>
        </w:rPr>
        <w:t>cellularized</w:t>
      </w:r>
      <w:proofErr w:type="spellEnd"/>
      <w:r w:rsidRPr="00A014C7">
        <w:rPr>
          <w:sz w:val="10"/>
          <w:szCs w:val="22"/>
        </w:rPr>
        <w:t>: cells of productive time can be mobilized in punctual, casual, and fragmentary forms. The recombination of these fragments is automatically realized in the net</w:t>
      </w:r>
      <w:r w:rsidRPr="00A014C7">
        <w:rPr>
          <w:sz w:val="10"/>
          <w:szCs w:val="22"/>
        </w:rPr>
        <w:softHyphen/>
        <w:t xml:space="preserve"> work. The mobile phone is the tool that makes possible the connection between the needs of </w:t>
      </w:r>
      <w:proofErr w:type="spellStart"/>
      <w:r w:rsidRPr="00A014C7">
        <w:rPr>
          <w:sz w:val="10"/>
          <w:szCs w:val="22"/>
        </w:rPr>
        <w:t>semiocapital</w:t>
      </w:r>
      <w:proofErr w:type="spellEnd"/>
      <w:r w:rsidRPr="00A014C7">
        <w:rPr>
          <w:sz w:val="10"/>
          <w:szCs w:val="22"/>
        </w:rPr>
        <w:t xml:space="preserve"> and the mobilization of the living labor of cyberspace. The ringtone of the mobile phone calls the workers to reconnect their abstract time to the reticular flux. It's a strange word-"liberalism"-with which we identify the ide</w:t>
      </w:r>
      <w:r w:rsidRPr="00A014C7">
        <w:rPr>
          <w:sz w:val="10"/>
          <w:szCs w:val="22"/>
        </w:rPr>
        <w:softHyphen/>
        <w:t xml:space="preserve"> ology prevalent in the posthuman transition to digital slavery. Liberty is its foundational myth, but the liberty of whom? The liberty of </w:t>
      </w:r>
      <w:proofErr w:type="spellStart"/>
      <w:r w:rsidRPr="00A014C7">
        <w:rPr>
          <w:sz w:val="10"/>
          <w:szCs w:val="22"/>
        </w:rPr>
        <w:t>capi</w:t>
      </w:r>
      <w:proofErr w:type="spellEnd"/>
      <w:r w:rsidRPr="00A014C7">
        <w:rPr>
          <w:sz w:val="10"/>
          <w:szCs w:val="22"/>
        </w:rPr>
        <w:softHyphen/>
        <w:t xml:space="preserve"> </w:t>
      </w:r>
      <w:proofErr w:type="spellStart"/>
      <w:r w:rsidRPr="00A014C7">
        <w:rPr>
          <w:sz w:val="10"/>
          <w:szCs w:val="22"/>
        </w:rPr>
        <w:t>tal</w:t>
      </w:r>
      <w:proofErr w:type="spellEnd"/>
      <w:r w:rsidRPr="00A014C7">
        <w:rPr>
          <w:sz w:val="10"/>
          <w:szCs w:val="22"/>
        </w:rPr>
        <w:t>, certainly. Capital must be absolutely free to expand in every corner of the world to find the fragment of human time available to be ex</w:t>
      </w:r>
      <w:r w:rsidRPr="00A014C7">
        <w:rPr>
          <w:sz w:val="10"/>
          <w:szCs w:val="22"/>
        </w:rPr>
        <w:softHyphen/>
        <w:t xml:space="preserve"> </w:t>
      </w:r>
      <w:proofErr w:type="spellStart"/>
      <w:r w:rsidRPr="00A014C7">
        <w:rPr>
          <w:sz w:val="10"/>
          <w:szCs w:val="22"/>
        </w:rPr>
        <w:t>ploited</w:t>
      </w:r>
      <w:proofErr w:type="spellEnd"/>
      <w:r w:rsidRPr="00A014C7">
        <w:rPr>
          <w:sz w:val="10"/>
          <w:szCs w:val="22"/>
        </w:rPr>
        <w:t xml:space="preserve"> for the most miserable wage. But liberalism also predicates the liberty of the person. In neoliberal rhetoric, the juridical person is free to express itself, to choose representatives, and be entrepreneurial at the level </w:t>
      </w:r>
      <w:proofErr w:type="spellStart"/>
      <w:r w:rsidRPr="00A014C7">
        <w:rPr>
          <w:sz w:val="10"/>
          <w:szCs w:val="22"/>
        </w:rPr>
        <w:t>ofpolitics</w:t>
      </w:r>
      <w:proofErr w:type="spellEnd"/>
      <w:r w:rsidRPr="00A014C7">
        <w:rPr>
          <w:sz w:val="10"/>
          <w:szCs w:val="22"/>
        </w:rPr>
        <w:t xml:space="preserve"> and the economy. All this is very interesting, except that the person has disappeared; what is left is like an inert object, </w:t>
      </w:r>
      <w:proofErr w:type="spellStart"/>
      <w:r w:rsidRPr="00A014C7">
        <w:rPr>
          <w:sz w:val="10"/>
          <w:szCs w:val="22"/>
        </w:rPr>
        <w:t>ir</w:t>
      </w:r>
      <w:r w:rsidRPr="00A014C7">
        <w:rPr>
          <w:sz w:val="10"/>
          <w:szCs w:val="22"/>
        </w:rPr>
        <w:softHyphen/>
      </w:r>
      <w:proofErr w:type="spellEnd"/>
      <w:r w:rsidRPr="00A014C7">
        <w:rPr>
          <w:sz w:val="10"/>
          <w:szCs w:val="22"/>
        </w:rPr>
        <w:t xml:space="preserve"> relevant and useless. The person is free, sure. But his time is enslaved. His liberty is a juridical fiction to which nothing in concrete daily life corresponds. If we consider the conditions in which the work of the majority of humanity, proletariat and </w:t>
      </w:r>
      <w:proofErr w:type="spellStart"/>
      <w:r w:rsidRPr="00A014C7">
        <w:rPr>
          <w:sz w:val="10"/>
          <w:szCs w:val="22"/>
        </w:rPr>
        <w:t>cognitariat</w:t>
      </w:r>
      <w:proofErr w:type="spellEnd"/>
      <w:r w:rsidRPr="00A014C7">
        <w:rPr>
          <w:sz w:val="10"/>
          <w:szCs w:val="22"/>
        </w:rPr>
        <w:t xml:space="preserve">, is actually carried out in our time, </w:t>
      </w:r>
      <w:proofErr w:type="spellStart"/>
      <w:r w:rsidRPr="00A014C7">
        <w:rPr>
          <w:sz w:val="10"/>
          <w:szCs w:val="22"/>
        </w:rPr>
        <w:t>ifwe</w:t>
      </w:r>
      <w:proofErr w:type="spellEnd"/>
      <w:r w:rsidRPr="00A014C7">
        <w:rPr>
          <w:sz w:val="10"/>
          <w:szCs w:val="22"/>
        </w:rPr>
        <w:t xml:space="preserve"> examine the conditions </w:t>
      </w:r>
      <w:proofErr w:type="spellStart"/>
      <w:r w:rsidRPr="00A014C7">
        <w:rPr>
          <w:sz w:val="10"/>
          <w:szCs w:val="22"/>
        </w:rPr>
        <w:t>ofthe</w:t>
      </w:r>
      <w:proofErr w:type="spellEnd"/>
      <w:r w:rsidRPr="00A014C7">
        <w:rPr>
          <w:sz w:val="10"/>
          <w:szCs w:val="22"/>
        </w:rPr>
        <w:t xml:space="preserve"> average wage glob</w:t>
      </w:r>
      <w:r w:rsidRPr="00A014C7">
        <w:rPr>
          <w:sz w:val="10"/>
          <w:szCs w:val="22"/>
        </w:rPr>
        <w:softHyphen/>
        <w:t xml:space="preserve"> ally, if we consider the current cancellation of previous labor rights, we can say with no rhetorical exaggeration that we live in a regime of slavery. </w:t>
      </w:r>
      <w:r w:rsidRPr="00A014C7">
        <w:rPr>
          <w:b/>
          <w:bCs/>
          <w:szCs w:val="22"/>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A014C7">
        <w:rPr>
          <w:sz w:val="10"/>
          <w:szCs w:val="22"/>
        </w:rPr>
        <w:t xml:space="preserve"> who make it available to the recombinant </w:t>
      </w:r>
      <w:proofErr w:type="spellStart"/>
      <w:r w:rsidRPr="00A014C7">
        <w:rPr>
          <w:sz w:val="10"/>
          <w:szCs w:val="22"/>
        </w:rPr>
        <w:t>cyberproduc</w:t>
      </w:r>
      <w:proofErr w:type="spellEnd"/>
      <w:r w:rsidRPr="00A014C7">
        <w:rPr>
          <w:sz w:val="10"/>
          <w:szCs w:val="22"/>
        </w:rPr>
        <w:softHyphen/>
        <w:t xml:space="preserve"> </w:t>
      </w:r>
      <w:proofErr w:type="spellStart"/>
      <w:r w:rsidRPr="00A014C7">
        <w:rPr>
          <w:sz w:val="10"/>
          <w:szCs w:val="22"/>
        </w:rPr>
        <w:t>tive</w:t>
      </w:r>
      <w:proofErr w:type="spellEnd"/>
      <w:r w:rsidRPr="00A014C7">
        <w:rPr>
          <w:sz w:val="10"/>
          <w:szCs w:val="22"/>
        </w:rPr>
        <w:t xml:space="preserve"> circuit. </w:t>
      </w:r>
      <w:r w:rsidRPr="00A014C7">
        <w:rPr>
          <w:b/>
          <w:bCs/>
          <w:szCs w:val="22"/>
          <w:u w:val="single"/>
        </w:rPr>
        <w:t xml:space="preserve">The </w:t>
      </w:r>
      <w:r w:rsidRPr="00A014C7">
        <w:rPr>
          <w:b/>
          <w:bCs/>
          <w:szCs w:val="22"/>
          <w:highlight w:val="yellow"/>
          <w:u w:val="single"/>
        </w:rPr>
        <w:t>time of work is fractalized</w:t>
      </w:r>
      <w:r w:rsidRPr="00A014C7">
        <w:rPr>
          <w:b/>
          <w:bCs/>
          <w:szCs w:val="22"/>
          <w:u w:val="single"/>
        </w:rPr>
        <w:t xml:space="preserve">, that is, reduced to minimal fragments for reassembly, and the fractalization </w:t>
      </w:r>
      <w:r w:rsidRPr="00A014C7">
        <w:rPr>
          <w:b/>
          <w:bCs/>
          <w:szCs w:val="22"/>
          <w:highlight w:val="yellow"/>
          <w:u w:val="single"/>
        </w:rPr>
        <w:t xml:space="preserve">makes it possible for capital to </w:t>
      </w:r>
      <w:r w:rsidRPr="00A014C7">
        <w:rPr>
          <w:b/>
          <w:bCs/>
          <w:szCs w:val="22"/>
          <w:u w:val="single"/>
        </w:rPr>
        <w:t xml:space="preserve">constantly </w:t>
      </w:r>
      <w:r w:rsidRPr="00A014C7">
        <w:rPr>
          <w:b/>
          <w:bCs/>
          <w:szCs w:val="22"/>
          <w:highlight w:val="yellow"/>
          <w:u w:val="single"/>
        </w:rPr>
        <w:t>find the conditions for the minimum wage</w:t>
      </w:r>
      <w:r w:rsidRPr="00A014C7">
        <w:rPr>
          <w:b/>
          <w:bCs/>
          <w:szCs w:val="22"/>
          <w:u w:val="single"/>
        </w:rPr>
        <w:t>. Precariousness is the black heart of the capitalist production pro</w:t>
      </w:r>
      <w:r w:rsidRPr="00A014C7">
        <w:rPr>
          <w:b/>
          <w:bCs/>
          <w:szCs w:val="22"/>
          <w:u w:val="single"/>
        </w:rPr>
        <w:softHyphen/>
        <w:t xml:space="preserve"> </w:t>
      </w:r>
      <w:proofErr w:type="spellStart"/>
      <w:r w:rsidRPr="00A014C7">
        <w:rPr>
          <w:b/>
          <w:bCs/>
          <w:szCs w:val="22"/>
          <w:u w:val="single"/>
        </w:rPr>
        <w:t>cess</w:t>
      </w:r>
      <w:proofErr w:type="spellEnd"/>
      <w:r w:rsidRPr="00A014C7">
        <w:rPr>
          <w:b/>
          <w:bCs/>
          <w:szCs w:val="22"/>
          <w:u w:val="single"/>
        </w:rPr>
        <w:t xml:space="preserve"> in the global network, where a continuous flow of fragmented and </w:t>
      </w:r>
      <w:proofErr w:type="spellStart"/>
      <w:r w:rsidRPr="00A014C7">
        <w:rPr>
          <w:b/>
          <w:bCs/>
          <w:szCs w:val="22"/>
          <w:u w:val="single"/>
        </w:rPr>
        <w:t>recomposable</w:t>
      </w:r>
      <w:proofErr w:type="spellEnd"/>
      <w:r w:rsidRPr="00A014C7">
        <w:rPr>
          <w:b/>
          <w:bCs/>
          <w:szCs w:val="22"/>
          <w:u w:val="single"/>
        </w:rPr>
        <w:t xml:space="preserve"> </w:t>
      </w:r>
      <w:proofErr w:type="spellStart"/>
      <w:r w:rsidRPr="00A014C7">
        <w:rPr>
          <w:b/>
          <w:bCs/>
          <w:szCs w:val="22"/>
          <w:u w:val="single"/>
        </w:rPr>
        <w:t>infowork</w:t>
      </w:r>
      <w:proofErr w:type="spellEnd"/>
      <w:r w:rsidRPr="00A014C7">
        <w:rPr>
          <w:b/>
          <w:bCs/>
          <w:szCs w:val="22"/>
          <w:u w:val="single"/>
        </w:rPr>
        <w:t xml:space="preserve"> circulates</w:t>
      </w:r>
      <w:r w:rsidRPr="00A014C7">
        <w:rPr>
          <w:sz w:val="10"/>
          <w:szCs w:val="22"/>
        </w:rPr>
        <w:t xml:space="preserve">. </w:t>
      </w:r>
      <w:r w:rsidRPr="00A014C7">
        <w:rPr>
          <w:b/>
          <w:bCs/>
          <w:szCs w:val="22"/>
          <w:u w:val="single"/>
        </w:rPr>
        <w:t>Precariousness is the transformative element of the whole cycle of production. Nobody is outside its reach. At unspecified times, workers' wages are reduced or cut, and the life of all is threatened</w:t>
      </w:r>
      <w:r w:rsidRPr="00A014C7">
        <w:rPr>
          <w:sz w:val="10"/>
          <w:szCs w:val="22"/>
        </w:rPr>
        <w:t xml:space="preserve">. Digital </w:t>
      </w:r>
      <w:proofErr w:type="spellStart"/>
      <w:r w:rsidRPr="00A014C7">
        <w:rPr>
          <w:sz w:val="10"/>
          <w:szCs w:val="22"/>
        </w:rPr>
        <w:t>infolabor</w:t>
      </w:r>
      <w:proofErr w:type="spellEnd"/>
      <w:r w:rsidRPr="00A014C7">
        <w:rPr>
          <w:sz w:val="10"/>
          <w:szCs w:val="22"/>
        </w:rPr>
        <w:t xml:space="preserve"> can be fragmented in order to be recomposed someplace other than where that work is done. From the point </w:t>
      </w:r>
      <w:proofErr w:type="spellStart"/>
      <w:r w:rsidRPr="00A014C7">
        <w:rPr>
          <w:sz w:val="10"/>
          <w:szCs w:val="22"/>
        </w:rPr>
        <w:t>ofview</w:t>
      </w:r>
      <w:proofErr w:type="spellEnd"/>
      <w:r w:rsidRPr="00A014C7">
        <w:rPr>
          <w:sz w:val="10"/>
          <w:szCs w:val="22"/>
        </w:rPr>
        <w:t xml:space="preserve"> of the valorization of capital, flow is con</w:t>
      </w:r>
      <w:r w:rsidRPr="00A014C7">
        <w:rPr>
          <w:sz w:val="10"/>
          <w:szCs w:val="22"/>
        </w:rPr>
        <w:softHyphen/>
        <w:t xml:space="preserve"> </w:t>
      </w:r>
      <w:proofErr w:type="spellStart"/>
      <w:r w:rsidRPr="00A014C7">
        <w:rPr>
          <w:sz w:val="10"/>
          <w:szCs w:val="22"/>
        </w:rPr>
        <w:t>tinuous</w:t>
      </w:r>
      <w:proofErr w:type="spellEnd"/>
      <w:r w:rsidRPr="00A014C7">
        <w:rPr>
          <w:sz w:val="10"/>
          <w:szCs w:val="22"/>
        </w:rPr>
        <w:t>, but from the point of view of the existence and time of cog</w:t>
      </w:r>
      <w:r w:rsidRPr="00A014C7">
        <w:rPr>
          <w:sz w:val="10"/>
          <w:szCs w:val="22"/>
        </w:rPr>
        <w:softHyphen/>
        <w:t xml:space="preserve"> </w:t>
      </w:r>
      <w:proofErr w:type="spellStart"/>
      <w:r w:rsidRPr="00A014C7">
        <w:rPr>
          <w:sz w:val="10"/>
          <w:szCs w:val="22"/>
        </w:rPr>
        <w:t>nitive</w:t>
      </w:r>
      <w:proofErr w:type="spellEnd"/>
      <w:r w:rsidRPr="00A014C7">
        <w:rPr>
          <w:sz w:val="10"/>
          <w:szCs w:val="22"/>
        </w:rPr>
        <w:t xml:space="preserve"> workers, productive activity has the character of recombinant fragmentation in cellular form. Pulsating cells of work are lit and ex</w:t>
      </w:r>
      <w:r w:rsidRPr="00A014C7">
        <w:rPr>
          <w:sz w:val="10"/>
          <w:szCs w:val="22"/>
        </w:rPr>
        <w:softHyphen/>
        <w:t xml:space="preserve"> </w:t>
      </w:r>
      <w:proofErr w:type="spellStart"/>
      <w:r w:rsidRPr="00A014C7">
        <w:rPr>
          <w:sz w:val="10"/>
          <w:szCs w:val="22"/>
        </w:rPr>
        <w:t>tinguished</w:t>
      </w:r>
      <w:proofErr w:type="spellEnd"/>
      <w:r w:rsidRPr="00A014C7">
        <w:rPr>
          <w:sz w:val="10"/>
          <w:szCs w:val="22"/>
        </w:rPr>
        <w:t xml:space="preserve"> in the large control room of global production. </w:t>
      </w:r>
      <w:proofErr w:type="spellStart"/>
      <w:r w:rsidRPr="00A014C7">
        <w:rPr>
          <w:b/>
          <w:bCs/>
          <w:szCs w:val="22"/>
          <w:highlight w:val="yellow"/>
          <w:u w:val="single"/>
        </w:rPr>
        <w:t>Infolabor</w:t>
      </w:r>
      <w:proofErr w:type="spellEnd"/>
      <w:r w:rsidRPr="00A014C7">
        <w:rPr>
          <w:b/>
          <w:bCs/>
          <w:szCs w:val="22"/>
          <w:highlight w:val="yellow"/>
          <w:u w:val="single"/>
        </w:rPr>
        <w:t xml:space="preserve"> is innately </w:t>
      </w:r>
      <w:r w:rsidRPr="0029729F">
        <w:rPr>
          <w:b/>
          <w:bCs/>
          <w:szCs w:val="22"/>
          <w:highlight w:val="yellow"/>
          <w:u w:val="single"/>
        </w:rPr>
        <w:t>precarious</w:t>
      </w:r>
      <w:r w:rsidRPr="0029729F">
        <w:rPr>
          <w:b/>
          <w:bCs/>
          <w:szCs w:val="22"/>
          <w:u w:val="single"/>
        </w:rPr>
        <w:t>, not because of the contingent viciousness of em</w:t>
      </w:r>
      <w:r w:rsidRPr="0029729F">
        <w:rPr>
          <w:b/>
          <w:bCs/>
          <w:szCs w:val="22"/>
          <w:u w:val="single"/>
        </w:rPr>
        <w:softHyphen/>
        <w:t xml:space="preserve">ployers but for the simple reason that the </w:t>
      </w:r>
      <w:r w:rsidRPr="0029729F">
        <w:rPr>
          <w:b/>
          <w:bCs/>
          <w:szCs w:val="22"/>
          <w:highlight w:val="yellow"/>
          <w:u w:val="single"/>
        </w:rPr>
        <w:t xml:space="preserve">allocation of work time can be disconnected from the individual and legal person of the </w:t>
      </w:r>
      <w:r w:rsidRPr="0029729F">
        <w:rPr>
          <w:b/>
          <w:bCs/>
          <w:sz w:val="24"/>
          <w:highlight w:val="yellow"/>
          <w:u w:val="single"/>
        </w:rPr>
        <w:t>worker</w:t>
      </w:r>
      <w:r w:rsidRPr="0029729F">
        <w:rPr>
          <w:b/>
          <w:bCs/>
          <w:sz w:val="24"/>
          <w:u w:val="single"/>
        </w:rPr>
        <w:t>, an ocean of valorizing cells convened in a cellular way and recombined by the subjectivity of capital. It is appropriate to reconceptualize the relationship between re</w:t>
      </w:r>
      <w:r w:rsidRPr="0029729F">
        <w:rPr>
          <w:b/>
          <w:bCs/>
          <w:sz w:val="24"/>
          <w:u w:val="single"/>
        </w:rPr>
        <w:softHyphen/>
        <w:t xml:space="preserve"> </w:t>
      </w:r>
      <w:proofErr w:type="spellStart"/>
      <w:r w:rsidRPr="0029729F">
        <w:rPr>
          <w:b/>
          <w:bCs/>
          <w:sz w:val="24"/>
          <w:u w:val="single"/>
        </w:rPr>
        <w:t>combinant</w:t>
      </w:r>
      <w:proofErr w:type="spellEnd"/>
      <w:r w:rsidRPr="0029729F">
        <w:rPr>
          <w:b/>
          <w:bCs/>
          <w:sz w:val="24"/>
          <w:u w:val="single"/>
        </w:rPr>
        <w:t xml:space="preserve"> capital and immaterial labor, and it is advisable to obtain a new framework of reference</w:t>
      </w:r>
      <w:r w:rsidRPr="00A014C7">
        <w:rPr>
          <w:sz w:val="10"/>
          <w:szCs w:val="22"/>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szCs w:val="22"/>
        </w:rPr>
        <w:softHyphen/>
        <w:t xml:space="preserve">patible with any possibility of social </w:t>
      </w:r>
      <w:proofErr w:type="spellStart"/>
      <w:r w:rsidRPr="00A014C7">
        <w:rPr>
          <w:sz w:val="10"/>
          <w:szCs w:val="22"/>
        </w:rPr>
        <w:t>recomposition</w:t>
      </w:r>
      <w:proofErr w:type="spellEnd"/>
      <w:r w:rsidRPr="00A014C7">
        <w:rPr>
          <w:sz w:val="10"/>
          <w:szCs w:val="22"/>
        </w:rPr>
        <w:t xml:space="preserve">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w:t>
      </w:r>
      <w:proofErr w:type="spellStart"/>
      <w:r w:rsidRPr="00A014C7">
        <w:rPr>
          <w:sz w:val="10"/>
          <w:szCs w:val="22"/>
        </w:rPr>
        <w:t>confronta</w:t>
      </w:r>
      <w:proofErr w:type="spellEnd"/>
      <w:r w:rsidRPr="00A014C7">
        <w:rPr>
          <w:sz w:val="10"/>
          <w:szCs w:val="22"/>
        </w:rPr>
        <w:softHyphen/>
        <w:t xml:space="preserve"> </w:t>
      </w:r>
      <w:proofErr w:type="spellStart"/>
      <w:r w:rsidRPr="00A014C7">
        <w:rPr>
          <w:sz w:val="10"/>
          <w:szCs w:val="22"/>
        </w:rPr>
        <w:t>tion</w:t>
      </w:r>
      <w:proofErr w:type="spellEnd"/>
      <w:r w:rsidRPr="00A014C7">
        <w:rPr>
          <w:sz w:val="10"/>
          <w:szCs w:val="22"/>
        </w:rPr>
        <w:t xml:space="preserve"> on the new ground inaugurated by digital technologies and the globalized cycle of </w:t>
      </w:r>
      <w:proofErr w:type="spellStart"/>
      <w:r w:rsidRPr="00A014C7">
        <w:rPr>
          <w:sz w:val="10"/>
          <w:szCs w:val="22"/>
        </w:rPr>
        <w:t>infolabor</w:t>
      </w:r>
      <w:proofErr w:type="spellEnd"/>
      <w:r w:rsidRPr="00A014C7">
        <w:rPr>
          <w:sz w:val="10"/>
          <w:szCs w:val="22"/>
        </w:rPr>
        <w:t xml:space="preserve">. The neoliberals have understood this very well and they have subverted the rules that were laid down in a century of trade union history. In the classical mode of industrial production, the rule was based on a rigid relationship between labor and capital, and on the </w:t>
      </w:r>
      <w:proofErr w:type="spellStart"/>
      <w:r w:rsidRPr="00A014C7">
        <w:rPr>
          <w:sz w:val="10"/>
          <w:szCs w:val="22"/>
        </w:rPr>
        <w:t>possibil</w:t>
      </w:r>
      <w:proofErr w:type="spellEnd"/>
      <w:r w:rsidRPr="00A014C7">
        <w:rPr>
          <w:sz w:val="10"/>
          <w:szCs w:val="22"/>
        </w:rPr>
        <w:softHyphen/>
        <w:t xml:space="preserve"> </w:t>
      </w:r>
      <w:proofErr w:type="spellStart"/>
      <w:r w:rsidRPr="00A014C7">
        <w:rPr>
          <w:sz w:val="10"/>
          <w:szCs w:val="22"/>
        </w:rPr>
        <w:t>ity</w:t>
      </w:r>
      <w:proofErr w:type="spellEnd"/>
      <w:r w:rsidRPr="00A014C7">
        <w:rPr>
          <w:sz w:val="10"/>
          <w:szCs w:val="22"/>
        </w:rPr>
        <w:t xml:space="preserve"> of determining the value of goods on the basis of socially necessary working time. But in the recombining stage of capital based on </w:t>
      </w:r>
      <w:proofErr w:type="spellStart"/>
      <w:r w:rsidRPr="00A014C7">
        <w:rPr>
          <w:sz w:val="10"/>
          <w:szCs w:val="22"/>
        </w:rPr>
        <w:t>exploi</w:t>
      </w:r>
      <w:proofErr w:type="spellEnd"/>
      <w:r w:rsidRPr="00A014C7">
        <w:rPr>
          <w:sz w:val="10"/>
          <w:szCs w:val="22"/>
        </w:rPr>
        <w:softHyphen/>
        <w:t xml:space="preserve"> </w:t>
      </w:r>
      <w:proofErr w:type="spellStart"/>
      <w:r w:rsidRPr="00A014C7">
        <w:rPr>
          <w:sz w:val="10"/>
          <w:szCs w:val="22"/>
        </w:rPr>
        <w:t>tation</w:t>
      </w:r>
      <w:proofErr w:type="spellEnd"/>
      <w:r w:rsidRPr="00A014C7">
        <w:rPr>
          <w:sz w:val="10"/>
          <w:szCs w:val="22"/>
        </w:rPr>
        <w:t xml:space="preserve"> of fluid </w:t>
      </w:r>
      <w:proofErr w:type="spellStart"/>
      <w:r w:rsidRPr="00A014C7">
        <w:rPr>
          <w:sz w:val="10"/>
          <w:szCs w:val="22"/>
        </w:rPr>
        <w:t>infowork</w:t>
      </w:r>
      <w:proofErr w:type="spellEnd"/>
      <w:r w:rsidRPr="00A014C7">
        <w:rPr>
          <w:sz w:val="10"/>
          <w:szCs w:val="22"/>
        </w:rPr>
        <w:t xml:space="preserve">, there is no longer any deterministic relation between labor and value. We should not aim to restore the rules that neoliberal power has violated; </w:t>
      </w:r>
      <w:r w:rsidRPr="00A014C7">
        <w:rPr>
          <w:b/>
          <w:bCs/>
          <w:szCs w:val="22"/>
          <w:highlight w:val="yellow"/>
          <w:u w:val="single"/>
        </w:rPr>
        <w:t>we should invent new rules adequate to the fluid form of the labor-capital relation</w:t>
      </w:r>
      <w:r w:rsidRPr="00A014C7">
        <w:rPr>
          <w:sz w:val="10"/>
          <w:szCs w:val="22"/>
        </w:rPr>
        <w:t>, where there is no longer any quantitative time</w:t>
      </w:r>
      <w:r w:rsidRPr="00A014C7">
        <w:rPr>
          <w:sz w:val="10"/>
          <w:szCs w:val="22"/>
        </w:rPr>
        <w:softHyphen/>
        <w:t xml:space="preserve"> value determinism and, thus, where there is no longer any necessary constant in economic relations</w:t>
      </w:r>
      <w:r w:rsidRPr="00A014C7">
        <w:rPr>
          <w:b/>
          <w:bCs/>
          <w:szCs w:val="22"/>
          <w:u w:val="single"/>
        </w:rPr>
        <w:t xml:space="preserve">. How can </w:t>
      </w:r>
      <w:r w:rsidRPr="00A014C7">
        <w:rPr>
          <w:b/>
          <w:bCs/>
          <w:szCs w:val="22"/>
          <w:highlight w:val="yellow"/>
          <w:u w:val="single"/>
        </w:rPr>
        <w:t>we oppose the systemic depersonalization</w:t>
      </w:r>
      <w:r w:rsidRPr="00A014C7">
        <w:rPr>
          <w:sz w:val="10"/>
          <w:szCs w:val="22"/>
        </w:rPr>
        <w:t xml:space="preserve"> of the work</w:t>
      </w:r>
      <w:r w:rsidRPr="00A014C7">
        <w:rPr>
          <w:sz w:val="10"/>
          <w:szCs w:val="22"/>
        </w:rPr>
        <w:softHyphen/>
        <w:t xml:space="preserve"> </w:t>
      </w:r>
      <w:proofErr w:type="spellStart"/>
      <w:r w:rsidRPr="00A014C7">
        <w:rPr>
          <w:sz w:val="10"/>
          <w:szCs w:val="22"/>
        </w:rPr>
        <w:t>ing</w:t>
      </w:r>
      <w:proofErr w:type="spellEnd"/>
      <w:r w:rsidRPr="00A014C7">
        <w:rPr>
          <w:sz w:val="10"/>
          <w:szCs w:val="22"/>
        </w:rPr>
        <w:t xml:space="preserve"> class and the slavery that is affirmed in the command of precarious and depersonalized work? This is the question that is posed </w:t>
      </w:r>
      <w:r w:rsidRPr="00A014C7">
        <w:rPr>
          <w:b/>
          <w:bCs/>
          <w:szCs w:val="22"/>
          <w:highlight w:val="yellow"/>
          <w:u w:val="single"/>
        </w:rPr>
        <w:t xml:space="preserve">with </w:t>
      </w:r>
      <w:proofErr w:type="spellStart"/>
      <w:r w:rsidRPr="00A014C7">
        <w:rPr>
          <w:b/>
          <w:bCs/>
          <w:szCs w:val="22"/>
          <w:highlight w:val="yellow"/>
          <w:u w:val="single"/>
        </w:rPr>
        <w:t>insis</w:t>
      </w:r>
      <w:proofErr w:type="spellEnd"/>
      <w:r w:rsidRPr="00A014C7">
        <w:rPr>
          <w:b/>
          <w:bCs/>
          <w:szCs w:val="22"/>
          <w:highlight w:val="yellow"/>
          <w:u w:val="single"/>
        </w:rPr>
        <w:softHyphen/>
        <w:t xml:space="preserve"> </w:t>
      </w:r>
      <w:proofErr w:type="spellStart"/>
      <w:r w:rsidRPr="00A014C7">
        <w:rPr>
          <w:b/>
          <w:bCs/>
          <w:szCs w:val="22"/>
          <w:highlight w:val="yellow"/>
          <w:u w:val="single"/>
        </w:rPr>
        <w:t>tence</w:t>
      </w:r>
      <w:proofErr w:type="spellEnd"/>
      <w:r w:rsidRPr="00A014C7">
        <w:rPr>
          <w:b/>
          <w:bCs/>
          <w:szCs w:val="22"/>
          <w:highlight w:val="yellow"/>
          <w:u w:val="single"/>
        </w:rPr>
        <w:t xml:space="preserve"> by whomever still has a sense of human dignity</w:t>
      </w:r>
      <w:r w:rsidRPr="00A014C7">
        <w:rPr>
          <w:sz w:val="10"/>
          <w:szCs w:val="22"/>
        </w:rPr>
        <w:t>. Nevertheless, no answer comes, because the forms of resistance and struggle that were efficacious in the twentieth century appear to no longer have the ca</w:t>
      </w:r>
      <w:r w:rsidRPr="00A014C7">
        <w:rPr>
          <w:sz w:val="10"/>
          <w:szCs w:val="22"/>
        </w:rPr>
        <w:softHyphen/>
        <w:t xml:space="preserve"> </w:t>
      </w:r>
      <w:proofErr w:type="spellStart"/>
      <w:r w:rsidRPr="00A014C7">
        <w:rPr>
          <w:sz w:val="10"/>
          <w:szCs w:val="22"/>
        </w:rPr>
        <w:t>pacity</w:t>
      </w:r>
      <w:proofErr w:type="spellEnd"/>
      <w:r w:rsidRPr="00A014C7">
        <w:rPr>
          <w:sz w:val="10"/>
          <w:szCs w:val="22"/>
        </w:rPr>
        <w:t xml:space="preserve"> to spread and consolidate, nor, consequently, can they stop the absolutism of capital. We have learned from the experience of workers' struggle in re</w:t>
      </w:r>
      <w:r w:rsidRPr="00A014C7">
        <w:rPr>
          <w:sz w:val="10"/>
          <w:szCs w:val="22"/>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A014C7">
        <w:rPr>
          <w:sz w:val="10"/>
          <w:szCs w:val="22"/>
        </w:rPr>
        <w:softHyphen/>
        <w:t xml:space="preserve"> </w:t>
      </w:r>
      <w:proofErr w:type="spellStart"/>
      <w:r w:rsidRPr="00A014C7">
        <w:rPr>
          <w:sz w:val="10"/>
          <w:szCs w:val="22"/>
        </w:rPr>
        <w:lastRenderedPageBreak/>
        <w:t>derstand</w:t>
      </w:r>
      <w:proofErr w:type="spellEnd"/>
      <w:r w:rsidRPr="00A014C7">
        <w:rPr>
          <w:sz w:val="10"/>
          <w:szCs w:val="22"/>
        </w:rPr>
        <w:t xml:space="preserve">. </w:t>
      </w:r>
      <w:r w:rsidRPr="00A014C7">
        <w:rPr>
          <w:b/>
          <w:bCs/>
          <w:szCs w:val="22"/>
          <w:highlight w:val="yellow"/>
          <w:u w:val="single"/>
        </w:rPr>
        <w:t>In order for struggles to form a cycle there must be</w:t>
      </w:r>
      <w:r w:rsidRPr="00A014C7">
        <w:rPr>
          <w:sz w:val="10"/>
          <w:szCs w:val="22"/>
        </w:rPr>
        <w:t xml:space="preserve"> a spatial proximity of laboring bodies and </w:t>
      </w:r>
      <w:r w:rsidRPr="00A014C7">
        <w:rPr>
          <w:b/>
          <w:bCs/>
          <w:szCs w:val="22"/>
          <w:highlight w:val="yellow"/>
          <w:u w:val="single"/>
        </w:rPr>
        <w:t>an existential</w:t>
      </w:r>
      <w:r w:rsidRPr="00A014C7">
        <w:rPr>
          <w:b/>
          <w:bCs/>
          <w:szCs w:val="22"/>
          <w:u w:val="single"/>
        </w:rPr>
        <w:t xml:space="preserve"> temporal </w:t>
      </w:r>
      <w:r w:rsidRPr="00A014C7">
        <w:rPr>
          <w:b/>
          <w:bCs/>
          <w:szCs w:val="22"/>
          <w:highlight w:val="yellow"/>
          <w:u w:val="single"/>
        </w:rPr>
        <w:t>continuit</w:t>
      </w:r>
      <w:r w:rsidRPr="00A014C7">
        <w:rPr>
          <w:sz w:val="10"/>
          <w:szCs w:val="22"/>
          <w:highlight w:val="yellow"/>
        </w:rPr>
        <w:t>y</w:t>
      </w:r>
      <w:r w:rsidRPr="00A014C7">
        <w:rPr>
          <w:sz w:val="10"/>
          <w:szCs w:val="22"/>
        </w:rPr>
        <w:t xml:space="preserve">. Without this proximity and this continuity, we lack the conditions for </w:t>
      </w:r>
      <w:proofErr w:type="spellStart"/>
      <w:r w:rsidRPr="00A014C7">
        <w:rPr>
          <w:sz w:val="10"/>
          <w:szCs w:val="22"/>
        </w:rPr>
        <w:t>cellularized</w:t>
      </w:r>
      <w:proofErr w:type="spellEnd"/>
      <w:r w:rsidRPr="00A014C7">
        <w:rPr>
          <w:sz w:val="10"/>
          <w:szCs w:val="22"/>
        </w:rPr>
        <w:t xml:space="preserve"> bodies to become a community. </w:t>
      </w:r>
    </w:p>
    <w:p w14:paraId="2B4C25B3" w14:textId="77777777" w:rsidR="00201969" w:rsidRDefault="00201969" w:rsidP="00201969">
      <w:pPr>
        <w:pStyle w:val="Heading4"/>
      </w:pPr>
      <w:r>
        <w:t xml:space="preserve">Only the collective can control the subjectivity and power </w:t>
      </w:r>
      <w:r w:rsidRPr="00802CE0">
        <w:rPr>
          <w:u w:val="single"/>
        </w:rPr>
        <w:t>necessary</w:t>
      </w:r>
      <w:r>
        <w:t xml:space="preserve"> to have existential continuity and solve cap. This is contrary to capitalist logic, which suppresses the crowd in favor of individualism. Dean 16:</w:t>
      </w:r>
    </w:p>
    <w:p w14:paraId="234F1E18" w14:textId="77777777" w:rsidR="00201969" w:rsidRPr="00742170" w:rsidRDefault="00201969" w:rsidP="00201969">
      <w:proofErr w:type="spellStart"/>
      <w:r w:rsidRPr="00742170">
        <w:t>Jodl</w:t>
      </w:r>
      <w:proofErr w:type="spellEnd"/>
      <w:r w:rsidRPr="00742170">
        <w:t xml:space="preserve"> Dean, “Crowds and Party” 2016 //LHP AV</w:t>
      </w:r>
    </w:p>
    <w:p w14:paraId="2D423EEF" w14:textId="77777777" w:rsidR="00201969" w:rsidRPr="0014466A" w:rsidRDefault="00201969" w:rsidP="00201969">
      <w:pPr>
        <w:rPr>
          <w:b/>
          <w:bCs/>
          <w:sz w:val="24"/>
          <w:u w:val="single"/>
        </w:rPr>
      </w:pPr>
      <w:r w:rsidRPr="003C2260">
        <w:rPr>
          <w:sz w:val="16"/>
        </w:rPr>
        <w:t xml:space="preserve">Conclusion </w:t>
      </w:r>
      <w:r w:rsidRPr="0014466A">
        <w:rPr>
          <w:b/>
          <w:bCs/>
          <w:sz w:val="24"/>
          <w:u w:val="single"/>
        </w:rPr>
        <w:t>If the subject is interpellated as an individual, the strengths of many become the imaginary attributes of one</w:t>
      </w:r>
      <w:r w:rsidRPr="003C2260">
        <w:rPr>
          <w:sz w:val="16"/>
        </w:rPr>
        <w:t xml:space="preserve">. </w:t>
      </w:r>
      <w:r w:rsidRPr="0014466A">
        <w:rPr>
          <w:b/>
          <w:bCs/>
          <w:sz w:val="24"/>
          <w:highlight w:val="yellow"/>
          <w:u w:val="single"/>
        </w:rPr>
        <w:t xml:space="preserve">The individual appears as the </w:t>
      </w:r>
      <w:r w:rsidRPr="00D436B8">
        <w:rPr>
          <w:b/>
          <w:bCs/>
          <w:sz w:val="24"/>
          <w:highlight w:val="yellow"/>
          <w:u w:val="single"/>
        </w:rPr>
        <w:t xml:space="preserve">locus of </w:t>
      </w:r>
      <w:r w:rsidRPr="00D436B8">
        <w:rPr>
          <w:b/>
          <w:bCs/>
          <w:sz w:val="24"/>
          <w:u w:val="single"/>
        </w:rPr>
        <w:t>a</w:t>
      </w:r>
      <w:r w:rsidRPr="0014466A">
        <w:rPr>
          <w:b/>
          <w:bCs/>
          <w:sz w:val="24"/>
          <w:u w:val="single"/>
        </w:rPr>
        <w:t xml:space="preserve"> capacity for innovation and </w:t>
      </w:r>
      <w:r w:rsidRPr="00D436B8">
        <w:rPr>
          <w:b/>
          <w:bCs/>
          <w:sz w:val="24"/>
          <w:highlight w:val="yellow"/>
          <w:u w:val="single"/>
        </w:rPr>
        <w:t>interruption that is only</w:t>
      </w:r>
      <w:r w:rsidRPr="0014466A">
        <w:rPr>
          <w:b/>
          <w:bCs/>
          <w:sz w:val="24"/>
          <w:u w:val="single"/>
        </w:rPr>
        <w:t xml:space="preserve"> ever </w:t>
      </w:r>
      <w:r w:rsidRPr="00D436B8">
        <w:rPr>
          <w:b/>
          <w:bCs/>
          <w:sz w:val="24"/>
          <w:highlight w:val="yellow"/>
          <w:u w:val="single"/>
        </w:rPr>
        <w:t>an effect of collectivities</w:t>
      </w:r>
      <w:r w:rsidRPr="003C2260">
        <w:rPr>
          <w:sz w:val="16"/>
        </w:rPr>
        <w:t xml:space="preserve">. If </w:t>
      </w:r>
      <w:r w:rsidRPr="0014466A">
        <w:rPr>
          <w:b/>
          <w:bCs/>
          <w:sz w:val="24"/>
          <w:highlight w:val="yellow"/>
          <w:u w:val="single"/>
        </w:rPr>
        <w:t>bourgeois ideology is the imaginary relationship of individuals</w:t>
      </w:r>
      <w:r w:rsidRPr="0014466A">
        <w:rPr>
          <w:b/>
          <w:bCs/>
          <w:sz w:val="24"/>
          <w:u w:val="single"/>
        </w:rPr>
        <w:t xml:space="preserve"> to their real conditions</w:t>
      </w:r>
      <w:r w:rsidRPr="003C2260">
        <w:rPr>
          <w:sz w:val="16"/>
        </w:rPr>
        <w:t xml:space="preserve"> of 69 existence, as we learn from Althusser, </w:t>
      </w:r>
      <w:r w:rsidRPr="0014466A">
        <w:rPr>
          <w:b/>
          <w:bCs/>
          <w:sz w:val="24"/>
          <w:u w:val="single"/>
        </w:rPr>
        <w:t>these conditions will be represented repeatedly as individual matters of individual preference and choice</w:t>
      </w:r>
      <w:r w:rsidRPr="003C2260">
        <w:rPr>
          <w:sz w:val="16"/>
        </w:rPr>
        <w:t xml:space="preserve">, belief, and circumstance. </w:t>
      </w:r>
      <w:r w:rsidRPr="0014466A">
        <w:rPr>
          <w:b/>
          <w:bCs/>
          <w:sz w:val="24"/>
          <w:u w:val="single"/>
        </w:rPr>
        <w:t xml:space="preserve">The </w:t>
      </w:r>
      <w:r w:rsidRPr="0014466A">
        <w:rPr>
          <w:b/>
          <w:bCs/>
          <w:sz w:val="24"/>
          <w:highlight w:val="yellow"/>
          <w:u w:val="single"/>
        </w:rPr>
        <w:t xml:space="preserve">contradictions constitutive of capitalist relations </w:t>
      </w:r>
      <w:r w:rsidRPr="0014466A">
        <w:rPr>
          <w:b/>
          <w:bCs/>
          <w:sz w:val="24"/>
          <w:u w:val="single"/>
        </w:rPr>
        <w:t xml:space="preserve">will </w:t>
      </w:r>
      <w:r w:rsidRPr="0014466A">
        <w:rPr>
          <w:b/>
          <w:bCs/>
          <w:sz w:val="24"/>
          <w:highlight w:val="yellow"/>
          <w:u w:val="single"/>
        </w:rPr>
        <w:t>exist side by side</w:t>
      </w:r>
      <w:r w:rsidRPr="003C2260">
        <w:rPr>
          <w:sz w:val="16"/>
        </w:rPr>
        <w:t xml:space="preserve">, appearing as so many dreams or neuroses. </w:t>
      </w:r>
      <w:r w:rsidRPr="0014466A">
        <w:rPr>
          <w:b/>
          <w:bCs/>
          <w:sz w:val="24"/>
          <w:highlight w:val="yellow"/>
          <w:u w:val="single"/>
        </w:rPr>
        <w:t>Collectivity</w:t>
      </w:r>
      <w:r w:rsidRPr="003C2260">
        <w:rPr>
          <w:sz w:val="16"/>
        </w:rPr>
        <w:t xml:space="preserve">, in turn, </w:t>
      </w:r>
      <w:r w:rsidRPr="0014466A">
        <w:rPr>
          <w:b/>
          <w:bCs/>
          <w:sz w:val="24"/>
          <w:highlight w:val="yellow"/>
          <w:u w:val="single"/>
        </w:rPr>
        <w:t xml:space="preserve">will be </w:t>
      </w:r>
      <w:r w:rsidRPr="0014466A">
        <w:rPr>
          <w:b/>
          <w:bCs/>
          <w:sz w:val="24"/>
          <w:u w:val="single"/>
        </w:rPr>
        <w:t xml:space="preserve">figured derivatively, </w:t>
      </w:r>
      <w:r w:rsidRPr="0014466A">
        <w:rPr>
          <w:b/>
          <w:bCs/>
          <w:sz w:val="24"/>
          <w:highlight w:val="yellow"/>
          <w:u w:val="single"/>
        </w:rPr>
        <w:t xml:space="preserve">in the shadow </w:t>
      </w:r>
      <w:r w:rsidRPr="0014466A">
        <w:rPr>
          <w:b/>
          <w:bCs/>
          <w:sz w:val="24"/>
          <w:u w:val="single"/>
        </w:rPr>
        <w:t xml:space="preserve">of the individual </w:t>
      </w:r>
      <w:r w:rsidRPr="003C2260">
        <w:rPr>
          <w:sz w:val="16"/>
        </w:rPr>
        <w:t xml:space="preserve">such that the subjectivity it evinces fails to appear as an effect of a subject. </w:t>
      </w:r>
      <w:r w:rsidRPr="00D436B8">
        <w:rPr>
          <w:b/>
          <w:bCs/>
          <w:sz w:val="24"/>
          <w:u w:val="single"/>
        </w:rPr>
        <w:t>Rather than as the dynamic force of the crowd</w:t>
      </w:r>
      <w:r w:rsidRPr="0014466A">
        <w:rPr>
          <w:b/>
          <w:bCs/>
          <w:sz w:val="24"/>
          <w:u w:val="single"/>
        </w:rPr>
        <w:t>, desire appears as personal longing</w:t>
      </w:r>
      <w:r w:rsidRPr="003C2260">
        <w:rPr>
          <w:sz w:val="16"/>
        </w:rPr>
        <w:t xml:space="preserve">. Rather than an inescapable circuit of activity, drive appears as addiction. </w:t>
      </w:r>
      <w:r w:rsidRPr="0014466A">
        <w:rPr>
          <w:b/>
          <w:bCs/>
          <w:sz w:val="24"/>
          <w:u w:val="single"/>
        </w:rPr>
        <w:t xml:space="preserve">While the subject of psychoanalysis is not the reasonable, self-aware subject of liberalism, when the unconscious is rendered as that of an individual, psychoanalysis is drafted into its service as covert support for an individuated subjectivity conceived in terms of a rational and knowable will. </w:t>
      </w:r>
      <w:r w:rsidRPr="0014466A">
        <w:rPr>
          <w:b/>
          <w:bCs/>
          <w:sz w:val="24"/>
          <w:highlight w:val="yellow"/>
          <w:u w:val="single"/>
        </w:rPr>
        <w:t>Recognizing the collective as a subject become</w:t>
      </w:r>
      <w:r w:rsidRPr="0014466A">
        <w:rPr>
          <w:b/>
          <w:bCs/>
          <w:sz w:val="24"/>
          <w:u w:val="single"/>
        </w:rPr>
        <w:t xml:space="preserve">s all the more </w:t>
      </w:r>
      <w:r w:rsidRPr="0014466A">
        <w:rPr>
          <w:b/>
          <w:bCs/>
          <w:sz w:val="24"/>
          <w:highlight w:val="yellow"/>
          <w:u w:val="single"/>
        </w:rPr>
        <w:t xml:space="preserve">challenging because the terms </w:t>
      </w:r>
      <w:r w:rsidRPr="0014466A">
        <w:rPr>
          <w:b/>
          <w:bCs/>
          <w:sz w:val="24"/>
          <w:u w:val="single"/>
        </w:rPr>
        <w:t xml:space="preserve">of what counts as the act of a subject </w:t>
      </w:r>
      <w:r w:rsidRPr="0014466A">
        <w:rPr>
          <w:b/>
          <w:bCs/>
          <w:sz w:val="24"/>
          <w:highlight w:val="yellow"/>
          <w:u w:val="single"/>
        </w:rPr>
        <w:t xml:space="preserve">are truncated </w:t>
      </w:r>
      <w:r w:rsidRPr="0014466A">
        <w:rPr>
          <w:b/>
          <w:bCs/>
          <w:sz w:val="24"/>
          <w:u w:val="single"/>
        </w:rPr>
        <w:t>and distorted.</w:t>
      </w:r>
      <w:r w:rsidRPr="003C2260">
        <w:rPr>
          <w:sz w:val="16"/>
        </w:rPr>
        <w:t xml:space="preserve"> Rather than heterogeneous, conflictual, temporary, unbounded, and in need of support from objects and figures that exceed it, the subject as individual is impossibly, fantastically independent and enduring. </w:t>
      </w:r>
      <w:r w:rsidRPr="0014466A">
        <w:rPr>
          <w:b/>
          <w:bCs/>
          <w:sz w:val="24"/>
          <w:u w:val="single"/>
        </w:rPr>
        <w:t>The crowd becomes unconscious again in the continued operation of enclosure effected by the individual form.</w:t>
      </w:r>
      <w:r w:rsidRPr="003C2260">
        <w:rPr>
          <w:sz w:val="16"/>
        </w:rPr>
        <w:t xml:space="preserve"> Althusser asks why the </w:t>
      </w:r>
      <w:r w:rsidRPr="00D436B8">
        <w:rPr>
          <w:b/>
          <w:bCs/>
          <w:sz w:val="24"/>
          <w:u w:val="single"/>
        </w:rPr>
        <w:t>relation given to individuals of their collective material life is an imaginary relation</w:t>
      </w:r>
      <w:r w:rsidRPr="003C2260">
        <w:rPr>
          <w:sz w:val="16"/>
        </w:rPr>
        <w:t xml:space="preserve">. My answer is that </w:t>
      </w:r>
      <w:r w:rsidRPr="0014466A">
        <w:rPr>
          <w:b/>
          <w:bCs/>
          <w:sz w:val="24"/>
          <w:u w:val="single"/>
        </w:rPr>
        <w:t>it is imaginary because it is given to them as individuals</w:t>
      </w:r>
      <w:r w:rsidRPr="003C2260">
        <w:rPr>
          <w:sz w:val="16"/>
        </w:rPr>
        <w:t xml:space="preserve">. Althusser, though, tries a different explanation, one that emphasizes practices of belief—kneeling, praying, shaking hands. He wants to get at the material dimension of ideology in practices, but he misses the ways these practices are collective, generic. In themselves, they are not individuating but rather the practices of a body of believers, a collectivity. Deploying Freud as backup, Althusser nevertheless asserts that individuals are always-already subjects, particularly to the extent that they are born into a family, a place: "it is certain in advance that it will bear its Father's </w:t>
      </w:r>
      <w:proofErr w:type="gramStart"/>
      <w:r w:rsidRPr="003C2260">
        <w:rPr>
          <w:sz w:val="16"/>
        </w:rPr>
        <w:t>Name, and</w:t>
      </w:r>
      <w:proofErr w:type="gramEnd"/>
      <w:r w:rsidRPr="003C2260">
        <w:rPr>
          <w:sz w:val="16"/>
        </w:rPr>
        <w:t xml:space="preserve"> will therefore have an identity and be irreplaceable."1°2 His assertion points not to the inevitability of subjection but to the specificity of interpellation as an individual in the bourgeois family. In this regard, Althusser intermixes generic and naming practices, failing to distinguish between those that involve groups and those that single out an individual by name. Le Bon is an odious reactionary. The Crowd sounds the alarm, alerting elites to the threat of mass power and giving the rest of us a window into the will formed, expressed, and unleashed as that of a collective subject. </w:t>
      </w:r>
      <w:r w:rsidRPr="0014466A">
        <w:rPr>
          <w:b/>
          <w:bCs/>
          <w:sz w:val="24"/>
          <w:highlight w:val="yellow"/>
          <w:u w:val="single"/>
        </w:rPr>
        <w:t>Collectivity brings with it a sense of invincibility</w:t>
      </w:r>
      <w:r w:rsidRPr="0014466A">
        <w:rPr>
          <w:b/>
          <w:bCs/>
          <w:sz w:val="24"/>
          <w:u w:val="single"/>
        </w:rPr>
        <w:t>, an immense courage and capacity to put self-interest aside</w:t>
      </w:r>
      <w:r w:rsidRPr="003C2260">
        <w:rPr>
          <w:sz w:val="16"/>
        </w:rPr>
        <w:t xml:space="preserve">. </w:t>
      </w:r>
      <w:r w:rsidRPr="0014466A">
        <w:rPr>
          <w:b/>
          <w:bCs/>
          <w:sz w:val="24"/>
          <w:u w:val="single"/>
        </w:rPr>
        <w:t xml:space="preserve">It is </w:t>
      </w:r>
      <w:r w:rsidRPr="0014466A">
        <w:rPr>
          <w:b/>
          <w:bCs/>
          <w:sz w:val="24"/>
          <w:highlight w:val="yellow"/>
          <w:u w:val="single"/>
        </w:rPr>
        <w:t xml:space="preserve">accompanied by </w:t>
      </w:r>
      <w:r w:rsidRPr="0014466A">
        <w:rPr>
          <w:b/>
          <w:bCs/>
          <w:sz w:val="24"/>
          <w:u w:val="single"/>
        </w:rPr>
        <w:t xml:space="preserve">an unshakeable </w:t>
      </w:r>
      <w:r w:rsidRPr="0014466A">
        <w:rPr>
          <w:b/>
          <w:bCs/>
          <w:sz w:val="24"/>
          <w:highlight w:val="yellow"/>
          <w:u w:val="single"/>
        </w:rPr>
        <w:t>equality</w:t>
      </w:r>
      <w:r w:rsidRPr="0014466A">
        <w:rPr>
          <w:b/>
          <w:bCs/>
          <w:sz w:val="24"/>
          <w:u w:val="single"/>
        </w:rPr>
        <w:t xml:space="preserve">, a </w:t>
      </w:r>
      <w:r w:rsidRPr="00D436B8">
        <w:rPr>
          <w:b/>
          <w:bCs/>
          <w:sz w:val="24"/>
          <w:highlight w:val="yellow"/>
          <w:u w:val="single"/>
        </w:rPr>
        <w:t>demand for justice</w:t>
      </w:r>
      <w:r w:rsidRPr="0014466A">
        <w:rPr>
          <w:b/>
          <w:bCs/>
          <w:sz w:val="24"/>
          <w:u w:val="single"/>
        </w:rPr>
        <w:t xml:space="preserve"> that Freud acknowledges </w:t>
      </w:r>
      <w:r w:rsidRPr="003C2260">
        <w:rPr>
          <w:sz w:val="16"/>
        </w:rPr>
        <w:t xml:space="preserve">even as he derives it from an original envy. </w:t>
      </w:r>
      <w:r w:rsidRPr="0014466A">
        <w:rPr>
          <w:b/>
          <w:bCs/>
          <w:sz w:val="24"/>
          <w:u w:val="single"/>
        </w:rPr>
        <w:t>The "exciting causes" of the crowd's directed intensity are unpredictable and temporary, which adds to the anxiety of elites endeavoring to hold onto the privilege they associate with their individuality before they are themselves swept up,</w:t>
      </w:r>
      <w:r w:rsidRPr="003C2260">
        <w:rPr>
          <w:sz w:val="16"/>
        </w:rPr>
        <w:t xml:space="preserve"> compelled into thoughts and actions they abhor. Destructive, creative, unpredictable, temporary, and intense: </w:t>
      </w:r>
      <w:r w:rsidRPr="0014466A">
        <w:rPr>
          <w:b/>
          <w:bCs/>
          <w:sz w:val="24"/>
          <w:highlight w:val="yellow"/>
          <w:u w:val="single"/>
        </w:rPr>
        <w:t xml:space="preserve">the crowd expresses the paradoxical power of the people </w:t>
      </w:r>
      <w:r w:rsidRPr="0014466A">
        <w:rPr>
          <w:b/>
          <w:bCs/>
          <w:sz w:val="24"/>
          <w:u w:val="single"/>
        </w:rPr>
        <w:t>as subject.</w:t>
      </w:r>
    </w:p>
    <w:p w14:paraId="617523D9" w14:textId="77777777" w:rsidR="00201969" w:rsidRDefault="00201969" w:rsidP="00201969">
      <w:pPr>
        <w:pStyle w:val="Heading4"/>
        <w:rPr>
          <w:shd w:val="clear" w:color="auto" w:fill="FFFFFF"/>
        </w:rPr>
      </w:pPr>
      <w:r>
        <w:rPr>
          <w:shd w:val="clear" w:color="auto" w:fill="FFFFFF"/>
        </w:rPr>
        <w:lastRenderedPageBreak/>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w:t>
      </w:r>
      <w:proofErr w:type="spellStart"/>
      <w:r>
        <w:rPr>
          <w:shd w:val="clear" w:color="auto" w:fill="FFFFFF"/>
        </w:rPr>
        <w:t>Allinson</w:t>
      </w:r>
      <w:proofErr w:type="spellEnd"/>
      <w:r>
        <w:rPr>
          <w:shd w:val="clear" w:color="auto" w:fill="FFFFFF"/>
        </w:rPr>
        <w:t xml:space="preserve"> 21</w:t>
      </w:r>
    </w:p>
    <w:p w14:paraId="65ED318B" w14:textId="77777777" w:rsidR="00201969" w:rsidRPr="00726D95" w:rsidRDefault="00201969" w:rsidP="00726D95">
      <w:proofErr w:type="spellStart"/>
      <w:r w:rsidRPr="00726D95">
        <w:t>Allinson</w:t>
      </w:r>
      <w:proofErr w:type="spellEnd"/>
      <w:r w:rsidRPr="00726D95">
        <w:t xml:space="preserve">, J. (2021). The tragedy of the worker: towards the </w:t>
      </w:r>
      <w:proofErr w:type="spellStart"/>
      <w:r w:rsidRPr="00726D95">
        <w:t>proletarocene</w:t>
      </w:r>
      <w:proofErr w:type="spellEnd"/>
      <w:r w:rsidRPr="00726D95">
        <w:t xml:space="preserve">. Verso Books. </w:t>
      </w:r>
      <w:proofErr w:type="spellStart"/>
      <w:r w:rsidRPr="00726D95">
        <w:t>pg</w:t>
      </w:r>
      <w:proofErr w:type="spellEnd"/>
      <w:r w:rsidRPr="00726D95">
        <w:t xml:space="preserve"> 8-17</w:t>
      </w:r>
    </w:p>
    <w:p w14:paraId="5792890C" w14:textId="77777777" w:rsidR="00201969" w:rsidRPr="00A014C7" w:rsidRDefault="00201969" w:rsidP="00201969">
      <w:pPr>
        <w:shd w:val="clear" w:color="auto" w:fill="FFFFFF"/>
        <w:spacing w:before="100" w:beforeAutospacing="1" w:after="100" w:afterAutospacing="1" w:line="240" w:lineRule="auto"/>
        <w:rPr>
          <w:rFonts w:eastAsia="Times New Roman"/>
          <w:b/>
          <w:bCs/>
          <w:szCs w:val="22"/>
          <w:u w:val="single"/>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r w:rsidRPr="00A014C7">
        <w:rPr>
          <w:rFonts w:eastAsia="Times New Roman"/>
          <w:sz w:val="10"/>
          <w:szCs w:val="22"/>
        </w:rPr>
        <w:t>labour</w:t>
      </w:r>
      <w:proofErr w:type="spellEnd"/>
      <w:r w:rsidRPr="00A014C7">
        <w:rPr>
          <w:rFonts w:eastAsia="Times New Roman"/>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The ‘externalities’ of capital – climate chaos</w:t>
      </w:r>
      <w:r w:rsidRPr="00A014C7">
        <w:rPr>
          <w:rFonts w:eastAsia="Times New Roman"/>
          <w:b/>
          <w:bCs/>
          <w:szCs w:val="22"/>
          <w:u w:val="single"/>
        </w:rPr>
        <w:t xml:space="preserve">, biosphere destruction, resource depletion, topsoil erosion, ocean acidification, </w:t>
      </w:r>
      <w:r w:rsidRPr="00A014C7">
        <w:rPr>
          <w:rFonts w:eastAsia="Times New Roman"/>
          <w:b/>
          <w:bCs/>
          <w:szCs w:val="22"/>
          <w:highlight w:val="yellow"/>
          <w:u w:val="single"/>
        </w:rPr>
        <w:t>mass 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 xml:space="preserve">extend far beyond the specific 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only a third of the energy in coal is actually converted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This does not preclude 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w:t>
      </w:r>
      <w:proofErr w:type="spellStart"/>
      <w:r w:rsidRPr="00A014C7">
        <w:rPr>
          <w:rFonts w:eastAsia="Times New Roman"/>
          <w:sz w:val="10"/>
          <w:szCs w:val="22"/>
        </w:rPr>
        <w:t>embattledness</w:t>
      </w:r>
      <w:proofErr w:type="spellEnd"/>
      <w:r w:rsidRPr="00A014C7">
        <w:rPr>
          <w:rFonts w:eastAsia="Times New Roman"/>
          <w:sz w:val="10"/>
          <w:szCs w:val="22"/>
        </w:rPr>
        <w:t xml:space="preserve">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A014C7">
        <w:rPr>
          <w:rFonts w:eastAsia="Times New Roman"/>
          <w:sz w:val="10"/>
          <w:szCs w:val="22"/>
        </w:rPr>
        <w:t>superprofits</w:t>
      </w:r>
      <w:proofErr w:type="spellEnd"/>
      <w:r w:rsidRPr="00A014C7">
        <w:rPr>
          <w:rFonts w:eastAsia="Times New Roman"/>
          <w:sz w:val="10"/>
          <w:szCs w:val="22"/>
        </w:rPr>
        <w:t xml:space="preserve"> as monopolies do, ensured that fossil capital would always </w:t>
      </w:r>
      <w:proofErr w:type="spellStart"/>
      <w:r w:rsidRPr="00A014C7">
        <w:rPr>
          <w:rFonts w:eastAsia="Times New Roman"/>
          <w:sz w:val="10"/>
          <w:szCs w:val="22"/>
        </w:rPr>
        <w:t>realise</w:t>
      </w:r>
      <w:proofErr w:type="spellEnd"/>
      <w:r w:rsidRPr="00A014C7">
        <w:rPr>
          <w:rFonts w:eastAsia="Times New Roman"/>
          <w:sz w:val="10"/>
          <w:szCs w:val="22"/>
        </w:rPr>
        <w:t xml:space="preserve"> profit margins far higher than the industrial average. It has, in </w:t>
      </w:r>
      <w:proofErr w:type="spellStart"/>
      <w:r w:rsidRPr="00A014C7">
        <w:rPr>
          <w:rFonts w:eastAsia="Times New Roman"/>
          <w:sz w:val="10"/>
          <w:szCs w:val="22"/>
        </w:rPr>
        <w:t>Malm’s</w:t>
      </w:r>
      <w:proofErr w:type="spellEnd"/>
      <w:r w:rsidRPr="00A014C7">
        <w:rPr>
          <w:rFonts w:eastAsia="Times New Roman"/>
          <w:sz w:val="10"/>
          <w:szCs w:val="22"/>
        </w:rPr>
        <w:t xml:space="preserve"> term, become worth a ‘planet of value’. Each fossil fuel plant represents decades of investment awaiting </w:t>
      </w:r>
      <w:proofErr w:type="spellStart"/>
      <w:r w:rsidRPr="00A014C7">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 xml:space="preserve">Apocalypse has </w:t>
      </w:r>
      <w:r w:rsidRPr="00A014C7">
        <w:rPr>
          <w:b/>
          <w:bCs/>
          <w:szCs w:val="22"/>
          <w:highlight w:val="yellow"/>
          <w:u w:val="single"/>
        </w:rPr>
        <w:lastRenderedPageBreak/>
        <w:t>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proofErr w:type="spellStart"/>
      <w:r w:rsidRPr="00A014C7">
        <w:rPr>
          <w:i/>
          <w:iCs/>
          <w:sz w:val="10"/>
          <w:szCs w:val="22"/>
        </w:rPr>
        <w:t>untimelich</w:t>
      </w:r>
      <w:proofErr w:type="spellEnd"/>
      <w:r w:rsidRPr="00A014C7">
        <w:rPr>
          <w:i/>
          <w:iCs/>
          <w:sz w:val="10"/>
          <w:szCs w:val="22"/>
        </w:rPr>
        <w:t xml:space="preserve">, </w:t>
      </w:r>
      <w:r w:rsidRPr="00A014C7">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A014C7">
        <w:rPr>
          <w:sz w:val="10"/>
          <w:szCs w:val="22"/>
        </w:rPr>
        <w:t>the</w:t>
      </w:r>
      <w:proofErr w:type="gramEnd"/>
      <w:r w:rsidRPr="00A014C7">
        <w:rPr>
          <w:sz w:val="10"/>
          <w:szCs w:val="22"/>
        </w:rPr>
        <w:t xml:space="preserv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szCs w:val="22"/>
        </w:rPr>
        <w:t>civilisation</w:t>
      </w:r>
      <w:proofErr w:type="spellEnd"/>
      <w:r w:rsidRPr="00A014C7">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szCs w:val="22"/>
        </w:rPr>
        <w:t>solastalgia</w:t>
      </w:r>
      <w:proofErr w:type="spellEnd"/>
      <w:r w:rsidRPr="00A014C7">
        <w:rPr>
          <w:sz w:val="10"/>
          <w:szCs w:val="22"/>
        </w:rPr>
        <w:t xml:space="preserve">’, Ashlee </w:t>
      </w:r>
      <w:proofErr w:type="spellStart"/>
      <w:r w:rsidRPr="00A014C7">
        <w:rPr>
          <w:sz w:val="10"/>
          <w:szCs w:val="22"/>
        </w:rPr>
        <w:t>Cunsolo</w:t>
      </w:r>
      <w:proofErr w:type="spellEnd"/>
      <w:r w:rsidRPr="00A014C7">
        <w:rPr>
          <w:sz w:val="10"/>
          <w:szCs w:val="22"/>
        </w:rPr>
        <w:t xml:space="preserve"> and Neville Ellis’s ‘ecological grief’, Renee </w:t>
      </w:r>
      <w:proofErr w:type="spellStart"/>
      <w:r w:rsidRPr="00A014C7">
        <w:rPr>
          <w:sz w:val="10"/>
          <w:szCs w:val="22"/>
        </w:rPr>
        <w:t>Lertzmann’s</w:t>
      </w:r>
      <w:proofErr w:type="spellEnd"/>
      <w:r w:rsidRPr="00A014C7">
        <w:rPr>
          <w:sz w:val="10"/>
          <w:szCs w:val="22"/>
        </w:rPr>
        <w:t xml:space="preserve">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A014C7">
        <w:rPr>
          <w:sz w:val="10"/>
          <w:szCs w:val="22"/>
        </w:rPr>
        <w:t xml:space="preserve">. </w:t>
      </w:r>
      <w:r w:rsidRPr="00A014C7">
        <w:rPr>
          <w:b/>
          <w:bCs/>
          <w:szCs w:val="22"/>
          <w:u w:val="single"/>
        </w:rPr>
        <w:t>The bees, that once we believed were saved, are disappearing eight times faster than are mammals, birds or reptiles. Without their pollination work, 70 per cent of the crops that feed 90 per cent of the planet will fail</w:t>
      </w:r>
      <w:r w:rsidRPr="00A014C7">
        <w:rPr>
          <w:sz w:val="10"/>
          <w:szCs w:val="22"/>
        </w:rPr>
        <w:t xml:space="preserve">.  </w:t>
      </w:r>
      <w:r w:rsidRPr="00A014C7">
        <w:rPr>
          <w:b/>
          <w:bCs/>
          <w:szCs w:val="22"/>
          <w:highlight w:val="yellow"/>
          <w:u w:val="single"/>
        </w:rPr>
        <w:t xml:space="preserve">The question of human survival is inextricable from that of what sort of humans we should be. By 2070, MIT research says,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that will kill less fit people and make outdoor work impossible</w:t>
      </w:r>
      <w:r w:rsidRPr="00A014C7">
        <w:rPr>
          <w:b/>
          <w:bCs/>
          <w:szCs w:val="22"/>
          <w:u w:val="single"/>
        </w:rPr>
        <w:t xml:space="preserve">. Half a billion will experience temperatures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Arctic, that ‘sluggish and congealed sea’ discovered by </w:t>
      </w:r>
      <w:proofErr w:type="spellStart"/>
      <w:r w:rsidRPr="00A014C7">
        <w:rPr>
          <w:b/>
          <w:bCs/>
          <w:szCs w:val="22"/>
          <w:u w:val="single"/>
        </w:rPr>
        <w:t>Pytheas</w:t>
      </w:r>
      <w:proofErr w:type="spellEnd"/>
      <w:r w:rsidRPr="00A014C7">
        <w:rPr>
          <w:b/>
          <w:bCs/>
          <w:szCs w:val="22"/>
          <w:u w:val="single"/>
        </w:rPr>
        <w:t>, a breathing ‘mixture like sea-lung’, will be gone,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BA06C40" w14:textId="77777777" w:rsidR="00201969" w:rsidRPr="00802CE0" w:rsidRDefault="00201969" w:rsidP="00201969">
      <w:pPr>
        <w:pStyle w:val="Heading3"/>
      </w:pPr>
      <w:r>
        <w:lastRenderedPageBreak/>
        <w:t xml:space="preserve">Part 2 – Microwork </w:t>
      </w:r>
    </w:p>
    <w:p w14:paraId="44659364" w14:textId="77777777" w:rsidR="00201969" w:rsidRPr="004155EE" w:rsidRDefault="00201969" w:rsidP="00201969">
      <w:pPr>
        <w:pStyle w:val="Heading4"/>
        <w:rPr>
          <w:rFonts w:cs="Calibri"/>
        </w:rPr>
      </w:pPr>
      <w:r w:rsidRPr="004155EE">
        <w:rPr>
          <w:rFonts w:cs="Calibri"/>
        </w:rPr>
        <w:t xml:space="preserve">Microwork preys on the marginalized – individuals label data and do scattered freelance tasks </w:t>
      </w:r>
      <w:r w:rsidRPr="004155EE">
        <w:rPr>
          <w:rFonts w:cs="Calibri"/>
          <w:u w:val="single"/>
        </w:rPr>
        <w:t>key to the existence</w:t>
      </w:r>
      <w:r w:rsidRPr="004155EE">
        <w:rPr>
          <w:rFonts w:cs="Calibri"/>
        </w:rPr>
        <w:t xml:space="preserve"> of the wealthy tech companies responsible for their displacement under a brutal capitalist system – Jones 21</w:t>
      </w:r>
      <w:r>
        <w:rPr>
          <w:rFonts w:cs="Calibri"/>
        </w:rPr>
        <w:t>,</w:t>
      </w:r>
    </w:p>
    <w:p w14:paraId="07D42964" w14:textId="77777777" w:rsidR="00201969" w:rsidRPr="004155EE" w:rsidRDefault="00201969" w:rsidP="00201969">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w:t>
      </w:r>
    </w:p>
    <w:p w14:paraId="71448E6F" w14:textId="77777777" w:rsidR="00201969" w:rsidRPr="004155EE" w:rsidRDefault="00201969" w:rsidP="00201969">
      <w:pPr>
        <w:rPr>
          <w:b/>
          <w:bCs/>
          <w:u w:val="single"/>
        </w:rPr>
      </w:pPr>
      <w:r w:rsidRPr="004155EE">
        <w:rPr>
          <w:b/>
          <w:bCs/>
          <w:highlight w:val="yellow"/>
          <w:u w:val="single"/>
        </w:rPr>
        <w:t>A woman living in Kenya</w:t>
      </w:r>
      <w:r w:rsidRPr="004155EE">
        <w:rPr>
          <w:sz w:val="12"/>
        </w:rPr>
        <w:t xml:space="preserve">’s Dadaab, </w:t>
      </w:r>
      <w:r w:rsidRPr="004155EE">
        <w:rPr>
          <w:b/>
          <w:bCs/>
          <w:u w:val="single"/>
        </w:rPr>
        <w:t xml:space="preserve">among the world’s largest </w:t>
      </w:r>
      <w:r w:rsidRPr="004155EE">
        <w:rPr>
          <w:b/>
          <w:bCs/>
          <w:highlight w:val="yellow"/>
          <w:u w:val="single"/>
        </w:rPr>
        <w:t>refugee camp</w:t>
      </w:r>
      <w:r w:rsidRPr="004155EE">
        <w:rPr>
          <w:b/>
          <w:bCs/>
          <w:u w:val="single"/>
        </w:rPr>
        <w:t>s, wanders</w:t>
      </w:r>
      <w:r w:rsidRPr="004155EE">
        <w:rPr>
          <w:sz w:val="12"/>
        </w:rPr>
        <w:t xml:space="preserve"> across the vast, dusty site </w:t>
      </w:r>
      <w:r w:rsidRPr="004155EE">
        <w:rPr>
          <w:b/>
          <w:bCs/>
          <w:u w:val="single"/>
        </w:rPr>
        <w:t>to a central hut lined with computers</w:t>
      </w:r>
      <w:r w:rsidRPr="004155EE">
        <w:rPr>
          <w:sz w:val="12"/>
        </w:rPr>
        <w:t xml:space="preserve">. Like many others who have been </w:t>
      </w:r>
      <w:r w:rsidRPr="004155EE">
        <w:rPr>
          <w:b/>
          <w:bCs/>
          <w:highlight w:val="yellow"/>
          <w:u w:val="single"/>
        </w:rPr>
        <w:t>brutally displaced</w:t>
      </w:r>
      <w:r w:rsidRPr="004155EE">
        <w:rPr>
          <w:sz w:val="12"/>
        </w:rPr>
        <w:t xml:space="preserve"> and then warehoused at the margins of our global system, her </w:t>
      </w:r>
      <w:r w:rsidRPr="004155EE">
        <w:rPr>
          <w:b/>
          <w:bCs/>
          <w:highlight w:val="yellow"/>
          <w:u w:val="single"/>
        </w:rPr>
        <w:t xml:space="preserve">days </w:t>
      </w:r>
      <w:r w:rsidRPr="000A6227">
        <w:rPr>
          <w:b/>
          <w:bCs/>
          <w:u w:val="single"/>
        </w:rPr>
        <w:t xml:space="preserve">are </w:t>
      </w:r>
      <w:r w:rsidRPr="004155EE">
        <w:rPr>
          <w:b/>
          <w:bCs/>
          <w:highlight w:val="yellow"/>
          <w:u w:val="single"/>
        </w:rPr>
        <w:t xml:space="preserve">spent toiling away for a </w:t>
      </w:r>
      <w:r w:rsidRPr="004155EE">
        <w:rPr>
          <w:sz w:val="12"/>
        </w:rPr>
        <w:t>new</w:t>
      </w:r>
      <w:r w:rsidRPr="004155EE">
        <w:rPr>
          <w:b/>
          <w:bCs/>
          <w:u w:val="single"/>
        </w:rPr>
        <w:t xml:space="preserve"> </w:t>
      </w:r>
      <w:r w:rsidRPr="004155EE">
        <w:rPr>
          <w:b/>
          <w:bCs/>
          <w:highlight w:val="yellow"/>
          <w:u w:val="single"/>
        </w:rPr>
        <w:t>capitalist vanguard thousands of miles away in Silicon Valley</w:t>
      </w:r>
      <w:r w:rsidRPr="004155EE">
        <w:rPr>
          <w:sz w:val="12"/>
        </w:rPr>
        <w:t xml:space="preserve">. 1 A day’s work might include labelling videos, transcribing audio or showing algorithms how to identify various photos of cats. </w:t>
      </w:r>
      <w:r w:rsidRPr="004155EE">
        <w:rPr>
          <w:b/>
          <w:bCs/>
          <w:u w:val="single"/>
        </w:rPr>
        <w:t xml:space="preserve">Amid a drought of real employment, </w:t>
      </w:r>
      <w:proofErr w:type="spellStart"/>
      <w:r w:rsidRPr="004155EE">
        <w:rPr>
          <w:b/>
          <w:bCs/>
          <w:u w:val="single"/>
        </w:rPr>
        <w:t>clickwork</w:t>
      </w:r>
      <w:proofErr w:type="spellEnd"/>
      <w:r w:rsidRPr="004155EE">
        <w:rPr>
          <w:b/>
          <w:bCs/>
          <w:u w:val="single"/>
        </w:rPr>
        <w:t xml:space="preserve"> represents one of few ‘formal’ options for Dadaab’s residents, though </w:t>
      </w:r>
      <w:r w:rsidRPr="004155EE">
        <w:rPr>
          <w:b/>
          <w:bCs/>
          <w:highlight w:val="yellow"/>
          <w:u w:val="single"/>
        </w:rPr>
        <w:t>the work is</w:t>
      </w:r>
      <w:r w:rsidRPr="004155EE">
        <w:rPr>
          <w:b/>
          <w:bCs/>
          <w:u w:val="single"/>
        </w:rPr>
        <w:t xml:space="preserve"> volatile, </w:t>
      </w:r>
      <w:r w:rsidRPr="004155EE">
        <w:rPr>
          <w:b/>
          <w:bCs/>
          <w:highlight w:val="yellow"/>
          <w:u w:val="single"/>
        </w:rPr>
        <w:t>arduous</w:t>
      </w:r>
      <w:r w:rsidRPr="004155EE">
        <w:rPr>
          <w:b/>
          <w:bCs/>
          <w:u w:val="single"/>
        </w:rPr>
        <w:t xml:space="preserve"> and, when waged, paid by the piece.</w:t>
      </w:r>
      <w:r w:rsidRPr="004155EE">
        <w:rPr>
          <w:sz w:val="12"/>
        </w:rPr>
        <w:t xml:space="preserve"> Cramped and airless workspaces, festooned with a jumble of cables and loose wires, are the built antithesis to the near celestial campuses where the new masters of the universe reside. </w:t>
      </w:r>
      <w:r w:rsidRPr="004155EE">
        <w:rPr>
          <w:b/>
          <w:bCs/>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4155EE">
        <w:rPr>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4155EE">
        <w:rPr>
          <w:b/>
          <w:bCs/>
          <w:u w:val="single"/>
        </w:rPr>
        <w:t xml:space="preserve">the largely </w:t>
      </w:r>
      <w:r w:rsidRPr="004155EE">
        <w:rPr>
          <w:b/>
          <w:bCs/>
          <w:highlight w:val="yellow"/>
          <w:u w:val="single"/>
        </w:rPr>
        <w:t>Syrian population of Lebanon’s Shatila</w:t>
      </w:r>
      <w:r w:rsidRPr="004155EE">
        <w:rPr>
          <w:sz w:val="12"/>
        </w:rPr>
        <w:t xml:space="preserve"> camp forgo their dreams to serve those of distant capitalists.3 </w:t>
      </w:r>
      <w:r w:rsidRPr="004155EE">
        <w:rPr>
          <w:b/>
          <w:bCs/>
          <w:u w:val="single"/>
        </w:rPr>
        <w:t xml:space="preserve">Their </w:t>
      </w:r>
      <w:r w:rsidRPr="004155EE">
        <w:rPr>
          <w:b/>
          <w:bCs/>
          <w:highlight w:val="yellow"/>
          <w:u w:val="single"/>
        </w:rPr>
        <w:t>nights</w:t>
      </w:r>
      <w:r w:rsidRPr="004155EE">
        <w:rPr>
          <w:b/>
          <w:bCs/>
          <w:u w:val="single"/>
        </w:rPr>
        <w:t xml:space="preserve"> are </w:t>
      </w:r>
      <w:r w:rsidRPr="004155EE">
        <w:rPr>
          <w:b/>
          <w:bCs/>
          <w:highlight w:val="yellow"/>
          <w:u w:val="single"/>
        </w:rPr>
        <w:t xml:space="preserve">spent labelling footage of urban areas </w:t>
      </w:r>
      <w:r w:rsidRPr="004155EE">
        <w:rPr>
          <w:b/>
          <w:bCs/>
          <w:u w:val="single"/>
        </w:rPr>
        <w:t xml:space="preserve">– ‘house’, ‘shop’, ‘car’ – labels that, in a grim twist of fate, </w:t>
      </w:r>
      <w:r w:rsidRPr="004155EE">
        <w:rPr>
          <w:b/>
          <w:bCs/>
          <w:highlight w:val="yellow"/>
          <w:u w:val="single"/>
        </w:rPr>
        <w:t xml:space="preserve">map the streets where the </w:t>
      </w:r>
      <w:proofErr w:type="spellStart"/>
      <w:r w:rsidRPr="004155EE">
        <w:rPr>
          <w:b/>
          <w:bCs/>
          <w:highlight w:val="yellow"/>
          <w:u w:val="single"/>
        </w:rPr>
        <w:t>labellers</w:t>
      </w:r>
      <w:proofErr w:type="spellEnd"/>
      <w:r w:rsidRPr="004155EE">
        <w:rPr>
          <w:b/>
          <w:bCs/>
          <w:highlight w:val="yellow"/>
          <w:u w:val="single"/>
        </w:rPr>
        <w:t xml:space="preserve"> once lived</w:t>
      </w:r>
      <w:r w:rsidRPr="004155EE">
        <w:rPr>
          <w:b/>
          <w:bCs/>
          <w:u w:val="single"/>
        </w:rPr>
        <w:t xml:space="preserve">, perhaps </w:t>
      </w:r>
      <w:r w:rsidRPr="004155EE">
        <w:rPr>
          <w:b/>
          <w:bCs/>
          <w:highlight w:val="yellow"/>
          <w:u w:val="single"/>
        </w:rPr>
        <w:t xml:space="preserve">for automated drone systems that will later drop </w:t>
      </w:r>
      <w:r w:rsidRPr="000A6227">
        <w:rPr>
          <w:b/>
          <w:bCs/>
          <w:u w:val="single"/>
        </w:rPr>
        <w:t xml:space="preserve">their </w:t>
      </w:r>
      <w:r w:rsidRPr="004155EE">
        <w:rPr>
          <w:b/>
          <w:bCs/>
          <w:highlight w:val="yellow"/>
          <w:u w:val="single"/>
        </w:rPr>
        <w:t>payloads on those</w:t>
      </w:r>
      <w:r w:rsidRPr="004155EE">
        <w:rPr>
          <w:b/>
          <w:bCs/>
          <w:u w:val="single"/>
        </w:rPr>
        <w:t xml:space="preserve"> very same </w:t>
      </w:r>
      <w:r w:rsidRPr="004155EE">
        <w:rPr>
          <w:b/>
          <w:bCs/>
          <w:highlight w:val="yellow"/>
          <w:u w:val="single"/>
        </w:rPr>
        <w:t>streets</w:t>
      </w:r>
      <w:r w:rsidRPr="004155EE">
        <w:rPr>
          <w:sz w:val="12"/>
        </w:rPr>
        <w:t xml:space="preserve">.4 So opaque are the sites on which they </w:t>
      </w:r>
      <w:proofErr w:type="spellStart"/>
      <w:r w:rsidRPr="004155EE">
        <w:rPr>
          <w:sz w:val="12"/>
        </w:rPr>
        <w:t>labour</w:t>
      </w:r>
      <w:proofErr w:type="spellEnd"/>
      <w:r w:rsidRPr="004155EE">
        <w:rPr>
          <w:sz w:val="12"/>
        </w:rPr>
        <w:t xml:space="preserve">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w:t>
      </w:r>
      <w:proofErr w:type="spellStart"/>
      <w:r w:rsidRPr="004155EE">
        <w:rPr>
          <w:sz w:val="12"/>
        </w:rPr>
        <w:t>labour</w:t>
      </w:r>
      <w:proofErr w:type="spellEnd"/>
      <w:r w:rsidRPr="004155EE">
        <w:rPr>
          <w:sz w:val="12"/>
        </w:rPr>
        <w:t xml:space="preserve">, readily brought into the sphere of global capital by the great telecom networks on which our brave ‘new economy’ rests. M2Work is only one of many ‘impact sourcing’ ventures that uses </w:t>
      </w:r>
      <w:r w:rsidRPr="000A6227">
        <w:rPr>
          <w:sz w:val="12"/>
        </w:rPr>
        <w:t xml:space="preserve">microwork to reach once inaccessible segments of the global workforce. </w:t>
      </w:r>
      <w:r w:rsidRPr="000A6227">
        <w:rPr>
          <w:b/>
          <w:bCs/>
          <w:u w:val="single"/>
        </w:rPr>
        <w:t xml:space="preserve">The NGO Lifelong, run by the company Deepen AI, trains Syrian refugees to annotate data for </w:t>
      </w:r>
      <w:r w:rsidRPr="000A6227">
        <w:rPr>
          <w:sz w:val="12"/>
        </w:rPr>
        <w:t>the likes of</w:t>
      </w:r>
      <w:r w:rsidRPr="000A6227">
        <w:rPr>
          <w:b/>
          <w:bCs/>
          <w:u w:val="single"/>
        </w:rPr>
        <w:t xml:space="preserve"> Google and Amazon.6 Similarly, the </w:t>
      </w:r>
      <w:proofErr w:type="spellStart"/>
      <w:r w:rsidRPr="000A6227">
        <w:rPr>
          <w:b/>
          <w:bCs/>
          <w:u w:val="single"/>
        </w:rPr>
        <w:t>notfor</w:t>
      </w:r>
      <w:proofErr w:type="spellEnd"/>
      <w:r w:rsidRPr="000A6227">
        <w:rPr>
          <w:b/>
          <w:bCs/>
          <w:u w:val="single"/>
        </w:rPr>
        <w:t xml:space="preserve">-profit platform </w:t>
      </w:r>
      <w:proofErr w:type="spellStart"/>
      <w:r w:rsidRPr="000A6227">
        <w:rPr>
          <w:b/>
          <w:bCs/>
          <w:u w:val="single"/>
        </w:rPr>
        <w:t>Samasource</w:t>
      </w:r>
      <w:proofErr w:type="spellEnd"/>
      <w:r w:rsidRPr="000A6227">
        <w:rPr>
          <w:b/>
          <w:bCs/>
          <w:u w:val="single"/>
        </w:rPr>
        <w:t xml:space="preserve"> trains refugees in Uganda, Kenya and India to complete short data tasks,</w:t>
      </w:r>
      <w:r w:rsidRPr="004155EE">
        <w:rPr>
          <w:b/>
          <w:bCs/>
          <w:u w:val="single"/>
        </w:rPr>
        <w:t xml:space="preserve"> and actively recruits refugees to work on Amazon’s Mechanical Turk.7 The platform’s motto, ‘give work, not aid’, perfectly encapsulates the ethos of such projects. </w:t>
      </w:r>
      <w:proofErr w:type="spellStart"/>
      <w:r w:rsidRPr="004155EE">
        <w:rPr>
          <w:b/>
          <w:bCs/>
          <w:u w:val="single"/>
        </w:rPr>
        <w:t>Samasource</w:t>
      </w:r>
      <w:proofErr w:type="spellEnd"/>
      <w:r w:rsidRPr="004155EE">
        <w:rPr>
          <w:b/>
          <w:bCs/>
          <w:u w:val="single"/>
        </w:rPr>
        <w:t xml:space="preserve"> coined the term ‘microwork’ to reflect the microloan projects to which it owes its ethos.</w:t>
      </w:r>
      <w:r w:rsidRPr="004155EE">
        <w:rPr>
          <w:sz w:val="12"/>
        </w:rPr>
        <w:t xml:space="preserve"> Like microfinance, banking schemes that offer loans to the jobless and poor, an aggressive faith in markets as panacea justifies projects that serve only to trap nations in cycles of debt, war and poverty. </w:t>
      </w:r>
      <w:r w:rsidRPr="004155EE">
        <w:rPr>
          <w:b/>
          <w:bCs/>
          <w:highlight w:val="yellow"/>
          <w:u w:val="single"/>
        </w:rPr>
        <w:t>Microwork comes with no rights, security or routine and pays a pittance</w:t>
      </w:r>
      <w:r w:rsidRPr="004155EE">
        <w:rPr>
          <w:b/>
          <w:bCs/>
          <w:u w:val="single"/>
        </w:rPr>
        <w:t xml:space="preserve"> – just enough to </w:t>
      </w:r>
      <w:r w:rsidRPr="004155EE">
        <w:rPr>
          <w:b/>
          <w:bCs/>
          <w:highlight w:val="yellow"/>
          <w:u w:val="single"/>
        </w:rPr>
        <w:t>keep a person alive yet socially paralyzed</w:t>
      </w:r>
      <w:r w:rsidRPr="004155EE">
        <w:rPr>
          <w:b/>
          <w:bCs/>
          <w:u w:val="single"/>
        </w:rPr>
        <w:t xml:space="preserve">. Stuck in camps, slums or under colonial occupation, workers are compelled to work simply to subsist under conditions of bare life.8 This unequivocally racialized aspect to the </w:t>
      </w:r>
      <w:proofErr w:type="spellStart"/>
      <w:r w:rsidRPr="004155EE">
        <w:rPr>
          <w:b/>
          <w:bCs/>
          <w:u w:val="single"/>
        </w:rPr>
        <w:t>programmes</w:t>
      </w:r>
      <w:proofErr w:type="spellEnd"/>
      <w:r w:rsidRPr="004155EE">
        <w:rPr>
          <w:b/>
          <w:bCs/>
          <w:u w:val="single"/>
        </w:rPr>
        <w:t xml:space="preserve"> </w:t>
      </w:r>
      <w:r w:rsidRPr="004155EE">
        <w:rPr>
          <w:b/>
          <w:bCs/>
          <w:highlight w:val="yellow"/>
          <w:u w:val="single"/>
        </w:rPr>
        <w:t>follows the logic of the prison-industrial complex, whereby surplus – primarily black – populations are incarcerated</w:t>
      </w:r>
      <w:r w:rsidRPr="004155EE">
        <w:rPr>
          <w:b/>
          <w:bCs/>
          <w:u w:val="single"/>
        </w:rPr>
        <w:t xml:space="preserve"> and legally compelled as part of their sentence </w:t>
      </w:r>
      <w:r w:rsidRPr="004155EE">
        <w:rPr>
          <w:b/>
          <w:bCs/>
          <w:highlight w:val="yellow"/>
          <w:u w:val="single"/>
        </w:rPr>
        <w:t xml:space="preserve">to </w:t>
      </w:r>
      <w:proofErr w:type="spellStart"/>
      <w:r w:rsidRPr="004155EE">
        <w:rPr>
          <w:b/>
          <w:bCs/>
          <w:highlight w:val="yellow"/>
          <w:u w:val="single"/>
        </w:rPr>
        <w:t>labour</w:t>
      </w:r>
      <w:proofErr w:type="spellEnd"/>
      <w:r w:rsidRPr="004155EE">
        <w:rPr>
          <w:b/>
          <w:bCs/>
          <w:highlight w:val="yellow"/>
          <w:u w:val="single"/>
        </w:rPr>
        <w:t xml:space="preserve"> for little to no payment</w:t>
      </w:r>
      <w:r w:rsidRPr="004155EE">
        <w:rPr>
          <w:b/>
          <w:bCs/>
          <w:u w:val="single"/>
        </w:rPr>
        <w:t xml:space="preserve">.9 Similarly exploiting those confined to the economic shadows, microwork </w:t>
      </w:r>
      <w:proofErr w:type="spellStart"/>
      <w:r w:rsidRPr="004155EE">
        <w:rPr>
          <w:b/>
          <w:bCs/>
          <w:u w:val="single"/>
        </w:rPr>
        <w:t>programmes</w:t>
      </w:r>
      <w:proofErr w:type="spellEnd"/>
      <w:r w:rsidRPr="004155EE">
        <w:rPr>
          <w:b/>
          <w:bCs/>
          <w:u w:val="single"/>
        </w:rPr>
        <w:t xml:space="preserve"> represent the creep of something like a refugee-industrial complex. </w:t>
      </w:r>
      <w:r w:rsidRPr="004155EE">
        <w:rPr>
          <w:sz w:val="12"/>
        </w:rPr>
        <w:t xml:space="preserve">It comes as little surprise that </w:t>
      </w:r>
      <w:proofErr w:type="spellStart"/>
      <w:r w:rsidRPr="004155EE">
        <w:rPr>
          <w:sz w:val="12"/>
        </w:rPr>
        <w:t>Samasource’s</w:t>
      </w:r>
      <w:proofErr w:type="spellEnd"/>
      <w:r w:rsidRPr="004155EE">
        <w:rPr>
          <w:sz w:val="12"/>
        </w:rPr>
        <w:t xml:space="preserve"> former CEO Leilah </w:t>
      </w:r>
      <w:proofErr w:type="spellStart"/>
      <w:r w:rsidRPr="004155EE">
        <w:rPr>
          <w:sz w:val="12"/>
        </w:rPr>
        <w:t>Janah</w:t>
      </w:r>
      <w:proofErr w:type="spellEnd"/>
      <w:r w:rsidRPr="004155EE">
        <w:rPr>
          <w:sz w:val="12"/>
        </w:rPr>
        <w:t xml:space="preserve"> opts for the more euphemistic ‘virtual assembly line’ in an effort to dress up immiseration as industrious dignity. 10 Though safer than the worst informal work – and in some cases more lucrative – microwork is often still the preserve of those with nowhere else to go. The truth is that microwork </w:t>
      </w:r>
      <w:proofErr w:type="spellStart"/>
      <w:r w:rsidRPr="004155EE">
        <w:rPr>
          <w:sz w:val="12"/>
        </w:rPr>
        <w:t>programmes</w:t>
      </w:r>
      <w:proofErr w:type="spellEnd"/>
      <w:r w:rsidRPr="004155EE">
        <w:rPr>
          <w:sz w:val="12"/>
        </w:rPr>
        <w:t xml:space="preserve"> often target populations devastated by war, civil unrest and economic collapse, not despite their desperate circumstances – as many advocates like </w:t>
      </w:r>
      <w:proofErr w:type="spellStart"/>
      <w:r w:rsidRPr="004155EE">
        <w:rPr>
          <w:sz w:val="12"/>
        </w:rPr>
        <w:t>Janah</w:t>
      </w:r>
      <w:proofErr w:type="spellEnd"/>
      <w:r w:rsidRPr="004155EE">
        <w:rPr>
          <w:sz w:val="12"/>
        </w:rPr>
        <w:t xml:space="preserve"> insist – but because of them. Such </w:t>
      </w:r>
      <w:proofErr w:type="spellStart"/>
      <w:r w:rsidRPr="004155EE">
        <w:rPr>
          <w:sz w:val="12"/>
        </w:rPr>
        <w:t>organisations</w:t>
      </w:r>
      <w:proofErr w:type="spellEnd"/>
      <w:r w:rsidRPr="004155EE">
        <w:rPr>
          <w:sz w:val="12"/>
        </w:rPr>
        <w:t xml:space="preserve"> know that workers in Nairobi’s Kibera slum or the shanty towns of </w:t>
      </w:r>
      <w:proofErr w:type="spellStart"/>
      <w:r w:rsidRPr="004155EE">
        <w:rPr>
          <w:sz w:val="12"/>
        </w:rPr>
        <w:t>Kolkatta</w:t>
      </w:r>
      <w:proofErr w:type="spellEnd"/>
      <w:r w:rsidRPr="004155EE">
        <w:rPr>
          <w:sz w:val="12"/>
        </w:rPr>
        <w:t xml:space="preserve"> are hardly in the position to protest low pay or meagre rights.</w:t>
      </w:r>
      <w:r w:rsidRPr="004155EE">
        <w:rPr>
          <w:b/>
          <w:bCs/>
          <w:u w:val="single"/>
        </w:rPr>
        <w:t xml:space="preserve">11This is the hidden abode of </w:t>
      </w:r>
      <w:r w:rsidRPr="004155EE">
        <w:rPr>
          <w:b/>
          <w:bCs/>
          <w:u w:val="single"/>
        </w:rPr>
        <w:lastRenderedPageBreak/>
        <w:t>automation: a globally dispersed complex of refugees, slum dwellers and casualties of occupations, compelled through immiseration, or else law, to power the machine learning of companies like Google, Facebook and Amazon.</w:t>
      </w:r>
      <w:r w:rsidRPr="004155EE">
        <w:rPr>
          <w:sz w:val="12"/>
        </w:rPr>
        <w:t xml:space="preserve"> Take autonomous vehicles, a growing industry for many of the biggest platforms, estimated to be worth $54 billion in 2019 and well over $550 billion by 2026.12 So much of the </w:t>
      </w:r>
      <w:proofErr w:type="spellStart"/>
      <w:r w:rsidRPr="004155EE">
        <w:rPr>
          <w:sz w:val="12"/>
        </w:rPr>
        <w:t>labour</w:t>
      </w:r>
      <w:proofErr w:type="spellEnd"/>
      <w:r w:rsidRPr="004155EE">
        <w:rPr>
          <w:sz w:val="12"/>
        </w:rPr>
        <w:t xml:space="preserve"> that companies like Tesla require </w:t>
      </w:r>
      <w:proofErr w:type="spellStart"/>
      <w:r w:rsidRPr="004155EE">
        <w:rPr>
          <w:sz w:val="12"/>
        </w:rPr>
        <w:t>centres</w:t>
      </w:r>
      <w:proofErr w:type="spellEnd"/>
      <w:r w:rsidRPr="004155EE">
        <w:rPr>
          <w:sz w:val="12"/>
        </w:rPr>
        <w:t xml:space="preserve"> around the need for clean, annotated data to help its driverless vehicles navigate traffic. </w:t>
      </w:r>
      <w:r w:rsidRPr="004155EE">
        <w:rPr>
          <w:b/>
          <w:bCs/>
          <w:u w:val="single"/>
        </w:rPr>
        <w:t xml:space="preserve">Images taken from onboard cameras contain large amounts of </w:t>
      </w:r>
      <w:r w:rsidRPr="004155EE">
        <w:rPr>
          <w:b/>
          <w:bCs/>
          <w:highlight w:val="yellow"/>
          <w:u w:val="single"/>
        </w:rPr>
        <w:t>raw visual data</w:t>
      </w:r>
      <w:r w:rsidRPr="004155EE">
        <w:rPr>
          <w:b/>
          <w:bCs/>
          <w:u w:val="single"/>
        </w:rPr>
        <w:t xml:space="preserve">, which, to become useful, </w:t>
      </w:r>
      <w:r w:rsidRPr="004155EE">
        <w:rPr>
          <w:b/>
          <w:bCs/>
          <w:highlight w:val="yellow"/>
          <w:u w:val="single"/>
        </w:rPr>
        <w:t>must</w:t>
      </w:r>
      <w:r w:rsidRPr="004155EE">
        <w:rPr>
          <w:b/>
          <w:bCs/>
          <w:u w:val="single"/>
        </w:rPr>
        <w:t xml:space="preserve"> first </w:t>
      </w:r>
      <w:r w:rsidRPr="004155EE">
        <w:rPr>
          <w:b/>
          <w:bCs/>
          <w:highlight w:val="yellow"/>
          <w:u w:val="single"/>
        </w:rPr>
        <w:t>be</w:t>
      </w:r>
      <w:r w:rsidRPr="004155EE">
        <w:rPr>
          <w:b/>
          <w:bCs/>
          <w:u w:val="single"/>
        </w:rPr>
        <w:t xml:space="preserve"> </w:t>
      </w:r>
      <w:proofErr w:type="spellStart"/>
      <w:r w:rsidRPr="004155EE">
        <w:rPr>
          <w:b/>
          <w:bCs/>
          <w:highlight w:val="yellow"/>
          <w:u w:val="single"/>
        </w:rPr>
        <w:t>categorised</w:t>
      </w:r>
      <w:proofErr w:type="spellEnd"/>
      <w:r w:rsidRPr="004155EE">
        <w:rPr>
          <w:b/>
          <w:bCs/>
          <w:u w:val="single"/>
        </w:rPr>
        <w:t xml:space="preserve"> and labelled</w:t>
      </w:r>
      <w:r w:rsidRPr="004155EE">
        <w:rPr>
          <w:sz w:val="12"/>
        </w:rPr>
        <w:t xml:space="preserve">. The labelled data then shows the car how to differentiate the urban environment and </w:t>
      </w:r>
      <w:proofErr w:type="spellStart"/>
      <w:r w:rsidRPr="004155EE">
        <w:rPr>
          <w:sz w:val="12"/>
        </w:rPr>
        <w:t>recognise</w:t>
      </w:r>
      <w:proofErr w:type="spellEnd"/>
      <w:r w:rsidRPr="004155EE">
        <w:rPr>
          <w:sz w:val="12"/>
        </w:rPr>
        <w:t xml:space="preserv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4155EE">
        <w:rPr>
          <w:b/>
          <w:bCs/>
          <w:u w:val="single"/>
        </w:rPr>
        <w:t xml:space="preserve">From victims of economic collapse to refugees and slum dwellers, platform </w:t>
      </w:r>
      <w:r w:rsidRPr="004155EE">
        <w:rPr>
          <w:b/>
          <w:bCs/>
          <w:highlight w:val="yellow"/>
          <w:u w:val="single"/>
        </w:rPr>
        <w:t>capitalism preys on the nominally superfluous</w:t>
      </w:r>
      <w:r w:rsidRPr="004155EE">
        <w:rPr>
          <w:b/>
          <w:bCs/>
          <w:u w:val="single"/>
        </w:rPr>
        <w:t xml:space="preserve"> – its </w:t>
      </w:r>
      <w:r w:rsidRPr="004155EE">
        <w:rPr>
          <w:b/>
          <w:bCs/>
          <w:highlight w:val="yellow"/>
          <w:u w:val="single"/>
        </w:rPr>
        <w:t>profits the result of a multitude of minute tasks carried out by those chronically excluded from anything that</w:t>
      </w:r>
      <w:r w:rsidRPr="004155EE">
        <w:rPr>
          <w:b/>
          <w:bCs/>
          <w:u w:val="single"/>
        </w:rPr>
        <w:t xml:space="preserve"> even </w:t>
      </w:r>
      <w:r w:rsidRPr="004155EE">
        <w:rPr>
          <w:b/>
          <w:bCs/>
          <w:highlight w:val="yellow"/>
          <w:u w:val="single"/>
        </w:rPr>
        <w:t>resembles proper employment</w:t>
      </w:r>
      <w:r w:rsidRPr="004155EE">
        <w:rPr>
          <w:b/>
          <w:bCs/>
          <w:u w:val="single"/>
        </w:rPr>
        <w:t xml:space="preserve">. Held by the likes of Google and Facebook at the fringes of the </w:t>
      </w:r>
      <w:proofErr w:type="spellStart"/>
      <w:r w:rsidRPr="004155EE">
        <w:rPr>
          <w:b/>
          <w:bCs/>
          <w:u w:val="single"/>
        </w:rPr>
        <w:t>labour</w:t>
      </w:r>
      <w:proofErr w:type="spellEnd"/>
      <w:r w:rsidRPr="004155EE">
        <w:rPr>
          <w:b/>
          <w:bCs/>
          <w:u w:val="single"/>
        </w:rPr>
        <w:t xml:space="preserve"> market as a permanent shadowy reserve, they are </w:t>
      </w:r>
      <w:r w:rsidRPr="004155EE">
        <w:rPr>
          <w:b/>
          <w:bCs/>
          <w:highlight w:val="yellow"/>
          <w:u w:val="single"/>
        </w:rPr>
        <w:t>neither</w:t>
      </w:r>
      <w:r w:rsidRPr="004155EE">
        <w:rPr>
          <w:b/>
          <w:bCs/>
          <w:u w:val="single"/>
        </w:rPr>
        <w:t xml:space="preserve"> quite </w:t>
      </w:r>
      <w:r w:rsidRPr="004155EE">
        <w:rPr>
          <w:b/>
          <w:bCs/>
          <w:highlight w:val="yellow"/>
          <w:u w:val="single"/>
        </w:rPr>
        <w:t>employed nor unemployed</w:t>
      </w:r>
      <w:r w:rsidRPr="004155EE">
        <w:rPr>
          <w:b/>
          <w:bCs/>
          <w:u w:val="single"/>
        </w:rPr>
        <w:t xml:space="preserve">. </w:t>
      </w:r>
      <w:r w:rsidRPr="004155EE">
        <w:rPr>
          <w:b/>
          <w:bCs/>
          <w:highlight w:val="yellow"/>
          <w:u w:val="single"/>
        </w:rPr>
        <w:t xml:space="preserve">Hired for </w:t>
      </w:r>
      <w:r w:rsidRPr="004155EE">
        <w:rPr>
          <w:b/>
          <w:bCs/>
          <w:u w:val="single"/>
        </w:rPr>
        <w:t xml:space="preserve">all of </w:t>
      </w:r>
      <w:r w:rsidRPr="004155EE">
        <w:rPr>
          <w:b/>
          <w:bCs/>
          <w:highlight w:val="yellow"/>
          <w:u w:val="single"/>
        </w:rPr>
        <w:t>a minute</w:t>
      </w:r>
      <w:r w:rsidRPr="004155EE">
        <w:rPr>
          <w:b/>
          <w:bCs/>
          <w:u w:val="single"/>
        </w:rPr>
        <w:t xml:space="preserve"> to show an algorithm how to identify a pedestrian, then </w:t>
      </w:r>
      <w:r w:rsidRPr="004155EE">
        <w:rPr>
          <w:b/>
          <w:bCs/>
          <w:highlight w:val="yellow"/>
          <w:u w:val="single"/>
        </w:rPr>
        <w:t>flung back onto the reserve pile to search for another task</w:t>
      </w:r>
      <w:r w:rsidRPr="004155EE">
        <w:rPr>
          <w:b/>
          <w:bCs/>
          <w:u w:val="single"/>
        </w:rPr>
        <w:t>, workers constantly oscillate between the two states.</w:t>
      </w:r>
    </w:p>
    <w:p w14:paraId="6E191F7F" w14:textId="31250C94" w:rsidR="00201969" w:rsidRPr="004155EE" w:rsidRDefault="00201969" w:rsidP="00201969">
      <w:pPr>
        <w:pStyle w:val="Heading4"/>
        <w:rPr>
          <w:rFonts w:cs="Calibri"/>
        </w:rPr>
      </w:pPr>
      <w:r w:rsidRPr="004155EE">
        <w:rPr>
          <w:rFonts w:cs="Calibri"/>
        </w:rPr>
        <w:t xml:space="preserve">Micro and platform workers striking would crush big tech’s power over the masses – however, companies, aided by current national structures, stifle any opportunity for this, Jones </w:t>
      </w:r>
      <w:r w:rsidR="00A25C4B">
        <w:rPr>
          <w:rFonts w:cs="Calibri"/>
        </w:rPr>
        <w:t>2:</w:t>
      </w:r>
    </w:p>
    <w:p w14:paraId="54DA4FFC" w14:textId="77777777" w:rsidR="00201969" w:rsidRPr="004155EE" w:rsidRDefault="00201969" w:rsidP="00201969">
      <w:r w:rsidRPr="004155EE">
        <w:t xml:space="preserve">Jones, Phil. (Phil Jones is a researcher for the think tank Autonomy. He regularly writes for publications such as the London Review of Books, the Guardian, the New Statesman and Novara Media). Work Without the Worker: </w:t>
      </w:r>
      <w:proofErr w:type="spellStart"/>
      <w:r w:rsidRPr="004155EE">
        <w:t>Labour</w:t>
      </w:r>
      <w:proofErr w:type="spellEnd"/>
      <w:r w:rsidRPr="004155EE">
        <w:t xml:space="preserve"> in the Age of Platform Capitalism. Verso Books, 2021. // LHP AB </w:t>
      </w:r>
    </w:p>
    <w:p w14:paraId="563B5255" w14:textId="77777777" w:rsidR="00201969" w:rsidRPr="004155EE" w:rsidRDefault="00201969" w:rsidP="00201969">
      <w:pPr>
        <w:rPr>
          <w:sz w:val="14"/>
        </w:rPr>
      </w:pPr>
      <w:r w:rsidRPr="004155EE">
        <w:rPr>
          <w:sz w:val="14"/>
        </w:rPr>
        <w:t xml:space="preserve">One might reasonably speculate that such promises account for why </w:t>
      </w:r>
      <w:r w:rsidRPr="004155EE">
        <w:rPr>
          <w:b/>
          <w:bCs/>
          <w:u w:val="single"/>
        </w:rPr>
        <w:t>these sites have seen no mass walkouts, no acts of data sabotage or algorithmic disruption, only a crowd so quiescent that accounts of the surplus as atavistic seem entirely misplaced</w:t>
      </w:r>
      <w:r w:rsidRPr="004155EE">
        <w:rPr>
          <w:sz w:val="14"/>
        </w:rPr>
        <w:t xml:space="preserve">. For this reason, one might wonder whether microwork offers a route to trouble capital at all. It is evident that – </w:t>
      </w:r>
      <w:r w:rsidRPr="004155EE">
        <w:rPr>
          <w:b/>
          <w:bCs/>
          <w:u w:val="single"/>
        </w:rPr>
        <w:t xml:space="preserve">taken by sufficient numbers – </w:t>
      </w:r>
      <w:r w:rsidRPr="004155EE">
        <w:rPr>
          <w:b/>
          <w:bCs/>
          <w:highlight w:val="yellow"/>
          <w:u w:val="single"/>
        </w:rPr>
        <w:t>strike action would ripple across the system</w:t>
      </w:r>
      <w:r w:rsidRPr="004155EE">
        <w:rPr>
          <w:b/>
          <w:bCs/>
          <w:u w:val="single"/>
        </w:rPr>
        <w:t xml:space="preserve"> as a whole. </w:t>
      </w:r>
      <w:r w:rsidRPr="004155EE">
        <w:rPr>
          <w:b/>
          <w:bCs/>
          <w:highlight w:val="yellow"/>
          <w:u w:val="single"/>
        </w:rPr>
        <w:t>AI projects would sink as venture capital stagnates</w:t>
      </w:r>
      <w:r w:rsidRPr="004155EE">
        <w:rPr>
          <w:sz w:val="14"/>
        </w:rPr>
        <w:t xml:space="preserve">; </w:t>
      </w:r>
      <w:r w:rsidRPr="004155EE">
        <w:rPr>
          <w:b/>
          <w:bCs/>
          <w:u w:val="single"/>
        </w:rPr>
        <w:t>algorithms would make unwanted decisions and dangerous mistakes.</w:t>
      </w:r>
      <w:r w:rsidRPr="004155EE">
        <w:rPr>
          <w:sz w:val="14"/>
        </w:rPr>
        <w:t xml:space="preserve"> Even on a smaller scale, a strike by content moderators would instantly swamp user feeds with violent and pornographic images. But </w:t>
      </w:r>
      <w:r w:rsidRPr="004155EE">
        <w:rPr>
          <w:b/>
          <w:bCs/>
          <w:highlight w:val="yellow"/>
          <w:u w:val="single"/>
        </w:rPr>
        <w:t>disruption on this scale is smothered</w:t>
      </w:r>
      <w:r w:rsidRPr="004155EE">
        <w:rPr>
          <w:b/>
          <w:bCs/>
          <w:u w:val="single"/>
        </w:rPr>
        <w:t xml:space="preserve"> before it can catch light</w:t>
      </w:r>
      <w:r w:rsidRPr="004155EE">
        <w:rPr>
          <w:sz w:val="14"/>
        </w:rPr>
        <w:t xml:space="preserve">. A </w:t>
      </w:r>
      <w:r w:rsidRPr="004155EE">
        <w:rPr>
          <w:b/>
          <w:bCs/>
          <w:u w:val="single"/>
        </w:rPr>
        <w:t xml:space="preserve">message of solidarity from </w:t>
      </w:r>
      <w:r w:rsidRPr="004155EE">
        <w:rPr>
          <w:b/>
          <w:bCs/>
          <w:highlight w:val="yellow"/>
          <w:u w:val="single"/>
        </w:rPr>
        <w:t>content moderators to Facebook employees</w:t>
      </w:r>
      <w:r w:rsidRPr="004155EE">
        <w:rPr>
          <w:b/>
          <w:bCs/>
          <w:u w:val="single"/>
        </w:rPr>
        <w:t xml:space="preserve">, who chose to walk out after the firm failed to stop President Trump from using the site to incite racist violence, </w:t>
      </w:r>
      <w:r w:rsidRPr="004155EE">
        <w:rPr>
          <w:b/>
          <w:bCs/>
          <w:highlight w:val="yellow"/>
          <w:u w:val="single"/>
        </w:rPr>
        <w:t>encapsulates</w:t>
      </w:r>
      <w:r w:rsidRPr="004155EE">
        <w:rPr>
          <w:sz w:val="14"/>
        </w:rPr>
        <w:t xml:space="preserve"> the </w:t>
      </w:r>
      <w:r w:rsidRPr="004155EE">
        <w:rPr>
          <w:b/>
          <w:bCs/>
          <w:highlight w:val="yellow"/>
          <w:u w:val="single"/>
        </w:rPr>
        <w:t>risks</w:t>
      </w:r>
      <w:r w:rsidRPr="004155EE">
        <w:rPr>
          <w:sz w:val="14"/>
        </w:rPr>
        <w:t xml:space="preserve"> such workers face: </w:t>
      </w:r>
      <w:r w:rsidRPr="004155EE">
        <w:rPr>
          <w:b/>
          <w:bCs/>
          <w:highlight w:val="yellow"/>
          <w:u w:val="single"/>
        </w:rPr>
        <w:t>We would walk out with you – if Facebook would allow it</w:t>
      </w:r>
      <w:r w:rsidRPr="004155EE">
        <w:rPr>
          <w:sz w:val="14"/>
        </w:rPr>
        <w:t xml:space="preserve">. As outsourced contractors, </w:t>
      </w:r>
      <w:r w:rsidRPr="004155EE">
        <w:rPr>
          <w:b/>
          <w:bCs/>
          <w:highlight w:val="yellow"/>
          <w:u w:val="single"/>
        </w:rPr>
        <w:t>non-disclosure agreements deter</w:t>
      </w:r>
      <w:r w:rsidRPr="004155EE">
        <w:rPr>
          <w:b/>
          <w:bCs/>
          <w:u w:val="single"/>
        </w:rPr>
        <w:t xml:space="preserve"> us from </w:t>
      </w:r>
      <w:r w:rsidRPr="004155EE">
        <w:rPr>
          <w:b/>
          <w:bCs/>
          <w:highlight w:val="yellow"/>
          <w:u w:val="single"/>
        </w:rPr>
        <w:t>speaking openly</w:t>
      </w:r>
      <w:r w:rsidRPr="004155EE">
        <w:rPr>
          <w:b/>
          <w:bCs/>
          <w:u w:val="single"/>
        </w:rPr>
        <w:t xml:space="preserve"> about what we do and witness for most of our waking hours</w:t>
      </w:r>
      <w:r w:rsidRPr="004155EE">
        <w:rPr>
          <w:sz w:val="14"/>
        </w:rPr>
        <w:t xml:space="preserve">… In contrast to the official Facebook employees, NDAs also </w:t>
      </w:r>
      <w:r w:rsidRPr="004155EE">
        <w:rPr>
          <w:b/>
          <w:bCs/>
          <w:u w:val="single"/>
        </w:rPr>
        <w:t>prevent us from voicing concerns</w:t>
      </w:r>
      <w:r w:rsidRPr="004155EE">
        <w:rPr>
          <w:sz w:val="14"/>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w:t>
      </w:r>
      <w:r w:rsidRPr="004155EE">
        <w:rPr>
          <w:b/>
          <w:bCs/>
          <w:highlight w:val="yellow"/>
          <w:u w:val="single"/>
        </w:rPr>
        <w:t>remotely micromanaged</w:t>
      </w:r>
      <w:r w:rsidRPr="004155EE">
        <w:rPr>
          <w:sz w:val="14"/>
        </w:rPr>
        <w:t xml:space="preserve"> – to stage an effective walkout </w:t>
      </w:r>
      <w:r w:rsidRPr="004155EE">
        <w:rPr>
          <w:b/>
          <w:bCs/>
          <w:u w:val="single"/>
        </w:rPr>
        <w:t>without risking</w:t>
      </w:r>
      <w:r w:rsidRPr="004155EE">
        <w:rPr>
          <w:sz w:val="14"/>
        </w:rPr>
        <w:t xml:space="preserve"> fines, our income and even our </w:t>
      </w:r>
      <w:r w:rsidRPr="004155EE">
        <w:rPr>
          <w:b/>
          <w:bCs/>
          <w:u w:val="single"/>
        </w:rPr>
        <w:t>right to stay in the countries where we live</w:t>
      </w:r>
      <w:r w:rsidRPr="004155EE">
        <w:rPr>
          <w:sz w:val="14"/>
        </w:rPr>
        <w:t xml:space="preserve"> and work.3 </w:t>
      </w:r>
      <w:proofErr w:type="spellStart"/>
      <w:r w:rsidRPr="004155EE">
        <w:rPr>
          <w:sz w:val="14"/>
        </w:rPr>
        <w:t>Paralysed</w:t>
      </w:r>
      <w:proofErr w:type="spellEnd"/>
      <w:r w:rsidRPr="004155EE">
        <w:rPr>
          <w:sz w:val="14"/>
        </w:rPr>
        <w:t xml:space="preserve"> by </w:t>
      </w:r>
      <w:r w:rsidRPr="004155EE">
        <w:rPr>
          <w:b/>
          <w:bCs/>
          <w:u w:val="single"/>
        </w:rPr>
        <w:t xml:space="preserve">legal and software </w:t>
      </w:r>
      <w:r w:rsidRPr="004155EE">
        <w:rPr>
          <w:b/>
          <w:bCs/>
          <w:highlight w:val="yellow"/>
          <w:u w:val="single"/>
        </w:rPr>
        <w:t>architectures</w:t>
      </w:r>
      <w:r w:rsidRPr="004155EE">
        <w:rPr>
          <w:b/>
          <w:bCs/>
          <w:u w:val="single"/>
        </w:rPr>
        <w:t xml:space="preserve"> that replace bodies with avatars, </w:t>
      </w:r>
      <w:r w:rsidRPr="004155EE">
        <w:rPr>
          <w:b/>
          <w:bCs/>
          <w:highlight w:val="yellow"/>
          <w:u w:val="single"/>
        </w:rPr>
        <w:t>crush conflict with account closures</w:t>
      </w:r>
      <w:r w:rsidRPr="004155EE">
        <w:rPr>
          <w:b/>
          <w:bCs/>
          <w:u w:val="single"/>
        </w:rPr>
        <w:t xml:space="preserve">, or else </w:t>
      </w:r>
      <w:r w:rsidRPr="004155EE">
        <w:rPr>
          <w:b/>
          <w:bCs/>
          <w:highlight w:val="yellow"/>
          <w:u w:val="single"/>
        </w:rPr>
        <w:t>gag users with NDAs, workers</w:t>
      </w:r>
      <w:r w:rsidRPr="004155EE">
        <w:rPr>
          <w:b/>
          <w:bCs/>
          <w:u w:val="single"/>
        </w:rPr>
        <w:t xml:space="preserve"> stand at a growing pressure point </w:t>
      </w:r>
      <w:r w:rsidRPr="004155EE">
        <w:rPr>
          <w:b/>
          <w:bCs/>
          <w:highlight w:val="yellow"/>
          <w:u w:val="single"/>
        </w:rPr>
        <w:t>unable to make a move</w:t>
      </w:r>
      <w:r w:rsidRPr="004155EE">
        <w:rPr>
          <w:sz w:val="14"/>
        </w:rPr>
        <w:t xml:space="preserve">. The more general that AI becomes to producing and circulating bodies and things, the more fragile capital is to disruptions affecting the flow </w:t>
      </w:r>
      <w:r w:rsidRPr="004155EE">
        <w:rPr>
          <w:sz w:val="14"/>
        </w:rPr>
        <w:lastRenderedPageBreak/>
        <w:t xml:space="preserve">of data. But </w:t>
      </w:r>
      <w:r w:rsidRPr="004155EE">
        <w:rPr>
          <w:b/>
          <w:bCs/>
          <w:highlight w:val="yellow"/>
          <w:u w:val="single"/>
        </w:rPr>
        <w:t xml:space="preserve">the more machine learning suffuses the </w:t>
      </w:r>
      <w:proofErr w:type="spellStart"/>
      <w:r w:rsidRPr="004155EE">
        <w:rPr>
          <w:b/>
          <w:bCs/>
          <w:highlight w:val="yellow"/>
          <w:u w:val="single"/>
        </w:rPr>
        <w:t>labour</w:t>
      </w:r>
      <w:proofErr w:type="spellEnd"/>
      <w:r w:rsidRPr="004155EE">
        <w:rPr>
          <w:b/>
          <w:bCs/>
          <w:highlight w:val="yellow"/>
          <w:u w:val="single"/>
        </w:rPr>
        <w:t xml:space="preserve"> process, smoothing tensions</w:t>
      </w:r>
      <w:r w:rsidRPr="004155EE">
        <w:rPr>
          <w:b/>
          <w:bCs/>
          <w:u w:val="single"/>
        </w:rPr>
        <w:t xml:space="preserve"> through surveillance and gamification, the </w:t>
      </w:r>
      <w:r w:rsidRPr="004155EE">
        <w:rPr>
          <w:b/>
          <w:bCs/>
          <w:highlight w:val="yellow"/>
          <w:u w:val="single"/>
        </w:rPr>
        <w:t>less likely disruptions become</w:t>
      </w:r>
      <w:r w:rsidRPr="004155EE">
        <w:rPr>
          <w:sz w:val="14"/>
        </w:rPr>
        <w:t xml:space="preserve">. As algorithmic control </w:t>
      </w:r>
      <w:r w:rsidRPr="004155EE">
        <w:rPr>
          <w:b/>
          <w:bCs/>
          <w:u w:val="single"/>
        </w:rPr>
        <w:t>suffocates worker action before it can take a breath</w:t>
      </w:r>
      <w:r w:rsidRPr="004155EE">
        <w:rPr>
          <w:sz w:val="14"/>
        </w:rPr>
        <w:t xml:space="preserve">, too readily is the shout of the crowd sublimated into the gentle hum of software code. Such inertia is not unique to </w:t>
      </w:r>
      <w:proofErr w:type="spellStart"/>
      <w:r w:rsidRPr="004155EE">
        <w:rPr>
          <w:sz w:val="14"/>
        </w:rPr>
        <w:t>microworkers</w:t>
      </w:r>
      <w:proofErr w:type="spellEnd"/>
      <w:r w:rsidRPr="004155EE">
        <w:rPr>
          <w:sz w:val="14"/>
        </w:rPr>
        <w:t xml:space="preserve"> but displays the wider torpor of today’s worker movement, </w:t>
      </w:r>
      <w:r w:rsidRPr="004155EE">
        <w:rPr>
          <w:b/>
          <w:bCs/>
          <w:u w:val="single"/>
        </w:rPr>
        <w:t xml:space="preserve">unable to move against a system no longer reliant on </w:t>
      </w:r>
      <w:proofErr w:type="spellStart"/>
      <w:r w:rsidRPr="004155EE">
        <w:rPr>
          <w:b/>
          <w:bCs/>
          <w:u w:val="single"/>
        </w:rPr>
        <w:t>labour</w:t>
      </w:r>
      <w:proofErr w:type="spellEnd"/>
      <w:r w:rsidRPr="004155EE">
        <w:rPr>
          <w:b/>
          <w:bCs/>
          <w:u w:val="single"/>
        </w:rPr>
        <w:t xml:space="preserve"> to anything like the degree of the postwar period</w:t>
      </w:r>
      <w:r w:rsidRPr="004155EE">
        <w:rPr>
          <w:sz w:val="14"/>
        </w:rPr>
        <w:t xml:space="preserve">. In the twilight of industrial growth, bargaining power has diminished, union membership has declined and, as the aborted democratic efforts of Bernie Sanders and Jeremy Corbyn suggest, conditions necessary for something like a mass </w:t>
      </w:r>
      <w:proofErr w:type="spellStart"/>
      <w:r w:rsidRPr="004155EE">
        <w:rPr>
          <w:sz w:val="14"/>
        </w:rPr>
        <w:t>labour</w:t>
      </w:r>
      <w:proofErr w:type="spellEnd"/>
      <w:r w:rsidRPr="004155EE">
        <w:rPr>
          <w:sz w:val="14"/>
        </w:rPr>
        <w:t xml:space="preserve"> party – dependent as it is on a now largely defanged worker movement – have all but vanished. </w:t>
      </w:r>
      <w:r w:rsidRPr="004155EE">
        <w:rPr>
          <w:b/>
          <w:bCs/>
          <w:highlight w:val="yellow"/>
          <w:u w:val="single"/>
        </w:rPr>
        <w:t>Platforms have moved into</w:t>
      </w:r>
      <w:r w:rsidRPr="004155EE">
        <w:rPr>
          <w:b/>
          <w:bCs/>
          <w:u w:val="single"/>
        </w:rPr>
        <w:t xml:space="preserve"> the </w:t>
      </w:r>
      <w:r w:rsidRPr="004155EE">
        <w:rPr>
          <w:b/>
          <w:bCs/>
          <w:highlight w:val="yellow"/>
          <w:u w:val="single"/>
        </w:rPr>
        <w:t>space evacuated by worker power</w:t>
      </w:r>
      <w:r w:rsidRPr="004155EE">
        <w:rPr>
          <w:b/>
          <w:bCs/>
          <w:u w:val="single"/>
        </w:rPr>
        <w:t xml:space="preserve"> and have </w:t>
      </w:r>
      <w:r w:rsidRPr="004155EE">
        <w:rPr>
          <w:b/>
          <w:bCs/>
          <w:highlight w:val="yellow"/>
          <w:u w:val="single"/>
        </w:rPr>
        <w:t xml:space="preserve">reasserted capital’s dominance over </w:t>
      </w:r>
      <w:proofErr w:type="spellStart"/>
      <w:r w:rsidRPr="004155EE">
        <w:rPr>
          <w:b/>
          <w:bCs/>
          <w:highlight w:val="yellow"/>
          <w:u w:val="single"/>
        </w:rPr>
        <w:t>labour</w:t>
      </w:r>
      <w:proofErr w:type="spellEnd"/>
      <w:r w:rsidRPr="004155EE">
        <w:rPr>
          <w:b/>
          <w:bCs/>
          <w:u w:val="single"/>
        </w:rPr>
        <w:t xml:space="preserve"> in ways reminiscent of the early industrial period</w:t>
      </w:r>
      <w:r w:rsidRPr="004155EE">
        <w:rPr>
          <w:sz w:val="14"/>
        </w:rPr>
        <w:t>. It is hard not to conclude that this ‘</w:t>
      </w:r>
      <w:r w:rsidRPr="004155EE">
        <w:rPr>
          <w:b/>
          <w:bCs/>
          <w:sz w:val="24"/>
          <w:u w:val="single"/>
        </w:rPr>
        <w:t>late-capitalist triage of humanity’ has foreclosed</w:t>
      </w:r>
      <w:r w:rsidRPr="004155EE">
        <w:rPr>
          <w:b/>
          <w:bCs/>
          <w:u w:val="single"/>
        </w:rPr>
        <w:t xml:space="preserve"> all avenues for </w:t>
      </w:r>
      <w:proofErr w:type="spellStart"/>
      <w:r w:rsidRPr="004155EE">
        <w:rPr>
          <w:b/>
          <w:bCs/>
          <w:u w:val="single"/>
        </w:rPr>
        <w:t>labour</w:t>
      </w:r>
      <w:proofErr w:type="spellEnd"/>
      <w:r w:rsidRPr="004155EE">
        <w:rPr>
          <w:sz w:val="14"/>
        </w:rPr>
        <w:t xml:space="preserve">. 4 Unities without Unions </w:t>
      </w:r>
      <w:r w:rsidRPr="004155EE">
        <w:rPr>
          <w:b/>
          <w:bCs/>
          <w:highlight w:val="yellow"/>
          <w:u w:val="single"/>
        </w:rPr>
        <w:t>Defined by</w:t>
      </w:r>
      <w:r w:rsidRPr="004155EE">
        <w:rPr>
          <w:b/>
          <w:bCs/>
          <w:u w:val="single"/>
        </w:rPr>
        <w:t xml:space="preserve"> superfluity, exclusion and </w:t>
      </w:r>
      <w:r w:rsidRPr="004155EE">
        <w:rPr>
          <w:b/>
          <w:bCs/>
          <w:highlight w:val="yellow"/>
          <w:u w:val="single"/>
        </w:rPr>
        <w:t>informality</w:t>
      </w:r>
      <w:r w:rsidRPr="004155EE">
        <w:rPr>
          <w:b/>
          <w:bCs/>
          <w:u w:val="single"/>
        </w:rPr>
        <w:t xml:space="preserve"> rather than a wage, </w:t>
      </w:r>
      <w:proofErr w:type="spellStart"/>
      <w:r w:rsidRPr="004155EE">
        <w:rPr>
          <w:b/>
          <w:bCs/>
          <w:highlight w:val="yellow"/>
          <w:u w:val="single"/>
        </w:rPr>
        <w:t>microworkers</w:t>
      </w:r>
      <w:proofErr w:type="spellEnd"/>
      <w:r w:rsidRPr="004155EE">
        <w:rPr>
          <w:b/>
          <w:bCs/>
          <w:highlight w:val="yellow"/>
          <w:u w:val="single"/>
        </w:rPr>
        <w:t xml:space="preserve"> pose a particular challenge to </w:t>
      </w:r>
      <w:proofErr w:type="spellStart"/>
      <w:r w:rsidRPr="004155EE">
        <w:rPr>
          <w:b/>
          <w:bCs/>
          <w:highlight w:val="yellow"/>
          <w:u w:val="single"/>
        </w:rPr>
        <w:t>labour</w:t>
      </w:r>
      <w:proofErr w:type="spellEnd"/>
      <w:r w:rsidRPr="004155EE">
        <w:rPr>
          <w:b/>
          <w:bCs/>
          <w:highlight w:val="yellow"/>
          <w:u w:val="single"/>
        </w:rPr>
        <w:t xml:space="preserve"> </w:t>
      </w:r>
      <w:proofErr w:type="spellStart"/>
      <w:r w:rsidRPr="004155EE">
        <w:rPr>
          <w:b/>
          <w:bCs/>
          <w:highlight w:val="yellow"/>
          <w:u w:val="single"/>
        </w:rPr>
        <w:t>organisers</w:t>
      </w:r>
      <w:proofErr w:type="spellEnd"/>
      <w:r w:rsidRPr="004155EE">
        <w:rPr>
          <w:sz w:val="14"/>
        </w:rPr>
        <w:t xml:space="preserve">, whether looser worker associations or the more typical institutions of </w:t>
      </w:r>
      <w:proofErr w:type="spellStart"/>
      <w:r w:rsidRPr="004155EE">
        <w:rPr>
          <w:sz w:val="14"/>
        </w:rPr>
        <w:t>organised</w:t>
      </w:r>
      <w:proofErr w:type="spellEnd"/>
      <w:r w:rsidRPr="004155EE">
        <w:rPr>
          <w:sz w:val="14"/>
        </w:rPr>
        <w:t xml:space="preserve"> </w:t>
      </w:r>
      <w:proofErr w:type="spellStart"/>
      <w:r w:rsidRPr="004155EE">
        <w:rPr>
          <w:sz w:val="14"/>
        </w:rPr>
        <w:t>labour</w:t>
      </w:r>
      <w:proofErr w:type="spellEnd"/>
      <w:r w:rsidRPr="004155EE">
        <w:rPr>
          <w:sz w:val="14"/>
        </w:rPr>
        <w:t xml:space="preserve">. </w:t>
      </w:r>
      <w:r w:rsidRPr="004155EE">
        <w:rPr>
          <w:b/>
          <w:bCs/>
          <w:u w:val="single"/>
        </w:rPr>
        <w:t xml:space="preserve">Everything from the international geography of microwork to the pools of surplus </w:t>
      </w:r>
      <w:proofErr w:type="spellStart"/>
      <w:r w:rsidRPr="004155EE">
        <w:rPr>
          <w:b/>
          <w:bCs/>
          <w:u w:val="single"/>
        </w:rPr>
        <w:t>labour</w:t>
      </w:r>
      <w:proofErr w:type="spellEnd"/>
      <w:r w:rsidRPr="004155EE">
        <w:rPr>
          <w:b/>
          <w:bCs/>
          <w:u w:val="single"/>
        </w:rPr>
        <w:t xml:space="preserve"> on which platforms draw makes their </w:t>
      </w:r>
      <w:proofErr w:type="spellStart"/>
      <w:r w:rsidRPr="004155EE">
        <w:rPr>
          <w:b/>
          <w:bCs/>
          <w:u w:val="single"/>
        </w:rPr>
        <w:t>organisation</w:t>
      </w:r>
      <w:proofErr w:type="spellEnd"/>
      <w:r w:rsidRPr="004155EE">
        <w:rPr>
          <w:b/>
          <w:bCs/>
          <w:u w:val="single"/>
        </w:rPr>
        <w:t xml:space="preserve"> an uphill struggle</w:t>
      </w:r>
      <w:r w:rsidRPr="004155EE">
        <w:rPr>
          <w:sz w:val="14"/>
        </w:rPr>
        <w:t xml:space="preserve">. Monthly or annual models of union membership run up </w:t>
      </w:r>
      <w:r w:rsidRPr="004155EE">
        <w:rPr>
          <w:b/>
          <w:bCs/>
          <w:u w:val="single"/>
        </w:rPr>
        <w:t>against microwork’s temporal dynamics</w:t>
      </w:r>
      <w:r w:rsidRPr="004155EE">
        <w:rPr>
          <w:sz w:val="14"/>
        </w:rPr>
        <w:t xml:space="preserve">, with workers joining sites daily and some staying for only brief periods. With ‘contracts’ between </w:t>
      </w:r>
      <w:proofErr w:type="spellStart"/>
      <w:r w:rsidRPr="004155EE">
        <w:rPr>
          <w:sz w:val="14"/>
        </w:rPr>
        <w:t>microworkers</w:t>
      </w:r>
      <w:proofErr w:type="spellEnd"/>
      <w:r w:rsidRPr="004155EE">
        <w:rPr>
          <w:sz w:val="14"/>
        </w:rPr>
        <w:t xml:space="preserve"> and requesters lasting mere minutes, sometimes only seconds, wages are so volatile that membership fees are likely unaffordable. Even if unionization were financially viable, </w:t>
      </w:r>
      <w:r w:rsidRPr="004155EE">
        <w:rPr>
          <w:b/>
          <w:bCs/>
          <w:u w:val="single"/>
        </w:rPr>
        <w:t>unions</w:t>
      </w:r>
      <w:r w:rsidRPr="004155EE">
        <w:rPr>
          <w:sz w:val="14"/>
        </w:rPr>
        <w:t xml:space="preserve"> so often </w:t>
      </w:r>
      <w:r w:rsidRPr="004155EE">
        <w:rPr>
          <w:b/>
          <w:bCs/>
          <w:u w:val="single"/>
        </w:rPr>
        <w:t>relate to</w:t>
      </w:r>
      <w:r w:rsidRPr="004155EE">
        <w:rPr>
          <w:sz w:val="14"/>
        </w:rPr>
        <w:t xml:space="preserve"> their </w:t>
      </w:r>
      <w:r w:rsidRPr="004155EE">
        <w:rPr>
          <w:b/>
          <w:bCs/>
          <w:u w:val="single"/>
        </w:rPr>
        <w:t>members through identities</w:t>
      </w:r>
      <w:r w:rsidRPr="004155EE">
        <w:rPr>
          <w:sz w:val="14"/>
        </w:rPr>
        <w:t xml:space="preserve"> of a professional or occupational nature, to which </w:t>
      </w:r>
      <w:r w:rsidRPr="004155EE">
        <w:rPr>
          <w:b/>
          <w:bCs/>
          <w:highlight w:val="yellow"/>
          <w:u w:val="single"/>
        </w:rPr>
        <w:t>microwork offers</w:t>
      </w:r>
      <w:r w:rsidRPr="004155EE">
        <w:rPr>
          <w:b/>
          <w:bCs/>
          <w:u w:val="single"/>
        </w:rPr>
        <w:t xml:space="preserve"> only an unequivocal negation</w:t>
      </w:r>
      <w:r w:rsidRPr="004155EE">
        <w:rPr>
          <w:sz w:val="14"/>
        </w:rPr>
        <w:t xml:space="preserve">. One finds no clearly demarcated occupations, </w:t>
      </w:r>
      <w:r w:rsidRPr="004155EE">
        <w:rPr>
          <w:b/>
          <w:bCs/>
          <w:highlight w:val="yellow"/>
          <w:u w:val="single"/>
        </w:rPr>
        <w:t>no sectors or vocations</w:t>
      </w:r>
      <w:r w:rsidRPr="004155EE">
        <w:rPr>
          <w:sz w:val="14"/>
        </w:rPr>
        <w:t xml:space="preserve">, only the loose array of odd jobs so typical of our low-growth economy. New unions like the Independent Workers of Great Britain (IWGB), which </w:t>
      </w:r>
      <w:proofErr w:type="spellStart"/>
      <w:r w:rsidRPr="004155EE">
        <w:rPr>
          <w:sz w:val="14"/>
        </w:rPr>
        <w:t>organises</w:t>
      </w:r>
      <w:proofErr w:type="spellEnd"/>
      <w:r w:rsidRPr="004155EE">
        <w:rPr>
          <w:sz w:val="14"/>
        </w:rPr>
        <w:t xml:space="preserve">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w:t>
      </w:r>
      <w:proofErr w:type="spellStart"/>
      <w:r w:rsidRPr="004155EE">
        <w:rPr>
          <w:sz w:val="14"/>
        </w:rPr>
        <w:t>organising</w:t>
      </w:r>
      <w:proofErr w:type="spellEnd"/>
      <w:r w:rsidRPr="004155EE">
        <w:rPr>
          <w:sz w:val="14"/>
        </w:rPr>
        <w:t xml:space="preserve"> ranges from dangerous to criminal activity. Even outside of these more extreme spaces, </w:t>
      </w:r>
      <w:r w:rsidRPr="004155EE">
        <w:rPr>
          <w:b/>
          <w:bCs/>
          <w:highlight w:val="yellow"/>
          <w:u w:val="single"/>
        </w:rPr>
        <w:t>workers</w:t>
      </w:r>
      <w:r w:rsidRPr="004155EE">
        <w:rPr>
          <w:sz w:val="14"/>
        </w:rPr>
        <w:t xml:space="preserve"> tucked away in bedrooms and internet cafes </w:t>
      </w:r>
      <w:r w:rsidRPr="004155EE">
        <w:rPr>
          <w:b/>
          <w:bCs/>
          <w:u w:val="single"/>
        </w:rPr>
        <w:t xml:space="preserve">remain </w:t>
      </w:r>
      <w:r w:rsidRPr="004155EE">
        <w:rPr>
          <w:b/>
          <w:bCs/>
          <w:highlight w:val="yellow"/>
          <w:u w:val="single"/>
        </w:rPr>
        <w:t>invisible to one another</w:t>
      </w:r>
      <w:r w:rsidRPr="004155EE">
        <w:rPr>
          <w:b/>
          <w:bCs/>
          <w:u w:val="single"/>
        </w:rPr>
        <w:t xml:space="preserve"> and</w:t>
      </w:r>
      <w:r w:rsidRPr="004155EE">
        <w:rPr>
          <w:sz w:val="14"/>
        </w:rPr>
        <w:t xml:space="preserve"> to the </w:t>
      </w:r>
      <w:r w:rsidRPr="004155EE">
        <w:rPr>
          <w:b/>
          <w:bCs/>
          <w:u w:val="single"/>
        </w:rPr>
        <w:t xml:space="preserve">institutions that might otherwise </w:t>
      </w:r>
      <w:proofErr w:type="spellStart"/>
      <w:r w:rsidRPr="004155EE">
        <w:rPr>
          <w:b/>
          <w:bCs/>
          <w:u w:val="single"/>
        </w:rPr>
        <w:t>organise</w:t>
      </w:r>
      <w:proofErr w:type="spellEnd"/>
      <w:r w:rsidRPr="004155EE">
        <w:rPr>
          <w:b/>
          <w:bCs/>
          <w:u w:val="single"/>
        </w:rPr>
        <w:t xml:space="preserve"> them</w:t>
      </w:r>
      <w:r w:rsidRPr="004155EE">
        <w:rPr>
          <w:sz w:val="14"/>
        </w:rPr>
        <w:t xml:space="preserve">. Workers are geographically dispersed, rarely if ever brought together in physical space. On </w:t>
      </w:r>
      <w:proofErr w:type="spellStart"/>
      <w:r w:rsidRPr="004155EE">
        <w:rPr>
          <w:sz w:val="14"/>
        </w:rPr>
        <w:t>labour</w:t>
      </w:r>
      <w:proofErr w:type="spellEnd"/>
      <w:r w:rsidRPr="004155EE">
        <w:rPr>
          <w:sz w:val="14"/>
        </w:rPr>
        <w:t xml:space="preserve"> platforms where action has been effective, meeting in town and city </w:t>
      </w:r>
      <w:proofErr w:type="spellStart"/>
      <w:r w:rsidRPr="004155EE">
        <w:rPr>
          <w:sz w:val="14"/>
        </w:rPr>
        <w:t>centres</w:t>
      </w:r>
      <w:proofErr w:type="spellEnd"/>
      <w:r w:rsidRPr="004155EE">
        <w:rPr>
          <w:sz w:val="14"/>
        </w:rPr>
        <w:t xml:space="preserve"> has been a central tenet of </w:t>
      </w:r>
      <w:proofErr w:type="spellStart"/>
      <w:r w:rsidRPr="004155EE">
        <w:rPr>
          <w:sz w:val="14"/>
        </w:rPr>
        <w:t>organisation</w:t>
      </w:r>
      <w:proofErr w:type="spellEnd"/>
      <w:r w:rsidRPr="004155EE">
        <w:rPr>
          <w:sz w:val="14"/>
        </w:rPr>
        <w:t xml:space="preserve">. As Callum </w:t>
      </w:r>
      <w:proofErr w:type="gramStart"/>
      <w:r w:rsidRPr="004155EE">
        <w:rPr>
          <w:sz w:val="14"/>
        </w:rPr>
        <w:t>Cant</w:t>
      </w:r>
      <w:proofErr w:type="gramEnd"/>
      <w:r w:rsidRPr="004155EE">
        <w:rPr>
          <w:sz w:val="14"/>
        </w:rPr>
        <w:t xml:space="preserve">, a key </w:t>
      </w:r>
      <w:proofErr w:type="spellStart"/>
      <w:r w:rsidRPr="004155EE">
        <w:rPr>
          <w:sz w:val="14"/>
        </w:rPr>
        <w:t>organiser</w:t>
      </w:r>
      <w:proofErr w:type="spellEnd"/>
      <w:r w:rsidRPr="004155EE">
        <w:rPr>
          <w:sz w:val="14"/>
        </w:rPr>
        <w:t xml:space="preserve"> on Deliveroo, explains: Deliveroo began to further increase the </w:t>
      </w:r>
      <w:proofErr w:type="spellStart"/>
      <w:r w:rsidRPr="004155EE">
        <w:rPr>
          <w:sz w:val="14"/>
        </w:rPr>
        <w:t>labour</w:t>
      </w:r>
      <w:proofErr w:type="spellEnd"/>
      <w:r w:rsidRPr="004155EE">
        <w:rPr>
          <w:sz w:val="14"/>
        </w:rPr>
        <w:t xml:space="preserve"> supply… More riders started working every evening, but the number of orders stayed the same. That meant that we worked less, earned less and spent more time at the zone </w:t>
      </w:r>
      <w:proofErr w:type="spellStart"/>
      <w:r w:rsidRPr="004155EE">
        <w:rPr>
          <w:sz w:val="14"/>
        </w:rPr>
        <w:t>centre</w:t>
      </w:r>
      <w:proofErr w:type="spellEnd"/>
      <w:r w:rsidRPr="004155EE">
        <w:rPr>
          <w:sz w:val="14"/>
        </w:rPr>
        <w:t xml:space="preserve">. As we stopped going drop to drop, everyone started to get to know each other. I got used to starting work by joining a crowd of between five and thirty workers waiting at the </w:t>
      </w:r>
      <w:proofErr w:type="gramStart"/>
      <w:r w:rsidRPr="004155EE">
        <w:rPr>
          <w:sz w:val="14"/>
        </w:rPr>
        <w:t>cyclists</w:t>
      </w:r>
      <w:proofErr w:type="gramEnd"/>
      <w:r w:rsidRPr="004155EE">
        <w:rPr>
          <w:sz w:val="14"/>
        </w:rPr>
        <w:t xml:space="preserve"> zone centre.5 Attempts to discipline workers by flooding supply only served to bring together an otherwise fragmented workforce and provide the grounds from which to </w:t>
      </w:r>
      <w:proofErr w:type="spellStart"/>
      <w:r w:rsidRPr="004155EE">
        <w:rPr>
          <w:sz w:val="14"/>
        </w:rPr>
        <w:t>organise</w:t>
      </w:r>
      <w:proofErr w:type="spellEnd"/>
      <w:r w:rsidRPr="004155EE">
        <w:rPr>
          <w:sz w:val="14"/>
        </w:rPr>
        <w:t xml:space="preserve">. Such face-to-face meetings seeded a swell of wildcat strikes in Brighton, London, Southampton, Newcastle, Oxford, and other British cities.6 Yet, this chain of events is hard to imagine being set in motion by those who encounter each other only as online avatars. </w:t>
      </w:r>
      <w:proofErr w:type="spellStart"/>
      <w:r w:rsidRPr="004155EE">
        <w:rPr>
          <w:b/>
          <w:bCs/>
          <w:u w:val="single"/>
        </w:rPr>
        <w:t>Organisation</w:t>
      </w:r>
      <w:proofErr w:type="spellEnd"/>
      <w:r w:rsidRPr="004155EE">
        <w:rPr>
          <w:b/>
          <w:bCs/>
          <w:u w:val="single"/>
        </w:rPr>
        <w:t xml:space="preserve"> thrives on a public dimension that microwork sites prevent, not only by geographical distance but software frontiers that limit worker contact</w:t>
      </w:r>
      <w:r w:rsidRPr="004155EE">
        <w:rPr>
          <w:sz w:val="14"/>
        </w:rPr>
        <w:t xml:space="preserve">. Such barriers restrict </w:t>
      </w:r>
      <w:proofErr w:type="spellStart"/>
      <w:r w:rsidRPr="004155EE">
        <w:rPr>
          <w:sz w:val="14"/>
        </w:rPr>
        <w:t>organisation</w:t>
      </w:r>
      <w:proofErr w:type="spellEnd"/>
      <w:r w:rsidRPr="004155EE">
        <w:rPr>
          <w:sz w:val="14"/>
        </w:rPr>
        <w:t xml:space="preserve"> to the </w:t>
      </w:r>
      <w:proofErr w:type="gramStart"/>
      <w:r w:rsidRPr="004155EE">
        <w:rPr>
          <w:sz w:val="14"/>
        </w:rPr>
        <w:t>less than ideal</w:t>
      </w:r>
      <w:proofErr w:type="gramEnd"/>
      <w:r w:rsidRPr="004155EE">
        <w:rPr>
          <w:sz w:val="14"/>
        </w:rPr>
        <w:t xml:space="preserve"> terrain of online forums. Users of </w:t>
      </w:r>
      <w:proofErr w:type="spellStart"/>
      <w:r w:rsidRPr="004155EE">
        <w:rPr>
          <w:sz w:val="14"/>
        </w:rPr>
        <w:t>TurkerNation</w:t>
      </w:r>
      <w:proofErr w:type="spellEnd"/>
      <w:r w:rsidRPr="004155EE">
        <w:rPr>
          <w:sz w:val="14"/>
        </w:rPr>
        <w:t xml:space="preserve"> and </w:t>
      </w:r>
      <w:proofErr w:type="spellStart"/>
      <w:r w:rsidRPr="004155EE">
        <w:rPr>
          <w:sz w:val="14"/>
        </w:rPr>
        <w:t>MTurkGrind</w:t>
      </w:r>
      <w:proofErr w:type="spellEnd"/>
      <w:r w:rsidRPr="004155EE">
        <w:rPr>
          <w:sz w:val="14"/>
        </w:rPr>
        <w:t xml:space="preserve">, as well as </w:t>
      </w:r>
      <w:proofErr w:type="spellStart"/>
      <w:r w:rsidRPr="004155EE">
        <w:rPr>
          <w:sz w:val="14"/>
        </w:rPr>
        <w:t>Turker</w:t>
      </w:r>
      <w:proofErr w:type="spellEnd"/>
      <w:r w:rsidRPr="004155EE">
        <w:rPr>
          <w:sz w:val="14"/>
        </w:rPr>
        <w:t xml:space="preserve">-themed Reddit threads, engage in small-scale, </w:t>
      </w:r>
      <w:proofErr w:type="spellStart"/>
      <w:r w:rsidRPr="004155EE">
        <w:rPr>
          <w:sz w:val="14"/>
        </w:rPr>
        <w:t>nonantagonistic</w:t>
      </w:r>
      <w:proofErr w:type="spellEnd"/>
      <w:r w:rsidRPr="004155EE">
        <w:rPr>
          <w:sz w:val="14"/>
        </w:rPr>
        <w:t xml:space="preserve"> action such as raising funds for fellow workers.7 Such action has been most effective when aimed at the architectures of specific sites. </w:t>
      </w:r>
      <w:r w:rsidRPr="004155EE">
        <w:rPr>
          <w:b/>
          <w:bCs/>
          <w:u w:val="single"/>
        </w:rPr>
        <w:t xml:space="preserve">Pushing back against one-sided review systems, </w:t>
      </w:r>
      <w:proofErr w:type="spellStart"/>
      <w:r w:rsidRPr="004155EE">
        <w:rPr>
          <w:b/>
          <w:bCs/>
          <w:u w:val="single"/>
        </w:rPr>
        <w:t>Turkers</w:t>
      </w:r>
      <w:proofErr w:type="spellEnd"/>
      <w:r w:rsidRPr="004155EE">
        <w:rPr>
          <w:b/>
          <w:bCs/>
          <w:u w:val="single"/>
        </w:rPr>
        <w:t xml:space="preserve"> have developed </w:t>
      </w:r>
      <w:proofErr w:type="spellStart"/>
      <w:r w:rsidRPr="004155EE">
        <w:rPr>
          <w:b/>
          <w:bCs/>
          <w:u w:val="single"/>
        </w:rPr>
        <w:t>Turkopticon</w:t>
      </w:r>
      <w:proofErr w:type="spellEnd"/>
      <w:r w:rsidRPr="004155EE">
        <w:rPr>
          <w:b/>
          <w:bCs/>
          <w:u w:val="single"/>
        </w:rPr>
        <w:t>, a website and browser plug-in that overlays the worker’s screen and allows them to write reviews about requesters and publish them in real time</w:t>
      </w:r>
      <w:r w:rsidRPr="004155EE">
        <w:rPr>
          <w:sz w:val="14"/>
        </w:rPr>
        <w:t xml:space="preserve">.8 The simple fact of the tool’s existence – letting requesters know they might be rated – itself acts as a </w:t>
      </w:r>
      <w:r w:rsidRPr="004155EE">
        <w:rPr>
          <w:b/>
          <w:bCs/>
          <w:u w:val="single"/>
        </w:rPr>
        <w:t>deterrent against wage theft</w:t>
      </w:r>
      <w:r w:rsidRPr="004155EE">
        <w:rPr>
          <w:sz w:val="14"/>
        </w:rPr>
        <w:t xml:space="preserve"> and other </w:t>
      </w:r>
      <w:proofErr w:type="spellStart"/>
      <w:r w:rsidRPr="004155EE">
        <w:rPr>
          <w:sz w:val="14"/>
        </w:rPr>
        <w:t>misdemeanours</w:t>
      </w:r>
      <w:proofErr w:type="spellEnd"/>
      <w:r w:rsidRPr="004155EE">
        <w:rPr>
          <w:sz w:val="14"/>
        </w:rPr>
        <w:t xml:space="preserve">. But while the plug-in helps to discipline requester </w:t>
      </w:r>
      <w:proofErr w:type="spellStart"/>
      <w:r w:rsidRPr="004155EE">
        <w:rPr>
          <w:sz w:val="14"/>
        </w:rPr>
        <w:t>behaviour</w:t>
      </w:r>
      <w:proofErr w:type="spellEnd"/>
      <w:r w:rsidRPr="004155EE">
        <w:rPr>
          <w:sz w:val="14"/>
        </w:rPr>
        <w:t xml:space="preserve">, it is not built to transform the platforms themselves. Alone it carries little potential as a tool for mass </w:t>
      </w:r>
      <w:proofErr w:type="spellStart"/>
      <w:r w:rsidRPr="004155EE">
        <w:rPr>
          <w:sz w:val="14"/>
        </w:rPr>
        <w:t>mobilisation</w:t>
      </w:r>
      <w:proofErr w:type="spellEnd"/>
      <w:r w:rsidRPr="004155EE">
        <w:rPr>
          <w:sz w:val="14"/>
        </w:rPr>
        <w:t xml:space="preserve">, even if it does show that workers can collectively </w:t>
      </w:r>
      <w:proofErr w:type="spellStart"/>
      <w:r w:rsidRPr="004155EE">
        <w:rPr>
          <w:sz w:val="14"/>
        </w:rPr>
        <w:t>organise</w:t>
      </w:r>
      <w:proofErr w:type="spellEnd"/>
      <w:r w:rsidRPr="004155EE">
        <w:rPr>
          <w:sz w:val="14"/>
        </w:rPr>
        <w:t xml:space="preserve">. Built to modulate requester </w:t>
      </w:r>
      <w:proofErr w:type="spellStart"/>
      <w:r w:rsidRPr="004155EE">
        <w:rPr>
          <w:sz w:val="14"/>
        </w:rPr>
        <w:t>behaviour</w:t>
      </w:r>
      <w:proofErr w:type="spellEnd"/>
      <w:r w:rsidRPr="004155EE">
        <w:rPr>
          <w:sz w:val="14"/>
        </w:rPr>
        <w:t xml:space="preserve"> rather than to unleash worker power, its role remains more reform than revolution. The impact of efforts to make platforms behave better has been as limited as other attempts to tame capital’s nastier elements. </w:t>
      </w:r>
      <w:r w:rsidRPr="004155EE">
        <w:rPr>
          <w:b/>
          <w:bCs/>
          <w:u w:val="single"/>
        </w:rPr>
        <w:t xml:space="preserve">In a 2011 </w:t>
      </w:r>
      <w:proofErr w:type="spellStart"/>
      <w:r w:rsidRPr="004155EE">
        <w:rPr>
          <w:b/>
          <w:bCs/>
          <w:u w:val="single"/>
        </w:rPr>
        <w:t>letterwriting</w:t>
      </w:r>
      <w:proofErr w:type="spellEnd"/>
      <w:r w:rsidRPr="004155EE">
        <w:rPr>
          <w:b/>
          <w:bCs/>
          <w:u w:val="single"/>
        </w:rPr>
        <w:t xml:space="preserve"> campaign, workers on Mechanical Turk wrote to Jeff Bezos asking him to raise the price of their </w:t>
      </w:r>
      <w:proofErr w:type="spellStart"/>
      <w:r w:rsidRPr="004155EE">
        <w:rPr>
          <w:b/>
          <w:bCs/>
          <w:u w:val="single"/>
        </w:rPr>
        <w:t>labour</w:t>
      </w:r>
      <w:proofErr w:type="spellEnd"/>
      <w:r w:rsidRPr="004155EE">
        <w:rPr>
          <w:b/>
          <w:bCs/>
          <w:u w:val="single"/>
        </w:rPr>
        <w:t xml:space="preserve"> and improve the site’s functions. The letters sought to show Bezos – and the rest of the world – ‘that </w:t>
      </w:r>
      <w:proofErr w:type="spellStart"/>
      <w:r w:rsidRPr="004155EE">
        <w:rPr>
          <w:b/>
          <w:bCs/>
          <w:u w:val="single"/>
        </w:rPr>
        <w:t>Turkers</w:t>
      </w:r>
      <w:proofErr w:type="spellEnd"/>
      <w:r w:rsidRPr="004155EE">
        <w:rPr>
          <w:b/>
          <w:bCs/>
          <w:u w:val="single"/>
        </w:rPr>
        <w:t xml:space="preserve"> are not only actual human beings, but people who deserve respect, fair treatment and open communication.</w:t>
      </w:r>
      <w:r w:rsidRPr="004155EE">
        <w:rPr>
          <w:sz w:val="14"/>
        </w:rPr>
        <w:t xml:space="preserve">’9 In one letter, the CEO was told in no uncertain terms: ‘I am a human being, not an algorithm.’10 Hosted </w:t>
      </w:r>
      <w:r w:rsidRPr="004155EE">
        <w:rPr>
          <w:b/>
          <w:bCs/>
          <w:highlight w:val="yellow"/>
          <w:u w:val="single"/>
        </w:rPr>
        <w:t>on We Are Dynamo</w:t>
      </w:r>
      <w:r w:rsidRPr="004155EE">
        <w:rPr>
          <w:b/>
          <w:bCs/>
          <w:u w:val="single"/>
        </w:rPr>
        <w:t xml:space="preserve">, a </w:t>
      </w:r>
      <w:r w:rsidRPr="004155EE">
        <w:rPr>
          <w:b/>
          <w:bCs/>
          <w:highlight w:val="yellow"/>
          <w:u w:val="single"/>
        </w:rPr>
        <w:t>forum set up</w:t>
      </w:r>
      <w:r w:rsidRPr="004155EE">
        <w:rPr>
          <w:b/>
          <w:bCs/>
          <w:u w:val="single"/>
        </w:rPr>
        <w:t xml:space="preserve"> for and </w:t>
      </w:r>
      <w:r w:rsidRPr="004155EE">
        <w:rPr>
          <w:b/>
          <w:bCs/>
          <w:highlight w:val="yellow"/>
          <w:u w:val="single"/>
        </w:rPr>
        <w:t xml:space="preserve">by workers to </w:t>
      </w:r>
      <w:proofErr w:type="spellStart"/>
      <w:r w:rsidRPr="004155EE">
        <w:rPr>
          <w:b/>
          <w:bCs/>
          <w:highlight w:val="yellow"/>
          <w:u w:val="single"/>
        </w:rPr>
        <w:t>organise</w:t>
      </w:r>
      <w:proofErr w:type="spellEnd"/>
      <w:r w:rsidRPr="004155EE">
        <w:rPr>
          <w:b/>
          <w:bCs/>
          <w:highlight w:val="yellow"/>
          <w:u w:val="single"/>
        </w:rPr>
        <w:t xml:space="preserve"> on the site</w:t>
      </w:r>
      <w:r w:rsidRPr="004155EE">
        <w:rPr>
          <w:b/>
          <w:bCs/>
          <w:u w:val="single"/>
        </w:rPr>
        <w:t xml:space="preserve">, the </w:t>
      </w:r>
      <w:r w:rsidRPr="004155EE">
        <w:rPr>
          <w:b/>
          <w:bCs/>
          <w:highlight w:val="yellow"/>
          <w:u w:val="single"/>
        </w:rPr>
        <w:t xml:space="preserve">campaign remains the only action </w:t>
      </w:r>
      <w:proofErr w:type="spellStart"/>
      <w:r w:rsidRPr="004155EE">
        <w:rPr>
          <w:b/>
          <w:bCs/>
          <w:highlight w:val="yellow"/>
          <w:u w:val="single"/>
        </w:rPr>
        <w:t>Turkers</w:t>
      </w:r>
      <w:proofErr w:type="spellEnd"/>
      <w:r w:rsidRPr="004155EE">
        <w:rPr>
          <w:b/>
          <w:bCs/>
          <w:highlight w:val="yellow"/>
          <w:u w:val="single"/>
        </w:rPr>
        <w:t xml:space="preserve"> have</w:t>
      </w:r>
      <w:r w:rsidRPr="004155EE">
        <w:rPr>
          <w:b/>
          <w:bCs/>
          <w:u w:val="single"/>
        </w:rPr>
        <w:t xml:space="preserve"> successfully </w:t>
      </w:r>
      <w:proofErr w:type="spellStart"/>
      <w:r w:rsidRPr="004155EE">
        <w:rPr>
          <w:b/>
          <w:bCs/>
          <w:highlight w:val="yellow"/>
          <w:u w:val="single"/>
        </w:rPr>
        <w:t>organised</w:t>
      </w:r>
      <w:proofErr w:type="spellEnd"/>
      <w:r w:rsidRPr="004155EE">
        <w:rPr>
          <w:sz w:val="14"/>
        </w:rPr>
        <w:t xml:space="preserve">. During the forum’s limited period of operations </w:t>
      </w:r>
      <w:r w:rsidRPr="004155EE">
        <w:rPr>
          <w:b/>
          <w:bCs/>
          <w:u w:val="single"/>
        </w:rPr>
        <w:t>members could post campaign ideas and vote on those of others</w:t>
      </w:r>
      <w:r w:rsidRPr="004155EE">
        <w:rPr>
          <w:sz w:val="14"/>
        </w:rPr>
        <w:t xml:space="preserve">, giving workers a means to </w:t>
      </w:r>
      <w:proofErr w:type="spellStart"/>
      <w:r w:rsidRPr="004155EE">
        <w:rPr>
          <w:sz w:val="14"/>
        </w:rPr>
        <w:t>mobilise</w:t>
      </w:r>
      <w:proofErr w:type="spellEnd"/>
      <w:r w:rsidRPr="004155EE">
        <w:rPr>
          <w:sz w:val="14"/>
        </w:rPr>
        <w:t xml:space="preserve"> around popular suggestions. It </w:t>
      </w:r>
      <w:r w:rsidRPr="004155EE">
        <w:rPr>
          <w:sz w:val="14"/>
        </w:rPr>
        <w:lastRenderedPageBreak/>
        <w:t xml:space="preserve">aimed, in the words of its architects, to create ‘publics that are just large enough to take action – </w:t>
      </w:r>
      <w:r w:rsidRPr="004155EE">
        <w:rPr>
          <w:b/>
          <w:bCs/>
          <w:u w:val="single"/>
        </w:rPr>
        <w:t>unities without unions’</w:t>
      </w:r>
      <w:r w:rsidRPr="004155EE">
        <w:rPr>
          <w:sz w:val="14"/>
        </w:rPr>
        <w:t xml:space="preserve">, standing in for more traditional </w:t>
      </w:r>
      <w:proofErr w:type="spellStart"/>
      <w:r w:rsidRPr="004155EE">
        <w:rPr>
          <w:sz w:val="14"/>
        </w:rPr>
        <w:t>labour</w:t>
      </w:r>
      <w:proofErr w:type="spellEnd"/>
      <w:r w:rsidRPr="004155EE">
        <w:rPr>
          <w:sz w:val="14"/>
        </w:rPr>
        <w:t xml:space="preserve"> institutions that had so far ignored the site or were otherwise unable to represent its users.11 But We Are Dynamo did not last long. </w:t>
      </w:r>
      <w:r w:rsidRPr="004155EE">
        <w:rPr>
          <w:b/>
          <w:bCs/>
          <w:u w:val="single"/>
        </w:rPr>
        <w:t xml:space="preserve">The </w:t>
      </w:r>
      <w:r w:rsidRPr="004155EE">
        <w:rPr>
          <w:b/>
          <w:bCs/>
          <w:highlight w:val="yellow"/>
          <w:u w:val="single"/>
        </w:rPr>
        <w:t>site relied on Mechanical Turk to host tasks verifying</w:t>
      </w:r>
      <w:r w:rsidRPr="004155EE">
        <w:rPr>
          <w:b/>
          <w:bCs/>
          <w:u w:val="single"/>
        </w:rPr>
        <w:t xml:space="preserve"> the </w:t>
      </w:r>
      <w:r w:rsidRPr="004155EE">
        <w:rPr>
          <w:b/>
          <w:bCs/>
          <w:highlight w:val="yellow"/>
          <w:u w:val="single"/>
        </w:rPr>
        <w:t>status of new members</w:t>
      </w:r>
      <w:r w:rsidRPr="004155EE">
        <w:rPr>
          <w:sz w:val="14"/>
        </w:rPr>
        <w:t xml:space="preserve"> as real ‘</w:t>
      </w:r>
      <w:proofErr w:type="spellStart"/>
      <w:r w:rsidRPr="004155EE">
        <w:rPr>
          <w:sz w:val="14"/>
        </w:rPr>
        <w:t>Turkers</w:t>
      </w:r>
      <w:proofErr w:type="spellEnd"/>
      <w:r w:rsidRPr="004155EE">
        <w:rPr>
          <w:sz w:val="14"/>
        </w:rPr>
        <w:t xml:space="preserve">’. </w:t>
      </w:r>
      <w:r w:rsidRPr="004155EE">
        <w:rPr>
          <w:b/>
          <w:bCs/>
          <w:u w:val="single"/>
        </w:rPr>
        <w:t xml:space="preserve">Once </w:t>
      </w:r>
      <w:r w:rsidRPr="004155EE">
        <w:rPr>
          <w:b/>
          <w:bCs/>
          <w:highlight w:val="yellow"/>
          <w:u w:val="single"/>
        </w:rPr>
        <w:t>Amazon</w:t>
      </w:r>
      <w:r w:rsidRPr="004155EE">
        <w:rPr>
          <w:b/>
          <w:bCs/>
          <w:u w:val="single"/>
        </w:rPr>
        <w:t xml:space="preserve"> </w:t>
      </w:r>
      <w:proofErr w:type="spellStart"/>
      <w:r w:rsidRPr="004155EE">
        <w:rPr>
          <w:b/>
          <w:bCs/>
          <w:u w:val="single"/>
        </w:rPr>
        <w:t>realised</w:t>
      </w:r>
      <w:proofErr w:type="spellEnd"/>
      <w:r w:rsidRPr="004155EE">
        <w:rPr>
          <w:b/>
          <w:bCs/>
          <w:u w:val="single"/>
        </w:rPr>
        <w:t xml:space="preserve"> what was happening, it </w:t>
      </w:r>
      <w:r w:rsidRPr="004155EE">
        <w:rPr>
          <w:b/>
          <w:bCs/>
          <w:highlight w:val="yellow"/>
          <w:u w:val="single"/>
        </w:rPr>
        <w:t xml:space="preserve">immediately closed Dynamo’s account, cutting off </w:t>
      </w:r>
      <w:r w:rsidRPr="004155EE">
        <w:rPr>
          <w:sz w:val="14"/>
        </w:rPr>
        <w:t>the forum’s</w:t>
      </w:r>
      <w:r w:rsidRPr="004155EE">
        <w:rPr>
          <w:b/>
          <w:bCs/>
          <w:u w:val="single"/>
        </w:rPr>
        <w:t xml:space="preserve"> </w:t>
      </w:r>
      <w:r w:rsidRPr="004155EE">
        <w:rPr>
          <w:b/>
          <w:bCs/>
          <w:highlight w:val="yellow"/>
          <w:u w:val="single"/>
        </w:rPr>
        <w:t>source of new members</w:t>
      </w:r>
      <w:r w:rsidRPr="004155EE">
        <w:rPr>
          <w:sz w:val="14"/>
        </w:rPr>
        <w:t xml:space="preserve">.12 That We Are Dynamo was so quickly defeated indicates the Sisyphean task such workers face as they attempt to </w:t>
      </w:r>
      <w:proofErr w:type="spellStart"/>
      <w:r w:rsidRPr="004155EE">
        <w:rPr>
          <w:sz w:val="14"/>
        </w:rPr>
        <w:t>organise</w:t>
      </w:r>
      <w:proofErr w:type="spellEnd"/>
      <w:r w:rsidRPr="004155EE">
        <w:rPr>
          <w:sz w:val="14"/>
        </w:rPr>
        <w:t xml:space="preserve"> collectively. The letter campaign still represents the sole action taken by </w:t>
      </w:r>
      <w:proofErr w:type="spellStart"/>
      <w:r w:rsidRPr="004155EE">
        <w:rPr>
          <w:sz w:val="14"/>
        </w:rPr>
        <w:t>Turkers</w:t>
      </w:r>
      <w:proofErr w:type="spellEnd"/>
      <w:r w:rsidRPr="004155EE">
        <w:rPr>
          <w:sz w:val="14"/>
        </w:rPr>
        <w:t xml:space="preserve">. And though effective at drawing media attention to those working on the platform – arguably a first step toward more robust forms of action – the </w:t>
      </w:r>
      <w:r w:rsidRPr="004155EE">
        <w:rPr>
          <w:b/>
          <w:bCs/>
          <w:u w:val="single"/>
        </w:rPr>
        <w:t xml:space="preserve">campaign’s result was to </w:t>
      </w:r>
      <w:proofErr w:type="spellStart"/>
      <w:r w:rsidRPr="004155EE">
        <w:rPr>
          <w:b/>
          <w:bCs/>
          <w:u w:val="single"/>
        </w:rPr>
        <w:t>humanise</w:t>
      </w:r>
      <w:proofErr w:type="spellEnd"/>
      <w:r w:rsidRPr="004155EE">
        <w:rPr>
          <w:b/>
          <w:bCs/>
          <w:u w:val="single"/>
        </w:rPr>
        <w:t xml:space="preserve"> rather than </w:t>
      </w:r>
      <w:proofErr w:type="spellStart"/>
      <w:r w:rsidRPr="004155EE">
        <w:rPr>
          <w:b/>
          <w:bCs/>
          <w:u w:val="single"/>
        </w:rPr>
        <w:t>organise</w:t>
      </w:r>
      <w:proofErr w:type="spellEnd"/>
      <w:r w:rsidRPr="004155EE">
        <w:rPr>
          <w:b/>
          <w:bCs/>
          <w:u w:val="single"/>
        </w:rPr>
        <w:t xml:space="preserve"> workers</w:t>
      </w:r>
      <w:r w:rsidRPr="004155EE">
        <w:rPr>
          <w:sz w:val="14"/>
        </w:rPr>
        <w:t xml:space="preserve">. The limits of such action mirror the limits of an atomized workforce, forced to meet through informal online means, and unable for lack of power or money to turn action into something more durable. It is perhaps not surprising, then, that no such campaigns have appeared around sites such as </w:t>
      </w:r>
      <w:proofErr w:type="spellStart"/>
      <w:r w:rsidRPr="004155EE">
        <w:rPr>
          <w:sz w:val="14"/>
        </w:rPr>
        <w:t>Playment</w:t>
      </w:r>
      <w:proofErr w:type="spellEnd"/>
      <w:r w:rsidRPr="004155EE">
        <w:rPr>
          <w:sz w:val="14"/>
        </w:rPr>
        <w:t xml:space="preserve"> and Appen. To condemn such tools on these grounds, though, would be naive, for </w:t>
      </w:r>
      <w:r w:rsidRPr="004155EE">
        <w:rPr>
          <w:b/>
          <w:bCs/>
          <w:u w:val="single"/>
        </w:rPr>
        <w:t>at the very least they raise to consciousness a common collective struggle</w:t>
      </w:r>
      <w:r w:rsidRPr="004155EE">
        <w:rPr>
          <w:sz w:val="14"/>
        </w:rPr>
        <w:t>. Where the tactics of traditional unions have signally failed to meet the challenges of a digital world, forums and plug-ins have been leveraged into new forms of worker association, even under the menacing shadow of disabled accounts, bad reviews and NDAs. Whether these associations can translate a nascent digital militancy into a proper movement still remains to be seen.</w:t>
      </w:r>
    </w:p>
    <w:p w14:paraId="3CD27446" w14:textId="77777777" w:rsidR="00201969" w:rsidRPr="004155EE" w:rsidRDefault="00201969" w:rsidP="00201969">
      <w:pPr>
        <w:pStyle w:val="Heading4"/>
        <w:rPr>
          <w:rFonts w:cs="Calibri"/>
        </w:rPr>
      </w:pPr>
      <w:r w:rsidRPr="004155EE">
        <w:rPr>
          <w:rFonts w:cs="Calibri"/>
        </w:rPr>
        <w:t xml:space="preserve">Platform and micro-work functions to evade legal protections by situating workers in a third zone of sub-employment as neither workers nor non-workers. All future labor rights including striking depend on the firm classification of micro-work as work. </w:t>
      </w:r>
    </w:p>
    <w:p w14:paraId="70C382C2" w14:textId="7408C113" w:rsidR="00201969" w:rsidRPr="004155EE" w:rsidRDefault="00201969" w:rsidP="00201969">
      <w:pPr>
        <w:pStyle w:val="Heading4"/>
        <w:rPr>
          <w:rFonts w:cs="Calibri"/>
        </w:rPr>
      </w:pPr>
      <w:r w:rsidRPr="004155EE">
        <w:rPr>
          <w:rFonts w:cs="Calibri"/>
        </w:rPr>
        <w:t xml:space="preserve">Thus, the plan: A just government ought to recognize the unconditional right of platform and micro-workers to strike. This is the only way to firmly assert their status as </w:t>
      </w:r>
      <w:r>
        <w:rPr>
          <w:rFonts w:cs="Calibri"/>
        </w:rPr>
        <w:t>workers rather than fragmented surplus populations, raising</w:t>
      </w:r>
      <w:r w:rsidRPr="004155EE">
        <w:rPr>
          <w:rFonts w:cs="Calibri"/>
        </w:rPr>
        <w:t xml:space="preserve"> </w:t>
      </w:r>
      <w:r>
        <w:rPr>
          <w:rFonts w:cs="Calibri"/>
        </w:rPr>
        <w:t xml:space="preserve">their class consciousness along with providing tools for resistance </w:t>
      </w:r>
      <w:r w:rsidRPr="004155EE">
        <w:rPr>
          <w:rFonts w:cs="Calibri"/>
        </w:rPr>
        <w:t xml:space="preserve">Leterme and </w:t>
      </w:r>
      <w:r w:rsidR="005656B0">
        <w:rPr>
          <w:rFonts w:cs="Calibri"/>
        </w:rPr>
        <w:t>Dufresne 21:</w:t>
      </w:r>
    </w:p>
    <w:p w14:paraId="177C4ACF" w14:textId="77777777" w:rsidR="00201969" w:rsidRPr="004155EE" w:rsidRDefault="00201969" w:rsidP="00201969">
      <w:r w:rsidRPr="004155EE">
        <w:t xml:space="preserve">Dufresne, Anne, and Cédric Leterme. “App Workers United.” The Left in the European Parliament, European Parliamentary Group, Jan. 2021, </w:t>
      </w:r>
      <w:hyperlink r:id="rId9" w:history="1">
        <w:r w:rsidRPr="004155EE">
          <w:rPr>
            <w:rStyle w:val="Hyperlink"/>
          </w:rPr>
          <w:t>https://mirador-multinationales.be/IMG/pdf/study_empl_version_finale_en.pdf. //</w:t>
        </w:r>
      </w:hyperlink>
      <w:r w:rsidRPr="004155EE">
        <w:t xml:space="preserve"> LHP AB</w:t>
      </w:r>
    </w:p>
    <w:p w14:paraId="164EA445" w14:textId="77777777" w:rsidR="00201969" w:rsidRPr="004155EE" w:rsidRDefault="00201969" w:rsidP="00201969">
      <w:pPr>
        <w:spacing w:after="0" w:line="240" w:lineRule="auto"/>
        <w:rPr>
          <w:rFonts w:eastAsia="Times New Roman"/>
          <w:sz w:val="16"/>
        </w:rPr>
      </w:pPr>
      <w:r w:rsidRPr="004155EE">
        <w:rPr>
          <w:rFonts w:eastAsia="Times New Roman"/>
          <w:b/>
          <w:bCs/>
          <w:sz w:val="24"/>
          <w:u w:val="single"/>
        </w:rPr>
        <w:t xml:space="preserve">The </w:t>
      </w:r>
      <w:r w:rsidRPr="004155EE">
        <w:rPr>
          <w:rFonts w:eastAsia="Times New Roman"/>
          <w:b/>
          <w:bCs/>
          <w:sz w:val="24"/>
          <w:highlight w:val="yellow"/>
          <w:u w:val="single"/>
        </w:rPr>
        <w:t>vast majority of micro-tasking platforms classify their workers as self-employed</w:t>
      </w:r>
      <w:r w:rsidRPr="004155EE">
        <w:rPr>
          <w:rFonts w:eastAsia="Times New Roman"/>
          <w:sz w:val="16"/>
        </w:rPr>
        <w:t xml:space="preserve">. </w:t>
      </w:r>
      <w:r w:rsidRPr="004155EE">
        <w:rPr>
          <w:rFonts w:eastAsia="Times New Roman"/>
          <w:b/>
          <w:bCs/>
          <w:sz w:val="24"/>
          <w:u w:val="single"/>
        </w:rPr>
        <w:t xml:space="preserve">As with other workers in on-demand platforms, this </w:t>
      </w:r>
      <w:r w:rsidRPr="004155EE">
        <w:rPr>
          <w:rFonts w:eastAsia="Times New Roman"/>
          <w:b/>
          <w:bCs/>
          <w:sz w:val="24"/>
          <w:highlight w:val="yellow"/>
          <w:u w:val="single"/>
        </w:rPr>
        <w:t xml:space="preserve">deprives them of the protections afforded by </w:t>
      </w:r>
      <w:proofErr w:type="spellStart"/>
      <w:r w:rsidRPr="004155EE">
        <w:rPr>
          <w:rFonts w:eastAsia="Times New Roman"/>
          <w:b/>
          <w:bCs/>
          <w:sz w:val="24"/>
          <w:highlight w:val="yellow"/>
          <w:u w:val="single"/>
        </w:rPr>
        <w:t>labour</w:t>
      </w:r>
      <w:proofErr w:type="spellEnd"/>
      <w:r w:rsidRPr="004155EE">
        <w:rPr>
          <w:rFonts w:eastAsia="Times New Roman"/>
          <w:sz w:val="16"/>
        </w:rPr>
        <w:t xml:space="preserve"> and social security </w:t>
      </w:r>
      <w:r w:rsidRPr="004155EE">
        <w:rPr>
          <w:rFonts w:eastAsia="Times New Roman"/>
          <w:b/>
          <w:bCs/>
          <w:sz w:val="24"/>
          <w:highlight w:val="yellow"/>
          <w:u w:val="single"/>
        </w:rPr>
        <w:t>law</w:t>
      </w:r>
      <w:r w:rsidRPr="004155EE">
        <w:rPr>
          <w:rFonts w:eastAsia="Times New Roman"/>
          <w:sz w:val="16"/>
        </w:rPr>
        <w:t>. Concerning “</w:t>
      </w:r>
      <w:proofErr w:type="spellStart"/>
      <w:r w:rsidRPr="004155EE">
        <w:rPr>
          <w:rFonts w:eastAsia="Times New Roman"/>
          <w:sz w:val="16"/>
        </w:rPr>
        <w:t>crowdwork</w:t>
      </w:r>
      <w:proofErr w:type="spellEnd"/>
      <w:r w:rsidRPr="004155EE">
        <w:rPr>
          <w:rFonts w:eastAsia="Times New Roman"/>
          <w:sz w:val="16"/>
        </w:rPr>
        <w:t xml:space="preserve">”, several initiatives (mostly German and American) have emerged to encourage platforms and “requesters” to improve the working conditions of micro-workers, who are particularly precarious. The idea is to encourage </w:t>
      </w:r>
      <w:proofErr w:type="spellStart"/>
      <w:r w:rsidRPr="004155EE">
        <w:rPr>
          <w:rFonts w:eastAsia="Times New Roman"/>
          <w:sz w:val="16"/>
        </w:rPr>
        <w:t>clickworkers</w:t>
      </w:r>
      <w:proofErr w:type="spellEnd"/>
      <w:r w:rsidRPr="004155EE">
        <w:rPr>
          <w:rFonts w:eastAsia="Times New Roman"/>
          <w:sz w:val="16"/>
        </w:rPr>
        <w:t xml:space="preserve"> to join forces, reducing the asymmetry of information they experience vis-à-vis platforms and clients (Irani &amp; Silberman, 2013). </w:t>
      </w:r>
      <w:proofErr w:type="spellStart"/>
      <w:r w:rsidRPr="004155EE">
        <w:rPr>
          <w:rFonts w:eastAsia="Times New Roman"/>
          <w:sz w:val="16"/>
        </w:rPr>
        <w:t>FairCrowdWork</w:t>
      </w:r>
      <w:proofErr w:type="spellEnd"/>
      <w:r w:rsidRPr="004155EE">
        <w:rPr>
          <w:rFonts w:eastAsia="Times New Roman"/>
          <w:sz w:val="16"/>
        </w:rPr>
        <w:t xml:space="preserve">: a trade union counter platform In Germany, the IG </w:t>
      </w:r>
      <w:proofErr w:type="spellStart"/>
      <w:r w:rsidRPr="004155EE">
        <w:rPr>
          <w:rFonts w:eastAsia="Times New Roman"/>
          <w:sz w:val="16"/>
        </w:rPr>
        <w:t>Metall</w:t>
      </w:r>
      <w:proofErr w:type="spellEnd"/>
      <w:r w:rsidRPr="004155EE">
        <w:rPr>
          <w:rFonts w:eastAsia="Times New Roman"/>
          <w:sz w:val="16"/>
        </w:rPr>
        <w:t xml:space="preserve"> union, the most powerful in Europe, both strategically and financially, has launched a crowdsourcing code of conduct, the result of a voluntary commitment with the country's largest platforms. The Frankfurt Declaration argues that “platform operators, workers, worker </w:t>
      </w:r>
      <w:proofErr w:type="spellStart"/>
      <w:r w:rsidRPr="004155EE">
        <w:rPr>
          <w:rFonts w:eastAsia="Times New Roman"/>
          <w:sz w:val="16"/>
        </w:rPr>
        <w:t>organisations</w:t>
      </w:r>
      <w:proofErr w:type="spellEnd"/>
      <w:r w:rsidRPr="004155EE">
        <w:rPr>
          <w:rFonts w:eastAsia="Times New Roman"/>
          <w:sz w:val="16"/>
        </w:rPr>
        <w:t>, clients, researchers, and regulators must work together to bring democracy to these new digital workplaces” (</w:t>
      </w:r>
      <w:proofErr w:type="spellStart"/>
      <w:r w:rsidRPr="004155EE">
        <w:rPr>
          <w:rFonts w:eastAsia="Times New Roman"/>
          <w:sz w:val="16"/>
        </w:rPr>
        <w:t>FairCrowdWork</w:t>
      </w:r>
      <w:proofErr w:type="spellEnd"/>
      <w:r w:rsidRPr="004155EE">
        <w:rPr>
          <w:rFonts w:eastAsia="Times New Roman"/>
          <w:sz w:val="16"/>
        </w:rPr>
        <w:t xml:space="preserve">, 2016). From the declaration, this has involved rating </w:t>
      </w:r>
      <w:proofErr w:type="spellStart"/>
      <w:r w:rsidRPr="004155EE">
        <w:rPr>
          <w:rFonts w:eastAsia="Times New Roman"/>
          <w:sz w:val="16"/>
        </w:rPr>
        <w:t>crowdwork</w:t>
      </w:r>
      <w:proofErr w:type="spellEnd"/>
      <w:r w:rsidRPr="004155EE">
        <w:rPr>
          <w:rFonts w:eastAsia="Times New Roman"/>
          <w:sz w:val="16"/>
        </w:rPr>
        <w:t xml:space="preserve"> platforms, including both assessments based on the terms of service offered to workers, but also workers own reviews of the platforms (</w:t>
      </w:r>
      <w:proofErr w:type="spellStart"/>
      <w:r w:rsidRPr="004155EE">
        <w:rPr>
          <w:rFonts w:eastAsia="Times New Roman"/>
          <w:sz w:val="16"/>
        </w:rPr>
        <w:t>FairCrowdWork</w:t>
      </w:r>
      <w:proofErr w:type="spellEnd"/>
      <w:r w:rsidRPr="004155EE">
        <w:rPr>
          <w:rFonts w:eastAsia="Times New Roman"/>
          <w:sz w:val="16"/>
        </w:rPr>
        <w:t xml:space="preserve">, 2017). As </w:t>
      </w:r>
      <w:proofErr w:type="spellStart"/>
      <w:r w:rsidRPr="004155EE">
        <w:rPr>
          <w:rFonts w:eastAsia="Times New Roman"/>
          <w:sz w:val="16"/>
        </w:rPr>
        <w:t>Heeks</w:t>
      </w:r>
      <w:proofErr w:type="spellEnd"/>
      <w:r w:rsidRPr="004155EE">
        <w:rPr>
          <w:rFonts w:eastAsia="Times New Roman"/>
          <w:sz w:val="16"/>
        </w:rPr>
        <w:t xml:space="preserve"> (2017, 23) has argued, this is the only “existing code or standard of specific relevance to the digital gig economy.” (cited in Graham, Woodcock, 2018). For example, the signatory platforms, in cooperation with the union IG </w:t>
      </w:r>
      <w:proofErr w:type="spellStart"/>
      <w:r w:rsidRPr="004155EE">
        <w:rPr>
          <w:rFonts w:eastAsia="Times New Roman"/>
          <w:sz w:val="16"/>
        </w:rPr>
        <w:t>Metall</w:t>
      </w:r>
      <w:proofErr w:type="spellEnd"/>
      <w:r w:rsidRPr="004155EE">
        <w:rPr>
          <w:rFonts w:eastAsia="Times New Roman"/>
          <w:sz w:val="16"/>
        </w:rPr>
        <w:t xml:space="preserve">, have set up a mediation office through which employees can report disputes with platform operators. The website FairCrowdWork.org for platform workers, set up in 2016, is a trade union initiative of IG </w:t>
      </w:r>
      <w:proofErr w:type="spellStart"/>
      <w:r w:rsidRPr="004155EE">
        <w:rPr>
          <w:rFonts w:eastAsia="Times New Roman"/>
          <w:sz w:val="16"/>
        </w:rPr>
        <w:t>Metall</w:t>
      </w:r>
      <w:proofErr w:type="spellEnd"/>
      <w:r w:rsidRPr="004155EE">
        <w:rPr>
          <w:rFonts w:eastAsia="Times New Roman"/>
          <w:sz w:val="16"/>
        </w:rPr>
        <w:t xml:space="preserve">, but also includes the Austrian Chamber of </w:t>
      </w:r>
      <w:proofErr w:type="spellStart"/>
      <w:r w:rsidRPr="004155EE">
        <w:rPr>
          <w:rFonts w:eastAsia="Times New Roman"/>
          <w:sz w:val="16"/>
        </w:rPr>
        <w:t>Labour</w:t>
      </w:r>
      <w:proofErr w:type="spellEnd"/>
      <w:r w:rsidRPr="004155EE">
        <w:rPr>
          <w:rFonts w:eastAsia="Times New Roman"/>
          <w:sz w:val="16"/>
        </w:rPr>
        <w:t>, the Austrian Confederation of Trade Unions (OGB) and the Swedish white-collar union Unionen</w:t>
      </w:r>
      <w:proofErr w:type="gramStart"/>
      <w:r w:rsidRPr="004155EE">
        <w:rPr>
          <w:rFonts w:eastAsia="Times New Roman"/>
          <w:sz w:val="16"/>
        </w:rPr>
        <w:t>94 .</w:t>
      </w:r>
      <w:proofErr w:type="gramEnd"/>
      <w:r w:rsidRPr="004155EE">
        <w:rPr>
          <w:rFonts w:eastAsia="Times New Roman"/>
          <w:sz w:val="16"/>
        </w:rPr>
        <w:t xml:space="preserve"> </w:t>
      </w:r>
      <w:proofErr w:type="spellStart"/>
      <w:r w:rsidRPr="004155EE">
        <w:rPr>
          <w:rFonts w:eastAsia="Times New Roman"/>
          <w:sz w:val="16"/>
        </w:rPr>
        <w:t>FairCrowdWork</w:t>
      </w:r>
      <w:proofErr w:type="spellEnd"/>
      <w:r w:rsidRPr="004155EE">
        <w:rPr>
          <w:rFonts w:eastAsia="Times New Roman"/>
          <w:sz w:val="16"/>
        </w:rPr>
        <w:t xml:space="preserve"> collects and disseminates information on working conditions for a dozen </w:t>
      </w:r>
      <w:proofErr w:type="spellStart"/>
      <w:r w:rsidRPr="004155EE">
        <w:rPr>
          <w:rFonts w:eastAsia="Times New Roman"/>
          <w:sz w:val="16"/>
        </w:rPr>
        <w:t>crowdwork</w:t>
      </w:r>
      <w:proofErr w:type="spellEnd"/>
      <w:r w:rsidRPr="004155EE">
        <w:rPr>
          <w:rFonts w:eastAsia="Times New Roman"/>
          <w:sz w:val="16"/>
        </w:rPr>
        <w:t xml:space="preserve"> platforms, including the giant Amazon Mechanical Turk (AMT). Finally, IG </w:t>
      </w:r>
      <w:proofErr w:type="spellStart"/>
      <w:r w:rsidRPr="004155EE">
        <w:rPr>
          <w:rFonts w:eastAsia="Times New Roman"/>
          <w:sz w:val="16"/>
        </w:rPr>
        <w:t>Metall</w:t>
      </w:r>
      <w:proofErr w:type="spellEnd"/>
      <w:r w:rsidRPr="004155EE">
        <w:rPr>
          <w:rFonts w:eastAsia="Times New Roman"/>
          <w:sz w:val="16"/>
        </w:rPr>
        <w:t xml:space="preserve"> has also worked with the inventors of </w:t>
      </w:r>
      <w:proofErr w:type="spellStart"/>
      <w:r w:rsidRPr="004155EE">
        <w:rPr>
          <w:rFonts w:eastAsia="Times New Roman"/>
          <w:sz w:val="16"/>
        </w:rPr>
        <w:t>TurkOpticon</w:t>
      </w:r>
      <w:proofErr w:type="spellEnd"/>
      <w:r w:rsidRPr="004155EE">
        <w:rPr>
          <w:rFonts w:eastAsia="Times New Roman"/>
          <w:sz w:val="16"/>
        </w:rPr>
        <w:t>, an alternative platform bringing together the workers of AMT)95. It allows workers to evaluate applicants who post tasks to be performed. This is a “place for workers to help one another with information and their experiences about employers” (</w:t>
      </w:r>
      <w:proofErr w:type="spellStart"/>
      <w:r w:rsidRPr="004155EE">
        <w:rPr>
          <w:rFonts w:eastAsia="Times New Roman"/>
          <w:sz w:val="16"/>
        </w:rPr>
        <w:t>Turkopticon</w:t>
      </w:r>
      <w:proofErr w:type="spellEnd"/>
      <w:r w:rsidRPr="004155EE">
        <w:rPr>
          <w:rFonts w:eastAsia="Times New Roman"/>
          <w:sz w:val="16"/>
        </w:rPr>
        <w:t xml:space="preserve">, 2017). This was achieved by developing a browser plugin to allow workers to review the work tasks, attempting to reverse the Panopticon-like surveillance of the platform (hence the name). In addition to this, there is a forum for workers to communicate. The project itself began from surveys of workers on the platform, and sought to build upon this, involving workers and their views in the strategy. This intervention provides one way to overcome the barriers between workers created by the platform </w:t>
      </w:r>
      <w:proofErr w:type="spellStart"/>
      <w:r w:rsidRPr="004155EE">
        <w:rPr>
          <w:rFonts w:eastAsia="Times New Roman"/>
          <w:sz w:val="16"/>
        </w:rPr>
        <w:t>organisation</w:t>
      </w:r>
      <w:proofErr w:type="spellEnd"/>
      <w:r w:rsidRPr="004155EE">
        <w:rPr>
          <w:rFonts w:eastAsia="Times New Roman"/>
          <w:sz w:val="16"/>
        </w:rPr>
        <w:t xml:space="preserve"> (Graham, Woodcock, 2018: 247). The </w:t>
      </w:r>
      <w:proofErr w:type="spellStart"/>
      <w:r w:rsidRPr="004155EE">
        <w:rPr>
          <w:rFonts w:eastAsia="Times New Roman"/>
          <w:sz w:val="16"/>
        </w:rPr>
        <w:t>Fairwork</w:t>
      </w:r>
      <w:proofErr w:type="spellEnd"/>
      <w:r w:rsidRPr="004155EE">
        <w:rPr>
          <w:rFonts w:eastAsia="Times New Roman"/>
          <w:sz w:val="16"/>
        </w:rPr>
        <w:t xml:space="preserve"> Foundation and the ILO: Towards “Decent” Platform Work It is in this context that the </w:t>
      </w:r>
      <w:proofErr w:type="spellStart"/>
      <w:r w:rsidRPr="004155EE">
        <w:rPr>
          <w:rFonts w:eastAsia="Times New Roman"/>
          <w:sz w:val="16"/>
        </w:rPr>
        <w:t>Fairwork</w:t>
      </w:r>
      <w:proofErr w:type="spellEnd"/>
      <w:r w:rsidRPr="004155EE">
        <w:rPr>
          <w:rFonts w:eastAsia="Times New Roman"/>
          <w:sz w:val="16"/>
        </w:rPr>
        <w:t xml:space="preserve"> Foundation was born, launched in autumn 2017 in partnership with the International </w:t>
      </w:r>
      <w:proofErr w:type="spellStart"/>
      <w:r w:rsidRPr="004155EE">
        <w:rPr>
          <w:rFonts w:eastAsia="Times New Roman"/>
          <w:sz w:val="16"/>
        </w:rPr>
        <w:t>Labour</w:t>
      </w:r>
      <w:proofErr w:type="spellEnd"/>
      <w:r w:rsidRPr="004155EE">
        <w:rPr>
          <w:rFonts w:eastAsia="Times New Roman"/>
          <w:sz w:val="16"/>
        </w:rPr>
        <w:t xml:space="preserve"> </w:t>
      </w:r>
      <w:proofErr w:type="spellStart"/>
      <w:r w:rsidRPr="004155EE">
        <w:rPr>
          <w:rFonts w:eastAsia="Times New Roman"/>
          <w:sz w:val="16"/>
        </w:rPr>
        <w:lastRenderedPageBreak/>
        <w:t>Organisation</w:t>
      </w:r>
      <w:proofErr w:type="spellEnd"/>
      <w:r w:rsidRPr="004155EE">
        <w:rPr>
          <w:rFonts w:eastAsia="Times New Roman"/>
          <w:sz w:val="16"/>
        </w:rPr>
        <w:t xml:space="preserve"> (ILO). It </w:t>
      </w:r>
      <w:proofErr w:type="spellStart"/>
      <w:r w:rsidRPr="004155EE">
        <w:rPr>
          <w:rFonts w:eastAsia="Times New Roman"/>
          <w:sz w:val="16"/>
        </w:rPr>
        <w:t>bringstogether</w:t>
      </w:r>
      <w:proofErr w:type="spellEnd"/>
      <w:r w:rsidRPr="004155EE">
        <w:rPr>
          <w:rFonts w:eastAsia="Times New Roman"/>
          <w:sz w:val="16"/>
        </w:rPr>
        <w:t xml:space="preserve"> the expertise </w:t>
      </w:r>
      <w:proofErr w:type="spellStart"/>
      <w:r w:rsidRPr="004155EE">
        <w:rPr>
          <w:rFonts w:eastAsia="Times New Roman"/>
          <w:sz w:val="16"/>
        </w:rPr>
        <w:t>ofseveral</w:t>
      </w:r>
      <w:proofErr w:type="spellEnd"/>
      <w:r w:rsidRPr="004155EE">
        <w:rPr>
          <w:rFonts w:eastAsia="Times New Roman"/>
          <w:sz w:val="16"/>
        </w:rPr>
        <w:t xml:space="preserve"> universities on platforms’ working practices and conditions. </w:t>
      </w:r>
      <w:proofErr w:type="spellStart"/>
      <w:r w:rsidRPr="004155EE">
        <w:rPr>
          <w:rFonts w:eastAsia="Times New Roman"/>
          <w:sz w:val="16"/>
        </w:rPr>
        <w:t>Fairwork's</w:t>
      </w:r>
      <w:proofErr w:type="spellEnd"/>
      <w:r w:rsidRPr="004155EE">
        <w:rPr>
          <w:rFonts w:eastAsia="Times New Roman"/>
          <w:sz w:val="16"/>
        </w:rPr>
        <w:t xml:space="preserve"> objectives are to imagine and help to achieve a “fairer” platform economy offering better conditions to its workers. To this end, </w:t>
      </w:r>
      <w:proofErr w:type="spellStart"/>
      <w:r w:rsidRPr="004155EE">
        <w:rPr>
          <w:rFonts w:eastAsia="Times New Roman"/>
          <w:sz w:val="16"/>
        </w:rPr>
        <w:t>Fairwork</w:t>
      </w:r>
      <w:proofErr w:type="spellEnd"/>
      <w:r w:rsidRPr="004155EE">
        <w:rPr>
          <w:rFonts w:eastAsia="Times New Roman"/>
          <w:sz w:val="16"/>
        </w:rPr>
        <w:t xml:space="preserve"> highlights the best and worst practices of this new economy. The Foundation brings together platforms, workers, trade unions, regulators and academics. It has set up a rating system based on certifications, certificates, guidelines, and “schemes that are able to carefully distinguish between platforms that offer workers a fair deal and those that do not. The initial set of criteria for fair digital work build directly on the fifteen criteria established for </w:t>
      </w:r>
      <w:proofErr w:type="spellStart"/>
      <w:r w:rsidRPr="004155EE">
        <w:rPr>
          <w:rFonts w:eastAsia="Times New Roman"/>
          <w:sz w:val="16"/>
        </w:rPr>
        <w:t>crowdwork</w:t>
      </w:r>
      <w:proofErr w:type="spellEnd"/>
      <w:r w:rsidRPr="004155EE">
        <w:rPr>
          <w:rFonts w:eastAsia="Times New Roman"/>
          <w:sz w:val="16"/>
        </w:rPr>
        <w:t xml:space="preserve"> by IG </w:t>
      </w:r>
      <w:proofErr w:type="spellStart"/>
      <w:r w:rsidRPr="004155EE">
        <w:rPr>
          <w:rFonts w:eastAsia="Times New Roman"/>
          <w:sz w:val="16"/>
        </w:rPr>
        <w:t>Metall</w:t>
      </w:r>
      <w:proofErr w:type="spellEnd"/>
      <w:r w:rsidRPr="004155EE">
        <w:rPr>
          <w:rFonts w:eastAsia="Times New Roman"/>
          <w:sz w:val="16"/>
        </w:rPr>
        <w:t xml:space="preserve"> (see detailed list in Annex G)”, and which concerns in particular remuneration, working conditions, the employment contract, algorithmic management and employee representation. These criteria are used to evaluate the platforms. They are intended as a starting point and will be refined and improved in a regular multiparty dialogue with workers, unions, platforms, and scholars. In October 2019, </w:t>
      </w:r>
      <w:proofErr w:type="spellStart"/>
      <w:r w:rsidRPr="004155EE">
        <w:rPr>
          <w:rFonts w:eastAsia="Times New Roman"/>
          <w:sz w:val="16"/>
        </w:rPr>
        <w:t>Fairwork</w:t>
      </w:r>
      <w:proofErr w:type="spellEnd"/>
      <w:r w:rsidRPr="004155EE">
        <w:rPr>
          <w:rFonts w:eastAsia="Times New Roman"/>
          <w:sz w:val="16"/>
        </w:rPr>
        <w:t xml:space="preserve"> published its first </w:t>
      </w:r>
      <w:proofErr w:type="spellStart"/>
      <w:r w:rsidRPr="004155EE">
        <w:rPr>
          <w:rFonts w:eastAsia="Times New Roman"/>
          <w:sz w:val="16"/>
        </w:rPr>
        <w:t>annualreport</w:t>
      </w:r>
      <w:proofErr w:type="spellEnd"/>
      <w:r w:rsidRPr="004155EE">
        <w:rPr>
          <w:rFonts w:eastAsia="Times New Roman"/>
          <w:sz w:val="16"/>
        </w:rPr>
        <w:t xml:space="preserve">, including analyses and </w:t>
      </w:r>
      <w:proofErr w:type="spellStart"/>
      <w:r w:rsidRPr="004155EE">
        <w:rPr>
          <w:rFonts w:eastAsia="Times New Roman"/>
          <w:sz w:val="16"/>
        </w:rPr>
        <w:t>ratingsfrom</w:t>
      </w:r>
      <w:proofErr w:type="spellEnd"/>
      <w:r w:rsidRPr="004155EE">
        <w:rPr>
          <w:rFonts w:eastAsia="Times New Roman"/>
          <w:sz w:val="16"/>
        </w:rPr>
        <w:t xml:space="preserve"> 22 platforms active in Germany, India and South Africa96. The </w:t>
      </w:r>
      <w:proofErr w:type="spellStart"/>
      <w:r w:rsidRPr="004155EE">
        <w:rPr>
          <w:rFonts w:eastAsia="Times New Roman"/>
          <w:sz w:val="16"/>
        </w:rPr>
        <w:t>Fairwork</w:t>
      </w:r>
      <w:proofErr w:type="spellEnd"/>
      <w:r w:rsidRPr="004155EE">
        <w:rPr>
          <w:rFonts w:eastAsia="Times New Roman"/>
          <w:sz w:val="16"/>
        </w:rPr>
        <w:t xml:space="preserve"> Foundation is part of the “decent work” framework proposed by the ILO (2013), which it considers to be a good platform for </w:t>
      </w:r>
      <w:proofErr w:type="spellStart"/>
      <w:r w:rsidRPr="004155EE">
        <w:rPr>
          <w:rFonts w:eastAsia="Times New Roman"/>
          <w:sz w:val="16"/>
        </w:rPr>
        <w:t>analysing</w:t>
      </w:r>
      <w:proofErr w:type="spellEnd"/>
      <w:r w:rsidRPr="004155EE">
        <w:rPr>
          <w:rFonts w:eastAsia="Times New Roman"/>
          <w:sz w:val="16"/>
        </w:rPr>
        <w:t xml:space="preserve"> working conditions. This concept is based on the conviction “that core transparent production networks can lead to better working </w:t>
      </w:r>
      <w:proofErr w:type="spellStart"/>
      <w:r w:rsidRPr="004155EE">
        <w:rPr>
          <w:rFonts w:eastAsia="Times New Roman"/>
          <w:sz w:val="16"/>
        </w:rPr>
        <w:t>conditionsfor</w:t>
      </w:r>
      <w:proofErr w:type="spellEnd"/>
      <w:r w:rsidRPr="004155EE">
        <w:rPr>
          <w:rFonts w:eastAsia="Times New Roman"/>
          <w:sz w:val="16"/>
        </w:rPr>
        <w:t xml:space="preserve"> digital workers around the world. For digital workers, it addresses the twofold structural weakness that they face: first, the lack of ability to collectively bargain due to the fragmentation of the work process; and second, the asymmetry of information between workers and platforms. The certification process provides an important means to address these two challenges, along with building and developing connections between workers and institutions like trade unions and regulatory bodies.” (Graham, Woodcock, 2018: 251). These certification processes maintain the illusion that it ought to be enough to “encourage” the platforms to improve the working conditions of micro-workers. But beyond this, </w:t>
      </w:r>
      <w:r w:rsidRPr="004155EE">
        <w:rPr>
          <w:rFonts w:eastAsia="Times New Roman"/>
          <w:b/>
          <w:bCs/>
          <w:sz w:val="24"/>
          <w:u w:val="single"/>
        </w:rPr>
        <w:t>wouldn't the issue at stake be rather to question the very concept of micro-work?</w:t>
      </w:r>
      <w:r w:rsidRPr="004155EE">
        <w:rPr>
          <w:rFonts w:eastAsia="Times New Roman"/>
          <w:sz w:val="16"/>
        </w:rPr>
        <w:t xml:space="preserve"> Despite the disastrous working conditions revealed by the surveys (2018b), neither the foundation linked to the ILO nor the trade union network are questioning this concept, believing that it is possible to reconfigure the modalities of this type of work in order to improve workers' conditions. What they are in fact doing is proposing to adapt </w:t>
      </w:r>
      <w:proofErr w:type="spellStart"/>
      <w:r w:rsidRPr="004155EE">
        <w:rPr>
          <w:rFonts w:eastAsia="Times New Roman"/>
          <w:sz w:val="16"/>
        </w:rPr>
        <w:t>labour</w:t>
      </w:r>
      <w:proofErr w:type="spellEnd"/>
      <w:r w:rsidRPr="004155EE">
        <w:rPr>
          <w:rFonts w:eastAsia="Times New Roman"/>
          <w:sz w:val="16"/>
        </w:rPr>
        <w:t xml:space="preserve"> law and social protection systems to meet the platforms’ demands (Annex G), and not the other way around. </w:t>
      </w:r>
      <w:r w:rsidRPr="004155EE">
        <w:rPr>
          <w:rFonts w:eastAsia="Times New Roman"/>
          <w:b/>
          <w:bCs/>
          <w:sz w:val="24"/>
          <w:u w:val="single"/>
        </w:rPr>
        <w:t xml:space="preserve">From a “social dialogue” perspective and in line with the logic of “Fair trade”, they greatly underestimate the need for workers, firstly to achieve a balance of power and then force the platforms to regulate the work done on the platforms scattered across the globe. </w:t>
      </w:r>
      <w:r w:rsidRPr="004155EE">
        <w:rPr>
          <w:rFonts w:eastAsia="Times New Roman"/>
          <w:sz w:val="16"/>
        </w:rPr>
        <w:t>Indeed, while the certification stage can be interesting for a better understanding of the working conditions at stake and therefore what the demands ought to be</w:t>
      </w:r>
      <w:r w:rsidRPr="004155EE">
        <w:rPr>
          <w:rFonts w:eastAsia="Times New Roman"/>
          <w:sz w:val="16"/>
          <w:highlight w:val="yellow"/>
        </w:rPr>
        <w:t xml:space="preserve">, </w:t>
      </w:r>
      <w:r w:rsidRPr="004155EE">
        <w:rPr>
          <w:rFonts w:eastAsia="Times New Roman"/>
          <w:b/>
          <w:bCs/>
          <w:sz w:val="24"/>
          <w:highlight w:val="yellow"/>
          <w:u w:val="single"/>
        </w:rPr>
        <w:t xml:space="preserve">if micro-work has to exist </w:t>
      </w:r>
      <w:r w:rsidRPr="004155EE">
        <w:rPr>
          <w:rFonts w:eastAsia="Times New Roman"/>
          <w:b/>
          <w:bCs/>
          <w:sz w:val="24"/>
          <w:u w:val="single"/>
        </w:rPr>
        <w:t xml:space="preserve">at all, </w:t>
      </w:r>
      <w:r w:rsidRPr="004155EE">
        <w:rPr>
          <w:rFonts w:eastAsia="Times New Roman"/>
          <w:b/>
          <w:bCs/>
          <w:sz w:val="24"/>
          <w:highlight w:val="yellow"/>
          <w:u w:val="single"/>
        </w:rPr>
        <w:t xml:space="preserve">the building of a power relationship with the trade union movement remains necessary </w:t>
      </w:r>
      <w:r w:rsidRPr="004155EE">
        <w:rPr>
          <w:rFonts w:eastAsia="Times New Roman"/>
          <w:b/>
          <w:bCs/>
          <w:sz w:val="24"/>
          <w:u w:val="single"/>
        </w:rPr>
        <w:t xml:space="preserve">not to “encourage” but rather </w:t>
      </w:r>
      <w:r w:rsidRPr="004155EE">
        <w:rPr>
          <w:rFonts w:eastAsia="Times New Roman"/>
          <w:b/>
          <w:bCs/>
          <w:sz w:val="24"/>
          <w:highlight w:val="yellow"/>
          <w:u w:val="single"/>
        </w:rPr>
        <w:t>to “force” the platforms to improve</w:t>
      </w:r>
      <w:r w:rsidRPr="004155EE">
        <w:rPr>
          <w:rFonts w:eastAsia="Times New Roman"/>
          <w:b/>
          <w:bCs/>
          <w:sz w:val="24"/>
          <w:u w:val="single"/>
        </w:rPr>
        <w:t xml:space="preserve"> the </w:t>
      </w:r>
      <w:r w:rsidRPr="004155EE">
        <w:rPr>
          <w:rFonts w:eastAsia="Times New Roman"/>
          <w:b/>
          <w:bCs/>
          <w:sz w:val="24"/>
          <w:highlight w:val="yellow"/>
          <w:u w:val="single"/>
        </w:rPr>
        <w:t>conditions</w:t>
      </w:r>
      <w:r w:rsidRPr="004155EE">
        <w:rPr>
          <w:rFonts w:eastAsia="Times New Roman"/>
          <w:b/>
          <w:bCs/>
          <w:sz w:val="24"/>
          <w:u w:val="single"/>
        </w:rPr>
        <w:t xml:space="preserve"> of micro-work</w:t>
      </w:r>
      <w:r w:rsidRPr="004155EE">
        <w:rPr>
          <w:rFonts w:eastAsia="Times New Roman"/>
          <w:sz w:val="16"/>
        </w:rPr>
        <w:t xml:space="preserve">. 2.4 BATTLE FOR THE VERY CONTOURS OF THE DIGITAL ECONOMY </w:t>
      </w:r>
      <w:r w:rsidRPr="004155EE">
        <w:rPr>
          <w:rFonts w:eastAsia="Times New Roman"/>
          <w:b/>
          <w:bCs/>
          <w:sz w:val="24"/>
          <w:highlight w:val="yellow"/>
          <w:u w:val="single"/>
        </w:rPr>
        <w:t>Legal battles are currently raging over</w:t>
      </w:r>
      <w:r w:rsidRPr="004155EE">
        <w:rPr>
          <w:rFonts w:eastAsia="Times New Roman"/>
          <w:b/>
          <w:bCs/>
          <w:sz w:val="24"/>
          <w:u w:val="single"/>
        </w:rPr>
        <w:t xml:space="preserve"> the </w:t>
      </w:r>
      <w:r w:rsidRPr="004155EE">
        <w:rPr>
          <w:rFonts w:eastAsia="Times New Roman"/>
          <w:b/>
          <w:bCs/>
          <w:sz w:val="24"/>
          <w:highlight w:val="yellow"/>
          <w:u w:val="single"/>
        </w:rPr>
        <w:t xml:space="preserve">status </w:t>
      </w:r>
      <w:r w:rsidRPr="004155EE">
        <w:rPr>
          <w:rFonts w:eastAsia="Times New Roman"/>
          <w:b/>
          <w:bCs/>
          <w:sz w:val="24"/>
          <w:u w:val="single"/>
        </w:rPr>
        <w:t xml:space="preserve">and rights </w:t>
      </w:r>
      <w:r w:rsidRPr="004155EE">
        <w:rPr>
          <w:rFonts w:eastAsia="Times New Roman"/>
          <w:b/>
          <w:bCs/>
          <w:sz w:val="24"/>
          <w:highlight w:val="yellow"/>
          <w:u w:val="single"/>
        </w:rPr>
        <w:t>of platform workers</w:t>
      </w:r>
      <w:r w:rsidRPr="004155EE">
        <w:rPr>
          <w:rFonts w:eastAsia="Times New Roman"/>
          <w:b/>
          <w:bCs/>
          <w:sz w:val="24"/>
          <w:u w:val="single"/>
        </w:rPr>
        <w:t>, as unions seek to renew their representation and collective bargaining practices.</w:t>
      </w:r>
      <w:r w:rsidRPr="004155EE">
        <w:rPr>
          <w:rFonts w:eastAsia="Times New Roman"/>
          <w:sz w:val="16"/>
        </w:rPr>
        <w:t xml:space="preserve"> At the same time, there is another</w:t>
      </w:r>
    </w:p>
    <w:p w14:paraId="62009FF7" w14:textId="09803BA5" w:rsidR="00201969" w:rsidRPr="004155EE" w:rsidRDefault="005656B0" w:rsidP="00201969">
      <w:pPr>
        <w:pStyle w:val="Heading4"/>
        <w:rPr>
          <w:rFonts w:cs="Calibri"/>
        </w:rPr>
      </w:pPr>
      <w:r>
        <w:rPr>
          <w:rFonts w:cs="Calibri"/>
        </w:rPr>
        <w:t xml:space="preserve">The </w:t>
      </w:r>
      <w:proofErr w:type="spellStart"/>
      <w:r>
        <w:rPr>
          <w:rFonts w:cs="Calibri"/>
        </w:rPr>
        <w:t>aff</w:t>
      </w:r>
      <w:proofErr w:type="spellEnd"/>
      <w:r>
        <w:rPr>
          <w:rFonts w:cs="Calibri"/>
        </w:rPr>
        <w:t xml:space="preserve"> improves material conditions and collectivizes workers, Dufresne 2:</w:t>
      </w:r>
    </w:p>
    <w:p w14:paraId="4D05A9B6" w14:textId="77777777" w:rsidR="00201969" w:rsidRPr="004155EE" w:rsidRDefault="00201969" w:rsidP="00201969">
      <w:r w:rsidRPr="004155EE">
        <w:t xml:space="preserve">Dufresne, Anne, and Cédric Leterme. “App Workers United.” The Left in the European Parliament, European Parliamentary Group, Jan. 2021, </w:t>
      </w:r>
      <w:hyperlink r:id="rId10" w:history="1">
        <w:r w:rsidRPr="004155EE">
          <w:rPr>
            <w:rStyle w:val="Hyperlink"/>
          </w:rPr>
          <w:t>https://mirador-multinationales.be/IMG/pdf/study_empl_version_finale_en.pdf. //</w:t>
        </w:r>
      </w:hyperlink>
      <w:r w:rsidRPr="004155EE">
        <w:t xml:space="preserve"> LHP AB</w:t>
      </w:r>
    </w:p>
    <w:p w14:paraId="6D4C82EE" w14:textId="77777777" w:rsidR="00201969" w:rsidRPr="004155EE" w:rsidRDefault="00201969" w:rsidP="00201969">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sz w:val="24"/>
          <w:u w:val="single"/>
        </w:rPr>
        <w:t>Platforms</w:t>
      </w:r>
      <w:r w:rsidRPr="004155EE">
        <w:rPr>
          <w:rFonts w:eastAsia="Times New Roman"/>
          <w:sz w:val="14"/>
        </w:rPr>
        <w:t xml:space="preserve"> such as Uber (2009) or Deliveroo (2013) </w:t>
      </w:r>
      <w:r w:rsidRPr="004155EE">
        <w:rPr>
          <w:rFonts w:eastAsia="Times New Roman"/>
          <w:b/>
          <w:bCs/>
          <w:sz w:val="24"/>
          <w:u w:val="single"/>
        </w:rPr>
        <w:t xml:space="preserve">are now </w:t>
      </w:r>
      <w:r w:rsidRPr="004155EE">
        <w:rPr>
          <w:rFonts w:eastAsia="Times New Roman"/>
          <w:b/>
          <w:bCs/>
          <w:sz w:val="24"/>
          <w:highlight w:val="yellow"/>
          <w:u w:val="single"/>
        </w:rPr>
        <w:t>found in all major cities</w:t>
      </w:r>
      <w:r w:rsidRPr="004155EE">
        <w:rPr>
          <w:rFonts w:eastAsia="Times New Roman"/>
          <w:b/>
          <w:bCs/>
          <w:sz w:val="24"/>
          <w:u w:val="single"/>
        </w:rPr>
        <w:t xml:space="preserve"> across Europe and all around the world. With all of the arrogance of </w:t>
      </w:r>
      <w:r w:rsidRPr="004155EE">
        <w:rPr>
          <w:rFonts w:eastAsia="Times New Roman"/>
          <w:b/>
          <w:bCs/>
          <w:sz w:val="24"/>
          <w:highlight w:val="yellow"/>
          <w:u w:val="single"/>
        </w:rPr>
        <w:t>multinationals</w:t>
      </w:r>
      <w:r w:rsidRPr="004155EE">
        <w:rPr>
          <w:rFonts w:eastAsia="Times New Roman"/>
          <w:b/>
          <w:bCs/>
          <w:sz w:val="24"/>
          <w:u w:val="single"/>
        </w:rPr>
        <w:t xml:space="preserve"> operating outside of the law, they have </w:t>
      </w:r>
      <w:r w:rsidRPr="004155EE">
        <w:rPr>
          <w:rFonts w:eastAsia="Times New Roman"/>
          <w:b/>
          <w:bCs/>
          <w:sz w:val="24"/>
          <w:highlight w:val="yellow"/>
          <w:u w:val="single"/>
        </w:rPr>
        <w:t>flouted national social rights</w:t>
      </w:r>
      <w:r w:rsidRPr="004155EE">
        <w:rPr>
          <w:rFonts w:eastAsia="Times New Roman"/>
          <w:b/>
          <w:bCs/>
          <w:sz w:val="24"/>
          <w:u w:val="single"/>
        </w:rPr>
        <w:t xml:space="preserve">, plundered </w:t>
      </w:r>
      <w:r w:rsidRPr="004155EE">
        <w:rPr>
          <w:rFonts w:eastAsia="Times New Roman"/>
          <w:b/>
          <w:bCs/>
          <w:sz w:val="24"/>
          <w:highlight w:val="yellow"/>
          <w:u w:val="single"/>
        </w:rPr>
        <w:t>social security funds</w:t>
      </w:r>
      <w:r w:rsidRPr="004155EE">
        <w:rPr>
          <w:rFonts w:eastAsia="Times New Roman"/>
          <w:b/>
          <w:bCs/>
          <w:sz w:val="24"/>
          <w:u w:val="single"/>
        </w:rPr>
        <w:t xml:space="preserve">, and </w:t>
      </w:r>
      <w:r w:rsidRPr="004155EE">
        <w:rPr>
          <w:rFonts w:eastAsia="Times New Roman"/>
          <w:b/>
          <w:bCs/>
          <w:sz w:val="24"/>
          <w:highlight w:val="yellow"/>
          <w:u w:val="single"/>
        </w:rPr>
        <w:t>stolen data</w:t>
      </w:r>
      <w:r w:rsidRPr="004155EE">
        <w:rPr>
          <w:rFonts w:eastAsia="Times New Roman"/>
          <w:b/>
          <w:bCs/>
          <w:sz w:val="24"/>
          <w:u w:val="single"/>
        </w:rPr>
        <w:t xml:space="preserve"> from those they refer to as their “collaborators”, who are essentially performing ‘naked’ </w:t>
      </w:r>
      <w:proofErr w:type="spellStart"/>
      <w:r w:rsidRPr="004155EE">
        <w:rPr>
          <w:rFonts w:eastAsia="Times New Roman"/>
          <w:b/>
          <w:bCs/>
          <w:sz w:val="24"/>
          <w:u w:val="single"/>
        </w:rPr>
        <w:t>labour</w:t>
      </w:r>
      <w:proofErr w:type="spellEnd"/>
      <w:r w:rsidRPr="004155EE">
        <w:rPr>
          <w:rFonts w:eastAsia="Times New Roman"/>
          <w:b/>
          <w:bCs/>
          <w:sz w:val="24"/>
          <w:u w:val="single"/>
        </w:rPr>
        <w:t>, deprived of any rights whatsoever.</w:t>
      </w:r>
      <w:r w:rsidRPr="004155EE">
        <w:rPr>
          <w:rFonts w:eastAsia="Times New Roman"/>
          <w:sz w:val="14"/>
        </w:rPr>
        <w:t xml:space="preserve"> We define platform work as “naked </w:t>
      </w:r>
      <w:proofErr w:type="spellStart"/>
      <w:r w:rsidRPr="004155EE">
        <w:rPr>
          <w:rFonts w:eastAsia="Times New Roman"/>
          <w:sz w:val="14"/>
        </w:rPr>
        <w:t>labour</w:t>
      </w:r>
      <w:proofErr w:type="spellEnd"/>
      <w:r w:rsidRPr="004155EE">
        <w:rPr>
          <w:rFonts w:eastAsia="Times New Roman"/>
          <w:sz w:val="14"/>
        </w:rPr>
        <w:t xml:space="preserve">”: it means poorly paid, with working hours that are too long and unstable, weak or non-existent social protection, largely fictitious “autonomy” and </w:t>
      </w:r>
      <w:proofErr w:type="spellStart"/>
      <w:r w:rsidRPr="004155EE">
        <w:rPr>
          <w:rFonts w:eastAsia="Times New Roman"/>
          <w:sz w:val="14"/>
        </w:rPr>
        <w:t>individualisation</w:t>
      </w:r>
      <w:proofErr w:type="spellEnd"/>
      <w:r w:rsidRPr="004155EE">
        <w:rPr>
          <w:rFonts w:eastAsia="Times New Roman"/>
          <w:sz w:val="14"/>
        </w:rPr>
        <w:t xml:space="preserve">/fragmentation of </w:t>
      </w:r>
      <w:proofErr w:type="spellStart"/>
      <w:r w:rsidRPr="004155EE">
        <w:rPr>
          <w:rFonts w:eastAsia="Times New Roman"/>
          <w:sz w:val="14"/>
        </w:rPr>
        <w:t>labour</w:t>
      </w:r>
      <w:proofErr w:type="spellEnd"/>
      <w:r w:rsidRPr="004155EE">
        <w:rPr>
          <w:rFonts w:eastAsia="Times New Roman"/>
          <w:sz w:val="14"/>
        </w:rPr>
        <w:t xml:space="preserve"> relations that undermines the possibilities for </w:t>
      </w:r>
      <w:proofErr w:type="spellStart"/>
      <w:r w:rsidRPr="004155EE">
        <w:rPr>
          <w:rFonts w:eastAsia="Times New Roman"/>
          <w:sz w:val="14"/>
        </w:rPr>
        <w:t>organisation</w:t>
      </w:r>
      <w:proofErr w:type="spellEnd"/>
      <w:r w:rsidRPr="004155EE">
        <w:rPr>
          <w:rFonts w:eastAsia="Times New Roman"/>
          <w:sz w:val="14"/>
        </w:rPr>
        <w:t xml:space="preserve">, representation and collective </w:t>
      </w:r>
      <w:proofErr w:type="spellStart"/>
      <w:r w:rsidRPr="004155EE">
        <w:rPr>
          <w:rFonts w:eastAsia="Times New Roman"/>
          <w:sz w:val="14"/>
        </w:rPr>
        <w:t>mobilisation</w:t>
      </w:r>
      <w:proofErr w:type="spellEnd"/>
      <w:r w:rsidRPr="004155EE">
        <w:rPr>
          <w:rFonts w:eastAsia="Times New Roman"/>
          <w:sz w:val="14"/>
        </w:rPr>
        <w:t xml:space="preserve">. </w:t>
      </w:r>
      <w:r w:rsidRPr="004155EE">
        <w:rPr>
          <w:rFonts w:eastAsia="Times New Roman"/>
          <w:b/>
          <w:bCs/>
          <w:sz w:val="24"/>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sz w:val="24"/>
          <w:u w:val="single"/>
        </w:rPr>
        <w:t xml:space="preserve">This social upheaval and large-scale data abuse </w:t>
      </w:r>
      <w:proofErr w:type="gramStart"/>
      <w:r w:rsidRPr="004155EE">
        <w:rPr>
          <w:rFonts w:eastAsia="Times New Roman"/>
          <w:b/>
          <w:bCs/>
          <w:sz w:val="24"/>
          <w:u w:val="single"/>
        </w:rPr>
        <w:t>occurs</w:t>
      </w:r>
      <w:proofErr w:type="gramEnd"/>
      <w:r w:rsidRPr="004155EE">
        <w:rPr>
          <w:rFonts w:eastAsia="Times New Roman"/>
          <w:b/>
          <w:bCs/>
          <w:sz w:val="24"/>
          <w:u w:val="single"/>
        </w:rPr>
        <w:t xml:space="preserve"> with the </w:t>
      </w:r>
      <w:r w:rsidRPr="004155EE">
        <w:rPr>
          <w:rFonts w:eastAsia="Times New Roman"/>
          <w:b/>
          <w:bCs/>
          <w:sz w:val="24"/>
          <w:highlight w:val="yellow"/>
          <w:u w:val="single"/>
        </w:rPr>
        <w:t xml:space="preserve">application posing as the sole commercial intermediary, shirking </w:t>
      </w:r>
      <w:r w:rsidRPr="004155EE">
        <w:rPr>
          <w:rFonts w:eastAsia="Times New Roman"/>
          <w:sz w:val="14"/>
        </w:rPr>
        <w:t>the role and</w:t>
      </w:r>
      <w:r w:rsidRPr="004155EE">
        <w:rPr>
          <w:rFonts w:eastAsia="Times New Roman"/>
          <w:b/>
          <w:bCs/>
          <w:sz w:val="24"/>
          <w:u w:val="single"/>
        </w:rPr>
        <w:t xml:space="preserve"> </w:t>
      </w:r>
      <w:r w:rsidRPr="004155EE">
        <w:rPr>
          <w:rFonts w:eastAsia="Times New Roman"/>
          <w:b/>
          <w:bCs/>
          <w:sz w:val="24"/>
          <w:highlight w:val="yellow"/>
          <w:u w:val="single"/>
        </w:rPr>
        <w:t>responsibility of employer-platforms</w:t>
      </w:r>
      <w:r w:rsidRPr="004155EE">
        <w:rPr>
          <w:rFonts w:eastAsia="Times New Roman"/>
          <w:b/>
          <w:bCs/>
          <w:sz w:val="24"/>
          <w:u w:val="single"/>
        </w:rPr>
        <w:t xml:space="preserve"> and which have become socially and societally irresponsible. Yet governments are allowing these predatory platforms to set </w:t>
      </w:r>
      <w:r w:rsidRPr="004155EE">
        <w:rPr>
          <w:rFonts w:eastAsia="Times New Roman"/>
          <w:b/>
          <w:bCs/>
          <w:sz w:val="24"/>
          <w:u w:val="single"/>
        </w:rPr>
        <w:lastRenderedPageBreak/>
        <w:t xml:space="preserve">themselves up. Illegality is becoming enshrined in </w:t>
      </w:r>
      <w:proofErr w:type="gramStart"/>
      <w:r w:rsidRPr="004155EE">
        <w:rPr>
          <w:rFonts w:eastAsia="Times New Roman"/>
          <w:b/>
          <w:bCs/>
          <w:sz w:val="24"/>
          <w:u w:val="single"/>
        </w:rPr>
        <w:t>law,</w:t>
      </w:r>
      <w:proofErr w:type="gramEnd"/>
      <w:r w:rsidRPr="004155EE">
        <w:rPr>
          <w:rFonts w:eastAsia="Times New Roman"/>
          <w:b/>
          <w:bCs/>
          <w:sz w:val="24"/>
          <w:u w:val="single"/>
        </w:rPr>
        <w:t xml:space="preserve"> informal work is becoming commonplace.</w:t>
      </w:r>
      <w:r w:rsidRPr="004155EE">
        <w:rPr>
          <w:rFonts w:eastAsia="Times New Roman"/>
          <w:sz w:val="14"/>
        </w:rPr>
        <w:t xml:space="preserve"> Amid this climate of </w:t>
      </w:r>
      <w:proofErr w:type="spellStart"/>
      <w:r w:rsidRPr="004155EE">
        <w:rPr>
          <w:rFonts w:eastAsia="Times New Roman"/>
          <w:sz w:val="14"/>
        </w:rPr>
        <w:t>legalising</w:t>
      </w:r>
      <w:proofErr w:type="spellEnd"/>
      <w:r w:rsidRPr="004155EE">
        <w:rPr>
          <w:rFonts w:eastAsia="Times New Roman"/>
          <w:sz w:val="14"/>
        </w:rPr>
        <w:t xml:space="preserve"> outlawed </w:t>
      </w:r>
      <w:proofErr w:type="spellStart"/>
      <w:r w:rsidRPr="004155EE">
        <w:rPr>
          <w:rFonts w:eastAsia="Times New Roman"/>
          <w:sz w:val="14"/>
        </w:rPr>
        <w:t>platformpractices</w:t>
      </w:r>
      <w:proofErr w:type="spellEnd"/>
      <w:r w:rsidRPr="004155EE">
        <w:rPr>
          <w:rFonts w:eastAsia="Times New Roman"/>
          <w:sz w:val="14"/>
        </w:rPr>
        <w:t xml:space="preserve"> and the urgency </w:t>
      </w:r>
      <w:proofErr w:type="spellStart"/>
      <w:r w:rsidRPr="004155EE">
        <w:rPr>
          <w:rFonts w:eastAsia="Times New Roman"/>
          <w:sz w:val="14"/>
        </w:rPr>
        <w:t>ofthe</w:t>
      </w:r>
      <w:proofErr w:type="spellEnd"/>
      <w:r w:rsidRPr="004155EE">
        <w:rPr>
          <w:rFonts w:eastAsia="Times New Roman"/>
          <w:sz w:val="14"/>
        </w:rPr>
        <w:t xml:space="preserv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opening up another, broader </w:t>
      </w:r>
      <w:proofErr w:type="spellStart"/>
      <w:proofErr w:type="gramStart"/>
      <w:r w:rsidRPr="004155EE">
        <w:rPr>
          <w:rFonts w:eastAsia="Times New Roman"/>
          <w:sz w:val="14"/>
        </w:rPr>
        <w:t>challenge:the</w:t>
      </w:r>
      <w:proofErr w:type="spellEnd"/>
      <w:proofErr w:type="gramEnd"/>
      <w:r w:rsidRPr="004155EE">
        <w:rPr>
          <w:rFonts w:eastAsia="Times New Roman"/>
          <w:sz w:val="14"/>
        </w:rPr>
        <w:t xml:space="preserv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w:t>
      </w:r>
      <w:proofErr w:type="spellStart"/>
      <w:r w:rsidRPr="004155EE">
        <w:rPr>
          <w:rFonts w:eastAsia="Times New Roman"/>
          <w:sz w:val="14"/>
        </w:rPr>
        <w:t>glocal</w:t>
      </w:r>
      <w:proofErr w:type="spellEnd"/>
      <w:r w:rsidRPr="004155EE">
        <w:rPr>
          <w:rFonts w:eastAsia="Times New Roman"/>
          <w:sz w:val="14"/>
        </w:rPr>
        <w:t xml:space="preserve">” player. </w:t>
      </w:r>
      <w:r w:rsidRPr="004155EE">
        <w:rPr>
          <w:rFonts w:eastAsia="Times New Roman"/>
          <w:b/>
          <w:bCs/>
          <w:sz w:val="24"/>
          <w:u w:val="single"/>
        </w:rPr>
        <w:t xml:space="preserve">Whilst the immediate results of the numerous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described may seem fragile and limited, the fact that they even exist and are multiplying has above all enabled new collective actors to invent and reinvent new ways of acting and </w:t>
      </w:r>
      <w:proofErr w:type="spellStart"/>
      <w:r w:rsidRPr="004155EE">
        <w:rPr>
          <w:rFonts w:eastAsia="Times New Roman"/>
          <w:b/>
          <w:bCs/>
          <w:sz w:val="24"/>
          <w:u w:val="single"/>
        </w:rPr>
        <w:t>mobilising</w:t>
      </w:r>
      <w:proofErr w:type="spellEnd"/>
      <w:r w:rsidRPr="004155EE">
        <w:rPr>
          <w:rFonts w:eastAsia="Times New Roman"/>
          <w:b/>
          <w:bCs/>
          <w:sz w:val="24"/>
          <w:u w:val="single"/>
        </w:rPr>
        <w:t xml:space="preserve"> at different levels. We have seen how, </w:t>
      </w:r>
      <w:r w:rsidRPr="004155EE">
        <w:rPr>
          <w:rFonts w:eastAsia="Times New Roman"/>
          <w:b/>
          <w:bCs/>
          <w:sz w:val="24"/>
          <w:highlight w:val="yellow"/>
          <w:u w:val="single"/>
        </w:rPr>
        <w:t xml:space="preserve">at local level, platform workers are resorting to direct action and switch-off strikes with demands for concrete improvements in terms of pay or work </w:t>
      </w:r>
      <w:proofErr w:type="spellStart"/>
      <w:r w:rsidRPr="004155EE">
        <w:rPr>
          <w:rFonts w:eastAsia="Times New Roman"/>
          <w:b/>
          <w:bCs/>
          <w:sz w:val="24"/>
          <w:highlight w:val="yellow"/>
          <w:u w:val="single"/>
        </w:rPr>
        <w:t>organisation</w:t>
      </w:r>
      <w:proofErr w:type="spellEnd"/>
      <w:r w:rsidRPr="004155EE">
        <w:rPr>
          <w:rFonts w:eastAsia="Times New Roman"/>
          <w:b/>
          <w:bCs/>
          <w:sz w:val="24"/>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sz w:val="24"/>
          <w:u w:val="single"/>
        </w:rPr>
        <w:t xml:space="preserve">They have also been </w:t>
      </w:r>
      <w:r w:rsidRPr="004155EE">
        <w:rPr>
          <w:rFonts w:eastAsia="Times New Roman"/>
          <w:b/>
          <w:bCs/>
          <w:sz w:val="24"/>
          <w:highlight w:val="yellow"/>
          <w:u w:val="single"/>
        </w:rPr>
        <w:t>developing new alliances with a wider front</w:t>
      </w:r>
      <w:r w:rsidRPr="004155EE">
        <w:rPr>
          <w:rFonts w:eastAsia="Times New Roman"/>
          <w:b/>
          <w:bCs/>
          <w:sz w:val="24"/>
          <w:u w:val="single"/>
        </w:rPr>
        <w:t xml:space="preserve"> of precarious workers,</w:t>
      </w:r>
      <w:r w:rsidRPr="004155EE">
        <w:rPr>
          <w:rFonts w:eastAsia="Times New Roman"/>
          <w:sz w:val="14"/>
        </w:rPr>
        <w:t xml:space="preserve"> where collective </w:t>
      </w:r>
      <w:proofErr w:type="spellStart"/>
      <w:r w:rsidRPr="004155EE">
        <w:rPr>
          <w:rFonts w:eastAsia="Times New Roman"/>
          <w:sz w:val="14"/>
        </w:rPr>
        <w:t>organisation</w:t>
      </w:r>
      <w:proofErr w:type="spellEnd"/>
      <w:r w:rsidRPr="004155EE">
        <w:rPr>
          <w:rFonts w:eastAsia="Times New Roman"/>
          <w:sz w:val="14"/>
        </w:rPr>
        <w:t xml:space="preserve"> can think in terms </w:t>
      </w:r>
      <w:proofErr w:type="spellStart"/>
      <w:r w:rsidRPr="004155EE">
        <w:rPr>
          <w:rFonts w:eastAsia="Times New Roman"/>
          <w:sz w:val="14"/>
        </w:rPr>
        <w:t>ofsupply</w:t>
      </w:r>
      <w:proofErr w:type="spellEnd"/>
      <w:r w:rsidRPr="004155EE">
        <w:rPr>
          <w:rFonts w:eastAsia="Times New Roman"/>
          <w:sz w:val="14"/>
        </w:rPr>
        <w:t xml:space="preserve"> </w:t>
      </w:r>
      <w:proofErr w:type="gramStart"/>
      <w:r w:rsidRPr="004155EE">
        <w:rPr>
          <w:rFonts w:eastAsia="Times New Roman"/>
          <w:sz w:val="14"/>
        </w:rPr>
        <w:t>chains(</w:t>
      </w:r>
      <w:proofErr w:type="gramEnd"/>
      <w:r w:rsidRPr="004155EE">
        <w:rPr>
          <w:rFonts w:eastAsia="Times New Roman"/>
          <w:sz w:val="14"/>
        </w:rPr>
        <w:t xml:space="preserve">with IT technicians, </w:t>
      </w:r>
      <w:proofErr w:type="spellStart"/>
      <w:r w:rsidRPr="004155EE">
        <w:rPr>
          <w:rFonts w:eastAsia="Times New Roman"/>
          <w:sz w:val="14"/>
        </w:rPr>
        <w:t>orthe</w:t>
      </w:r>
      <w:proofErr w:type="spellEnd"/>
      <w:r w:rsidRPr="004155EE">
        <w:rPr>
          <w:rFonts w:eastAsia="Times New Roman"/>
          <w:sz w:val="14"/>
        </w:rPr>
        <w:t xml:space="preserve"> </w:t>
      </w:r>
      <w:proofErr w:type="spellStart"/>
      <w:r w:rsidRPr="004155EE">
        <w:rPr>
          <w:rFonts w:eastAsia="Times New Roman"/>
          <w:sz w:val="14"/>
        </w:rPr>
        <w:t>permanentstaff</w:t>
      </w:r>
      <w:proofErr w:type="spellEnd"/>
      <w:r w:rsidRPr="004155EE">
        <w:rPr>
          <w:rFonts w:eastAsia="Times New Roman"/>
          <w:sz w:val="14"/>
        </w:rPr>
        <w:t xml:space="preserve"> working in </w:t>
      </w:r>
      <w:proofErr w:type="spellStart"/>
      <w:r w:rsidRPr="004155EE">
        <w:rPr>
          <w:rFonts w:eastAsia="Times New Roman"/>
          <w:sz w:val="14"/>
        </w:rPr>
        <w:t>customerservice</w:t>
      </w:r>
      <w:proofErr w:type="spellEnd"/>
      <w:r w:rsidRPr="004155EE">
        <w:rPr>
          <w:rFonts w:eastAsia="Times New Roman"/>
          <w:sz w:val="14"/>
        </w:rPr>
        <w:t xml:space="preserve">, for instance), potentially </w:t>
      </w:r>
      <w:r w:rsidRPr="004155EE">
        <w:rPr>
          <w:rFonts w:eastAsia="Times New Roman"/>
          <w:b/>
          <w:bCs/>
          <w:sz w:val="24"/>
          <w:u w:val="single"/>
        </w:rPr>
        <w:t>paving the way for a new “</w:t>
      </w:r>
      <w:proofErr w:type="spellStart"/>
      <w:r w:rsidRPr="004155EE">
        <w:rPr>
          <w:rFonts w:eastAsia="Times New Roman"/>
          <w:b/>
          <w:bCs/>
          <w:sz w:val="24"/>
          <w:u w:val="single"/>
        </w:rPr>
        <w:t>cybertariat</w:t>
      </w:r>
      <w:proofErr w:type="spellEnd"/>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w:t>
      </w:r>
      <w:proofErr w:type="spellStart"/>
      <w:r w:rsidRPr="004155EE">
        <w:rPr>
          <w:rFonts w:eastAsia="Times New Roman"/>
          <w:sz w:val="14"/>
        </w:rPr>
        <w:t>Allianza</w:t>
      </w:r>
      <w:proofErr w:type="spellEnd"/>
      <w:r w:rsidRPr="004155EE">
        <w:rPr>
          <w:rFonts w:eastAsia="Times New Roman"/>
          <w:sz w:val="14"/>
        </w:rPr>
        <w:t xml:space="preserve"> </w:t>
      </w:r>
      <w:proofErr w:type="spellStart"/>
      <w:r w:rsidRPr="004155EE">
        <w:rPr>
          <w:rFonts w:eastAsia="Times New Roman"/>
          <w:sz w:val="14"/>
        </w:rPr>
        <w:t>UnidXs</w:t>
      </w:r>
      <w:proofErr w:type="spellEnd"/>
      <w:r w:rsidRPr="004155EE">
        <w:rPr>
          <w:rFonts w:eastAsia="Times New Roman"/>
          <w:sz w:val="14"/>
        </w:rPr>
        <w:t xml:space="preserve">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in order to identify a real common substratum of demands, supported by proposals for coordinated action. In addition to the coordination of demands, </w:t>
      </w:r>
      <w:r w:rsidRPr="004155EE">
        <w:rPr>
          <w:rFonts w:eastAsia="Times New Roman"/>
          <w:b/>
          <w:bCs/>
          <w:sz w:val="24"/>
          <w:u w:val="single"/>
        </w:rPr>
        <w:t xml:space="preserve">it is also the specifically digital nature of platform work which must now be taken into account in the demand for new “digital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2B47E02B" w14:textId="77777777" w:rsidR="00201969" w:rsidRDefault="00201969" w:rsidP="00201969">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sz w:val="24"/>
          <w:u w:val="single"/>
        </w:rPr>
        <w:t xml:space="preserve">The </w:t>
      </w:r>
      <w:r w:rsidRPr="004155EE">
        <w:rPr>
          <w:rFonts w:eastAsia="Times New Roman"/>
          <w:b/>
          <w:bCs/>
          <w:sz w:val="24"/>
          <w:highlight w:val="yellow"/>
          <w:u w:val="single"/>
        </w:rPr>
        <w:t>second strategy</w:t>
      </w:r>
      <w:r w:rsidRPr="004155EE">
        <w:rPr>
          <w:rFonts w:eastAsia="Times New Roman"/>
          <w:b/>
          <w:bCs/>
          <w:sz w:val="24"/>
          <w:u w:val="single"/>
        </w:rPr>
        <w:t xml:space="preserve"> </w:t>
      </w:r>
      <w:r w:rsidRPr="004155EE">
        <w:rPr>
          <w:rFonts w:eastAsia="Times New Roman"/>
          <w:sz w:val="16"/>
        </w:rPr>
        <w:t xml:space="preserve">highlighted in the study </w:t>
      </w:r>
      <w:r w:rsidRPr="004155EE">
        <w:rPr>
          <w:rFonts w:eastAsia="Times New Roman"/>
          <w:b/>
          <w:bCs/>
          <w:sz w:val="24"/>
          <w:highlight w:val="yellow"/>
          <w:u w:val="single"/>
        </w:rPr>
        <w:t>is “Acting on the Law</w:t>
      </w:r>
      <w:r w:rsidRPr="004155EE">
        <w:rPr>
          <w:rFonts w:eastAsia="Times New Roman"/>
          <w:b/>
          <w:bCs/>
          <w:sz w:val="24"/>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w:t>
      </w:r>
      <w:proofErr w:type="spellStart"/>
      <w:r w:rsidRPr="004155EE">
        <w:rPr>
          <w:rFonts w:eastAsia="Times New Roman"/>
          <w:sz w:val="16"/>
        </w:rPr>
        <w:t>asfully</w:t>
      </w:r>
      <w:proofErr w:type="spellEnd"/>
      <w:r w:rsidRPr="004155EE">
        <w:rPr>
          <w:rFonts w:eastAsia="Times New Roman"/>
          <w:sz w:val="16"/>
        </w:rPr>
        <w:t xml:space="preserve">-fledged employees, with a lot of </w:t>
      </w:r>
      <w:proofErr w:type="spellStart"/>
      <w:r w:rsidRPr="004155EE">
        <w:rPr>
          <w:rFonts w:eastAsia="Times New Roman"/>
          <w:sz w:val="16"/>
        </w:rPr>
        <w:t>favourable</w:t>
      </w:r>
      <w:proofErr w:type="spellEnd"/>
      <w:r w:rsidRPr="004155EE">
        <w:rPr>
          <w:rFonts w:eastAsia="Times New Roman"/>
          <w:sz w:val="16"/>
        </w:rPr>
        <w:t xml:space="preserve"> </w:t>
      </w:r>
      <w:proofErr w:type="gramStart"/>
      <w:r w:rsidRPr="004155EE">
        <w:rPr>
          <w:rFonts w:eastAsia="Times New Roman"/>
          <w:sz w:val="16"/>
        </w:rPr>
        <w:t>decisions(</w:t>
      </w:r>
      <w:proofErr w:type="gramEnd"/>
      <w:r w:rsidRPr="004155EE">
        <w:rPr>
          <w:rFonts w:eastAsia="Times New Roman"/>
          <w:sz w:val="16"/>
        </w:rPr>
        <w:t xml:space="preserve">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w:t>
      </w:r>
      <w:proofErr w:type="spellStart"/>
      <w:r w:rsidRPr="004155EE">
        <w:rPr>
          <w:rFonts w:eastAsia="Times New Roman"/>
          <w:sz w:val="16"/>
        </w:rPr>
        <w:t>geolocalised</w:t>
      </w:r>
      <w:proofErr w:type="spellEnd"/>
      <w:r w:rsidRPr="004155EE">
        <w:rPr>
          <w:rFonts w:eastAsia="Times New Roman"/>
          <w:sz w:val="16"/>
        </w:rPr>
        <w:t xml:space="preserve">,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w:t>
      </w:r>
      <w:proofErr w:type="spellStart"/>
      <w:r w:rsidRPr="004155EE">
        <w:rPr>
          <w:rFonts w:eastAsia="Times New Roman"/>
          <w:sz w:val="16"/>
        </w:rPr>
        <w:t>favourable</w:t>
      </w:r>
      <w:proofErr w:type="spellEnd"/>
      <w:r w:rsidRPr="004155EE">
        <w:rPr>
          <w:rFonts w:eastAsia="Times New Roman"/>
          <w:sz w:val="16"/>
        </w:rPr>
        <w:t xml:space="preserve"> to workers has been supported by the trade unions in each one of their countries. They are legally well armed and often have previous experience from other sectors, as the problem of bogus </w:t>
      </w:r>
      <w:proofErr w:type="spellStart"/>
      <w:r w:rsidRPr="004155EE">
        <w:rPr>
          <w:rFonts w:eastAsia="Times New Roman"/>
          <w:sz w:val="16"/>
        </w:rPr>
        <w:t>selfemployment</w:t>
      </w:r>
      <w:proofErr w:type="spellEnd"/>
      <w:r w:rsidRPr="004155EE">
        <w:rPr>
          <w:rFonts w:eastAsia="Times New Roman"/>
          <w:sz w:val="16"/>
        </w:rPr>
        <w:t xml:space="preserve"> arose long before the platform economy. This </w:t>
      </w:r>
      <w:proofErr w:type="spellStart"/>
      <w:r w:rsidRPr="004155EE">
        <w:rPr>
          <w:rFonts w:eastAsia="Times New Roman"/>
          <w:sz w:val="16"/>
        </w:rPr>
        <w:t>favourable</w:t>
      </w:r>
      <w:proofErr w:type="spellEnd"/>
      <w:r w:rsidRPr="004155EE">
        <w:rPr>
          <w:rFonts w:eastAsia="Times New Roman"/>
          <w:sz w:val="16"/>
        </w:rPr>
        <w:t xml:space="preserv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sz w:val="24"/>
          <w:u w:val="single"/>
        </w:rPr>
        <w:t>In this context, a majority of governments support the “</w:t>
      </w:r>
      <w:proofErr w:type="spellStart"/>
      <w:r w:rsidRPr="004155EE">
        <w:rPr>
          <w:rFonts w:eastAsia="Times New Roman"/>
          <w:b/>
          <w:bCs/>
          <w:sz w:val="24"/>
          <w:u w:val="single"/>
        </w:rPr>
        <w:t>uberisation</w:t>
      </w:r>
      <w:proofErr w:type="spellEnd"/>
      <w:r w:rsidRPr="004155EE">
        <w:rPr>
          <w:rFonts w:eastAsia="Times New Roman"/>
          <w:b/>
          <w:bCs/>
          <w:sz w:val="24"/>
          <w:u w:val="single"/>
        </w:rPr>
        <w:t xml:space="preserve">” of society and are participating in the unravelling of </w:t>
      </w:r>
      <w:proofErr w:type="spellStart"/>
      <w:r w:rsidRPr="004155EE">
        <w:rPr>
          <w:rFonts w:eastAsia="Times New Roman"/>
          <w:b/>
          <w:bCs/>
          <w:sz w:val="24"/>
          <w:u w:val="single"/>
        </w:rPr>
        <w:t>labour</w:t>
      </w:r>
      <w:proofErr w:type="spellEnd"/>
      <w:r w:rsidRPr="004155EE">
        <w:rPr>
          <w:rFonts w:eastAsia="Times New Roman"/>
          <w:b/>
          <w:bCs/>
          <w:sz w:val="24"/>
          <w:u w:val="single"/>
        </w:rPr>
        <w:t xml:space="preserve"> law.</w:t>
      </w:r>
      <w:r w:rsidRPr="004155EE">
        <w:rPr>
          <w:rFonts w:eastAsia="Times New Roman"/>
          <w:sz w:val="16"/>
        </w:rPr>
        <w:t xml:space="preserve"> So how can we fight on the legal front in a context of progressive </w:t>
      </w:r>
      <w:proofErr w:type="spellStart"/>
      <w:r w:rsidRPr="004155EE">
        <w:rPr>
          <w:rFonts w:eastAsia="Times New Roman"/>
          <w:sz w:val="16"/>
        </w:rPr>
        <w:t>legalisation</w:t>
      </w:r>
      <w:proofErr w:type="spellEnd"/>
      <w:r w:rsidRPr="004155EE">
        <w:rPr>
          <w:rFonts w:eastAsia="Times New Roman"/>
          <w:sz w:val="16"/>
        </w:rPr>
        <w:t xml:space="preserve"> by money or by the law of hitherto outlawed companies? </w:t>
      </w:r>
      <w:r w:rsidRPr="004155EE">
        <w:rPr>
          <w:rFonts w:eastAsia="Times New Roman"/>
          <w:b/>
          <w:bCs/>
          <w:sz w:val="24"/>
          <w:u w:val="single"/>
        </w:rPr>
        <w:t xml:space="preserve">In the United States, </w:t>
      </w:r>
      <w:r w:rsidRPr="004155EE">
        <w:rPr>
          <w:rFonts w:eastAsia="Times New Roman"/>
          <w:b/>
          <w:bCs/>
          <w:sz w:val="24"/>
          <w:highlight w:val="yellow"/>
          <w:u w:val="single"/>
        </w:rPr>
        <w:t>Uber's Proposition 22</w:t>
      </w:r>
      <w:r w:rsidRPr="004155EE">
        <w:rPr>
          <w:rFonts w:eastAsia="Times New Roman"/>
          <w:sz w:val="16"/>
        </w:rPr>
        <w:t xml:space="preserve">, which carries the status of the digital self-employed, </w:t>
      </w:r>
      <w:r w:rsidRPr="004155EE">
        <w:rPr>
          <w:rFonts w:eastAsia="Times New Roman"/>
          <w:b/>
          <w:bCs/>
          <w:sz w:val="24"/>
          <w:highlight w:val="yellow"/>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w:t>
      </w:r>
      <w:proofErr w:type="spellStart"/>
      <w:r w:rsidRPr="004155EE">
        <w:rPr>
          <w:rFonts w:eastAsia="Times New Roman"/>
          <w:sz w:val="16"/>
        </w:rPr>
        <w:t>labour</w:t>
      </w:r>
      <w:proofErr w:type="spellEnd"/>
      <w:r w:rsidRPr="004155EE">
        <w:rPr>
          <w:rFonts w:eastAsia="Times New Roman"/>
          <w:sz w:val="16"/>
        </w:rPr>
        <w:t xml:space="preserve"> (salariat</w:t>
      </w:r>
      <w:r w:rsidRPr="004155EE">
        <w:rPr>
          <w:rFonts w:eastAsia="Times New Roman"/>
          <w:b/>
          <w:bCs/>
          <w:sz w:val="24"/>
          <w:u w:val="single"/>
        </w:rPr>
        <w:t>). In Europe, third statuses</w:t>
      </w:r>
      <w:r w:rsidRPr="004155EE">
        <w:rPr>
          <w:rFonts w:eastAsia="Times New Roman"/>
          <w:sz w:val="16"/>
        </w:rPr>
        <w:t xml:space="preserve"> </w:t>
      </w:r>
      <w:r w:rsidRPr="004155EE">
        <w:rPr>
          <w:rFonts w:eastAsia="Times New Roman"/>
          <w:b/>
          <w:bCs/>
          <w:sz w:val="24"/>
          <w:u w:val="single"/>
        </w:rPr>
        <w:t>with</w:t>
      </w:r>
      <w:r w:rsidRPr="004155EE">
        <w:rPr>
          <w:rFonts w:eastAsia="Times New Roman"/>
          <w:sz w:val="16"/>
        </w:rPr>
        <w:t xml:space="preserve"> both </w:t>
      </w:r>
      <w:r w:rsidRPr="004155EE">
        <w:rPr>
          <w:rFonts w:eastAsia="Times New Roman"/>
          <w:b/>
          <w:bCs/>
          <w:sz w:val="24"/>
          <w:u w:val="single"/>
        </w:rPr>
        <w:t>disadvantages</w:t>
      </w:r>
      <w:r w:rsidRPr="004155EE">
        <w:rPr>
          <w:rFonts w:eastAsia="Times New Roman"/>
          <w:sz w:val="16"/>
        </w:rPr>
        <w:t xml:space="preserve">: the subordination of wage-earners and the </w:t>
      </w:r>
      <w:proofErr w:type="spellStart"/>
      <w:r w:rsidRPr="004155EE">
        <w:rPr>
          <w:rFonts w:eastAsia="Times New Roman"/>
          <w:sz w:val="16"/>
        </w:rPr>
        <w:t>nonprotection</w:t>
      </w:r>
      <w:proofErr w:type="spellEnd"/>
      <w:r w:rsidRPr="004155EE">
        <w:rPr>
          <w:rFonts w:eastAsia="Times New Roman"/>
          <w:sz w:val="16"/>
        </w:rPr>
        <w:t xml:space="preserve"> of the self-employed </w:t>
      </w:r>
      <w:r w:rsidRPr="004155EE">
        <w:rPr>
          <w:rFonts w:eastAsia="Times New Roman"/>
          <w:b/>
          <w:bCs/>
          <w:sz w:val="24"/>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sz w:val="24"/>
          <w:u w:val="single"/>
        </w:rPr>
        <w:t>This is</w:t>
      </w:r>
      <w:r w:rsidRPr="004155EE">
        <w:rPr>
          <w:rFonts w:eastAsia="Times New Roman"/>
          <w:sz w:val="16"/>
        </w:rPr>
        <w:t xml:space="preserve"> also </w:t>
      </w:r>
      <w:r w:rsidRPr="004155EE">
        <w:rPr>
          <w:rFonts w:eastAsia="Times New Roman"/>
          <w:b/>
          <w:bCs/>
          <w:sz w:val="24"/>
          <w:u w:val="single"/>
        </w:rPr>
        <w:t>what</w:t>
      </w:r>
      <w:r w:rsidRPr="004155EE">
        <w:rPr>
          <w:rFonts w:eastAsia="Times New Roman"/>
          <w:sz w:val="16"/>
        </w:rPr>
        <w:t xml:space="preserve"> Leila </w:t>
      </w:r>
      <w:proofErr w:type="spellStart"/>
      <w:r w:rsidRPr="004155EE">
        <w:rPr>
          <w:rFonts w:eastAsia="Times New Roman"/>
          <w:b/>
          <w:bCs/>
          <w:sz w:val="24"/>
          <w:u w:val="single"/>
        </w:rPr>
        <w:t>Chabi</w:t>
      </w:r>
      <w:proofErr w:type="spellEnd"/>
      <w:r w:rsidRPr="004155EE">
        <w:rPr>
          <w:rFonts w:eastAsia="Times New Roman"/>
          <w:sz w:val="16"/>
        </w:rPr>
        <w:t xml:space="preserve">, a member of parliament from the political party La France </w:t>
      </w:r>
      <w:proofErr w:type="spellStart"/>
      <w:r w:rsidRPr="004155EE">
        <w:rPr>
          <w:rFonts w:eastAsia="Times New Roman"/>
          <w:sz w:val="16"/>
        </w:rPr>
        <w:t>Insoumise</w:t>
      </w:r>
      <w:proofErr w:type="spellEnd"/>
      <w:r w:rsidRPr="004155EE">
        <w:rPr>
          <w:rFonts w:eastAsia="Times New Roman"/>
          <w:sz w:val="16"/>
        </w:rPr>
        <w:t xml:space="preserve">, </w:t>
      </w:r>
      <w:r w:rsidRPr="004155EE">
        <w:rPr>
          <w:rFonts w:eastAsia="Times New Roman"/>
          <w:b/>
          <w:bCs/>
          <w:sz w:val="24"/>
          <w:u w:val="single"/>
        </w:rPr>
        <w:t xml:space="preserve">is advocating by </w:t>
      </w:r>
      <w:r w:rsidRPr="004155EE">
        <w:rPr>
          <w:rFonts w:eastAsia="Times New Roman"/>
          <w:b/>
          <w:bCs/>
          <w:sz w:val="24"/>
          <w:highlight w:val="yellow"/>
          <w:u w:val="single"/>
        </w:rPr>
        <w:t>bringing forward a draft directive that defends</w:t>
      </w:r>
      <w:r w:rsidRPr="004155EE">
        <w:rPr>
          <w:rFonts w:eastAsia="Times New Roman"/>
          <w:b/>
          <w:bCs/>
          <w:sz w:val="24"/>
          <w:u w:val="single"/>
        </w:rPr>
        <w:t xml:space="preserve"> the idea that </w:t>
      </w:r>
      <w:r w:rsidRPr="004155EE">
        <w:rPr>
          <w:rFonts w:eastAsia="Times New Roman"/>
          <w:b/>
          <w:bCs/>
          <w:sz w:val="24"/>
          <w:highlight w:val="yellow"/>
          <w:u w:val="single"/>
        </w:rPr>
        <w:t>platform workers are salaried workers</w:t>
      </w:r>
      <w:r w:rsidRPr="004155EE">
        <w:rPr>
          <w:rFonts w:eastAsia="Times New Roman"/>
          <w:b/>
          <w:bCs/>
          <w:sz w:val="24"/>
          <w:u w:val="single"/>
        </w:rPr>
        <w:t xml:space="preserve"> as such</w:t>
      </w:r>
      <w:r w:rsidRPr="004155EE">
        <w:rPr>
          <w:rFonts w:eastAsia="Times New Roman"/>
          <w:sz w:val="16"/>
        </w:rPr>
        <w:t xml:space="preserve">. Collective AND legal action </w:t>
      </w:r>
      <w:proofErr w:type="gramStart"/>
      <w:r w:rsidRPr="004155EE">
        <w:rPr>
          <w:rFonts w:eastAsia="Times New Roman"/>
          <w:b/>
          <w:bCs/>
          <w:sz w:val="24"/>
          <w:u w:val="single"/>
        </w:rPr>
        <w:t>In</w:t>
      </w:r>
      <w:proofErr w:type="gramEnd"/>
      <w:r w:rsidRPr="004155EE">
        <w:rPr>
          <w:rFonts w:eastAsia="Times New Roman"/>
          <w:b/>
          <w:bCs/>
          <w:sz w:val="24"/>
          <w:u w:val="single"/>
        </w:rPr>
        <w:t xml:space="preserve"> order to transform these </w:t>
      </w:r>
      <w:r w:rsidRPr="004155EE">
        <w:rPr>
          <w:rFonts w:eastAsia="Times New Roman"/>
          <w:b/>
          <w:bCs/>
          <w:sz w:val="24"/>
          <w:u w:val="single"/>
        </w:rPr>
        <w:lastRenderedPageBreak/>
        <w:t>accumulating social forces</w:t>
      </w:r>
      <w:r w:rsidRPr="004155EE">
        <w:rPr>
          <w:rFonts w:eastAsia="Times New Roman"/>
          <w:sz w:val="16"/>
        </w:rPr>
        <w:t xml:space="preserve"> (on the basis of </w:t>
      </w:r>
      <w:proofErr w:type="spellStart"/>
      <w:r w:rsidRPr="004155EE">
        <w:rPr>
          <w:rFonts w:eastAsia="Times New Roman"/>
          <w:sz w:val="16"/>
        </w:rPr>
        <w:t>favourable</w:t>
      </w:r>
      <w:proofErr w:type="spellEnd"/>
      <w:r w:rsidRPr="004155EE">
        <w:rPr>
          <w:rFonts w:eastAsia="Times New Roman"/>
          <w:sz w:val="16"/>
        </w:rPr>
        <w:t xml:space="preserve"> reclassification decisions and social </w:t>
      </w:r>
      <w:proofErr w:type="spellStart"/>
      <w:r w:rsidRPr="004155EE">
        <w:rPr>
          <w:rFonts w:eastAsia="Times New Roman"/>
          <w:sz w:val="16"/>
        </w:rPr>
        <w:t>mobilisation</w:t>
      </w:r>
      <w:proofErr w:type="spellEnd"/>
      <w:r w:rsidRPr="004155EE">
        <w:rPr>
          <w:rFonts w:eastAsia="Times New Roman"/>
          <w:sz w:val="16"/>
        </w:rPr>
        <w:t xml:space="preserve">) into bargaining power or political victories, collectives, </w:t>
      </w:r>
      <w:r w:rsidRPr="004155EE">
        <w:rPr>
          <w:rFonts w:eastAsia="Times New Roman"/>
          <w:b/>
          <w:bCs/>
          <w:sz w:val="24"/>
          <w:u w:val="single"/>
        </w:rPr>
        <w:t xml:space="preserve">trade unions and their allies will have to continue </w:t>
      </w:r>
      <w:r w:rsidRPr="004155EE">
        <w:rPr>
          <w:rFonts w:eastAsia="Times New Roman"/>
          <w:sz w:val="16"/>
        </w:rPr>
        <w:t xml:space="preserve">the battle. This study reveals the eminently complementary nature of the two strategies being </w:t>
      </w:r>
      <w:proofErr w:type="spellStart"/>
      <w:r w:rsidRPr="004155EE">
        <w:rPr>
          <w:rFonts w:eastAsia="Times New Roman"/>
          <w:sz w:val="16"/>
        </w:rPr>
        <w:t>analysed</w:t>
      </w:r>
      <w:proofErr w:type="spellEnd"/>
      <w:r w:rsidRPr="004155EE">
        <w:rPr>
          <w:rFonts w:eastAsia="Times New Roman"/>
          <w:sz w:val="16"/>
        </w:rPr>
        <w:t xml:space="preserve">: </w:t>
      </w:r>
      <w:r w:rsidRPr="004155EE">
        <w:rPr>
          <w:rFonts w:eastAsia="Times New Roman"/>
          <w:b/>
          <w:bCs/>
          <w:sz w:val="24"/>
          <w:highlight w:val="yellow"/>
          <w:u w:val="single"/>
        </w:rPr>
        <w:t>collective AND legal action</w:t>
      </w:r>
      <w:r w:rsidRPr="004155EE">
        <w:rPr>
          <w:rFonts w:eastAsia="Times New Roman"/>
          <w:sz w:val="16"/>
          <w:u w:val="single"/>
        </w:rPr>
        <w:t xml:space="preserve">. </w:t>
      </w:r>
      <w:r w:rsidRPr="004155EE">
        <w:rPr>
          <w:rFonts w:eastAsia="Times New Roman"/>
          <w:b/>
          <w:bCs/>
          <w:sz w:val="24"/>
          <w:u w:val="single"/>
        </w:rPr>
        <w:t xml:space="preserve">The existing </w:t>
      </w:r>
      <w:proofErr w:type="spellStart"/>
      <w:r w:rsidRPr="004155EE">
        <w:rPr>
          <w:rFonts w:eastAsia="Times New Roman"/>
          <w:b/>
          <w:bCs/>
          <w:sz w:val="24"/>
          <w:u w:val="single"/>
        </w:rPr>
        <w:t>mobilisations</w:t>
      </w:r>
      <w:proofErr w:type="spellEnd"/>
      <w:r w:rsidRPr="004155EE">
        <w:rPr>
          <w:rFonts w:eastAsia="Times New Roman"/>
          <w:b/>
          <w:bCs/>
          <w:sz w:val="24"/>
          <w:u w:val="single"/>
        </w:rPr>
        <w:t xml:space="preserve"> being taken at different levels (local, national, European and international) support indeed the legal and political struggles </w:t>
      </w:r>
      <w:proofErr w:type="spellStart"/>
      <w:r w:rsidRPr="004155EE">
        <w:rPr>
          <w:rFonts w:eastAsia="Times New Roman"/>
          <w:b/>
          <w:bCs/>
          <w:sz w:val="24"/>
          <w:u w:val="single"/>
        </w:rPr>
        <w:t>favourable</w:t>
      </w:r>
      <w:proofErr w:type="spellEnd"/>
      <w:r w:rsidRPr="004155EE">
        <w:rPr>
          <w:rFonts w:eastAsia="Times New Roman"/>
          <w:b/>
          <w:bCs/>
          <w:sz w:val="24"/>
          <w:u w:val="single"/>
        </w:rPr>
        <w:t xml:space="preserve"> to platform workers. Today, it is indeed the struggle’s gathering pace and the building of a powerful collective actor that will open up the opportunity for a workers' victory in the ongoing battle over status. And conversely, it is by </w:t>
      </w:r>
      <w:r w:rsidRPr="004155EE">
        <w:rPr>
          <w:rFonts w:eastAsia="Times New Roman"/>
          <w:b/>
          <w:bCs/>
          <w:sz w:val="24"/>
          <w:highlight w:val="yellow"/>
          <w:u w:val="single"/>
        </w:rPr>
        <w:t xml:space="preserve">building on the victories of </w:t>
      </w:r>
      <w:proofErr w:type="spellStart"/>
      <w:r w:rsidRPr="004155EE">
        <w:rPr>
          <w:rFonts w:eastAsia="Times New Roman"/>
          <w:b/>
          <w:bCs/>
          <w:sz w:val="24"/>
          <w:highlight w:val="yellow"/>
          <w:u w:val="single"/>
        </w:rPr>
        <w:t>favourable</w:t>
      </w:r>
      <w:proofErr w:type="spellEnd"/>
      <w:r w:rsidRPr="004155EE">
        <w:rPr>
          <w:rFonts w:eastAsia="Times New Roman"/>
          <w:b/>
          <w:bCs/>
          <w:sz w:val="24"/>
          <w:highlight w:val="yellow"/>
          <w:u w:val="single"/>
        </w:rPr>
        <w:t xml:space="preserve"> case law</w:t>
      </w:r>
      <w:r w:rsidRPr="004155EE">
        <w:rPr>
          <w:rFonts w:eastAsia="Times New Roman"/>
          <w:b/>
          <w:bCs/>
          <w:sz w:val="24"/>
          <w:u w:val="single"/>
        </w:rPr>
        <w:t xml:space="preserve">, by extending this fundamental conquest to other possible future political victories that </w:t>
      </w:r>
      <w:r w:rsidRPr="004155EE">
        <w:rPr>
          <w:rFonts w:eastAsia="Times New Roman"/>
          <w:b/>
          <w:bCs/>
          <w:sz w:val="24"/>
          <w:highlight w:val="yellow"/>
          <w:u w:val="single"/>
        </w:rPr>
        <w:t>collective action can be strengthened</w:t>
      </w:r>
      <w:r w:rsidRPr="004155EE">
        <w:rPr>
          <w:rFonts w:eastAsia="Times New Roman"/>
          <w:b/>
          <w:bCs/>
          <w:sz w:val="24"/>
          <w:u w:val="single"/>
        </w:rPr>
        <w:t>.</w:t>
      </w:r>
      <w:r w:rsidRPr="004155EE">
        <w:rPr>
          <w:rFonts w:eastAsia="Times New Roman"/>
          <w:sz w:val="16"/>
        </w:rPr>
        <w:t xml:space="preserve"> </w:t>
      </w:r>
      <w:r w:rsidRPr="004155EE">
        <w:rPr>
          <w:rFonts w:eastAsia="Times New Roman"/>
          <w:b/>
          <w:bCs/>
          <w:sz w:val="24"/>
          <w:u w:val="single"/>
        </w:rPr>
        <w:t xml:space="preserve">In this difficult context, the future of the Spanish law that defends unconditional wage-earning is therefore important not only for Spanish workers, but also because it can serve as a model in the political battle </w:t>
      </w:r>
      <w:proofErr w:type="spellStart"/>
      <w:r w:rsidRPr="004155EE">
        <w:rPr>
          <w:rFonts w:eastAsia="Times New Roman"/>
          <w:b/>
          <w:bCs/>
          <w:sz w:val="24"/>
          <w:u w:val="single"/>
        </w:rPr>
        <w:t>overthe</w:t>
      </w:r>
      <w:proofErr w:type="spellEnd"/>
      <w:r w:rsidRPr="004155EE">
        <w:rPr>
          <w:rFonts w:eastAsia="Times New Roman"/>
          <w:b/>
          <w:bCs/>
          <w:sz w:val="24"/>
          <w:u w:val="single"/>
        </w:rPr>
        <w:t xml:space="preserve"> future directive set to take place in the European </w:t>
      </w:r>
      <w:proofErr w:type="spellStart"/>
      <w:r w:rsidRPr="004155EE">
        <w:rPr>
          <w:rFonts w:eastAsia="Times New Roman"/>
          <w:b/>
          <w:bCs/>
          <w:sz w:val="24"/>
          <w:u w:val="single"/>
        </w:rPr>
        <w:t>institutionsin</w:t>
      </w:r>
      <w:proofErr w:type="spellEnd"/>
      <w:r w:rsidRPr="004155EE">
        <w:rPr>
          <w:rFonts w:eastAsia="Times New Roman"/>
          <w:b/>
          <w:bCs/>
          <w:sz w:val="24"/>
          <w:u w:val="single"/>
        </w:rPr>
        <w:t xml:space="preserve"> 2021.</w:t>
      </w:r>
      <w:r w:rsidRPr="004155EE">
        <w:rPr>
          <w:rFonts w:eastAsia="Times New Roman"/>
          <w:sz w:val="16"/>
        </w:rPr>
        <w:t xml:space="preserve"> The legal battle may run for a long time. </w:t>
      </w:r>
      <w:r w:rsidRPr="004155EE">
        <w:rPr>
          <w:rFonts w:eastAsia="Times New Roman"/>
          <w:b/>
          <w:bCs/>
          <w:sz w:val="24"/>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taking into account of broader developments affecting the functioning of the digital economy as a whole. As we have seen, platform work is part of broader changes taking place with the </w:t>
      </w:r>
      <w:proofErr w:type="spellStart"/>
      <w:r w:rsidRPr="004155EE">
        <w:rPr>
          <w:rFonts w:eastAsia="Times New Roman"/>
          <w:sz w:val="16"/>
        </w:rPr>
        <w:t>platformisation</w:t>
      </w:r>
      <w:proofErr w:type="spellEnd"/>
      <w:r w:rsidRPr="004155EE">
        <w:rPr>
          <w:rFonts w:eastAsia="Times New Roman"/>
          <w:sz w:val="16"/>
        </w:rPr>
        <w:t xml:space="preserve"> of economies and societies. Starting around the beginning of the 2000s, </w:t>
      </w:r>
      <w:proofErr w:type="spellStart"/>
      <w:r w:rsidRPr="004155EE">
        <w:rPr>
          <w:rFonts w:eastAsia="Times New Roman"/>
          <w:sz w:val="16"/>
        </w:rPr>
        <w:t>platformisation</w:t>
      </w:r>
      <w:proofErr w:type="spellEnd"/>
      <w:r w:rsidRPr="004155EE">
        <w:rPr>
          <w:rFonts w:eastAsia="Times New Roman"/>
          <w:sz w:val="16"/>
        </w:rPr>
        <w:t xml:space="preserve"> has progressively led to the forming of vast digital monopolies with their </w:t>
      </w:r>
      <w:proofErr w:type="spellStart"/>
      <w:r w:rsidRPr="004155EE">
        <w:rPr>
          <w:rFonts w:eastAsia="Times New Roman"/>
          <w:sz w:val="16"/>
        </w:rPr>
        <w:t>powerlargely</w:t>
      </w:r>
      <w:proofErr w:type="spellEnd"/>
      <w:r w:rsidRPr="004155EE">
        <w:rPr>
          <w:rFonts w:eastAsia="Times New Roman"/>
          <w:sz w:val="16"/>
        </w:rPr>
        <w:t xml:space="preserve"> being derived from a relative legal and regulatory vacuum on a whole series of key issues, beginning with the question of data. Against this backdrop, the main digital lobbies and their State-level backing are seeking to lock down their advantages and their business </w:t>
      </w:r>
      <w:proofErr w:type="spellStart"/>
      <w:r w:rsidRPr="004155EE">
        <w:rPr>
          <w:rFonts w:eastAsia="Times New Roman"/>
          <w:sz w:val="16"/>
        </w:rPr>
        <w:t>modelthrough</w:t>
      </w:r>
      <w:proofErr w:type="spellEnd"/>
      <w:r w:rsidRPr="004155EE">
        <w:rPr>
          <w:rFonts w:eastAsia="Times New Roman"/>
          <w:sz w:val="16"/>
        </w:rPr>
        <w:t xml:space="preserve">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w:t>
      </w:r>
      <w:proofErr w:type="spellStart"/>
      <w:r w:rsidRPr="004155EE">
        <w:rPr>
          <w:rFonts w:eastAsia="Times New Roman"/>
          <w:sz w:val="16"/>
        </w:rPr>
        <w:t>localisation</w:t>
      </w:r>
      <w:proofErr w:type="spellEnd"/>
      <w:r w:rsidRPr="004155EE">
        <w:rPr>
          <w:rFonts w:eastAsia="Times New Roman"/>
          <w:sz w:val="16"/>
        </w:rPr>
        <w:t xml:space="preserve">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w:t>
      </w:r>
      <w:proofErr w:type="spellStart"/>
      <w:r w:rsidRPr="004155EE">
        <w:rPr>
          <w:rFonts w:eastAsia="Times New Roman"/>
          <w:sz w:val="16"/>
        </w:rPr>
        <w:t>prospectsforthe</w:t>
      </w:r>
      <w:proofErr w:type="spellEnd"/>
      <w:r w:rsidRPr="004155EE">
        <w:rPr>
          <w:rFonts w:eastAsia="Times New Roman"/>
          <w:sz w:val="16"/>
        </w:rPr>
        <w:t xml:space="preserv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t>
      </w:r>
      <w:proofErr w:type="spellStart"/>
      <w:r w:rsidRPr="004155EE">
        <w:rPr>
          <w:rFonts w:eastAsia="Times New Roman"/>
          <w:sz w:val="16"/>
        </w:rPr>
        <w:t>whilstthese</w:t>
      </w:r>
      <w:proofErr w:type="spellEnd"/>
      <w:r w:rsidRPr="004155EE">
        <w:rPr>
          <w:rFonts w:eastAsia="Times New Roman"/>
          <w:sz w:val="16"/>
        </w:rPr>
        <w:t xml:space="preserve"> international and European developments do not directly concern platform workers’ working conditions, they are still laden with potential consequences for their current and future strategies. </w:t>
      </w:r>
      <w:proofErr w:type="spellStart"/>
      <w:r w:rsidRPr="004155EE">
        <w:rPr>
          <w:rFonts w:eastAsia="Times New Roman"/>
          <w:sz w:val="16"/>
        </w:rPr>
        <w:t>Thisrequiresfar</w:t>
      </w:r>
      <w:proofErr w:type="spellEnd"/>
      <w:r w:rsidRPr="004155EE">
        <w:rPr>
          <w:rFonts w:eastAsia="Times New Roman"/>
          <w:sz w:val="16"/>
        </w:rPr>
        <w:t xml:space="preserve"> more vigilance on these issues, but also (and most of all) the forming of alliances with other actors and/or sectors (which are multiplying all the time) that are </w:t>
      </w:r>
      <w:proofErr w:type="spellStart"/>
      <w:r w:rsidRPr="004155EE">
        <w:rPr>
          <w:rFonts w:eastAsia="Times New Roman"/>
          <w:sz w:val="16"/>
        </w:rPr>
        <w:t>mobilising</w:t>
      </w:r>
      <w:proofErr w:type="spellEnd"/>
      <w:r w:rsidRPr="004155EE">
        <w:rPr>
          <w:rFonts w:eastAsia="Times New Roman"/>
          <w:sz w:val="16"/>
        </w:rPr>
        <w:t xml:space="preserve"> to change the current course of the “digital transition” (JNC, 2019)</w:t>
      </w:r>
    </w:p>
    <w:p w14:paraId="7F6FA743" w14:textId="77777777" w:rsidR="00201969" w:rsidRDefault="00201969" w:rsidP="00201969">
      <w:pPr>
        <w:pStyle w:val="Heading3"/>
      </w:pPr>
      <w:r>
        <w:lastRenderedPageBreak/>
        <w:t>Part 3 – The Comrade</w:t>
      </w:r>
    </w:p>
    <w:p w14:paraId="7970A6C7" w14:textId="77777777" w:rsidR="00201969" w:rsidRDefault="00201969" w:rsidP="00201969">
      <w:pPr>
        <w:pStyle w:val="Heading4"/>
      </w:pPr>
      <w:r>
        <w:t>The relationship of the comrade – one oriented toward a better future – provides the means necessary for organization to solve capitalism and create any coherent resistance movements, Dean 19:</w:t>
      </w:r>
    </w:p>
    <w:p w14:paraId="71BB20CB" w14:textId="77777777" w:rsidR="00201969" w:rsidRDefault="00201969" w:rsidP="00201969">
      <w:r w:rsidRPr="007A3D90">
        <w:t xml:space="preserve">JODI DEAN, January 18, 2019, “Capitalism is the End of the World” </w:t>
      </w:r>
      <w:hyperlink r:id="rId11" w:history="1">
        <w:r w:rsidRPr="006C3630">
          <w:rPr>
            <w:rStyle w:val="Hyperlink"/>
          </w:rPr>
          <w:t>https://mediationsjournal.org/articles/end-of-world</w:t>
        </w:r>
      </w:hyperlink>
      <w:r>
        <w:t xml:space="preserve"> //LHP AV</w:t>
      </w:r>
    </w:p>
    <w:p w14:paraId="32E5F95E" w14:textId="77777777" w:rsidR="00201969" w:rsidRDefault="00201969" w:rsidP="00201969">
      <w:pPr>
        <w:rPr>
          <w:b/>
          <w:bCs/>
          <w:u w:val="single"/>
        </w:rPr>
      </w:pPr>
      <w:r w:rsidRPr="006D61DC">
        <w:rPr>
          <w:sz w:val="10"/>
        </w:rPr>
        <w:t xml:space="preserve">Conclusion From the loss of comradeship Lessing describes, </w:t>
      </w:r>
      <w:r w:rsidRPr="006D61DC">
        <w:rPr>
          <w:b/>
          <w:bCs/>
          <w:highlight w:val="yellow"/>
          <w:u w:val="single"/>
        </w:rPr>
        <w:t xml:space="preserve">we can salvage the comrade as </w:t>
      </w:r>
      <w:r w:rsidRPr="006D61DC">
        <w:rPr>
          <w:b/>
          <w:bCs/>
          <w:u w:val="single"/>
        </w:rPr>
        <w:t xml:space="preserve">form of </w:t>
      </w:r>
      <w:r w:rsidRPr="006D61DC">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6D61DC">
        <w:rPr>
          <w:b/>
          <w:bCs/>
          <w:highlight w:val="yellow"/>
          <w:u w:val="single"/>
        </w:rPr>
        <w:t xml:space="preserve">comrade promises </w:t>
      </w:r>
      <w:r w:rsidRPr="006D61DC">
        <w:rPr>
          <w:b/>
          <w:bCs/>
          <w:u w:val="single"/>
        </w:rPr>
        <w:t xml:space="preserve">alienation and fulfillment: </w:t>
      </w:r>
      <w:r w:rsidRPr="006D61DC">
        <w:rPr>
          <w:b/>
          <w:bCs/>
          <w:highlight w:val="yellow"/>
          <w:u w:val="single"/>
        </w:rPr>
        <w:t xml:space="preserve">liberation from </w:t>
      </w:r>
      <w:r w:rsidRPr="006D61DC">
        <w:rPr>
          <w:b/>
          <w:bCs/>
          <w:u w:val="single"/>
        </w:rPr>
        <w:t xml:space="preserve">the constraints of </w:t>
      </w:r>
      <w:r w:rsidRPr="006D61DC">
        <w:rPr>
          <w:b/>
          <w:bCs/>
          <w:highlight w:val="yellow"/>
          <w:u w:val="single"/>
        </w:rPr>
        <w:t xml:space="preserve">racist patriarchal capitalism and a new relation </w:t>
      </w:r>
      <w:r w:rsidRPr="006D61DC">
        <w:rPr>
          <w:b/>
          <w:bCs/>
          <w:u w:val="single"/>
        </w:rPr>
        <w:t xml:space="preserve">born of collective political work </w:t>
      </w:r>
      <w:r w:rsidRPr="006D61DC">
        <w:rPr>
          <w:b/>
          <w:bCs/>
          <w:highlight w:val="yellow"/>
          <w:u w:val="single"/>
        </w:rPr>
        <w:t>to</w:t>
      </w:r>
      <w:r w:rsidRPr="006D61DC">
        <w:rPr>
          <w:b/>
          <w:bCs/>
          <w:u w:val="single"/>
        </w:rPr>
        <w:t xml:space="preserve">ward an </w:t>
      </w:r>
      <w:r w:rsidRPr="006D61DC">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6D61DC">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6D61DC">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6D61DC">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6D61DC">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6D61DC">
        <w:rPr>
          <w:b/>
          <w:bCs/>
          <w:highlight w:val="yellow"/>
          <w:u w:val="single"/>
        </w:rPr>
        <w:t>People often want to do something,</w:t>
      </w:r>
      <w:r w:rsidRPr="006D61DC">
        <w:rPr>
          <w:b/>
          <w:bCs/>
          <w:u w:val="single"/>
        </w:rPr>
        <w:t xml:space="preserve"> </w:t>
      </w:r>
      <w:r w:rsidRPr="006D61DC">
        <w:rPr>
          <w:b/>
          <w:bCs/>
          <w:highlight w:val="yellow"/>
          <w:u w:val="single"/>
        </w:rPr>
        <w:t xml:space="preserve">but </w:t>
      </w:r>
      <w:r w:rsidRPr="006D61DC">
        <w:rPr>
          <w:b/>
          <w:bCs/>
          <w:u w:val="single"/>
        </w:rPr>
        <w:t xml:space="preserve">they </w:t>
      </w:r>
      <w:r w:rsidRPr="006D61DC">
        <w:rPr>
          <w:b/>
          <w:bCs/>
          <w:highlight w:val="yellow"/>
          <w:u w:val="single"/>
        </w:rPr>
        <w:t xml:space="preserve">don’t know </w:t>
      </w:r>
      <w:r w:rsidRPr="006D61DC">
        <w:rPr>
          <w:b/>
          <w:bCs/>
          <w:u w:val="single"/>
        </w:rPr>
        <w:t xml:space="preserve">what to do or </w:t>
      </w:r>
      <w:r w:rsidRPr="006D61DC">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6D61DC">
        <w:rPr>
          <w:b/>
          <w:bCs/>
          <w:highlight w:val="yellow"/>
          <w:u w:val="single"/>
        </w:rPr>
        <w:t>Disciplined organization</w:t>
      </w:r>
      <w:r w:rsidRPr="006D61DC">
        <w:rPr>
          <w:b/>
          <w:bCs/>
          <w:u w:val="single"/>
        </w:rPr>
        <w:t>, the discipline of comrades committed to common struggle for an emancipatory egalitarian future</w:t>
      </w:r>
      <w:r w:rsidRPr="006D61DC">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6D61DC">
        <w:rPr>
          <w:b/>
          <w:bCs/>
          <w:highlight w:val="yellow"/>
          <w:u w:val="single"/>
        </w:rPr>
        <w:t xml:space="preserve">just knowing that we have comrades </w:t>
      </w:r>
      <w:r w:rsidRPr="006D61DC">
        <w:rPr>
          <w:b/>
          <w:bCs/>
          <w:u w:val="single"/>
        </w:rPr>
        <w:t xml:space="preserve">who share our commitments, our joys, and our efforts to learn from defeats </w:t>
      </w:r>
      <w:r w:rsidRPr="006D61DC">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w:t>
      </w:r>
      <w:proofErr w:type="gramStart"/>
      <w:r w:rsidRPr="006D61DC">
        <w:rPr>
          <w:sz w:val="10"/>
        </w:rPr>
        <w:t>harms</w:t>
      </w:r>
      <w:proofErr w:type="gramEnd"/>
      <w:r w:rsidRPr="006D61DC">
        <w:rPr>
          <w:sz w:val="10"/>
        </w:rPr>
        <w:t xml:space="preserve"> comrades have inflicted on each other in the name of comradeship? What about the persistence of sexism and racism, bigotry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 xml:space="preserve">The critical tendency to reject an idea because of a slew of possible future failures is widespread in left milieus. An intellectual façade masks a failure of political </w:t>
      </w:r>
      <w:proofErr w:type="gramStart"/>
      <w:r w:rsidRPr="006D61DC">
        <w:rPr>
          <w:b/>
          <w:bCs/>
          <w:u w:val="single"/>
        </w:rPr>
        <w:t>will that would</w:t>
      </w:r>
      <w:proofErr w:type="gramEnd"/>
      <w:r w:rsidRPr="006D61DC">
        <w:rPr>
          <w:b/>
          <w:bCs/>
          <w:u w:val="single"/>
        </w:rPr>
        <w:t xml:space="preserve"> be unconvincing in any other context</w:t>
      </w:r>
      <w:r w:rsidRPr="006D61DC">
        <w:rPr>
          <w:sz w:val="10"/>
        </w:rPr>
        <w:t xml:space="preserve"> – don’t meet that person for coffee in case you fall in love and later have an expensive and hateful divorce. </w:t>
      </w:r>
      <w:r w:rsidRPr="006D61DC">
        <w:rPr>
          <w:b/>
          <w:bCs/>
          <w:highlight w:val="yellow"/>
          <w:u w:val="single"/>
        </w:rPr>
        <w:t xml:space="preserve">Worries about the end foreclose possibilities </w:t>
      </w:r>
      <w:r w:rsidRPr="006D61DC">
        <w:rPr>
          <w:b/>
          <w:bCs/>
          <w:u w:val="single"/>
        </w:rPr>
        <w:t xml:space="preserve">of beginning. Relationships end. Failures happen. </w:t>
      </w:r>
      <w:r w:rsidRPr="006D61DC">
        <w:rPr>
          <w:b/>
          <w:bCs/>
          <w:highlight w:val="yellow"/>
          <w:u w:val="single"/>
        </w:rPr>
        <w:t xml:space="preserve">But failure is nothing to fear </w:t>
      </w:r>
      <w:r w:rsidRPr="006D61DC">
        <w:rPr>
          <w:b/>
          <w:bCs/>
          <w:u w:val="single"/>
        </w:rPr>
        <w:t xml:space="preserve">– </w:t>
      </w:r>
      <w:r w:rsidRPr="006D61DC">
        <w:rPr>
          <w:b/>
          <w:bCs/>
          <w:highlight w:val="yellow"/>
          <w:u w:val="single"/>
        </w:rPr>
        <w:t>it’s something to learn from</w:t>
      </w:r>
      <w:r w:rsidRPr="006D61DC">
        <w:rPr>
          <w:b/>
          <w:bCs/>
          <w:u w:val="single"/>
        </w:rPr>
        <w:t>, a next step. We lose our comrades. The fact of an end should not forestall beginning.</w:t>
      </w:r>
    </w:p>
    <w:p w14:paraId="3B9C5B19" w14:textId="77777777" w:rsidR="00201969" w:rsidRDefault="00201969" w:rsidP="00201969">
      <w:pPr>
        <w:pStyle w:val="Heading4"/>
      </w:pPr>
      <w:r>
        <w:lastRenderedPageBreak/>
        <w:t>Thus, the role of the ballot is promoting the politics of the comrade – a new relation towards an emancipatory future. This is a pre-fiat methodological resistance strategy that applies to debate.</w:t>
      </w:r>
    </w:p>
    <w:p w14:paraId="785FA0A6" w14:textId="77777777" w:rsidR="00201969" w:rsidRPr="0029729F" w:rsidRDefault="00201969" w:rsidP="00201969">
      <w:pPr>
        <w:pStyle w:val="Heading4"/>
      </w:pPr>
      <w:r>
        <w:t>Independently:</w:t>
      </w:r>
    </w:p>
    <w:p w14:paraId="07A306F4" w14:textId="71D77BEB" w:rsidR="00201969" w:rsidRDefault="00201969" w:rsidP="00201969">
      <w:pPr>
        <w:pStyle w:val="Heading4"/>
        <w:spacing w:before="0" w:line="240" w:lineRule="auto"/>
      </w:pPr>
      <w:r>
        <w:t xml:space="preserve">1] Forms of fragmented politics completely cedes the political to capitalism. Engagement in under common communication is too individualized and resists collective and concrete change. This constitutes enjoyment of melancholic pleasures of being distanced and accommodated to the real world, and as a result remains stuck in parasitic oppression without change. Dean 13: </w:t>
      </w:r>
    </w:p>
    <w:p w14:paraId="144E81DB" w14:textId="77777777" w:rsidR="00201969" w:rsidRPr="008B3F10" w:rsidRDefault="00201969" w:rsidP="00201969">
      <w:r w:rsidRPr="008B3F10">
        <w:t>“Communist Desire”, Jodi Dean</w:t>
      </w:r>
      <w:proofErr w:type="gramStart"/>
      <w:r w:rsidRPr="008B3F10">
        <w:t>, ,</w:t>
      </w:r>
      <w:proofErr w:type="gramEnd"/>
      <w:r w:rsidRPr="008B3F10">
        <w:t xml:space="preserve"> 2013, LHP AM</w:t>
      </w:r>
    </w:p>
    <w:p w14:paraId="22D85F6A" w14:textId="77777777" w:rsidR="00201969" w:rsidRPr="00045BAD" w:rsidRDefault="00201969" w:rsidP="00201969">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szCs w:val="22"/>
          <w:u w:val="single"/>
        </w:rPr>
        <w:t xml:space="preserve">. Instead of a left attached to an </w:t>
      </w:r>
      <w:proofErr w:type="spellStart"/>
      <w:r w:rsidRPr="0066466C">
        <w:rPr>
          <w:b/>
          <w:bCs/>
          <w:szCs w:val="22"/>
          <w:u w:val="single"/>
        </w:rPr>
        <w:t>unaclmowledged</w:t>
      </w:r>
      <w:proofErr w:type="spellEnd"/>
      <w:r w:rsidRPr="0066466C">
        <w:rPr>
          <w:b/>
          <w:bCs/>
          <w:szCs w:val="22"/>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61D12977" w14:textId="72B9D50A" w:rsidR="00201969" w:rsidRPr="00BE5966" w:rsidRDefault="00201969" w:rsidP="00201969">
      <w:pPr>
        <w:pStyle w:val="Heading4"/>
        <w:rPr>
          <w:lang w:eastAsia="zh-CN"/>
        </w:rPr>
      </w:pPr>
      <w:r>
        <w:rPr>
          <w:lang w:eastAsia="zh-CN"/>
        </w:rPr>
        <w:t>2] The</w:t>
      </w:r>
      <w:r w:rsidRPr="00BE5966">
        <w:rPr>
          <w:lang w:eastAsia="zh-CN"/>
        </w:rPr>
        <w:t xml:space="preserve"> only way to make radical change is through a process of finding a target and building a</w:t>
      </w:r>
      <w:r>
        <w:rPr>
          <w:lang w:eastAsia="zh-CN"/>
        </w:rPr>
        <w:t xml:space="preserve"> </w:t>
      </w:r>
      <w:r w:rsidRPr="00BE5966">
        <w:rPr>
          <w:lang w:eastAsia="zh-CN"/>
        </w:rPr>
        <w:t>movement</w:t>
      </w:r>
      <w:r>
        <w:rPr>
          <w:lang w:eastAsia="zh-CN"/>
        </w:rPr>
        <w:t xml:space="preserve"> – targeted demands are key, </w:t>
      </w:r>
      <w:proofErr w:type="spellStart"/>
      <w:r w:rsidRPr="00A2149B">
        <w:rPr>
          <w:rFonts w:cs="Calibri"/>
        </w:rPr>
        <w:t>Malm</w:t>
      </w:r>
      <w:proofErr w:type="spellEnd"/>
      <w:r w:rsidRPr="00A2149B">
        <w:rPr>
          <w:rFonts w:cs="Calibri"/>
        </w:rPr>
        <w:t xml:space="preserve"> 21: </w:t>
      </w:r>
    </w:p>
    <w:p w14:paraId="3030B0C5" w14:textId="77777777" w:rsidR="00201969" w:rsidRPr="00AA77B2" w:rsidRDefault="00201969" w:rsidP="00201969">
      <w:pPr>
        <w:rPr>
          <w:szCs w:val="22"/>
        </w:rPr>
      </w:pPr>
      <w:proofErr w:type="spellStart"/>
      <w:r w:rsidRPr="00AA77B2">
        <w:rPr>
          <w:szCs w:val="22"/>
        </w:rPr>
        <w:t>Malm</w:t>
      </w:r>
      <w:proofErr w:type="spellEnd"/>
      <w:r w:rsidRPr="00AA77B2">
        <w:rPr>
          <w:szCs w:val="22"/>
        </w:rPr>
        <w:t xml:space="preserve">, Andreas. “We Must </w:t>
      </w:r>
      <w:proofErr w:type="spellStart"/>
      <w:r w:rsidRPr="00AA77B2">
        <w:rPr>
          <w:szCs w:val="22"/>
        </w:rPr>
        <w:t>Nationalise</w:t>
      </w:r>
      <w:proofErr w:type="spellEnd"/>
      <w:r w:rsidRPr="00AA77B2">
        <w:rPr>
          <w:szCs w:val="22"/>
        </w:rPr>
        <w:t xml:space="preserve"> Total.” Versobooks.com, 2021, https://www.versobooks.com/blogs/5168-we-must-nationalise-total.</w:t>
      </w:r>
    </w:p>
    <w:p w14:paraId="4894DA2F" w14:textId="77777777" w:rsidR="004B2DFC" w:rsidRDefault="00201969" w:rsidP="00201969">
      <w:pPr>
        <w:rPr>
          <w:rFonts w:eastAsia="Times New Roman"/>
          <w:b/>
          <w:bCs/>
          <w:color w:val="000000" w:themeColor="text1"/>
          <w:szCs w:val="22"/>
          <w:u w:val="single"/>
        </w:rPr>
      </w:pPr>
      <w:r w:rsidRPr="00AA77B2">
        <w:rPr>
          <w:rFonts w:eastAsia="Times New Roman"/>
          <w:color w:val="000000" w:themeColor="text1"/>
          <w:sz w:val="8"/>
          <w:szCs w:val="22"/>
        </w:rPr>
        <w:t xml:space="preserve">Clearly, the situation is not the same. Our political world is completely different. That said, the First World War can be seen as the catastrophe that really began the twentieth century. Governments throughout the world, particularly in Europe, were prepared to send millions of soldiers to die on the battlefield without a valid reason. Individuals such as Vladimir Ilyich Ulyanov, known as Lenin, and Rosa Luxemburg, then asserted that if we wanted to stop this catastrophe, we had to depose its artisans and transform the war into a political crisis. That is how the situation today is analogous. </w:t>
      </w:r>
      <w:r w:rsidRPr="00AA77B2">
        <w:rPr>
          <w:rFonts w:eastAsia="Times New Roman"/>
          <w:b/>
          <w:bCs/>
          <w:color w:val="000000" w:themeColor="text1"/>
          <w:szCs w:val="22"/>
          <w:u w:val="single"/>
        </w:rPr>
        <w:t xml:space="preserve">We are faced with a chronic emergency which will continue for the long </w:t>
      </w:r>
      <w:r w:rsidRPr="00AA77B2">
        <w:rPr>
          <w:rFonts w:eastAsia="Times New Roman"/>
          <w:b/>
          <w:bCs/>
          <w:color w:val="000000" w:themeColor="text1"/>
          <w:szCs w:val="22"/>
          <w:u w:val="single"/>
        </w:rPr>
        <w:lastRenderedPageBreak/>
        <w:t>term and worsen on many fronts because we have ruling classes that maintain the driving forces of this ecological crisis. Our political task is</w:t>
      </w:r>
      <w:r w:rsidRPr="00AA77B2">
        <w:rPr>
          <w:rFonts w:eastAsia="Times New Roman"/>
          <w:color w:val="000000" w:themeColor="text1"/>
          <w:sz w:val="8"/>
          <w:szCs w:val="22"/>
        </w:rPr>
        <w:t xml:space="preserve"> precisely that which Lenin and Rosa Luxemburg had to </w:t>
      </w:r>
      <w:proofErr w:type="gramStart"/>
      <w:r w:rsidRPr="00AA77B2">
        <w:rPr>
          <w:rFonts w:eastAsia="Times New Roman"/>
          <w:color w:val="000000" w:themeColor="text1"/>
          <w:sz w:val="8"/>
          <w:szCs w:val="22"/>
        </w:rPr>
        <w:t>confront:</w:t>
      </w:r>
      <w:proofErr w:type="gramEnd"/>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 xml:space="preserve">how to transform these moments of crisis, such as the pandemic, into political crises that shatter the driving forces behind these problems. </w:t>
      </w:r>
      <w:r w:rsidRPr="00AA77B2">
        <w:rPr>
          <w:rFonts w:eastAsia="Times New Roman"/>
          <w:i/>
          <w:iCs/>
          <w:color w:val="000000" w:themeColor="text1"/>
          <w:sz w:val="8"/>
          <w:szCs w:val="22"/>
        </w:rPr>
        <w:t xml:space="preserve">You quote Lenin when he said that ‘to </w:t>
      </w:r>
      <w:proofErr w:type="spellStart"/>
      <w:r w:rsidRPr="00AA77B2">
        <w:rPr>
          <w:rFonts w:eastAsia="Times New Roman"/>
          <w:i/>
          <w:iCs/>
          <w:color w:val="000000" w:themeColor="text1"/>
          <w:sz w:val="8"/>
          <w:szCs w:val="22"/>
        </w:rPr>
        <w:t>temporise</w:t>
      </w:r>
      <w:proofErr w:type="spellEnd"/>
      <w:r w:rsidRPr="00AA77B2">
        <w:rPr>
          <w:rFonts w:eastAsia="Times New Roman"/>
          <w:i/>
          <w:iCs/>
          <w:color w:val="000000" w:themeColor="text1"/>
          <w:sz w:val="8"/>
          <w:szCs w:val="22"/>
        </w:rPr>
        <w:t xml:space="preserve"> in insurrection is death…It is impossible to save anything now by half-measures.’ There is no place here for reformism. Where do you situate yourself between the three classic branches of political transformation, </w:t>
      </w:r>
      <w:proofErr w:type="gramStart"/>
      <w:r w:rsidRPr="00AA77B2">
        <w:rPr>
          <w:rFonts w:eastAsia="Times New Roman"/>
          <w:i/>
          <w:iCs/>
          <w:color w:val="000000" w:themeColor="text1"/>
          <w:sz w:val="8"/>
          <w:szCs w:val="22"/>
        </w:rPr>
        <w:t>i.e.</w:t>
      </w:r>
      <w:proofErr w:type="gramEnd"/>
      <w:r w:rsidRPr="00AA77B2">
        <w:rPr>
          <w:rFonts w:eastAsia="Times New Roman"/>
          <w:i/>
          <w:iCs/>
          <w:color w:val="000000" w:themeColor="text1"/>
          <w:sz w:val="8"/>
          <w:szCs w:val="22"/>
        </w:rPr>
        <w:t xml:space="preserve"> reformism, revolutionary reformism and revolution?</w:t>
      </w:r>
      <w:r w:rsidRPr="00AA77B2">
        <w:rPr>
          <w:rFonts w:eastAsia="Times New Roman"/>
          <w:color w:val="000000" w:themeColor="text1"/>
          <w:sz w:val="8"/>
          <w:szCs w:val="22"/>
        </w:rPr>
        <w:t xml:space="preserve"> If I understand you correctly, I </w:t>
      </w:r>
      <w:proofErr w:type="gramStart"/>
      <w:r w:rsidRPr="00AA77B2">
        <w:rPr>
          <w:rFonts w:eastAsia="Times New Roman"/>
          <w:color w:val="000000" w:themeColor="text1"/>
          <w:sz w:val="8"/>
          <w:szCs w:val="22"/>
        </w:rPr>
        <w:t>would</w:t>
      </w:r>
      <w:proofErr w:type="gramEnd"/>
      <w:r w:rsidRPr="00AA77B2">
        <w:rPr>
          <w:rFonts w:eastAsia="Times New Roman"/>
          <w:color w:val="000000" w:themeColor="text1"/>
          <w:sz w:val="8"/>
          <w:szCs w:val="22"/>
        </w:rPr>
        <w:t xml:space="preserve"> say </w:t>
      </w:r>
      <w:r w:rsidRPr="00AA77B2">
        <w:rPr>
          <w:rFonts w:eastAsia="Times New Roman"/>
          <w:b/>
          <w:bCs/>
          <w:color w:val="000000" w:themeColor="text1"/>
          <w:szCs w:val="22"/>
          <w:u w:val="single"/>
        </w:rPr>
        <w:t>that I situate myself rather on the side of</w:t>
      </w:r>
      <w:r w:rsidRPr="00AA77B2">
        <w:rPr>
          <w:rFonts w:eastAsia="Times New Roman"/>
          <w:b/>
          <w:bCs/>
          <w:color w:val="000000" w:themeColor="text1"/>
          <w:szCs w:val="22"/>
          <w:highlight w:val="yellow"/>
          <w:u w:val="single"/>
        </w:rPr>
        <w:t xml:space="preserve"> revolutionary reformism, </w:t>
      </w:r>
      <w:r w:rsidRPr="00AA77B2">
        <w:rPr>
          <w:rFonts w:eastAsia="Times New Roman"/>
          <w:b/>
          <w:bCs/>
          <w:color w:val="000000" w:themeColor="text1"/>
          <w:szCs w:val="22"/>
          <w:u w:val="single"/>
        </w:rPr>
        <w:t xml:space="preserve">because I </w:t>
      </w:r>
      <w:r w:rsidRPr="00AA77B2">
        <w:rPr>
          <w:rFonts w:eastAsia="Times New Roman"/>
          <w:b/>
          <w:bCs/>
          <w:color w:val="000000" w:themeColor="text1"/>
          <w:szCs w:val="22"/>
          <w:highlight w:val="yellow"/>
          <w:u w:val="single"/>
        </w:rPr>
        <w:t>do not think</w:t>
      </w:r>
      <w:r w:rsidRPr="00AA77B2">
        <w:rPr>
          <w:rFonts w:eastAsia="Times New Roman"/>
          <w:b/>
          <w:bCs/>
          <w:color w:val="000000" w:themeColor="text1"/>
          <w:szCs w:val="22"/>
          <w:u w:val="single"/>
        </w:rPr>
        <w:t xml:space="preserve"> that</w:t>
      </w:r>
      <w:r w:rsidRPr="00AA77B2">
        <w:rPr>
          <w:rFonts w:eastAsia="Times New Roman"/>
          <w:b/>
          <w:bCs/>
          <w:color w:val="000000" w:themeColor="text1"/>
          <w:szCs w:val="22"/>
          <w:highlight w:val="yellow"/>
          <w:u w:val="single"/>
        </w:rPr>
        <w:t xml:space="preserve"> the left</w:t>
      </w:r>
      <w:r w:rsidRPr="00AA77B2">
        <w:rPr>
          <w:rFonts w:eastAsia="Times New Roman"/>
          <w:b/>
          <w:bCs/>
          <w:color w:val="000000" w:themeColor="text1"/>
          <w:szCs w:val="22"/>
          <w:u w:val="single"/>
        </w:rPr>
        <w:t xml:space="preserve"> or the climate movement </w:t>
      </w:r>
      <w:r w:rsidRPr="00AA77B2">
        <w:rPr>
          <w:rFonts w:eastAsia="Times New Roman"/>
          <w:b/>
          <w:bCs/>
          <w:color w:val="000000" w:themeColor="text1"/>
          <w:szCs w:val="22"/>
          <w:highlight w:val="yellow"/>
          <w:u w:val="single"/>
        </w:rPr>
        <w:t>should</w:t>
      </w:r>
      <w:r w:rsidRPr="00AA77B2">
        <w:rPr>
          <w:rFonts w:eastAsia="Times New Roman"/>
          <w:b/>
          <w:bCs/>
          <w:color w:val="000000" w:themeColor="text1"/>
          <w:szCs w:val="22"/>
          <w:u w:val="single"/>
        </w:rPr>
        <w:t xml:space="preserve"> </w:t>
      </w:r>
      <w:r w:rsidRPr="00AA77B2">
        <w:rPr>
          <w:rFonts w:eastAsia="Times New Roman"/>
          <w:b/>
          <w:bCs/>
          <w:color w:val="000000" w:themeColor="text1"/>
          <w:szCs w:val="22"/>
          <w:highlight w:val="yellow"/>
          <w:u w:val="single"/>
        </w:rPr>
        <w:t xml:space="preserve">demand </w:t>
      </w:r>
      <w:r w:rsidRPr="00AA77B2">
        <w:rPr>
          <w:rFonts w:eastAsia="Times New Roman"/>
          <w:b/>
          <w:bCs/>
          <w:color w:val="000000" w:themeColor="text1"/>
          <w:szCs w:val="22"/>
          <w:u w:val="single"/>
        </w:rPr>
        <w:t xml:space="preserve">today the complete abolition of capitalism, should seek to make </w:t>
      </w:r>
      <w:r w:rsidRPr="00AA77B2">
        <w:rPr>
          <w:rFonts w:eastAsia="Times New Roman"/>
          <w:b/>
          <w:bCs/>
          <w:color w:val="000000" w:themeColor="text1"/>
          <w:szCs w:val="22"/>
          <w:highlight w:val="yellow"/>
          <w:u w:val="single"/>
        </w:rPr>
        <w:t>a clean slate</w:t>
      </w:r>
      <w:r w:rsidRPr="00AA77B2">
        <w:rPr>
          <w:rFonts w:eastAsia="Times New Roman"/>
          <w:b/>
          <w:bCs/>
          <w:color w:val="000000" w:themeColor="text1"/>
          <w:szCs w:val="22"/>
          <w:u w:val="single"/>
        </w:rPr>
        <w:t xml:space="preserve">. To start with, </w:t>
      </w:r>
      <w:r w:rsidRPr="00AA77B2">
        <w:rPr>
          <w:rFonts w:eastAsia="Times New Roman"/>
          <w:b/>
          <w:bCs/>
          <w:color w:val="000000" w:themeColor="text1"/>
          <w:szCs w:val="22"/>
          <w:highlight w:val="yellow"/>
          <w:u w:val="single"/>
        </w:rPr>
        <w:t>no revolution of that kind ever succeeded</w:t>
      </w:r>
      <w:r w:rsidRPr="00AA77B2">
        <w:rPr>
          <w:rFonts w:eastAsia="Times New Roman"/>
          <w:b/>
          <w:bCs/>
          <w:color w:val="000000" w:themeColor="text1"/>
          <w:szCs w:val="22"/>
          <w:u w:val="single"/>
        </w:rPr>
        <w:t xml:space="preserve">. Lenin himself did not demand such a thing, </w:t>
      </w:r>
      <w:r w:rsidRPr="00AA77B2">
        <w:rPr>
          <w:rFonts w:eastAsia="Times New Roman"/>
          <w:b/>
          <w:bCs/>
          <w:color w:val="000000" w:themeColor="text1"/>
          <w:szCs w:val="22"/>
          <w:highlight w:val="yellow"/>
          <w:u w:val="single"/>
        </w:rPr>
        <w:t>the Bolshevik slogan was peace, bread and land</w:t>
      </w:r>
      <w:r w:rsidRPr="00AA77B2">
        <w:rPr>
          <w:rFonts w:eastAsia="Times New Roman"/>
          <w:color w:val="000000" w:themeColor="text1"/>
          <w:sz w:val="8"/>
          <w:szCs w:val="22"/>
        </w:rPr>
        <w:t xml:space="preserve">. Those were the key demands that </w:t>
      </w:r>
      <w:proofErr w:type="spellStart"/>
      <w:r w:rsidRPr="00AA77B2">
        <w:rPr>
          <w:rFonts w:eastAsia="Times New Roman"/>
          <w:color w:val="000000" w:themeColor="text1"/>
          <w:sz w:val="8"/>
          <w:szCs w:val="22"/>
        </w:rPr>
        <w:t>fuelled</w:t>
      </w:r>
      <w:proofErr w:type="spellEnd"/>
      <w:r w:rsidRPr="00AA77B2">
        <w:rPr>
          <w:rFonts w:eastAsia="Times New Roman"/>
          <w:color w:val="000000" w:themeColor="text1"/>
          <w:sz w:val="8"/>
          <w:szCs w:val="22"/>
        </w:rPr>
        <w:t xml:space="preserve"> their revolutionary project. </w:t>
      </w:r>
      <w:r w:rsidRPr="00AA77B2">
        <w:rPr>
          <w:rFonts w:eastAsia="Times New Roman"/>
          <w:b/>
          <w:bCs/>
          <w:color w:val="000000" w:themeColor="text1"/>
          <w:szCs w:val="22"/>
          <w:highlight w:val="yellow"/>
          <w:u w:val="single"/>
        </w:rPr>
        <w:t xml:space="preserve">The left has spent </w:t>
      </w:r>
      <w:r w:rsidRPr="00AA77B2">
        <w:rPr>
          <w:rFonts w:eastAsia="Times New Roman"/>
          <w:b/>
          <w:bCs/>
          <w:color w:val="000000" w:themeColor="text1"/>
          <w:szCs w:val="22"/>
          <w:u w:val="single"/>
        </w:rPr>
        <w:t>around two</w:t>
      </w:r>
      <w:r w:rsidRPr="00AA77B2">
        <w:rPr>
          <w:rFonts w:eastAsia="Times New Roman"/>
          <w:b/>
          <w:bCs/>
          <w:color w:val="000000" w:themeColor="text1"/>
          <w:szCs w:val="22"/>
          <w:highlight w:val="yellow"/>
          <w:u w:val="single"/>
        </w:rPr>
        <w:t xml:space="preserve"> centuries trying to abolish capitalism, </w:t>
      </w:r>
      <w:r w:rsidRPr="00AA77B2">
        <w:rPr>
          <w:rFonts w:eastAsia="Times New Roman"/>
          <w:b/>
          <w:bCs/>
          <w:color w:val="000000" w:themeColor="text1"/>
          <w:szCs w:val="22"/>
          <w:u w:val="single"/>
        </w:rPr>
        <w:t>so far</w:t>
      </w:r>
      <w:r w:rsidRPr="00AA77B2">
        <w:rPr>
          <w:rFonts w:eastAsia="Times New Roman"/>
          <w:b/>
          <w:bCs/>
          <w:color w:val="000000" w:themeColor="text1"/>
          <w:szCs w:val="22"/>
          <w:highlight w:val="yellow"/>
          <w:u w:val="single"/>
        </w:rPr>
        <w:t xml:space="preserve"> without success, and it finds itself </w:t>
      </w:r>
      <w:r w:rsidRPr="00AA77B2">
        <w:rPr>
          <w:rFonts w:eastAsia="Times New Roman"/>
          <w:b/>
          <w:bCs/>
          <w:color w:val="000000" w:themeColor="text1"/>
          <w:szCs w:val="22"/>
          <w:u w:val="single"/>
        </w:rPr>
        <w:t>today, throughout the world,</w:t>
      </w:r>
      <w:r w:rsidRPr="00AA77B2">
        <w:rPr>
          <w:rFonts w:eastAsia="Times New Roman"/>
          <w:b/>
          <w:bCs/>
          <w:color w:val="000000" w:themeColor="text1"/>
          <w:szCs w:val="22"/>
          <w:highlight w:val="yellow"/>
          <w:u w:val="single"/>
        </w:rPr>
        <w:t xml:space="preserve"> in a state of unprecedented weakness</w:t>
      </w:r>
      <w:r w:rsidRPr="00AA77B2">
        <w:rPr>
          <w:rFonts w:eastAsia="Times New Roman"/>
          <w:b/>
          <w:bCs/>
          <w:color w:val="000000" w:themeColor="text1"/>
          <w:szCs w:val="22"/>
          <w:u w:val="single"/>
        </w:rPr>
        <w:t xml:space="preserve">. To imagine that we could pass from our dreadful present weakness to the total abolition of capitalism tomorrow is for me completely unrealistic. Besides, we have to act extremely rapidly given the timescale of the climate crisis, and we cannot give ourselves tasks that are impossible to accomplish in this short space of time. But it is precisely because the timescale is so </w:t>
      </w:r>
      <w:proofErr w:type="gramStart"/>
      <w:r w:rsidRPr="00AA77B2">
        <w:rPr>
          <w:rFonts w:eastAsia="Times New Roman"/>
          <w:b/>
          <w:bCs/>
          <w:color w:val="000000" w:themeColor="text1"/>
          <w:szCs w:val="22"/>
          <w:u w:val="single"/>
        </w:rPr>
        <w:t>short</w:t>
      </w:r>
      <w:proofErr w:type="gramEnd"/>
      <w:r w:rsidRPr="00AA77B2">
        <w:rPr>
          <w:rFonts w:eastAsia="Times New Roman"/>
          <w:b/>
          <w:bCs/>
          <w:color w:val="000000" w:themeColor="text1"/>
          <w:szCs w:val="22"/>
          <w:u w:val="single"/>
        </w:rPr>
        <w:t xml:space="preserve"> and the change needed so colossal that we have to attack the very powerful interests at the heart of the capitalist economy</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Take Total for example – the largest French private company – which continues to grow in the Arctic or in East Africa by constructing what will soon be the longest oil pipeline in the world.</w:t>
      </w:r>
      <w:bookmarkStart w:id="0" w:name="_ednref1"/>
      <w:r w:rsidRPr="00AA77B2">
        <w:rPr>
          <w:rFonts w:eastAsia="Times New Roman"/>
          <w:b/>
          <w:bCs/>
          <w:color w:val="000000" w:themeColor="text1"/>
          <w:szCs w:val="22"/>
          <w:u w:val="single"/>
        </w:rPr>
        <w:fldChar w:fldCharType="begin"/>
      </w:r>
      <w:r w:rsidRPr="00AA77B2">
        <w:rPr>
          <w:rFonts w:eastAsia="Times New Roman"/>
          <w:b/>
          <w:bCs/>
          <w:color w:val="000000" w:themeColor="text1"/>
          <w:szCs w:val="22"/>
          <w:u w:val="single"/>
        </w:rPr>
        <w:instrText xml:space="preserve"> HYPERLINK "https://www.versobooks.com/blogs/5168-we-must-nationalise-total" \l "_edn1" \o "" </w:instrText>
      </w:r>
      <w:r w:rsidRPr="00AA77B2">
        <w:rPr>
          <w:rFonts w:eastAsia="Times New Roman"/>
          <w:b/>
          <w:bCs/>
          <w:color w:val="000000" w:themeColor="text1"/>
          <w:szCs w:val="22"/>
          <w:u w:val="single"/>
        </w:rPr>
        <w:fldChar w:fldCharType="separate"/>
      </w:r>
      <w:r w:rsidRPr="00AA77B2">
        <w:rPr>
          <w:rFonts w:eastAsia="Times New Roman"/>
          <w:b/>
          <w:bCs/>
          <w:color w:val="000000" w:themeColor="text1"/>
          <w:szCs w:val="22"/>
          <w:u w:val="single"/>
          <w:vertAlign w:val="superscript"/>
          <w:lang w:val="en-GB"/>
        </w:rPr>
        <w:t>[1]</w:t>
      </w:r>
      <w:r w:rsidRPr="00AA77B2">
        <w:rPr>
          <w:rFonts w:eastAsia="Times New Roman"/>
          <w:b/>
          <w:bCs/>
          <w:color w:val="000000" w:themeColor="text1"/>
          <w:szCs w:val="22"/>
          <w:u w:val="single"/>
        </w:rPr>
        <w:fldChar w:fldCharType="end"/>
      </w:r>
      <w:bookmarkEnd w:id="0"/>
      <w:r w:rsidRPr="00AA77B2">
        <w:rPr>
          <w:b/>
          <w:bCs/>
          <w:color w:val="000000" w:themeColor="text1"/>
          <w:szCs w:val="22"/>
          <w:u w:val="single"/>
        </w:rPr>
        <w:t xml:space="preserve"> </w:t>
      </w:r>
      <w:r w:rsidRPr="00AA77B2">
        <w:rPr>
          <w:rFonts w:eastAsia="Times New Roman"/>
          <w:b/>
          <w:bCs/>
          <w:color w:val="000000" w:themeColor="text1"/>
          <w:szCs w:val="22"/>
          <w:u w:val="single"/>
        </w:rPr>
        <w:t xml:space="preserve">That must stop. We cannot have companies of this type, which profit from the expansion of fossil fuel production. These companies must be closed and transformed into something completely different. Those are the kinds of ‘reform’ I would like to see: </w:t>
      </w:r>
      <w:proofErr w:type="spellStart"/>
      <w:r w:rsidRPr="00AA77B2">
        <w:rPr>
          <w:rFonts w:eastAsia="Times New Roman"/>
          <w:b/>
          <w:bCs/>
          <w:color w:val="000000" w:themeColor="text1"/>
          <w:szCs w:val="22"/>
          <w:u w:val="single"/>
        </w:rPr>
        <w:t>nationalise</w:t>
      </w:r>
      <w:proofErr w:type="spellEnd"/>
      <w:r w:rsidRPr="00AA77B2">
        <w:rPr>
          <w:rFonts w:eastAsia="Times New Roman"/>
          <w:b/>
          <w:bCs/>
          <w:color w:val="000000" w:themeColor="text1"/>
          <w:szCs w:val="22"/>
          <w:u w:val="single"/>
        </w:rPr>
        <w:t xml:space="preserve"> Total, immediately end completely its production of oil and gas, and transform it into a company devoted to the capture and sequestration of atmospheric CO</w:t>
      </w:r>
      <w:r w:rsidRPr="00AA77B2">
        <w:rPr>
          <w:rFonts w:eastAsia="Times New Roman"/>
          <w:b/>
          <w:bCs/>
          <w:color w:val="000000" w:themeColor="text1"/>
          <w:szCs w:val="22"/>
          <w:u w:val="single"/>
          <w:vertAlign w:val="subscript"/>
        </w:rPr>
        <w:t>2</w:t>
      </w:r>
      <w:r w:rsidRPr="00AA77B2">
        <w:rPr>
          <w:rFonts w:eastAsia="Times New Roman"/>
          <w:b/>
          <w:bCs/>
          <w:color w:val="000000" w:themeColor="text1"/>
          <w:szCs w:val="22"/>
          <w:u w:val="single"/>
        </w:rPr>
        <w:t>, for example</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 xml:space="preserve">To achieve this, we need a different kind of French state, acting in response to massive popular pressures. And if this reform were brought about, would it also open up a process of </w:t>
      </w:r>
      <w:proofErr w:type="spellStart"/>
      <w:r w:rsidRPr="00AA77B2">
        <w:rPr>
          <w:rFonts w:eastAsia="Times New Roman"/>
          <w:b/>
          <w:bCs/>
          <w:color w:val="000000" w:themeColor="text1"/>
          <w:szCs w:val="22"/>
          <w:u w:val="single"/>
        </w:rPr>
        <w:t>reorganisation</w:t>
      </w:r>
      <w:proofErr w:type="spellEnd"/>
      <w:r w:rsidRPr="00AA77B2">
        <w:rPr>
          <w:rFonts w:eastAsia="Times New Roman"/>
          <w:b/>
          <w:bCs/>
          <w:color w:val="000000" w:themeColor="text1"/>
          <w:szCs w:val="22"/>
          <w:u w:val="single"/>
        </w:rPr>
        <w:t xml:space="preserve"> of French society? I don’t know. But these are fundamental demands, concrete ones, that we have to formulate. At </w:t>
      </w:r>
      <w:r w:rsidRPr="00AA77B2">
        <w:rPr>
          <w:rFonts w:eastAsia="Times New Roman"/>
          <w:b/>
          <w:bCs/>
          <w:color w:val="000000" w:themeColor="text1"/>
          <w:szCs w:val="22"/>
          <w:highlight w:val="yellow"/>
          <w:u w:val="single"/>
        </w:rPr>
        <w:t>the stage of</w:t>
      </w:r>
      <w:r w:rsidRPr="00AA77B2">
        <w:rPr>
          <w:rFonts w:eastAsia="Times New Roman"/>
          <w:b/>
          <w:bCs/>
          <w:color w:val="000000" w:themeColor="text1"/>
          <w:szCs w:val="22"/>
          <w:u w:val="single"/>
        </w:rPr>
        <w:t xml:space="preserve"> the</w:t>
      </w:r>
      <w:r w:rsidRPr="00AA77B2">
        <w:rPr>
          <w:rFonts w:eastAsia="Times New Roman"/>
          <w:b/>
          <w:bCs/>
          <w:color w:val="000000" w:themeColor="text1"/>
          <w:szCs w:val="22"/>
          <w:highlight w:val="yellow"/>
          <w:u w:val="single"/>
        </w:rPr>
        <w:t xml:space="preserve"> conflict </w:t>
      </w:r>
      <w:r w:rsidRPr="00AA77B2">
        <w:rPr>
          <w:rFonts w:eastAsia="Times New Roman"/>
          <w:b/>
          <w:bCs/>
          <w:color w:val="000000" w:themeColor="text1"/>
          <w:szCs w:val="22"/>
          <w:u w:val="single"/>
        </w:rPr>
        <w:t>where we are</w:t>
      </w:r>
      <w:r w:rsidRPr="00AA77B2">
        <w:rPr>
          <w:rFonts w:eastAsia="Times New Roman"/>
          <w:b/>
          <w:bCs/>
          <w:color w:val="000000" w:themeColor="text1"/>
          <w:szCs w:val="22"/>
          <w:highlight w:val="yellow"/>
          <w:u w:val="single"/>
        </w:rPr>
        <w:t xml:space="preserve"> at present, </w:t>
      </w:r>
      <w:r w:rsidRPr="00AA77B2">
        <w:rPr>
          <w:rFonts w:eastAsia="Times New Roman"/>
          <w:b/>
          <w:bCs/>
          <w:color w:val="000000" w:themeColor="text1"/>
          <w:szCs w:val="22"/>
          <w:u w:val="single"/>
        </w:rPr>
        <w:t>therefore</w:t>
      </w:r>
      <w:r w:rsidRPr="00AA77B2">
        <w:rPr>
          <w:rFonts w:eastAsia="Times New Roman"/>
          <w:b/>
          <w:bCs/>
          <w:color w:val="000000" w:themeColor="text1"/>
          <w:szCs w:val="22"/>
          <w:highlight w:val="yellow"/>
          <w:u w:val="single"/>
        </w:rPr>
        <w:t xml:space="preserve">, it is not a matter of saying that we have to get rid of the capitalist system from one day to the next, but certainly to formulate extremely basic and necessary demands </w:t>
      </w:r>
      <w:r w:rsidRPr="00AA77B2">
        <w:rPr>
          <w:rFonts w:eastAsia="Times New Roman"/>
          <w:color w:val="000000" w:themeColor="text1"/>
          <w:sz w:val="8"/>
          <w:szCs w:val="22"/>
        </w:rPr>
        <w:t xml:space="preserve">– in this case to take control of oil and gas companies, and then see where we go from there. </w:t>
      </w:r>
      <w:r w:rsidRPr="00AA77B2">
        <w:rPr>
          <w:i/>
          <w:iCs/>
          <w:color w:val="000000" w:themeColor="text1"/>
          <w:sz w:val="8"/>
          <w:szCs w:val="22"/>
        </w:rPr>
        <w:t>Perhaps the most difficult change concerns our way of life, the goods we produce, the way in which we consume… Fossil energies are one thing, but there is also the extraction of metal to make cars or buses, natural resources to build homes, etc. The idea of sobriety and sharing goes against the desire produced by society to live like the upper classes. How do we convince the population?</w:t>
      </w:r>
      <w:r w:rsidRPr="00AA77B2">
        <w:rPr>
          <w:color w:val="000000" w:themeColor="text1"/>
          <w:sz w:val="8"/>
          <w:szCs w:val="22"/>
        </w:rPr>
        <w:t xml:space="preserve"> </w:t>
      </w:r>
      <w:r w:rsidRPr="00AA77B2">
        <w:rPr>
          <w:rFonts w:eastAsia="Times New Roman"/>
          <w:color w:val="000000" w:themeColor="text1"/>
          <w:sz w:val="8"/>
          <w:szCs w:val="22"/>
        </w:rPr>
        <w:t xml:space="preserve">Two things. </w:t>
      </w:r>
      <w:r w:rsidRPr="00AA77B2">
        <w:rPr>
          <w:rFonts w:eastAsia="Times New Roman"/>
          <w:b/>
          <w:bCs/>
          <w:color w:val="000000" w:themeColor="text1"/>
          <w:szCs w:val="22"/>
          <w:highlight w:val="yellow"/>
          <w:u w:val="single"/>
        </w:rPr>
        <w:t xml:space="preserve">On a strategic level, it is logical to be </w:t>
      </w:r>
      <w:r w:rsidRPr="00AA77B2">
        <w:rPr>
          <w:rFonts w:eastAsia="Times New Roman"/>
          <w:b/>
          <w:bCs/>
          <w:color w:val="000000" w:themeColor="text1"/>
          <w:szCs w:val="22"/>
          <w:u w:val="single"/>
        </w:rPr>
        <w:t>a bit</w:t>
      </w:r>
      <w:r w:rsidRPr="00AA77B2">
        <w:rPr>
          <w:rFonts w:eastAsia="Times New Roman"/>
          <w:b/>
          <w:bCs/>
          <w:color w:val="000000" w:themeColor="text1"/>
          <w:szCs w:val="22"/>
          <w:highlight w:val="yellow"/>
          <w:u w:val="single"/>
        </w:rPr>
        <w:t xml:space="preserve"> down to earth </w:t>
      </w:r>
      <w:r w:rsidRPr="00AA77B2">
        <w:rPr>
          <w:rFonts w:eastAsia="Times New Roman"/>
          <w:b/>
          <w:bCs/>
          <w:color w:val="000000" w:themeColor="text1"/>
          <w:szCs w:val="22"/>
          <w:u w:val="single"/>
        </w:rPr>
        <w:t>in the sense that, to</w:t>
      </w:r>
      <w:r w:rsidRPr="00AA77B2">
        <w:rPr>
          <w:rFonts w:eastAsia="Times New Roman"/>
          <w:b/>
          <w:bCs/>
          <w:color w:val="000000" w:themeColor="text1"/>
          <w:szCs w:val="22"/>
          <w:highlight w:val="yellow"/>
          <w:u w:val="single"/>
        </w:rPr>
        <w:t xml:space="preserve"> start a process of radical transformation of society, </w:t>
      </w:r>
      <w:r w:rsidRPr="00AA77B2">
        <w:rPr>
          <w:rFonts w:eastAsia="Times New Roman"/>
          <w:b/>
          <w:bCs/>
          <w:color w:val="000000" w:themeColor="text1"/>
          <w:szCs w:val="22"/>
          <w:u w:val="single"/>
        </w:rPr>
        <w:t>you have to begin somewhere and</w:t>
      </w:r>
      <w:r w:rsidRPr="00AA77B2">
        <w:rPr>
          <w:rFonts w:eastAsia="Times New Roman"/>
          <w:b/>
          <w:bCs/>
          <w:color w:val="000000" w:themeColor="text1"/>
          <w:szCs w:val="22"/>
          <w:highlight w:val="yellow"/>
          <w:u w:val="single"/>
        </w:rPr>
        <w:t xml:space="preserve"> identify an enemy – or </w:t>
      </w:r>
      <w:r w:rsidRPr="00AA77B2">
        <w:rPr>
          <w:rFonts w:eastAsia="Times New Roman"/>
          <w:b/>
          <w:bCs/>
          <w:color w:val="000000" w:themeColor="text1"/>
          <w:szCs w:val="22"/>
          <w:u w:val="single"/>
        </w:rPr>
        <w:t>a f</w:t>
      </w:r>
      <w:r w:rsidRPr="00AA77B2">
        <w:rPr>
          <w:rFonts w:eastAsia="Times New Roman"/>
          <w:b/>
          <w:bCs/>
          <w:color w:val="000000" w:themeColor="text1"/>
          <w:szCs w:val="22"/>
          <w:highlight w:val="yellow"/>
          <w:u w:val="single"/>
        </w:rPr>
        <w:t>orce – that is</w:t>
      </w:r>
      <w:r w:rsidRPr="00AA77B2">
        <w:rPr>
          <w:rFonts w:eastAsia="Times New Roman"/>
          <w:b/>
          <w:bCs/>
          <w:color w:val="000000" w:themeColor="text1"/>
          <w:szCs w:val="22"/>
          <w:u w:val="single"/>
        </w:rPr>
        <w:t xml:space="preserve"> actually at </w:t>
      </w:r>
      <w:r w:rsidRPr="00AA77B2">
        <w:rPr>
          <w:rFonts w:eastAsia="Times New Roman"/>
          <w:b/>
          <w:bCs/>
          <w:color w:val="000000" w:themeColor="text1"/>
          <w:szCs w:val="22"/>
          <w:highlight w:val="yellow"/>
          <w:u w:val="single"/>
        </w:rPr>
        <w:t xml:space="preserve">the </w:t>
      </w:r>
      <w:proofErr w:type="spellStart"/>
      <w:r w:rsidRPr="00AA77B2">
        <w:rPr>
          <w:rFonts w:eastAsia="Times New Roman"/>
          <w:b/>
          <w:bCs/>
          <w:color w:val="000000" w:themeColor="text1"/>
          <w:szCs w:val="22"/>
          <w:highlight w:val="yellow"/>
          <w:u w:val="single"/>
        </w:rPr>
        <w:t>centre</w:t>
      </w:r>
      <w:proofErr w:type="spellEnd"/>
      <w:r w:rsidRPr="00AA77B2">
        <w:rPr>
          <w:rFonts w:eastAsia="Times New Roman"/>
          <w:b/>
          <w:bCs/>
          <w:color w:val="000000" w:themeColor="text1"/>
          <w:szCs w:val="22"/>
          <w:highlight w:val="yellow"/>
          <w:u w:val="single"/>
        </w:rPr>
        <w:t xml:space="preserve"> of the disorder and must be defeated</w:t>
      </w:r>
      <w:r w:rsidRPr="00AA77B2">
        <w:rPr>
          <w:rFonts w:eastAsia="Times New Roman"/>
          <w:b/>
          <w:bCs/>
          <w:color w:val="000000" w:themeColor="text1"/>
          <w:szCs w:val="22"/>
          <w:u w:val="single"/>
        </w:rPr>
        <w:t>. And once you have achieved this, you move on to the following steps. So, to concentrate on the oil and gas companies doesn’t mean that everything is perfect with solar or wind energy, electric cars, etc., but that this is what is imperative strategically</w:t>
      </w:r>
      <w:r w:rsidRPr="00AA77B2">
        <w:rPr>
          <w:rFonts w:eastAsia="Times New Roman"/>
          <w:color w:val="000000" w:themeColor="text1"/>
          <w:sz w:val="8"/>
          <w:szCs w:val="22"/>
        </w:rPr>
        <w:t xml:space="preserve">. Now, I also think that we can envisage a transition towards a society without fossil fuels, which will improve people’s quality of life and is not just a question of sacrifice. Certain sacrifices will have to be accepted, of course, such as aviation as we know it, and by the richest people first of all. But ordinary workers will also have to accept certain sacrifices – the overconsumption of meat, for example. It is possible to explain to people in a sufficiently convincing way that they have much to gain from such a transition: working less, not seeing their job suddenly offshored to China, etc. </w:t>
      </w:r>
      <w:r w:rsidRPr="00AA77B2">
        <w:rPr>
          <w:rFonts w:eastAsia="Times New Roman"/>
          <w:i/>
          <w:iCs/>
          <w:color w:val="000000" w:themeColor="text1"/>
          <w:sz w:val="8"/>
          <w:szCs w:val="22"/>
        </w:rPr>
        <w:t xml:space="preserve">Many currents in the ecological movement are inspired by anarchism, and have a pretty hostile attitude towards the state, seeing it as </w:t>
      </w:r>
      <w:proofErr w:type="spellStart"/>
      <w:r w:rsidRPr="00AA77B2">
        <w:rPr>
          <w:rFonts w:eastAsia="Times New Roman"/>
          <w:i/>
          <w:iCs/>
          <w:color w:val="000000" w:themeColor="text1"/>
          <w:sz w:val="8"/>
          <w:szCs w:val="22"/>
        </w:rPr>
        <w:t>centralising</w:t>
      </w:r>
      <w:proofErr w:type="spellEnd"/>
      <w:r w:rsidRPr="00AA77B2">
        <w:rPr>
          <w:rFonts w:eastAsia="Times New Roman"/>
          <w:i/>
          <w:iCs/>
          <w:color w:val="000000" w:themeColor="text1"/>
          <w:sz w:val="8"/>
          <w:szCs w:val="22"/>
        </w:rPr>
        <w:t>, concerned to develop its power and its economy, fundamentally anti-democratic… What is your position towards the state?</w:t>
      </w:r>
      <w:r w:rsidRPr="00AA77B2">
        <w:rPr>
          <w:rFonts w:eastAsia="Times New Roman"/>
          <w:color w:val="000000" w:themeColor="text1"/>
          <w:sz w:val="8"/>
          <w:szCs w:val="22"/>
        </w:rPr>
        <w:t xml:space="preserve"> </w:t>
      </w:r>
      <w:r w:rsidRPr="00AA77B2">
        <w:rPr>
          <w:rFonts w:eastAsia="Times New Roman"/>
          <w:b/>
          <w:bCs/>
          <w:color w:val="000000" w:themeColor="text1"/>
          <w:szCs w:val="22"/>
          <w:u w:val="single"/>
        </w:rPr>
        <w:t xml:space="preserve">In my ideal world, power would be </w:t>
      </w:r>
      <w:proofErr w:type="spellStart"/>
      <w:r w:rsidRPr="00AA77B2">
        <w:rPr>
          <w:rFonts w:eastAsia="Times New Roman"/>
          <w:b/>
          <w:bCs/>
          <w:color w:val="000000" w:themeColor="text1"/>
          <w:szCs w:val="22"/>
          <w:u w:val="single"/>
        </w:rPr>
        <w:t>decentralised</w:t>
      </w:r>
      <w:proofErr w:type="spellEnd"/>
      <w:r w:rsidRPr="00AA77B2">
        <w:rPr>
          <w:rFonts w:eastAsia="Times New Roman"/>
          <w:b/>
          <w:bCs/>
          <w:color w:val="000000" w:themeColor="text1"/>
          <w:szCs w:val="22"/>
          <w:u w:val="single"/>
        </w:rPr>
        <w:t>. But we are at the opposite extreme from an ideal situation, and we are heading closer towards nightmare and dystopia</w:t>
      </w:r>
      <w:r w:rsidRPr="00AA77B2">
        <w:rPr>
          <w:rFonts w:eastAsia="Times New Roman"/>
          <w:b/>
          <w:bCs/>
          <w:color w:val="000000" w:themeColor="text1"/>
          <w:szCs w:val="22"/>
          <w:highlight w:val="yellow"/>
          <w:u w:val="single"/>
        </w:rPr>
        <w:t xml:space="preserve">. To wait for another form of state would </w:t>
      </w:r>
      <w:r w:rsidRPr="00AA77B2">
        <w:rPr>
          <w:rFonts w:eastAsia="Times New Roman"/>
          <w:b/>
          <w:bCs/>
          <w:color w:val="000000" w:themeColor="text1"/>
          <w:szCs w:val="22"/>
          <w:u w:val="single"/>
        </w:rPr>
        <w:t>therefore</w:t>
      </w:r>
      <w:r w:rsidRPr="00AA77B2">
        <w:rPr>
          <w:rFonts w:eastAsia="Times New Roman"/>
          <w:b/>
          <w:bCs/>
          <w:color w:val="000000" w:themeColor="text1"/>
          <w:szCs w:val="22"/>
          <w:highlight w:val="yellow"/>
          <w:u w:val="single"/>
        </w:rPr>
        <w:t xml:space="preserve"> be </w:t>
      </w:r>
      <w:r w:rsidRPr="00AA77B2">
        <w:rPr>
          <w:rFonts w:eastAsia="Times New Roman"/>
          <w:b/>
          <w:bCs/>
          <w:color w:val="000000" w:themeColor="text1"/>
          <w:szCs w:val="22"/>
          <w:u w:val="single"/>
        </w:rPr>
        <w:t>both</w:t>
      </w:r>
      <w:r w:rsidRPr="00AA77B2">
        <w:rPr>
          <w:rFonts w:eastAsia="Times New Roman"/>
          <w:b/>
          <w:bCs/>
          <w:color w:val="000000" w:themeColor="text1"/>
          <w:szCs w:val="22"/>
          <w:highlight w:val="yellow"/>
          <w:u w:val="single"/>
        </w:rPr>
        <w:t xml:space="preserve"> </w:t>
      </w:r>
      <w:r w:rsidRPr="00AA77B2">
        <w:rPr>
          <w:rFonts w:eastAsia="Times New Roman"/>
          <w:b/>
          <w:bCs/>
          <w:color w:val="000000" w:themeColor="text1"/>
          <w:szCs w:val="22"/>
          <w:u w:val="single"/>
        </w:rPr>
        <w:t xml:space="preserve">crazy and </w:t>
      </w:r>
      <w:r w:rsidRPr="00AA77B2">
        <w:rPr>
          <w:rFonts w:eastAsia="Times New Roman"/>
          <w:b/>
          <w:bCs/>
          <w:color w:val="000000" w:themeColor="text1"/>
          <w:szCs w:val="22"/>
          <w:highlight w:val="yellow"/>
          <w:u w:val="single"/>
        </w:rPr>
        <w:t>criminal</w:t>
      </w:r>
      <w:r w:rsidRPr="00AA77B2">
        <w:rPr>
          <w:rFonts w:eastAsia="Times New Roman"/>
          <w:b/>
          <w:bCs/>
          <w:color w:val="000000" w:themeColor="text1"/>
          <w:szCs w:val="22"/>
          <w:u w:val="single"/>
        </w:rPr>
        <w:t xml:space="preserve">. </w:t>
      </w:r>
    </w:p>
    <w:p w14:paraId="6BCB2F6C" w14:textId="77777777" w:rsidR="004B2DFC" w:rsidRDefault="004B2DFC" w:rsidP="00201969">
      <w:pPr>
        <w:rPr>
          <w:rFonts w:eastAsia="Times New Roman"/>
          <w:b/>
          <w:bCs/>
          <w:color w:val="000000" w:themeColor="text1"/>
          <w:szCs w:val="22"/>
          <w:u w:val="single"/>
        </w:rPr>
      </w:pPr>
    </w:p>
    <w:p w14:paraId="7A85C720" w14:textId="77777777" w:rsidR="004B2DFC" w:rsidRDefault="004B2DFC" w:rsidP="00201969">
      <w:pPr>
        <w:rPr>
          <w:rFonts w:eastAsia="Times New Roman"/>
          <w:b/>
          <w:bCs/>
          <w:color w:val="000000" w:themeColor="text1"/>
          <w:szCs w:val="22"/>
          <w:u w:val="single"/>
        </w:rPr>
      </w:pPr>
    </w:p>
    <w:p w14:paraId="56FA36AE" w14:textId="6CE72510" w:rsidR="00201969" w:rsidRDefault="00201969" w:rsidP="00201969">
      <w:pPr>
        <w:rPr>
          <w:rFonts w:eastAsia="Times New Roman"/>
          <w:b/>
          <w:bCs/>
          <w:color w:val="000000" w:themeColor="text1"/>
          <w:szCs w:val="22"/>
          <w:u w:val="single"/>
        </w:rPr>
      </w:pPr>
      <w:r w:rsidRPr="00AA77B2">
        <w:rPr>
          <w:rFonts w:eastAsia="Times New Roman"/>
          <w:b/>
          <w:bCs/>
          <w:color w:val="000000" w:themeColor="text1"/>
          <w:szCs w:val="22"/>
          <w:u w:val="single"/>
        </w:rPr>
        <w:t xml:space="preserve">The only way to escape from the impasse, I believe, is a </w:t>
      </w:r>
      <w:proofErr w:type="spellStart"/>
      <w:r w:rsidRPr="00AA77B2">
        <w:rPr>
          <w:rFonts w:eastAsia="Times New Roman"/>
          <w:b/>
          <w:bCs/>
          <w:color w:val="000000" w:themeColor="text1"/>
          <w:szCs w:val="22"/>
          <w:u w:val="single"/>
        </w:rPr>
        <w:t>centralised</w:t>
      </w:r>
      <w:proofErr w:type="spellEnd"/>
      <w:r w:rsidRPr="00AA77B2">
        <w:rPr>
          <w:rFonts w:eastAsia="Times New Roman"/>
          <w:b/>
          <w:bCs/>
          <w:color w:val="000000" w:themeColor="text1"/>
          <w:szCs w:val="22"/>
          <w:u w:val="single"/>
        </w:rPr>
        <w:t xml:space="preserve"> power capable of </w:t>
      </w:r>
      <w:proofErr w:type="gramStart"/>
      <w:r w:rsidRPr="00AA77B2">
        <w:rPr>
          <w:rFonts w:eastAsia="Times New Roman"/>
          <w:b/>
          <w:bCs/>
          <w:color w:val="000000" w:themeColor="text1"/>
          <w:szCs w:val="22"/>
          <w:u w:val="single"/>
        </w:rPr>
        <w:t>braking</w:t>
      </w:r>
      <w:proofErr w:type="gramEnd"/>
      <w:r w:rsidRPr="00AA77B2">
        <w:rPr>
          <w:rFonts w:eastAsia="Times New Roman"/>
          <w:b/>
          <w:bCs/>
          <w:color w:val="000000" w:themeColor="text1"/>
          <w:szCs w:val="22"/>
          <w:u w:val="single"/>
        </w:rPr>
        <w:t xml:space="preserve"> the forces of destruction.</w:t>
      </w:r>
      <w:r w:rsidRPr="00AA77B2">
        <w:rPr>
          <w:rFonts w:eastAsia="Times New Roman"/>
          <w:color w:val="000000" w:themeColor="text1"/>
          <w:sz w:val="8"/>
          <w:szCs w:val="22"/>
        </w:rPr>
        <w:t xml:space="preserve"> Take the recent legal case where The Hague tribunal decided that Shell has to reduce its CO</w:t>
      </w:r>
      <w:r w:rsidRPr="00AA77B2">
        <w:rPr>
          <w:rFonts w:eastAsia="Times New Roman"/>
          <w:color w:val="000000" w:themeColor="text1"/>
          <w:sz w:val="8"/>
          <w:szCs w:val="22"/>
          <w:vertAlign w:val="subscript"/>
        </w:rPr>
        <w:t>2</w:t>
      </w:r>
      <w:r w:rsidRPr="00AA77B2">
        <w:rPr>
          <w:rFonts w:eastAsia="Times New Roman"/>
          <w:color w:val="000000" w:themeColor="text1"/>
          <w:sz w:val="8"/>
          <w:szCs w:val="22"/>
        </w:rPr>
        <w:t xml:space="preserve"> emissions by 45 per cent by 2030. Of course, we don’t know if this will be carried out. </w:t>
      </w:r>
      <w:r w:rsidRPr="00AA77B2">
        <w:rPr>
          <w:rFonts w:eastAsia="Times New Roman"/>
          <w:b/>
          <w:bCs/>
          <w:color w:val="000000" w:themeColor="text1"/>
          <w:szCs w:val="22"/>
          <w:u w:val="single"/>
        </w:rPr>
        <w:t xml:space="preserve">But, in principle, what this suggests is that you can have a state apparatus ordering an oil and gas company to change its practices, and perhaps, in the end, to cease its activities completely. I can see no other institution than the state, in our societies, able to take and apply such a decision. That is not something that can be carried out by </w:t>
      </w:r>
      <w:proofErr w:type="spellStart"/>
      <w:r w:rsidRPr="00AA77B2">
        <w:rPr>
          <w:rFonts w:eastAsia="Times New Roman"/>
          <w:b/>
          <w:bCs/>
          <w:color w:val="000000" w:themeColor="text1"/>
          <w:szCs w:val="22"/>
          <w:u w:val="single"/>
        </w:rPr>
        <w:t>neighbourhood</w:t>
      </w:r>
      <w:proofErr w:type="spellEnd"/>
      <w:r w:rsidRPr="00AA77B2">
        <w:rPr>
          <w:rFonts w:eastAsia="Times New Roman"/>
          <w:b/>
          <w:bCs/>
          <w:color w:val="000000" w:themeColor="text1"/>
          <w:szCs w:val="22"/>
          <w:u w:val="single"/>
        </w:rPr>
        <w:t xml:space="preserve"> committees or a federation of councils – unless this establishes itself as a new state.</w:t>
      </w:r>
      <w:r w:rsidRPr="00AA77B2">
        <w:rPr>
          <w:rFonts w:eastAsia="Times New Roman"/>
          <w:color w:val="000000" w:themeColor="text1"/>
          <w:sz w:val="8"/>
          <w:szCs w:val="22"/>
        </w:rPr>
        <w:t xml:space="preserve"> Concerning this case at The Hague, it is interesting to the extent that it reveals that </w:t>
      </w:r>
      <w:proofErr w:type="spellStart"/>
      <w:r w:rsidRPr="00AA77B2">
        <w:rPr>
          <w:rFonts w:eastAsia="Times New Roman"/>
          <w:color w:val="000000" w:themeColor="text1"/>
          <w:sz w:val="8"/>
          <w:szCs w:val="22"/>
        </w:rPr>
        <w:t>therex</w:t>
      </w:r>
      <w:proofErr w:type="spellEnd"/>
      <w:r w:rsidRPr="00AA77B2">
        <w:rPr>
          <w:rFonts w:eastAsia="Times New Roman"/>
          <w:color w:val="000000" w:themeColor="text1"/>
          <w:sz w:val="8"/>
          <w:szCs w:val="22"/>
        </w:rPr>
        <w:t xml:space="preserve"> is a branch of our state apparatus, the judicial branch, which is sensitive to the pressure of the climate movement. </w:t>
      </w:r>
      <w:r w:rsidRPr="00AA77B2">
        <w:rPr>
          <w:rFonts w:eastAsia="Times New Roman"/>
          <w:b/>
          <w:bCs/>
          <w:color w:val="000000" w:themeColor="text1"/>
          <w:szCs w:val="22"/>
          <w:highlight w:val="yellow"/>
          <w:u w:val="single"/>
        </w:rPr>
        <w:t xml:space="preserve">We must not stop exerting pressure on the </w:t>
      </w:r>
      <w:r w:rsidRPr="00AA77B2">
        <w:rPr>
          <w:rFonts w:eastAsia="Times New Roman"/>
          <w:b/>
          <w:bCs/>
          <w:color w:val="000000" w:themeColor="text1"/>
          <w:szCs w:val="22"/>
          <w:u w:val="single"/>
        </w:rPr>
        <w:t>various</w:t>
      </w:r>
      <w:r w:rsidRPr="00AA77B2">
        <w:rPr>
          <w:rFonts w:eastAsia="Times New Roman"/>
          <w:b/>
          <w:bCs/>
          <w:color w:val="000000" w:themeColor="text1"/>
          <w:szCs w:val="22"/>
          <w:highlight w:val="yellow"/>
          <w:u w:val="single"/>
        </w:rPr>
        <w:t xml:space="preserve"> branches of the state </w:t>
      </w:r>
      <w:r w:rsidRPr="00AA77B2">
        <w:rPr>
          <w:rFonts w:eastAsia="Times New Roman"/>
          <w:b/>
          <w:bCs/>
          <w:color w:val="000000" w:themeColor="text1"/>
          <w:szCs w:val="22"/>
          <w:u w:val="single"/>
        </w:rPr>
        <w:t>apparatus</w:t>
      </w:r>
      <w:r w:rsidRPr="00AA77B2">
        <w:rPr>
          <w:rFonts w:eastAsia="Times New Roman"/>
          <w:b/>
          <w:bCs/>
          <w:color w:val="000000" w:themeColor="text1"/>
          <w:szCs w:val="22"/>
          <w:highlight w:val="yellow"/>
          <w:u w:val="single"/>
        </w:rPr>
        <w:t xml:space="preserve">, even if we do not like the state. We are in a crisis, </w:t>
      </w:r>
      <w:r w:rsidRPr="00AA77B2">
        <w:rPr>
          <w:rFonts w:eastAsia="Times New Roman"/>
          <w:b/>
          <w:bCs/>
          <w:color w:val="000000" w:themeColor="text1"/>
          <w:szCs w:val="22"/>
          <w:u w:val="single"/>
        </w:rPr>
        <w:t>and</w:t>
      </w:r>
      <w:r w:rsidRPr="00AA77B2">
        <w:rPr>
          <w:rFonts w:eastAsia="Times New Roman"/>
          <w:b/>
          <w:bCs/>
          <w:color w:val="000000" w:themeColor="text1"/>
          <w:szCs w:val="22"/>
          <w:highlight w:val="yellow"/>
          <w:u w:val="single"/>
        </w:rPr>
        <w:t xml:space="preserve"> we must use all the forces available </w:t>
      </w:r>
      <w:r w:rsidRPr="00AA77B2">
        <w:rPr>
          <w:rFonts w:eastAsia="Times New Roman"/>
          <w:b/>
          <w:bCs/>
          <w:color w:val="000000" w:themeColor="text1"/>
          <w:szCs w:val="22"/>
          <w:u w:val="single"/>
        </w:rPr>
        <w:t xml:space="preserve">to us. </w:t>
      </w:r>
      <w:r w:rsidRPr="00AA77B2">
        <w:rPr>
          <w:rFonts w:eastAsia="Times New Roman"/>
          <w:i/>
          <w:iCs/>
          <w:color w:val="000000" w:themeColor="text1"/>
          <w:sz w:val="8"/>
          <w:szCs w:val="22"/>
        </w:rPr>
        <w:t xml:space="preserve">You are one of the few intellectuals to think on both a strategic and a tactical level, with the ideas you develop in </w:t>
      </w:r>
      <w:r w:rsidRPr="00AA77B2">
        <w:rPr>
          <w:rFonts w:eastAsia="Times New Roman"/>
          <w:color w:val="000000" w:themeColor="text1"/>
          <w:sz w:val="8"/>
          <w:szCs w:val="22"/>
        </w:rPr>
        <w:t>How to Blow Up a Pipeline</w:t>
      </w:r>
      <w:r w:rsidRPr="00AA77B2">
        <w:rPr>
          <w:rFonts w:eastAsia="Times New Roman"/>
          <w:i/>
          <w:iCs/>
          <w:color w:val="000000" w:themeColor="text1"/>
          <w:sz w:val="8"/>
          <w:szCs w:val="22"/>
        </w:rPr>
        <w:t>. How do you combine the two things?</w:t>
      </w:r>
      <w:r w:rsidRPr="00AA77B2">
        <w:rPr>
          <w:rFonts w:eastAsia="Times New Roman"/>
          <w:color w:val="000000" w:themeColor="text1"/>
          <w:sz w:val="8"/>
          <w:szCs w:val="22"/>
        </w:rPr>
        <w:t xml:space="preserve"> Certain methods would do us a lot of harm at this stage – for example, if some climate activists started to adopt armed struggle. But that apart, </w:t>
      </w:r>
      <w:r w:rsidRPr="00AA77B2">
        <w:rPr>
          <w:rFonts w:eastAsia="Times New Roman"/>
          <w:b/>
          <w:bCs/>
          <w:color w:val="000000" w:themeColor="text1"/>
          <w:szCs w:val="22"/>
          <w:u w:val="single"/>
        </w:rPr>
        <w:t xml:space="preserve">we need the </w:t>
      </w:r>
      <w:r w:rsidRPr="00AA77B2">
        <w:rPr>
          <w:rFonts w:eastAsia="Times New Roman"/>
          <w:b/>
          <w:bCs/>
          <w:color w:val="000000" w:themeColor="text1"/>
          <w:szCs w:val="22"/>
          <w:highlight w:val="yellow"/>
          <w:u w:val="single"/>
        </w:rPr>
        <w:t xml:space="preserve">greatest </w:t>
      </w:r>
      <w:r w:rsidRPr="00AA77B2">
        <w:rPr>
          <w:rFonts w:eastAsia="Times New Roman"/>
          <w:b/>
          <w:bCs/>
          <w:color w:val="000000" w:themeColor="text1"/>
          <w:szCs w:val="22"/>
          <w:u w:val="single"/>
        </w:rPr>
        <w:t>possible</w:t>
      </w:r>
      <w:r w:rsidRPr="00AA77B2">
        <w:rPr>
          <w:rFonts w:eastAsia="Times New Roman"/>
          <w:b/>
          <w:bCs/>
          <w:color w:val="000000" w:themeColor="text1"/>
          <w:szCs w:val="22"/>
          <w:highlight w:val="yellow"/>
          <w:u w:val="single"/>
        </w:rPr>
        <w:t xml:space="preserve"> diversity of tactics, </w:t>
      </w:r>
      <w:r w:rsidRPr="00AA77B2">
        <w:rPr>
          <w:rFonts w:eastAsia="Times New Roman"/>
          <w:b/>
          <w:bCs/>
          <w:color w:val="000000" w:themeColor="text1"/>
          <w:szCs w:val="22"/>
          <w:u w:val="single"/>
        </w:rPr>
        <w:t>including</w:t>
      </w:r>
      <w:r w:rsidRPr="00AA77B2">
        <w:rPr>
          <w:rFonts w:eastAsia="Times New Roman"/>
          <w:b/>
          <w:bCs/>
          <w:color w:val="000000" w:themeColor="text1"/>
          <w:szCs w:val="22"/>
          <w:highlight w:val="yellow"/>
          <w:u w:val="single"/>
        </w:rPr>
        <w:t xml:space="preserve"> legal cases, </w:t>
      </w:r>
      <w:r w:rsidRPr="00AA77B2">
        <w:rPr>
          <w:rFonts w:eastAsia="Times New Roman"/>
          <w:b/>
          <w:bCs/>
          <w:color w:val="000000" w:themeColor="text1"/>
          <w:szCs w:val="22"/>
          <w:u w:val="single"/>
        </w:rPr>
        <w:t>various kinds of</w:t>
      </w:r>
      <w:r w:rsidRPr="00AA77B2">
        <w:rPr>
          <w:rFonts w:eastAsia="Times New Roman"/>
          <w:b/>
          <w:bCs/>
          <w:color w:val="000000" w:themeColor="text1"/>
          <w:szCs w:val="22"/>
          <w:highlight w:val="yellow"/>
          <w:u w:val="single"/>
        </w:rPr>
        <w:t xml:space="preserve"> lobbying, parliamentary efforts, electoral campaigns, street occupation</w:t>
      </w:r>
      <w:r w:rsidRPr="00AA77B2">
        <w:rPr>
          <w:rFonts w:eastAsia="Times New Roman"/>
          <w:b/>
          <w:bCs/>
          <w:color w:val="000000" w:themeColor="text1"/>
          <w:szCs w:val="22"/>
          <w:u w:val="single"/>
        </w:rPr>
        <w:t xml:space="preserve">s, </w:t>
      </w:r>
      <w:r w:rsidRPr="00AA77B2">
        <w:rPr>
          <w:rFonts w:eastAsia="Times New Roman"/>
          <w:b/>
          <w:bCs/>
          <w:color w:val="000000" w:themeColor="text1"/>
          <w:szCs w:val="22"/>
          <w:highlight w:val="yellow"/>
          <w:u w:val="single"/>
        </w:rPr>
        <w:t xml:space="preserve">and </w:t>
      </w:r>
      <w:r w:rsidRPr="00AA77B2">
        <w:rPr>
          <w:rFonts w:eastAsia="Times New Roman"/>
          <w:b/>
          <w:bCs/>
          <w:color w:val="000000" w:themeColor="text1"/>
          <w:szCs w:val="22"/>
          <w:u w:val="single"/>
        </w:rPr>
        <w:t xml:space="preserve">mass blockades of lignite mines, as Ende </w:t>
      </w:r>
      <w:proofErr w:type="spellStart"/>
      <w:r w:rsidRPr="00AA77B2">
        <w:rPr>
          <w:rFonts w:eastAsia="Times New Roman"/>
          <w:b/>
          <w:bCs/>
          <w:color w:val="000000" w:themeColor="text1"/>
          <w:szCs w:val="22"/>
          <w:u w:val="single"/>
        </w:rPr>
        <w:t>Gelände</w:t>
      </w:r>
      <w:proofErr w:type="spellEnd"/>
      <w:r w:rsidRPr="00AA77B2">
        <w:rPr>
          <w:rFonts w:eastAsia="Times New Roman"/>
          <w:b/>
          <w:bCs/>
          <w:color w:val="000000" w:themeColor="text1"/>
          <w:szCs w:val="22"/>
          <w:u w:val="single"/>
        </w:rPr>
        <w:t xml:space="preserve"> have been doing in Germany.</w:t>
      </w:r>
      <w:bookmarkStart w:id="1" w:name="_ednref2"/>
      <w:r w:rsidRPr="00AA77B2">
        <w:rPr>
          <w:rFonts w:eastAsia="Times New Roman"/>
          <w:b/>
          <w:bCs/>
          <w:color w:val="000000" w:themeColor="text1"/>
          <w:szCs w:val="22"/>
          <w:u w:val="single"/>
        </w:rPr>
        <w:fldChar w:fldCharType="begin"/>
      </w:r>
      <w:r w:rsidRPr="00AA77B2">
        <w:rPr>
          <w:rFonts w:eastAsia="Times New Roman"/>
          <w:b/>
          <w:bCs/>
          <w:color w:val="000000" w:themeColor="text1"/>
          <w:szCs w:val="22"/>
          <w:u w:val="single"/>
        </w:rPr>
        <w:instrText xml:space="preserve"> HYPERLINK "https://www.versobooks.com/blogs/5168-we-must-nationalise-total" \l "_edn2" \o "" </w:instrText>
      </w:r>
      <w:r w:rsidRPr="00AA77B2">
        <w:rPr>
          <w:rFonts w:eastAsia="Times New Roman"/>
          <w:b/>
          <w:bCs/>
          <w:color w:val="000000" w:themeColor="text1"/>
          <w:szCs w:val="22"/>
          <w:u w:val="single"/>
        </w:rPr>
        <w:fldChar w:fldCharType="separate"/>
      </w:r>
      <w:r w:rsidRPr="00AA77B2">
        <w:rPr>
          <w:rFonts w:eastAsia="Times New Roman"/>
          <w:b/>
          <w:bCs/>
          <w:color w:val="000000" w:themeColor="text1"/>
          <w:szCs w:val="22"/>
          <w:u w:val="single"/>
          <w:vertAlign w:val="superscript"/>
          <w:lang w:val="en-GB"/>
        </w:rPr>
        <w:t>[2]</w:t>
      </w:r>
      <w:r w:rsidRPr="00AA77B2">
        <w:rPr>
          <w:rFonts w:eastAsia="Times New Roman"/>
          <w:b/>
          <w:bCs/>
          <w:color w:val="000000" w:themeColor="text1"/>
          <w:szCs w:val="22"/>
          <w:u w:val="single"/>
        </w:rPr>
        <w:fldChar w:fldCharType="end"/>
      </w:r>
      <w:bookmarkEnd w:id="1"/>
      <w:r w:rsidRPr="00AA77B2">
        <w:rPr>
          <w:rFonts w:eastAsia="Times New Roman"/>
          <w:b/>
          <w:bCs/>
          <w:color w:val="000000" w:themeColor="text1"/>
          <w:szCs w:val="22"/>
          <w:u w:val="single"/>
        </w:rPr>
        <w:t xml:space="preserve"> Mass civil disobedience, of course, but also </w:t>
      </w:r>
      <w:r w:rsidRPr="00AA77B2">
        <w:rPr>
          <w:rFonts w:eastAsia="Times New Roman"/>
          <w:b/>
          <w:bCs/>
          <w:color w:val="000000" w:themeColor="text1"/>
          <w:szCs w:val="22"/>
          <w:highlight w:val="yellow"/>
          <w:u w:val="single"/>
        </w:rPr>
        <w:t xml:space="preserve">the destruction of property </w:t>
      </w:r>
      <w:r w:rsidRPr="00AA77B2">
        <w:rPr>
          <w:rFonts w:eastAsia="Times New Roman"/>
          <w:b/>
          <w:bCs/>
          <w:color w:val="000000" w:themeColor="text1"/>
          <w:szCs w:val="22"/>
          <w:u w:val="single"/>
        </w:rPr>
        <w:t>and</w:t>
      </w:r>
      <w:r w:rsidRPr="00AA77B2">
        <w:rPr>
          <w:rFonts w:eastAsia="Times New Roman"/>
          <w:b/>
          <w:bCs/>
          <w:color w:val="000000" w:themeColor="text1"/>
          <w:szCs w:val="22"/>
          <w:highlight w:val="yellow"/>
          <w:u w:val="single"/>
        </w:rPr>
        <w:t xml:space="preserve"> sabotage</w:t>
      </w:r>
      <w:r w:rsidRPr="00AA77B2">
        <w:rPr>
          <w:rFonts w:eastAsia="Times New Roman"/>
          <w:b/>
          <w:bCs/>
          <w:color w:val="000000" w:themeColor="text1"/>
          <w:szCs w:val="22"/>
          <w:u w:val="single"/>
        </w:rPr>
        <w:t xml:space="preserve">. </w:t>
      </w:r>
      <w:r w:rsidRPr="00AA77B2">
        <w:rPr>
          <w:rFonts w:eastAsia="Times New Roman"/>
          <w:color w:val="000000" w:themeColor="text1"/>
          <w:sz w:val="8"/>
          <w:szCs w:val="22"/>
        </w:rPr>
        <w:t xml:space="preserve">The projects to expand the extraction of fossil fuel that are currently under way throughout the world really deserve to be destroyed. If people in Uganda or Tanganyika destroyed the pipelines there tomorrow, I don’t see how you could condemn this. Throughout human history, what destruction of property would be more legitimate than that? The great paradox is that this has not yet happened on a large scale. </w:t>
      </w:r>
      <w:r w:rsidRPr="00AA77B2">
        <w:rPr>
          <w:rFonts w:eastAsia="Times New Roman"/>
          <w:i/>
          <w:iCs/>
          <w:color w:val="000000" w:themeColor="text1"/>
          <w:sz w:val="8"/>
          <w:szCs w:val="22"/>
        </w:rPr>
        <w:t>That’s what you call the ‘</w:t>
      </w:r>
      <w:proofErr w:type="spellStart"/>
      <w:r w:rsidRPr="00AA77B2">
        <w:rPr>
          <w:rFonts w:eastAsia="Times New Roman"/>
          <w:i/>
          <w:iCs/>
          <w:color w:val="000000" w:themeColor="text1"/>
          <w:sz w:val="8"/>
          <w:szCs w:val="22"/>
        </w:rPr>
        <w:t>Lanchester</w:t>
      </w:r>
      <w:proofErr w:type="spellEnd"/>
      <w:r w:rsidRPr="00AA77B2">
        <w:rPr>
          <w:rFonts w:eastAsia="Times New Roman"/>
          <w:i/>
          <w:iCs/>
          <w:color w:val="000000" w:themeColor="text1"/>
          <w:sz w:val="8"/>
          <w:szCs w:val="22"/>
        </w:rPr>
        <w:t xml:space="preserve"> enigma’, after the essayist John </w:t>
      </w:r>
      <w:proofErr w:type="spellStart"/>
      <w:r w:rsidRPr="00AA77B2">
        <w:rPr>
          <w:rFonts w:eastAsia="Times New Roman"/>
          <w:i/>
          <w:iCs/>
          <w:color w:val="000000" w:themeColor="text1"/>
          <w:sz w:val="8"/>
          <w:szCs w:val="22"/>
        </w:rPr>
        <w:t>Lanchester</w:t>
      </w:r>
      <w:proofErr w:type="spellEnd"/>
      <w:r w:rsidRPr="00AA77B2">
        <w:rPr>
          <w:rFonts w:eastAsia="Times New Roman"/>
          <w:i/>
          <w:iCs/>
          <w:color w:val="000000" w:themeColor="text1"/>
          <w:sz w:val="8"/>
          <w:szCs w:val="22"/>
        </w:rPr>
        <w:t xml:space="preserve"> who in 2007 expressed his surprise that climate activists had not yet committed acts of terrorism, given the scale of the catastrophe, and the ease with which one could sabotage a gas station or </w:t>
      </w:r>
      <w:proofErr w:type="spellStart"/>
      <w:r w:rsidRPr="00AA77B2">
        <w:rPr>
          <w:rFonts w:eastAsia="Times New Roman"/>
          <w:i/>
          <w:iCs/>
          <w:color w:val="000000" w:themeColor="text1"/>
          <w:sz w:val="8"/>
          <w:szCs w:val="22"/>
        </w:rPr>
        <w:t>vandalise</w:t>
      </w:r>
      <w:proofErr w:type="spellEnd"/>
      <w:r w:rsidRPr="00AA77B2">
        <w:rPr>
          <w:rFonts w:eastAsia="Times New Roman"/>
          <w:i/>
          <w:iCs/>
          <w:color w:val="000000" w:themeColor="text1"/>
          <w:sz w:val="8"/>
          <w:szCs w:val="22"/>
        </w:rPr>
        <w:t xml:space="preserve"> an SUV…</w:t>
      </w:r>
      <w:r w:rsidRPr="00AA77B2">
        <w:rPr>
          <w:rFonts w:eastAsia="Times New Roman"/>
          <w:color w:val="000000" w:themeColor="text1"/>
          <w:sz w:val="8"/>
          <w:szCs w:val="22"/>
        </w:rPr>
        <w:t xml:space="preserve"> It’s just crazy that ‘business as usual’ continues with everything we know today, given that 30 million people have had to flee their homes just in the last year because of natural catastrophes bound up with extreme meteorological phenomena – consequences of global heating. That reminds me of the recent novel by Kim Stanley Robinson, </w:t>
      </w:r>
      <w:r w:rsidRPr="00AA77B2">
        <w:rPr>
          <w:rFonts w:eastAsia="Times New Roman"/>
          <w:i/>
          <w:iCs/>
          <w:color w:val="000000" w:themeColor="text1"/>
          <w:sz w:val="8"/>
          <w:szCs w:val="22"/>
        </w:rPr>
        <w:t>The Ministry for the Future</w:t>
      </w:r>
      <w:r w:rsidRPr="00AA77B2">
        <w:rPr>
          <w:rFonts w:eastAsia="Times New Roman"/>
          <w:color w:val="000000" w:themeColor="text1"/>
          <w:sz w:val="8"/>
          <w:szCs w:val="22"/>
        </w:rPr>
        <w:t xml:space="preserve">. He imagines a very convincing transition in the form of a kind of best-case scenario for the coming decades, involving a plethora of movements and tactics. </w:t>
      </w:r>
      <w:r w:rsidRPr="00AA77B2">
        <w:rPr>
          <w:rFonts w:eastAsia="Times New Roman"/>
          <w:b/>
          <w:bCs/>
          <w:color w:val="000000" w:themeColor="text1"/>
          <w:szCs w:val="22"/>
          <w:u w:val="single"/>
        </w:rPr>
        <w:t>Sabotage and destruction of property</w:t>
      </w:r>
      <w:r w:rsidRPr="00AA77B2">
        <w:rPr>
          <w:rFonts w:eastAsia="Times New Roman"/>
          <w:b/>
          <w:bCs/>
          <w:color w:val="000000" w:themeColor="text1"/>
          <w:szCs w:val="22"/>
          <w:highlight w:val="yellow"/>
          <w:u w:val="single"/>
        </w:rPr>
        <w:t xml:space="preserve"> play a key role. </w:t>
      </w:r>
      <w:r w:rsidRPr="00AA77B2">
        <w:rPr>
          <w:rFonts w:eastAsia="Times New Roman"/>
          <w:b/>
          <w:bCs/>
          <w:color w:val="000000" w:themeColor="text1"/>
          <w:szCs w:val="22"/>
          <w:u w:val="single"/>
        </w:rPr>
        <w:t>But</w:t>
      </w:r>
      <w:r w:rsidRPr="00AA77B2">
        <w:rPr>
          <w:rFonts w:eastAsia="Times New Roman"/>
          <w:b/>
          <w:bCs/>
          <w:color w:val="000000" w:themeColor="text1"/>
          <w:szCs w:val="22"/>
          <w:highlight w:val="yellow"/>
          <w:u w:val="single"/>
        </w:rPr>
        <w:t xml:space="preserve"> there are also existing state institutions operating under the aegis of the U</w:t>
      </w:r>
      <w:r w:rsidRPr="00AA77B2">
        <w:rPr>
          <w:rFonts w:eastAsia="Times New Roman"/>
          <w:b/>
          <w:bCs/>
          <w:color w:val="000000" w:themeColor="text1"/>
          <w:szCs w:val="22"/>
          <w:u w:val="single"/>
        </w:rPr>
        <w:t xml:space="preserve">nited </w:t>
      </w:r>
      <w:r w:rsidRPr="00AA77B2">
        <w:rPr>
          <w:rFonts w:eastAsia="Times New Roman"/>
          <w:b/>
          <w:bCs/>
          <w:color w:val="000000" w:themeColor="text1"/>
          <w:szCs w:val="22"/>
          <w:highlight w:val="yellow"/>
          <w:u w:val="single"/>
        </w:rPr>
        <w:t>N</w:t>
      </w:r>
      <w:r w:rsidRPr="00AA77B2">
        <w:rPr>
          <w:rFonts w:eastAsia="Times New Roman"/>
          <w:b/>
          <w:bCs/>
          <w:color w:val="000000" w:themeColor="text1"/>
          <w:szCs w:val="22"/>
          <w:u w:val="single"/>
        </w:rPr>
        <w:t xml:space="preserve">ations, </w:t>
      </w:r>
      <w:r w:rsidRPr="00AA77B2">
        <w:rPr>
          <w:rFonts w:eastAsia="Times New Roman"/>
          <w:b/>
          <w:bCs/>
          <w:color w:val="000000" w:themeColor="text1"/>
          <w:szCs w:val="22"/>
          <w:highlight w:val="yellow"/>
          <w:u w:val="single"/>
        </w:rPr>
        <w:t xml:space="preserve">and </w:t>
      </w:r>
      <w:r w:rsidRPr="00AA77B2">
        <w:rPr>
          <w:rFonts w:eastAsia="Times New Roman"/>
          <w:b/>
          <w:bCs/>
          <w:color w:val="000000" w:themeColor="text1"/>
          <w:szCs w:val="22"/>
          <w:u w:val="single"/>
        </w:rPr>
        <w:t xml:space="preserve">a </w:t>
      </w:r>
      <w:r w:rsidRPr="00AA77B2">
        <w:rPr>
          <w:rFonts w:eastAsia="Times New Roman"/>
          <w:b/>
          <w:bCs/>
          <w:color w:val="000000" w:themeColor="text1"/>
          <w:szCs w:val="22"/>
          <w:highlight w:val="yellow"/>
          <w:u w:val="single"/>
        </w:rPr>
        <w:t xml:space="preserve">multitude </w:t>
      </w:r>
      <w:r w:rsidRPr="00AA77B2">
        <w:rPr>
          <w:rFonts w:eastAsia="Times New Roman"/>
          <w:b/>
          <w:bCs/>
          <w:color w:val="000000" w:themeColor="text1"/>
          <w:szCs w:val="22"/>
          <w:u w:val="single"/>
        </w:rPr>
        <w:t xml:space="preserve">of </w:t>
      </w:r>
      <w:r w:rsidRPr="00AA77B2">
        <w:rPr>
          <w:rFonts w:eastAsia="Times New Roman"/>
          <w:b/>
          <w:bCs/>
          <w:color w:val="000000" w:themeColor="text1"/>
          <w:szCs w:val="22"/>
          <w:highlight w:val="yellow"/>
          <w:u w:val="single"/>
        </w:rPr>
        <w:t xml:space="preserve">local initiatives… </w:t>
      </w:r>
      <w:r w:rsidRPr="00AA77B2">
        <w:rPr>
          <w:rFonts w:eastAsia="Times New Roman"/>
          <w:b/>
          <w:bCs/>
          <w:color w:val="000000" w:themeColor="text1"/>
          <w:szCs w:val="22"/>
          <w:u w:val="single"/>
        </w:rPr>
        <w:t>I believe that</w:t>
      </w:r>
      <w:r w:rsidRPr="00AA77B2">
        <w:rPr>
          <w:rFonts w:eastAsia="Times New Roman"/>
          <w:b/>
          <w:bCs/>
          <w:color w:val="000000" w:themeColor="text1"/>
          <w:szCs w:val="22"/>
          <w:highlight w:val="yellow"/>
          <w:u w:val="single"/>
        </w:rPr>
        <w:t xml:space="preserve"> </w:t>
      </w:r>
      <w:r w:rsidRPr="00AA77B2">
        <w:rPr>
          <w:rFonts w:eastAsia="Times New Roman"/>
          <w:b/>
          <w:bCs/>
          <w:color w:val="000000" w:themeColor="text1"/>
          <w:szCs w:val="22"/>
          <w:u w:val="single"/>
        </w:rPr>
        <w:t>this is the</w:t>
      </w:r>
      <w:r w:rsidRPr="00AA77B2">
        <w:rPr>
          <w:rFonts w:eastAsia="Times New Roman"/>
          <w:b/>
          <w:bCs/>
          <w:color w:val="000000" w:themeColor="text1"/>
          <w:szCs w:val="22"/>
          <w:highlight w:val="yellow"/>
          <w:u w:val="single"/>
        </w:rPr>
        <w:t xml:space="preserve"> best way of thinking the transition: a turbulent and disorderly process, acting on different levels, with recourse to </w:t>
      </w:r>
      <w:r w:rsidRPr="00AA77B2">
        <w:rPr>
          <w:rFonts w:eastAsia="Times New Roman"/>
          <w:b/>
          <w:bCs/>
          <w:color w:val="000000" w:themeColor="text1"/>
          <w:szCs w:val="22"/>
          <w:u w:val="single"/>
        </w:rPr>
        <w:t>various</w:t>
      </w:r>
      <w:r w:rsidRPr="00AA77B2">
        <w:rPr>
          <w:rFonts w:eastAsia="Times New Roman"/>
          <w:b/>
          <w:bCs/>
          <w:color w:val="000000" w:themeColor="text1"/>
          <w:szCs w:val="22"/>
          <w:highlight w:val="yellow"/>
          <w:u w:val="single"/>
        </w:rPr>
        <w:t xml:space="preserve"> tactics. </w:t>
      </w:r>
      <w:r w:rsidRPr="00AA77B2">
        <w:rPr>
          <w:rFonts w:eastAsia="Times New Roman"/>
          <w:b/>
          <w:bCs/>
          <w:color w:val="000000" w:themeColor="text1"/>
          <w:szCs w:val="22"/>
          <w:u w:val="single"/>
        </w:rPr>
        <w:t xml:space="preserve">If French people launched a campaign against Total, that could very easily include forms of destruction of property, and that could increase the pressure. </w:t>
      </w:r>
    </w:p>
    <w:p w14:paraId="10DC6C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1969"/>
    <w:rsid w:val="000024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969"/>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6A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5D3"/>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5C1"/>
    <w:rsid w:val="004B2DF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296"/>
    <w:rsid w:val="00563D3D"/>
    <w:rsid w:val="005656B0"/>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D9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C37"/>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C4B"/>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38A9C8"/>
  <w14:defaultImageDpi w14:val="300"/>
  <w15:docId w15:val="{45BA635D-DF3B-1046-B2DE-CA6CBC54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196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019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19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19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2019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19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1969"/>
  </w:style>
  <w:style w:type="character" w:customStyle="1" w:styleId="Heading1Char">
    <w:name w:val="Heading 1 Char"/>
    <w:aliases w:val="Pocket Char"/>
    <w:basedOn w:val="DefaultParagraphFont"/>
    <w:link w:val="Heading1"/>
    <w:uiPriority w:val="9"/>
    <w:rsid w:val="002019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19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196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20196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01969"/>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201969"/>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20196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0196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201969"/>
    <w:rPr>
      <w:color w:val="auto"/>
      <w:u w:val="none"/>
    </w:rPr>
  </w:style>
  <w:style w:type="paragraph" w:styleId="DocumentMap">
    <w:name w:val="Document Map"/>
    <w:basedOn w:val="Normal"/>
    <w:link w:val="DocumentMapChar"/>
    <w:uiPriority w:val="99"/>
    <w:semiHidden/>
    <w:unhideWhenUsed/>
    <w:rsid w:val="002019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1969"/>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No Spacing111111,Very Small Text"/>
    <w:basedOn w:val="Heading1"/>
    <w:link w:val="Hyperlink"/>
    <w:autoRedefine/>
    <w:uiPriority w:val="99"/>
    <w:qFormat/>
    <w:rsid w:val="00201969"/>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62296"/>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ListParagraph">
    <w:name w:val="List Paragraph"/>
    <w:basedOn w:val="Normal"/>
    <w:uiPriority w:val="34"/>
    <w:qFormat/>
    <w:rsid w:val="005622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tionsjournal.org/articles/end-of-world" TargetMode="External"/><Relationship Id="rId5" Type="http://schemas.openxmlformats.org/officeDocument/2006/relationships/numbering" Target="numbering.xml"/><Relationship Id="rId10" Type="http://schemas.openxmlformats.org/officeDocument/2006/relationships/hyperlink" Target="https://mirador-multinationales.be/IMG/pdf/study_empl_version_finale_en.pdf.%20//" TargetMode="External"/><Relationship Id="rId4" Type="http://schemas.openxmlformats.org/officeDocument/2006/relationships/customXml" Target="../customXml/item4.xml"/><Relationship Id="rId9" Type="http://schemas.openxmlformats.org/officeDocument/2006/relationships/hyperlink" Target="https://mirador-multinationales.be/IMG/pdf/study_empl_version_finale_en.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18</Pages>
  <Words>13628</Words>
  <Characters>77684</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8</cp:revision>
  <dcterms:created xsi:type="dcterms:W3CDTF">2021-11-20T14:55:00Z</dcterms:created>
  <dcterms:modified xsi:type="dcterms:W3CDTF">2021-11-20T17:17:00Z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