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69C2A1" w14:textId="77777777" w:rsidR="00D070BB" w:rsidRDefault="00D070BB" w:rsidP="00D070BB">
      <w:pPr>
        <w:pStyle w:val="Heading4"/>
        <w:rPr>
          <w:rFonts w:asciiTheme="majorHAnsi" w:hAnsiTheme="majorHAnsi" w:cstheme="majorHAnsi"/>
          <w:sz w:val="52"/>
          <w:szCs w:val="52"/>
        </w:rPr>
      </w:pPr>
      <w:r>
        <w:rPr>
          <w:rFonts w:asciiTheme="majorHAnsi" w:hAnsiTheme="majorHAnsi" w:cstheme="majorHAnsi"/>
          <w:sz w:val="52"/>
          <w:szCs w:val="52"/>
        </w:rPr>
        <w:t xml:space="preserve">I negate the resolution. Resolved: The member nations of the World Trade Organizations ought to reduce intellectual property protections for medicines. </w:t>
      </w:r>
    </w:p>
    <w:p w14:paraId="685C5FA5" w14:textId="77777777" w:rsidR="00D070BB" w:rsidRDefault="00D070BB" w:rsidP="00D070BB">
      <w:pPr>
        <w:pStyle w:val="Heading4"/>
        <w:rPr>
          <w:rFonts w:asciiTheme="majorHAnsi" w:hAnsiTheme="majorHAnsi" w:cstheme="majorHAnsi"/>
          <w:sz w:val="52"/>
          <w:szCs w:val="52"/>
        </w:rPr>
      </w:pPr>
    </w:p>
    <w:p w14:paraId="3ACE2FE2" w14:textId="77777777" w:rsidR="00D070BB" w:rsidRPr="000E5A39" w:rsidRDefault="00D070BB" w:rsidP="00D070BB">
      <w:pPr>
        <w:pStyle w:val="Heading4"/>
        <w:rPr>
          <w:rFonts w:asciiTheme="majorHAnsi" w:hAnsiTheme="majorHAnsi" w:cstheme="majorHAnsi"/>
        </w:rPr>
      </w:pPr>
      <w:r w:rsidRPr="000E5A39">
        <w:rPr>
          <w:rFonts w:asciiTheme="majorHAnsi" w:hAnsiTheme="majorHAnsi" w:cstheme="majorHAnsi"/>
          <w:sz w:val="52"/>
          <w:szCs w:val="52"/>
        </w:rPr>
        <w:t xml:space="preserve">Our value is morality, and our criterion is consistency with individual rights. Freedom is necessary in all things. </w:t>
      </w:r>
    </w:p>
    <w:p w14:paraId="130FBD02" w14:textId="77777777" w:rsidR="00D070BB" w:rsidRPr="000E5A39" w:rsidRDefault="00D070BB" w:rsidP="00D070BB">
      <w:pPr>
        <w:rPr>
          <w:rFonts w:asciiTheme="majorHAnsi" w:hAnsiTheme="majorHAnsi" w:cstheme="majorHAnsi"/>
        </w:rPr>
      </w:pPr>
    </w:p>
    <w:p w14:paraId="5DD2A947" w14:textId="77777777" w:rsidR="00D070BB" w:rsidRPr="000E5A39" w:rsidRDefault="00D070BB" w:rsidP="00D070BB">
      <w:pPr>
        <w:pStyle w:val="Heading2"/>
        <w:rPr>
          <w:rFonts w:asciiTheme="majorHAnsi" w:hAnsiTheme="majorHAnsi" w:cstheme="majorHAnsi"/>
        </w:rPr>
      </w:pPr>
      <w:r w:rsidRPr="000E5A39">
        <w:rPr>
          <w:rFonts w:asciiTheme="majorHAnsi" w:hAnsiTheme="majorHAnsi" w:cstheme="majorHAnsi"/>
        </w:rPr>
        <w:t>Side constraints against the government and others are the means in which we both protect and respect the inherent dignity of individuals:</w:t>
      </w:r>
    </w:p>
    <w:p w14:paraId="75B4E16E" w14:textId="77777777" w:rsidR="00D070BB" w:rsidRPr="000E5A39" w:rsidRDefault="00D070BB" w:rsidP="00D070BB">
      <w:pPr>
        <w:pStyle w:val="NormalWeb"/>
        <w:rPr>
          <w:rFonts w:asciiTheme="majorHAnsi" w:hAnsiTheme="majorHAnsi" w:cstheme="majorHAnsi"/>
          <w:color w:val="000000"/>
          <w:sz w:val="27"/>
          <w:szCs w:val="27"/>
        </w:rPr>
      </w:pPr>
      <w:r w:rsidRPr="000E5A39">
        <w:rPr>
          <w:rFonts w:asciiTheme="majorHAnsi" w:hAnsiTheme="majorHAnsi" w:cstheme="majorHAnsi"/>
          <w:color w:val="000000"/>
          <w:sz w:val="27"/>
          <w:szCs w:val="27"/>
        </w:rPr>
        <w:t xml:space="preserve">Nozick 74, Robert </w:t>
      </w:r>
      <w:r w:rsidRPr="000E5A39">
        <w:rPr>
          <w:rFonts w:asciiTheme="majorHAnsi" w:eastAsiaTheme="majorEastAsia" w:hAnsiTheme="majorHAnsi" w:cstheme="majorHAnsi"/>
          <w:b/>
          <w:bCs/>
          <w:sz w:val="44"/>
          <w:szCs w:val="44"/>
          <w:u w:val="double"/>
        </w:rPr>
        <w:t>Nozick</w:t>
      </w:r>
      <w:r w:rsidRPr="000E5A39">
        <w:rPr>
          <w:rFonts w:asciiTheme="majorHAnsi" w:hAnsiTheme="majorHAnsi" w:cstheme="majorHAnsi"/>
          <w:color w:val="000000"/>
          <w:sz w:val="27"/>
          <w:szCs w:val="27"/>
        </w:rPr>
        <w:t>, [American political philosopher, former professor at Harvard University], Anarchy, State, and Utopia,</w:t>
      </w:r>
      <w:r w:rsidRPr="000E5A39">
        <w:rPr>
          <w:rFonts w:asciiTheme="majorHAnsi" w:eastAsiaTheme="majorEastAsia" w:hAnsiTheme="majorHAnsi" w:cstheme="majorHAnsi"/>
          <w:b/>
          <w:bCs/>
          <w:sz w:val="44"/>
          <w:szCs w:val="44"/>
          <w:u w:val="double"/>
        </w:rPr>
        <w:t xml:space="preserve"> 74.</w:t>
      </w:r>
      <w:r w:rsidRPr="000E5A39">
        <w:rPr>
          <w:rFonts w:asciiTheme="majorHAnsi" w:hAnsiTheme="majorHAnsi" w:cstheme="majorHAnsi"/>
          <w:color w:val="000000"/>
          <w:sz w:val="27"/>
          <w:szCs w:val="27"/>
        </w:rPr>
        <w:t xml:space="preserve"> </w:t>
      </w:r>
    </w:p>
    <w:p w14:paraId="37393498" w14:textId="77777777" w:rsidR="00D070BB" w:rsidRPr="000E5A39" w:rsidRDefault="00D070BB" w:rsidP="00D070BB">
      <w:pPr>
        <w:pStyle w:val="NormalWeb"/>
        <w:rPr>
          <w:rFonts w:asciiTheme="majorHAnsi" w:hAnsiTheme="majorHAnsi" w:cstheme="majorHAnsi"/>
        </w:rPr>
      </w:pPr>
      <w:r w:rsidRPr="000E5A39">
        <w:rPr>
          <w:rFonts w:asciiTheme="majorHAnsi" w:hAnsiTheme="majorHAnsi" w:cstheme="majorHAnsi"/>
        </w:rPr>
        <w:t xml:space="preserve">Side constraints express the inviolability of other persons. But </w:t>
      </w:r>
      <w:r w:rsidRPr="000E5A39">
        <w:rPr>
          <w:rFonts w:asciiTheme="majorHAnsi" w:eastAsiaTheme="majorEastAsia" w:hAnsiTheme="majorHAnsi" w:cstheme="majorHAnsi"/>
          <w:b/>
          <w:bCs/>
          <w:sz w:val="44"/>
          <w:szCs w:val="44"/>
          <w:highlight w:val="cyan"/>
          <w:u w:val="double"/>
        </w:rPr>
        <w:t>why may not one violate persons for the greater social good?</w:t>
      </w:r>
      <w:r w:rsidRPr="000E5A39">
        <w:rPr>
          <w:rFonts w:asciiTheme="majorHAnsi" w:eastAsiaTheme="majorEastAsia" w:hAnsiTheme="majorHAnsi" w:cstheme="majorHAnsi"/>
          <w:b/>
          <w:bCs/>
          <w:sz w:val="44"/>
          <w:szCs w:val="44"/>
          <w:u w:val="double"/>
        </w:rPr>
        <w:t xml:space="preserve"> </w:t>
      </w:r>
      <w:r w:rsidRPr="000E5A39">
        <w:rPr>
          <w:rFonts w:asciiTheme="majorHAnsi" w:hAnsiTheme="majorHAnsi" w:cstheme="majorHAnsi"/>
        </w:rPr>
        <w:t>Individually, we each sometimes choose to undergo some pain or sacrifice for a greater benefit or to avoid greater harm: we go to the dentist to avoid worse suffering later; we do some unpleasant work for its results;</w:t>
      </w:r>
      <w:r w:rsidRPr="000E5A39">
        <w:rPr>
          <w:rFonts w:asciiTheme="majorHAnsi" w:eastAsiaTheme="majorEastAsia" w:hAnsiTheme="majorHAnsi" w:cstheme="majorHAnsi"/>
        </w:rPr>
        <w:t xml:space="preserve"> for </w:t>
      </w:r>
      <w:proofErr w:type="gramStart"/>
      <w:r w:rsidRPr="000E5A39">
        <w:rPr>
          <w:rFonts w:asciiTheme="majorHAnsi" w:eastAsiaTheme="majorEastAsia" w:hAnsiTheme="majorHAnsi" w:cstheme="majorHAnsi"/>
        </w:rPr>
        <w:t>example</w:t>
      </w:r>
      <w:proofErr w:type="gramEnd"/>
      <w:r w:rsidRPr="000E5A39">
        <w:rPr>
          <w:rFonts w:asciiTheme="majorHAnsi" w:hAnsiTheme="majorHAnsi" w:cstheme="majorHAnsi"/>
        </w:rPr>
        <w:t xml:space="preserve"> some save money to support themselves when they are older. </w:t>
      </w:r>
      <w:r w:rsidRPr="000E5A39">
        <w:rPr>
          <w:rFonts w:asciiTheme="majorHAnsi" w:eastAsiaTheme="majorEastAsia" w:hAnsiTheme="majorHAnsi" w:cstheme="majorHAnsi"/>
        </w:rPr>
        <w:t>Whatever the</w:t>
      </w:r>
      <w:r w:rsidRPr="000E5A39">
        <w:rPr>
          <w:rFonts w:asciiTheme="majorHAnsi" w:hAnsiTheme="majorHAnsi" w:cstheme="majorHAnsi"/>
        </w:rPr>
        <w:t xml:space="preserve"> case, some cost is borne for the sake of the greater overall good.</w:t>
      </w:r>
      <w:r w:rsidRPr="000E5A39">
        <w:rPr>
          <w:rFonts w:asciiTheme="majorHAnsi" w:eastAsiaTheme="majorEastAsia" w:hAnsiTheme="majorHAnsi" w:cstheme="majorHAnsi"/>
          <w:b/>
          <w:bCs/>
          <w:sz w:val="44"/>
          <w:szCs w:val="44"/>
          <w:u w:val="double"/>
        </w:rPr>
        <w:t xml:space="preserve"> </w:t>
      </w:r>
      <w:r w:rsidRPr="000E5A39">
        <w:rPr>
          <w:rFonts w:asciiTheme="majorHAnsi" w:hAnsiTheme="majorHAnsi" w:cstheme="majorHAnsi"/>
          <w:color w:val="000000"/>
          <w:sz w:val="27"/>
          <w:szCs w:val="27"/>
        </w:rPr>
        <w:t xml:space="preserve">Why not, similarly, hold that some persons </w:t>
      </w:r>
      <w:proofErr w:type="gramStart"/>
      <w:r w:rsidRPr="000E5A39">
        <w:rPr>
          <w:rFonts w:asciiTheme="majorHAnsi" w:hAnsiTheme="majorHAnsi" w:cstheme="majorHAnsi"/>
          <w:color w:val="000000"/>
          <w:sz w:val="27"/>
          <w:szCs w:val="27"/>
        </w:rPr>
        <w:t>have to</w:t>
      </w:r>
      <w:proofErr w:type="gramEnd"/>
      <w:r w:rsidRPr="000E5A39">
        <w:rPr>
          <w:rFonts w:asciiTheme="majorHAnsi" w:hAnsiTheme="majorHAnsi" w:cstheme="majorHAnsi"/>
          <w:color w:val="000000"/>
          <w:sz w:val="27"/>
          <w:szCs w:val="27"/>
        </w:rPr>
        <w:t xml:space="preserve"> bear some costs that benefits other persons more, for the sake of the overall social good? </w:t>
      </w:r>
      <w:r w:rsidRPr="000E5A39">
        <w:rPr>
          <w:rFonts w:asciiTheme="majorHAnsi" w:hAnsiTheme="majorHAnsi" w:cstheme="majorHAnsi"/>
        </w:rPr>
        <w:t xml:space="preserve">But </w:t>
      </w:r>
      <w:r w:rsidRPr="000E5A39">
        <w:rPr>
          <w:rFonts w:asciiTheme="majorHAnsi" w:eastAsiaTheme="majorEastAsia" w:hAnsiTheme="majorHAnsi" w:cstheme="majorHAnsi"/>
          <w:b/>
          <w:bCs/>
          <w:sz w:val="44"/>
          <w:szCs w:val="44"/>
          <w:highlight w:val="cyan"/>
          <w:u w:val="double"/>
        </w:rPr>
        <w:t>there is no social entity</w:t>
      </w:r>
      <w:r w:rsidRPr="000E5A39">
        <w:rPr>
          <w:rFonts w:asciiTheme="majorHAnsi" w:eastAsiaTheme="majorEastAsia" w:hAnsiTheme="majorHAnsi" w:cstheme="majorHAnsi"/>
          <w:b/>
          <w:bCs/>
          <w:sz w:val="44"/>
          <w:szCs w:val="44"/>
          <w:u w:val="double"/>
        </w:rPr>
        <w:t xml:space="preserve"> </w:t>
      </w:r>
      <w:r w:rsidRPr="000E5A39">
        <w:rPr>
          <w:rFonts w:asciiTheme="majorHAnsi" w:hAnsiTheme="majorHAnsi" w:cstheme="majorHAnsi"/>
        </w:rPr>
        <w:t>with a good that undergoes some sacrifice for its own good</w:t>
      </w:r>
      <w:r w:rsidRPr="000E5A39">
        <w:rPr>
          <w:rFonts w:asciiTheme="majorHAnsi" w:eastAsiaTheme="majorEastAsia" w:hAnsiTheme="majorHAnsi" w:cstheme="majorHAnsi"/>
          <w:b/>
          <w:bCs/>
          <w:sz w:val="44"/>
          <w:szCs w:val="44"/>
          <w:highlight w:val="cyan"/>
          <w:u w:val="double"/>
        </w:rPr>
        <w:t>. There are only individual people</w:t>
      </w:r>
      <w:r w:rsidRPr="000E5A39">
        <w:rPr>
          <w:rFonts w:asciiTheme="majorHAnsi" w:hAnsiTheme="majorHAnsi" w:cstheme="majorHAnsi"/>
        </w:rPr>
        <w:t>, different individual people, with their own individual lives</w:t>
      </w:r>
      <w:r w:rsidRPr="000E5A39">
        <w:rPr>
          <w:rFonts w:asciiTheme="majorHAnsi" w:eastAsiaTheme="majorEastAsia" w:hAnsiTheme="majorHAnsi" w:cstheme="majorHAnsi"/>
          <w:b/>
          <w:bCs/>
          <w:sz w:val="44"/>
          <w:szCs w:val="44"/>
          <w:highlight w:val="cyan"/>
          <w:u w:val="double"/>
        </w:rPr>
        <w:t>. Using one of these people for the benefit of others, uses him and benefits others. Nothing more</w:t>
      </w:r>
      <w:r w:rsidRPr="000E5A39">
        <w:rPr>
          <w:rFonts w:asciiTheme="majorHAnsi" w:eastAsiaTheme="majorEastAsia" w:hAnsiTheme="majorHAnsi" w:cstheme="majorHAnsi"/>
          <w:b/>
          <w:bCs/>
          <w:sz w:val="44"/>
          <w:szCs w:val="44"/>
          <w:u w:val="double"/>
        </w:rPr>
        <w:t xml:space="preserve">. </w:t>
      </w:r>
      <w:r w:rsidRPr="000E5A39">
        <w:rPr>
          <w:rFonts w:asciiTheme="majorHAnsi" w:hAnsiTheme="majorHAnsi" w:cstheme="majorHAnsi"/>
        </w:rPr>
        <w:t xml:space="preserve">What happens is that something is done to him for the sake of others. Talk of an </w:t>
      </w:r>
      <w:proofErr w:type="gramStart"/>
      <w:r w:rsidRPr="000E5A39">
        <w:rPr>
          <w:rFonts w:asciiTheme="majorHAnsi" w:hAnsiTheme="majorHAnsi" w:cstheme="majorHAnsi"/>
        </w:rPr>
        <w:t>overall social good covers</w:t>
      </w:r>
      <w:proofErr w:type="gramEnd"/>
      <w:r w:rsidRPr="000E5A39">
        <w:rPr>
          <w:rFonts w:asciiTheme="majorHAnsi" w:hAnsiTheme="majorHAnsi" w:cstheme="majorHAnsi"/>
        </w:rPr>
        <w:t xml:space="preserve"> this up.</w:t>
      </w:r>
      <w:r w:rsidRPr="000E5A39">
        <w:rPr>
          <w:rFonts w:asciiTheme="majorHAnsi" w:hAnsiTheme="majorHAnsi" w:cstheme="majorHAnsi"/>
          <w:color w:val="000000"/>
          <w:sz w:val="27"/>
          <w:szCs w:val="27"/>
        </w:rPr>
        <w:t xml:space="preserve"> (Intentionally?) </w:t>
      </w:r>
      <w:r w:rsidRPr="000E5A39">
        <w:rPr>
          <w:rFonts w:asciiTheme="majorHAnsi" w:eastAsiaTheme="majorEastAsia" w:hAnsiTheme="majorHAnsi" w:cstheme="majorHAnsi"/>
          <w:b/>
          <w:bCs/>
          <w:sz w:val="44"/>
          <w:szCs w:val="44"/>
          <w:highlight w:val="cyan"/>
          <w:u w:val="double"/>
        </w:rPr>
        <w:t>To use a person in this way does not sufficiently respect and take account of the fact that he owns his life.</w:t>
      </w:r>
      <w:r w:rsidRPr="000E5A39">
        <w:rPr>
          <w:rFonts w:asciiTheme="majorHAnsi" w:eastAsiaTheme="majorEastAsia" w:hAnsiTheme="majorHAnsi" w:cstheme="majorHAnsi"/>
          <w:b/>
          <w:bCs/>
          <w:sz w:val="44"/>
          <w:szCs w:val="44"/>
          <w:u w:val="double"/>
        </w:rPr>
        <w:t xml:space="preserve"> </w:t>
      </w:r>
      <w:r w:rsidRPr="000E5A39">
        <w:rPr>
          <w:rFonts w:asciiTheme="majorHAnsi" w:hAnsiTheme="majorHAnsi" w:cstheme="majorHAnsi"/>
        </w:rPr>
        <w:t>He does not get some overbalancing good from his sacrifice, and</w:t>
      </w:r>
      <w:r w:rsidRPr="000E5A39">
        <w:rPr>
          <w:rFonts w:asciiTheme="majorHAnsi" w:eastAsiaTheme="majorEastAsia" w:hAnsiTheme="majorHAnsi" w:cstheme="majorHAnsi"/>
          <w:b/>
          <w:bCs/>
          <w:sz w:val="44"/>
          <w:szCs w:val="44"/>
          <w:u w:val="double"/>
        </w:rPr>
        <w:t xml:space="preserve"> </w:t>
      </w:r>
      <w:r w:rsidRPr="000E5A39">
        <w:rPr>
          <w:rFonts w:asciiTheme="majorHAnsi" w:eastAsiaTheme="majorEastAsia" w:hAnsiTheme="majorHAnsi" w:cstheme="majorHAnsi"/>
          <w:b/>
          <w:bCs/>
          <w:sz w:val="44"/>
          <w:szCs w:val="44"/>
          <w:highlight w:val="cyan"/>
          <w:u w:val="double"/>
        </w:rPr>
        <w:t>no one is entitled to force</w:t>
      </w:r>
      <w:r w:rsidRPr="000E5A39">
        <w:rPr>
          <w:rFonts w:asciiTheme="majorHAnsi" w:eastAsiaTheme="majorEastAsia" w:hAnsiTheme="majorHAnsi" w:cstheme="majorHAnsi"/>
          <w:b/>
          <w:bCs/>
          <w:sz w:val="44"/>
          <w:szCs w:val="44"/>
          <w:u w:val="double"/>
        </w:rPr>
        <w:t xml:space="preserve"> </w:t>
      </w:r>
      <w:r w:rsidRPr="000E5A39">
        <w:rPr>
          <w:rFonts w:asciiTheme="majorHAnsi" w:hAnsiTheme="majorHAnsi" w:cstheme="majorHAnsi"/>
        </w:rPr>
        <w:t>this upon</w:t>
      </w:r>
      <w:r w:rsidRPr="000E5A39">
        <w:rPr>
          <w:rFonts w:asciiTheme="majorHAnsi" w:eastAsiaTheme="majorEastAsia" w:hAnsiTheme="majorHAnsi" w:cstheme="majorHAnsi"/>
          <w:b/>
          <w:bCs/>
          <w:sz w:val="44"/>
          <w:szCs w:val="44"/>
          <w:u w:val="double"/>
        </w:rPr>
        <w:t xml:space="preserve"> </w:t>
      </w:r>
      <w:r w:rsidRPr="000E5A39">
        <w:rPr>
          <w:rFonts w:asciiTheme="majorHAnsi" w:eastAsiaTheme="majorEastAsia" w:hAnsiTheme="majorHAnsi" w:cstheme="majorHAnsi"/>
          <w:b/>
          <w:bCs/>
          <w:sz w:val="44"/>
          <w:szCs w:val="44"/>
          <w:highlight w:val="cyan"/>
          <w:u w:val="double"/>
        </w:rPr>
        <w:t xml:space="preserve">him--least of all a </w:t>
      </w:r>
      <w:r w:rsidRPr="000E5A39">
        <w:rPr>
          <w:rFonts w:asciiTheme="majorHAnsi" w:hAnsiTheme="majorHAnsi" w:cstheme="majorHAnsi"/>
        </w:rPr>
        <w:t>state or</w:t>
      </w:r>
      <w:r w:rsidRPr="000E5A39">
        <w:rPr>
          <w:rFonts w:asciiTheme="majorHAnsi" w:eastAsiaTheme="majorEastAsia" w:hAnsiTheme="majorHAnsi" w:cstheme="majorHAnsi"/>
          <w:b/>
          <w:bCs/>
          <w:sz w:val="44"/>
          <w:szCs w:val="44"/>
          <w:u w:val="double"/>
        </w:rPr>
        <w:t xml:space="preserve"> </w:t>
      </w:r>
      <w:r w:rsidRPr="000E5A39">
        <w:rPr>
          <w:rFonts w:asciiTheme="majorHAnsi" w:eastAsiaTheme="majorEastAsia" w:hAnsiTheme="majorHAnsi" w:cstheme="majorHAnsi"/>
          <w:b/>
          <w:bCs/>
          <w:sz w:val="44"/>
          <w:szCs w:val="44"/>
          <w:highlight w:val="cyan"/>
          <w:u w:val="double"/>
        </w:rPr>
        <w:t>government</w:t>
      </w:r>
      <w:r w:rsidRPr="000E5A39">
        <w:rPr>
          <w:rFonts w:asciiTheme="majorHAnsi" w:eastAsiaTheme="majorEastAsia" w:hAnsiTheme="majorHAnsi" w:cstheme="majorHAnsi"/>
          <w:b/>
          <w:bCs/>
          <w:sz w:val="44"/>
          <w:szCs w:val="44"/>
          <w:u w:val="double"/>
        </w:rPr>
        <w:t xml:space="preserve"> </w:t>
      </w:r>
      <w:r w:rsidRPr="000E5A39">
        <w:rPr>
          <w:rFonts w:asciiTheme="majorHAnsi" w:hAnsiTheme="majorHAnsi" w:cstheme="majorHAnsi"/>
        </w:rPr>
        <w:t>that claims his allegiance</w:t>
      </w:r>
      <w:r w:rsidRPr="000E5A39">
        <w:rPr>
          <w:rFonts w:asciiTheme="majorHAnsi" w:hAnsiTheme="majorHAnsi" w:cstheme="majorHAnsi"/>
          <w:color w:val="000000"/>
          <w:sz w:val="27"/>
          <w:szCs w:val="27"/>
        </w:rPr>
        <w:t xml:space="preserve"> (as other individuals do </w:t>
      </w:r>
      <w:r w:rsidRPr="000E5A39">
        <w:rPr>
          <w:rFonts w:asciiTheme="majorHAnsi" w:hAnsiTheme="majorHAnsi" w:cstheme="majorHAnsi"/>
        </w:rPr>
        <w:t>not and that therefore scrupulously must be neutral between its citizens.</w:t>
      </w:r>
    </w:p>
    <w:p w14:paraId="28A379F8" w14:textId="77777777" w:rsidR="00D070BB" w:rsidRPr="000E5A39" w:rsidRDefault="00D070BB" w:rsidP="00D070BB">
      <w:pPr>
        <w:pStyle w:val="Heading2"/>
        <w:rPr>
          <w:rFonts w:asciiTheme="majorHAnsi" w:hAnsiTheme="majorHAnsi" w:cstheme="majorHAnsi"/>
        </w:rPr>
      </w:pPr>
      <w:r w:rsidRPr="000E5A39">
        <w:rPr>
          <w:rFonts w:asciiTheme="majorHAnsi" w:hAnsiTheme="majorHAnsi" w:cstheme="majorHAnsi"/>
        </w:rPr>
        <w:t>Individuals are self-owners, and it is not moral for someone to take part of a person.</w:t>
      </w:r>
    </w:p>
    <w:p w14:paraId="228AF543" w14:textId="77777777" w:rsidR="00D070BB" w:rsidRPr="000E5A39" w:rsidRDefault="00D070BB" w:rsidP="00D070BB">
      <w:pPr>
        <w:spacing w:before="100" w:beforeAutospacing="1" w:after="100" w:afterAutospacing="1" w:line="240" w:lineRule="auto"/>
        <w:rPr>
          <w:rFonts w:asciiTheme="majorHAnsi" w:eastAsia="Times New Roman" w:hAnsiTheme="majorHAnsi" w:cstheme="majorHAnsi"/>
          <w:sz w:val="24"/>
        </w:rPr>
      </w:pPr>
      <w:proofErr w:type="spellStart"/>
      <w:r w:rsidRPr="000E5A39">
        <w:rPr>
          <w:rFonts w:asciiTheme="majorHAnsi" w:eastAsiaTheme="majorEastAsia" w:hAnsiTheme="majorHAnsi" w:cstheme="majorHAnsi"/>
          <w:b/>
          <w:bCs/>
          <w:sz w:val="44"/>
          <w:szCs w:val="44"/>
          <w:u w:val="double"/>
        </w:rPr>
        <w:t>Feser</w:t>
      </w:r>
      <w:proofErr w:type="spellEnd"/>
      <w:r w:rsidRPr="000E5A39">
        <w:rPr>
          <w:rFonts w:asciiTheme="majorHAnsi" w:eastAsiaTheme="majorEastAsia" w:hAnsiTheme="majorHAnsi" w:cstheme="majorHAnsi"/>
          <w:b/>
          <w:bCs/>
          <w:sz w:val="44"/>
          <w:szCs w:val="44"/>
          <w:u w:val="double"/>
        </w:rPr>
        <w:t>,</w:t>
      </w:r>
      <w:r w:rsidRPr="000E5A39">
        <w:rPr>
          <w:rFonts w:asciiTheme="majorHAnsi" w:eastAsia="Times New Roman" w:hAnsiTheme="majorHAnsi" w:cstheme="majorHAnsi"/>
          <w:sz w:val="24"/>
        </w:rPr>
        <w:t xml:space="preserve"> Edward. "Robert Nozick (1938—2002)." https://iep.utm.edu/nozick/. Web. August 21, 2021. &lt;https://iep.utm.edu/nozick/&gt;. </w:t>
      </w:r>
    </w:p>
    <w:p w14:paraId="47EFE0D5" w14:textId="77777777" w:rsidR="00D070BB" w:rsidRPr="000E5A39" w:rsidRDefault="00D070BB" w:rsidP="00D070BB">
      <w:pPr>
        <w:spacing w:before="100" w:beforeAutospacing="1" w:after="100" w:afterAutospacing="1" w:line="240" w:lineRule="auto"/>
        <w:rPr>
          <w:rFonts w:asciiTheme="majorHAnsi" w:eastAsia="Times New Roman" w:hAnsiTheme="majorHAnsi" w:cstheme="majorHAnsi"/>
          <w:sz w:val="24"/>
        </w:rPr>
      </w:pPr>
      <w:r w:rsidRPr="000E5A39">
        <w:rPr>
          <w:rFonts w:asciiTheme="majorHAnsi" w:eastAsia="Times New Roman" w:hAnsiTheme="majorHAnsi" w:cstheme="majorHAnsi"/>
          <w:sz w:val="24"/>
        </w:rPr>
        <w:t xml:space="preserve">In line with this, Nozick also describes </w:t>
      </w:r>
      <w:r w:rsidRPr="000E5A39">
        <w:rPr>
          <w:rFonts w:asciiTheme="majorHAnsi" w:eastAsiaTheme="majorEastAsia" w:hAnsiTheme="majorHAnsi" w:cstheme="majorHAnsi"/>
          <w:b/>
          <w:bCs/>
          <w:sz w:val="32"/>
          <w:szCs w:val="32"/>
          <w:highlight w:val="cyan"/>
          <w:u w:val="single"/>
        </w:rPr>
        <w:t>individual human beings as self-owners</w:t>
      </w:r>
      <w:r w:rsidRPr="000E5A39">
        <w:rPr>
          <w:rFonts w:asciiTheme="majorHAnsi" w:eastAsia="Times New Roman" w:hAnsiTheme="majorHAnsi" w:cstheme="majorHAnsi"/>
          <w:sz w:val="24"/>
        </w:rPr>
        <w:t xml:space="preserve"> (though it isn’t clear whether he regards this as a restatement of Kant’s principle, a consequence of it, or an entirely independent idea). The thesis of self-ownership, a notion that goes back in political philosophy at least to John Locke, is just the </w:t>
      </w:r>
      <w:r w:rsidRPr="000E5A39">
        <w:rPr>
          <w:rFonts w:asciiTheme="majorHAnsi" w:eastAsiaTheme="majorEastAsia" w:hAnsiTheme="majorHAnsi" w:cstheme="majorHAnsi"/>
          <w:b/>
          <w:bCs/>
          <w:sz w:val="32"/>
          <w:szCs w:val="32"/>
          <w:highlight w:val="cyan"/>
          <w:u w:val="single"/>
        </w:rPr>
        <w:t>claim that individuals own themselves – their bodies, talents and abilities, labor</w:t>
      </w:r>
      <w:r w:rsidRPr="000E5A39">
        <w:rPr>
          <w:rFonts w:asciiTheme="majorHAnsi" w:hAnsiTheme="majorHAnsi" w:cstheme="majorHAnsi"/>
        </w:rPr>
        <w:t xml:space="preserve">, and by extension the fruits or products of their exercise of their talents, </w:t>
      </w:r>
      <w:proofErr w:type="gramStart"/>
      <w:r w:rsidRPr="000E5A39">
        <w:rPr>
          <w:rFonts w:asciiTheme="majorHAnsi" w:hAnsiTheme="majorHAnsi" w:cstheme="majorHAnsi"/>
        </w:rPr>
        <w:t>abilities</w:t>
      </w:r>
      <w:proofErr w:type="gramEnd"/>
      <w:r w:rsidRPr="000E5A39">
        <w:rPr>
          <w:rFonts w:asciiTheme="majorHAnsi" w:hAnsiTheme="majorHAnsi" w:cstheme="majorHAnsi"/>
        </w:rPr>
        <w:t xml:space="preserve"> and labor</w:t>
      </w:r>
      <w:r w:rsidRPr="000E5A39">
        <w:rPr>
          <w:rFonts w:asciiTheme="majorHAnsi" w:eastAsiaTheme="majorEastAsia" w:hAnsiTheme="majorHAnsi" w:cstheme="majorHAnsi"/>
          <w:b/>
          <w:bCs/>
          <w:sz w:val="32"/>
          <w:szCs w:val="32"/>
          <w:highlight w:val="cyan"/>
          <w:u w:val="single"/>
        </w:rPr>
        <w:t>.</w:t>
      </w:r>
      <w:r w:rsidRPr="000E5A39">
        <w:rPr>
          <w:rFonts w:asciiTheme="majorHAnsi" w:eastAsia="Times New Roman" w:hAnsiTheme="majorHAnsi" w:cstheme="majorHAnsi"/>
          <w:sz w:val="24"/>
        </w:rPr>
        <w:t xml:space="preserve"> They have all the prerogatives with respect to themselves that a slaveholder claims with respect to his slaves. But the thesis of self-ownership would in fact rule out slavery as illegitimate, since </w:t>
      </w:r>
      <w:proofErr w:type="gramStart"/>
      <w:r w:rsidRPr="000E5A39">
        <w:rPr>
          <w:rFonts w:asciiTheme="majorHAnsi" w:eastAsia="Times New Roman" w:hAnsiTheme="majorHAnsi" w:cstheme="majorHAnsi"/>
          <w:sz w:val="24"/>
        </w:rPr>
        <w:t>each individual</w:t>
      </w:r>
      <w:proofErr w:type="gramEnd"/>
      <w:r w:rsidRPr="000E5A39">
        <w:rPr>
          <w:rFonts w:asciiTheme="majorHAnsi" w:eastAsia="Times New Roman" w:hAnsiTheme="majorHAnsi" w:cstheme="majorHAnsi"/>
          <w:sz w:val="24"/>
        </w:rPr>
        <w:t xml:space="preserve">, as a self-owner, cannot properly be owned by anyone else. (Indeed, many libertarians would argue that unless one accepts the thesis of self-ownership, one has no way of explaining why slavery is evil. After all, it cannot be merely because slaveholders often treat their slaves badly, since a kind-hearted slaveholder would still be a slaveholder, and thus morally blameworthy, for that. The reason slavery is immoral must be because it involves a kind of stealing – the stealing of a person from himself.) </w:t>
      </w:r>
    </w:p>
    <w:p w14:paraId="58912EE2" w14:textId="77777777" w:rsidR="00D070BB" w:rsidRPr="000E5A39" w:rsidRDefault="00D070BB" w:rsidP="00D070BB">
      <w:pPr>
        <w:pStyle w:val="Heading2"/>
        <w:jc w:val="left"/>
        <w:rPr>
          <w:rFonts w:asciiTheme="majorHAnsi" w:hAnsiTheme="majorHAnsi" w:cstheme="majorHAnsi"/>
        </w:rPr>
      </w:pPr>
      <w:r w:rsidRPr="000E5A39">
        <w:rPr>
          <w:rFonts w:asciiTheme="majorHAnsi" w:hAnsiTheme="majorHAnsi" w:cstheme="majorHAnsi"/>
        </w:rPr>
        <w:t xml:space="preserve">It is a violation of liberty to force some people to give up their resources so that it can be used </w:t>
      </w:r>
      <w:proofErr w:type="gramStart"/>
      <w:r w:rsidRPr="000E5A39">
        <w:rPr>
          <w:rFonts w:asciiTheme="majorHAnsi" w:hAnsiTheme="majorHAnsi" w:cstheme="majorHAnsi"/>
        </w:rPr>
        <w:t>as a way to</w:t>
      </w:r>
      <w:proofErr w:type="gramEnd"/>
      <w:r w:rsidRPr="000E5A39">
        <w:rPr>
          <w:rFonts w:asciiTheme="majorHAnsi" w:hAnsiTheme="majorHAnsi" w:cstheme="majorHAnsi"/>
        </w:rPr>
        <w:t xml:space="preserve"> help others.</w:t>
      </w:r>
    </w:p>
    <w:p w14:paraId="54C07655" w14:textId="77777777" w:rsidR="00D070BB" w:rsidRPr="000E5A39" w:rsidRDefault="00D070BB" w:rsidP="00D070BB">
      <w:pPr>
        <w:pStyle w:val="NormalWeb"/>
        <w:rPr>
          <w:rFonts w:asciiTheme="majorHAnsi" w:hAnsiTheme="majorHAnsi" w:cstheme="majorHAnsi"/>
          <w:color w:val="000000"/>
          <w:sz w:val="27"/>
          <w:szCs w:val="27"/>
        </w:rPr>
      </w:pPr>
      <w:r w:rsidRPr="000E5A39">
        <w:rPr>
          <w:rFonts w:asciiTheme="majorHAnsi" w:eastAsiaTheme="majorEastAsia" w:hAnsiTheme="majorHAnsi" w:cstheme="majorHAnsi"/>
          <w:b/>
          <w:bCs/>
          <w:sz w:val="44"/>
          <w:szCs w:val="44"/>
          <w:u w:val="double"/>
        </w:rPr>
        <w:t>Nozick 74</w:t>
      </w:r>
      <w:r w:rsidRPr="000E5A39">
        <w:rPr>
          <w:rFonts w:asciiTheme="majorHAnsi" w:hAnsiTheme="majorHAnsi" w:cstheme="majorHAnsi"/>
          <w:color w:val="000000"/>
          <w:sz w:val="27"/>
          <w:szCs w:val="27"/>
        </w:rPr>
        <w:t>,</w:t>
      </w:r>
    </w:p>
    <w:p w14:paraId="768879BC" w14:textId="77777777" w:rsidR="00D070BB" w:rsidRPr="000E5A39" w:rsidRDefault="00D070BB" w:rsidP="00D070BB">
      <w:pPr>
        <w:pStyle w:val="NormalWeb"/>
        <w:rPr>
          <w:rFonts w:asciiTheme="majorHAnsi" w:hAnsiTheme="majorHAnsi" w:cstheme="majorHAnsi"/>
          <w:color w:val="000000"/>
          <w:sz w:val="27"/>
          <w:szCs w:val="27"/>
        </w:rPr>
      </w:pPr>
      <w:r w:rsidRPr="000E5A39">
        <w:rPr>
          <w:rFonts w:asciiTheme="majorHAnsi" w:hAnsiTheme="majorHAnsi" w:cstheme="majorHAnsi"/>
          <w:color w:val="000000"/>
          <w:sz w:val="27"/>
          <w:szCs w:val="27"/>
        </w:rPr>
        <w:t xml:space="preserve">NOZICK </w:t>
      </w:r>
      <w:proofErr w:type="spellStart"/>
      <w:r w:rsidRPr="000E5A39">
        <w:rPr>
          <w:rFonts w:asciiTheme="majorHAnsi" w:hAnsiTheme="majorHAnsi" w:cstheme="majorHAnsi"/>
          <w:color w:val="000000"/>
          <w:sz w:val="27"/>
          <w:szCs w:val="27"/>
        </w:rPr>
        <w:t>Nozick</w:t>
      </w:r>
      <w:proofErr w:type="spellEnd"/>
      <w:r w:rsidRPr="000E5A39">
        <w:rPr>
          <w:rFonts w:asciiTheme="majorHAnsi" w:hAnsiTheme="majorHAnsi" w:cstheme="majorHAnsi"/>
          <w:color w:val="000000"/>
          <w:sz w:val="27"/>
          <w:szCs w:val="27"/>
        </w:rPr>
        <w:t xml:space="preserve"> 74, Robert Nozick, [American political philosopher, former professor at Harvard University], Anarchy, State, and Utopia, 1974.</w:t>
      </w:r>
    </w:p>
    <w:p w14:paraId="6CB31FD9" w14:textId="77777777" w:rsidR="00D070BB" w:rsidRPr="000E5A39" w:rsidRDefault="00D070BB" w:rsidP="00D070BB">
      <w:pPr>
        <w:pStyle w:val="Heading4"/>
        <w:spacing w:line="278" w:lineRule="atLeast"/>
        <w:jc w:val="center"/>
        <w:rPr>
          <w:rFonts w:asciiTheme="majorHAnsi" w:hAnsiTheme="majorHAnsi" w:cstheme="majorHAnsi"/>
        </w:rPr>
      </w:pPr>
      <w:proofErr w:type="spellStart"/>
      <w:r w:rsidRPr="000E5A39">
        <w:rPr>
          <w:rFonts w:asciiTheme="majorHAnsi" w:hAnsiTheme="majorHAnsi" w:cstheme="majorHAnsi"/>
        </w:rPr>
        <w:t>gsocial</w:t>
      </w:r>
      <w:proofErr w:type="spellEnd"/>
      <w:r w:rsidRPr="000E5A39">
        <w:rPr>
          <w:rFonts w:asciiTheme="majorHAnsi" w:hAnsiTheme="majorHAnsi" w:cstheme="majorHAnsi"/>
        </w:rPr>
        <w:t xml:space="preserve"> </w:t>
      </w:r>
      <w:proofErr w:type="spellStart"/>
      <w:r w:rsidRPr="000E5A39">
        <w:rPr>
          <w:rFonts w:asciiTheme="majorHAnsi" w:hAnsiTheme="majorHAnsi" w:cstheme="majorHAnsi"/>
        </w:rPr>
        <w:t>potso</w:t>
      </w:r>
      <w:proofErr w:type="spellEnd"/>
      <w:r w:rsidRPr="000E5A39">
        <w:rPr>
          <w:rFonts w:asciiTheme="majorHAnsi" w:hAnsiTheme="majorHAnsi" w:cstheme="majorHAnsi"/>
        </w:rPr>
        <w:t xml:space="preserve"> that it’s not clear what’s coming from where </w:t>
      </w:r>
      <w:proofErr w:type="spellStart"/>
      <w:r w:rsidRPr="000E5A39">
        <w:rPr>
          <w:rFonts w:asciiTheme="majorHAnsi" w:hAnsiTheme="majorHAnsi" w:cstheme="majorHAnsi"/>
        </w:rPr>
        <w:t>andwhat’s</w:t>
      </w:r>
      <w:proofErr w:type="spellEnd"/>
      <w:r w:rsidRPr="000E5A39">
        <w:rPr>
          <w:rFonts w:asciiTheme="majorHAnsi" w:hAnsiTheme="majorHAnsi" w:cstheme="majorHAnsi"/>
        </w:rPr>
        <w:t xml:space="preserve"> going </w:t>
      </w:r>
      <w:proofErr w:type="gramStart"/>
      <w:r w:rsidRPr="000E5A39">
        <w:rPr>
          <w:rFonts w:asciiTheme="majorHAnsi" w:hAnsiTheme="majorHAnsi" w:cstheme="majorHAnsi"/>
        </w:rPr>
        <w:t>where,[</w:t>
      </w:r>
      <w:proofErr w:type="gramEnd"/>
      <w:r w:rsidRPr="000E5A39">
        <w:rPr>
          <w:rFonts w:asciiTheme="majorHAnsi" w:hAnsiTheme="majorHAnsi" w:cstheme="majorHAnsi"/>
        </w:rPr>
        <w:t>P]</w:t>
      </w:r>
      <w:proofErr w:type="spellStart"/>
      <w:r w:rsidRPr="000E5A39">
        <w:rPr>
          <w:rFonts w:asciiTheme="majorHAnsi" w:hAnsiTheme="majorHAnsi" w:cstheme="majorHAnsi"/>
        </w:rPr>
        <w:t>atterned</w:t>
      </w:r>
      <w:proofErr w:type="spellEnd"/>
      <w:r w:rsidRPr="000E5A39">
        <w:rPr>
          <w:rFonts w:asciiTheme="majorHAnsi" w:hAnsiTheme="majorHAnsi" w:cstheme="majorHAnsi"/>
        </w:rPr>
        <w:t xml:space="preserve"> principles of distributive justice involve appropriating the actions of other persons. </w:t>
      </w:r>
      <w:r w:rsidRPr="000E5A39">
        <w:rPr>
          <w:rFonts w:asciiTheme="majorHAnsi" w:hAnsiTheme="majorHAnsi" w:cstheme="majorHAnsi"/>
          <w:color w:val="000000"/>
          <w:sz w:val="52"/>
          <w:szCs w:val="52"/>
          <w:highlight w:val="cyan"/>
          <w:shd w:val="clear" w:color="auto" w:fill="D3D3D3"/>
        </w:rPr>
        <w:t xml:space="preserve">Seizing the results of someone’s labor is equivalent to seizing hours from him </w:t>
      </w:r>
      <w:r w:rsidRPr="000E5A39">
        <w:rPr>
          <w:rFonts w:asciiTheme="majorHAnsi" w:hAnsiTheme="majorHAnsi" w:cstheme="majorHAnsi"/>
        </w:rPr>
        <w:t xml:space="preserve">and directing him to carry on various activities, </w:t>
      </w:r>
      <w:proofErr w:type="gramStart"/>
      <w:r w:rsidRPr="00AA3879">
        <w:rPr>
          <w:rFonts w:asciiTheme="majorHAnsi" w:hAnsiTheme="majorHAnsi" w:cstheme="majorHAnsi"/>
          <w:color w:val="000000"/>
          <w:sz w:val="32"/>
          <w:szCs w:val="32"/>
          <w:shd w:val="clear" w:color="auto" w:fill="D3D3D3"/>
        </w:rPr>
        <w:t>If</w:t>
      </w:r>
      <w:proofErr w:type="gramEnd"/>
      <w:r w:rsidRPr="00AA3879">
        <w:rPr>
          <w:rFonts w:asciiTheme="majorHAnsi" w:hAnsiTheme="majorHAnsi" w:cstheme="majorHAnsi"/>
          <w:color w:val="000000"/>
          <w:sz w:val="32"/>
          <w:szCs w:val="32"/>
          <w:shd w:val="clear" w:color="auto" w:fill="D3D3D3"/>
        </w:rPr>
        <w:t xml:space="preserve"> people force you to do </w:t>
      </w:r>
      <w:r w:rsidRPr="00AA3879">
        <w:rPr>
          <w:rFonts w:asciiTheme="majorHAnsi" w:hAnsiTheme="majorHAnsi" w:cstheme="majorHAnsi"/>
          <w:sz w:val="32"/>
          <w:szCs w:val="32"/>
        </w:rPr>
        <w:t>certain work, or</w:t>
      </w:r>
      <w:r w:rsidRPr="00AA3879">
        <w:rPr>
          <w:rFonts w:asciiTheme="majorHAnsi" w:hAnsiTheme="majorHAnsi" w:cstheme="majorHAnsi"/>
          <w:color w:val="000000"/>
          <w:sz w:val="32"/>
          <w:szCs w:val="32"/>
          <w:shd w:val="clear" w:color="auto" w:fill="D3D3D3"/>
        </w:rPr>
        <w:t xml:space="preserve"> unrewarded work, </w:t>
      </w:r>
      <w:r w:rsidRPr="00AA3879">
        <w:rPr>
          <w:rFonts w:asciiTheme="majorHAnsi" w:hAnsiTheme="majorHAnsi" w:cstheme="majorHAnsi"/>
          <w:sz w:val="32"/>
          <w:szCs w:val="32"/>
        </w:rPr>
        <w:t xml:space="preserve">for a certain period of time, </w:t>
      </w:r>
      <w:r w:rsidRPr="00AA3879">
        <w:rPr>
          <w:rFonts w:asciiTheme="majorHAnsi" w:hAnsiTheme="majorHAnsi" w:cstheme="majorHAnsi"/>
          <w:color w:val="000000"/>
          <w:sz w:val="32"/>
          <w:szCs w:val="32"/>
          <w:shd w:val="clear" w:color="auto" w:fill="D3D3D3"/>
        </w:rPr>
        <w:t xml:space="preserve">they decide what you are to do and what purposes your work is to serve apart from your decisions. </w:t>
      </w:r>
      <w:r w:rsidRPr="000E5A39">
        <w:rPr>
          <w:rFonts w:asciiTheme="majorHAnsi" w:hAnsiTheme="majorHAnsi" w:cstheme="majorHAnsi"/>
          <w:color w:val="000000"/>
          <w:sz w:val="52"/>
          <w:szCs w:val="52"/>
          <w:highlight w:val="cyan"/>
          <w:shd w:val="clear" w:color="auto" w:fill="D3D3D3"/>
        </w:rPr>
        <w:t>This process whereby they take this decision from you makes them a part-owner of you</w:t>
      </w:r>
      <w:r w:rsidRPr="000E5A39">
        <w:rPr>
          <w:rFonts w:asciiTheme="majorHAnsi" w:hAnsiTheme="majorHAnsi" w:cstheme="majorHAnsi"/>
          <w:highlight w:val="cyan"/>
        </w:rPr>
        <w:t xml:space="preserve">; </w:t>
      </w:r>
      <w:r w:rsidRPr="000E5A39">
        <w:rPr>
          <w:rFonts w:asciiTheme="majorHAnsi" w:hAnsiTheme="majorHAnsi" w:cstheme="majorHAnsi"/>
        </w:rPr>
        <w:t>it gives them a property right in you.</w:t>
      </w:r>
    </w:p>
    <w:p w14:paraId="2ED9C018" w14:textId="77777777" w:rsidR="00D070BB" w:rsidRPr="000E5A39" w:rsidRDefault="00D070BB" w:rsidP="00D070BB">
      <w:pPr>
        <w:pStyle w:val="Heading2"/>
        <w:rPr>
          <w:rFonts w:asciiTheme="majorHAnsi" w:hAnsiTheme="majorHAnsi" w:cstheme="majorHAnsi"/>
        </w:rPr>
      </w:pPr>
    </w:p>
    <w:p w14:paraId="72AB20B9" w14:textId="77777777" w:rsidR="00D070BB" w:rsidRPr="000E5A39" w:rsidRDefault="00D070BB" w:rsidP="00D070BB">
      <w:pPr>
        <w:pStyle w:val="Heading2"/>
        <w:rPr>
          <w:rFonts w:asciiTheme="majorHAnsi" w:hAnsiTheme="majorHAnsi" w:cstheme="majorHAnsi"/>
          <w:u w:val="single"/>
        </w:rPr>
      </w:pPr>
      <w:r w:rsidRPr="000E5A39">
        <w:rPr>
          <w:rFonts w:asciiTheme="majorHAnsi" w:hAnsiTheme="majorHAnsi" w:cstheme="majorHAnsi"/>
          <w:u w:val="single"/>
        </w:rPr>
        <w:t>Contention 1:  Rights</w:t>
      </w:r>
    </w:p>
    <w:p w14:paraId="2A134867" w14:textId="77777777" w:rsidR="00D070BB" w:rsidRPr="00EB5182" w:rsidRDefault="00D070BB" w:rsidP="00D070BB">
      <w:pPr>
        <w:pStyle w:val="Heading3"/>
        <w:rPr>
          <w:rFonts w:cs="Calibri"/>
        </w:rPr>
      </w:pPr>
      <w:r w:rsidRPr="00EB5182">
        <w:rPr>
          <w:rFonts w:cs="Calibri"/>
        </w:rPr>
        <w:t xml:space="preserve">Contention 1 – Property Rights </w:t>
      </w:r>
    </w:p>
    <w:p w14:paraId="40CD602C" w14:textId="77777777" w:rsidR="00D070BB" w:rsidRDefault="00D070BB" w:rsidP="00D070BB">
      <w:pPr>
        <w:pStyle w:val="Heading4"/>
        <w:rPr>
          <w:rFonts w:cs="Calibri"/>
        </w:rPr>
      </w:pPr>
    </w:p>
    <w:p w14:paraId="21EF6023" w14:textId="77777777" w:rsidR="00D070BB" w:rsidRPr="00EB5182" w:rsidRDefault="00D070BB" w:rsidP="00D070BB">
      <w:pPr>
        <w:pStyle w:val="Heading4"/>
        <w:rPr>
          <w:rFonts w:cs="Calibri"/>
          <w:sz w:val="24"/>
        </w:rPr>
      </w:pPr>
      <w:r>
        <w:rPr>
          <w:rFonts w:cs="Calibri"/>
        </w:rPr>
        <w:t>The theory</w:t>
      </w:r>
      <w:r w:rsidRPr="00EB5182">
        <w:rPr>
          <w:rFonts w:cs="Calibri"/>
        </w:rPr>
        <w:t xml:space="preserve"> of property rights entails </w:t>
      </w:r>
      <w:proofErr w:type="gramStart"/>
      <w:r w:rsidRPr="00EB5182">
        <w:rPr>
          <w:rFonts w:cs="Calibri"/>
        </w:rPr>
        <w:t>that patents</w:t>
      </w:r>
      <w:proofErr w:type="gramEnd"/>
      <w:r w:rsidRPr="00EB5182">
        <w:rPr>
          <w:rFonts w:cs="Calibri"/>
        </w:rPr>
        <w:t xml:space="preserve"> for medicines are morally justified by individuals' property right in their own person and labor. </w:t>
      </w:r>
    </w:p>
    <w:p w14:paraId="7747E49F" w14:textId="77777777" w:rsidR="00D070BB" w:rsidRPr="00E91D7F" w:rsidRDefault="00D070BB" w:rsidP="00D070BB">
      <w:pPr>
        <w:spacing w:before="100" w:beforeAutospacing="1" w:after="100" w:afterAutospacing="1" w:line="240" w:lineRule="auto"/>
        <w:rPr>
          <w:rFonts w:eastAsia="Times New Roman"/>
          <w:sz w:val="18"/>
          <w:szCs w:val="18"/>
        </w:rPr>
      </w:pPr>
      <w:proofErr w:type="spellStart"/>
      <w:r w:rsidRPr="006837DE">
        <w:rPr>
          <w:rFonts w:eastAsia="Times New Roman"/>
          <w:b/>
          <w:bCs/>
          <w:sz w:val="24"/>
          <w:u w:val="single"/>
        </w:rPr>
        <w:t>Gewertz</w:t>
      </w:r>
      <w:proofErr w:type="spellEnd"/>
      <w:r w:rsidRPr="00E91D7F">
        <w:rPr>
          <w:rFonts w:eastAsia="Times New Roman"/>
          <w:sz w:val="24"/>
        </w:rPr>
        <w:t xml:space="preserve">, Nevin. </w:t>
      </w:r>
      <w:r w:rsidRPr="00E91D7F">
        <w:rPr>
          <w:rFonts w:eastAsia="Times New Roman"/>
          <w:sz w:val="18"/>
          <w:szCs w:val="18"/>
        </w:rPr>
        <w:t xml:space="preserve">"Intellectual Property </w:t>
      </w:r>
      <w:proofErr w:type="gramStart"/>
      <w:r w:rsidRPr="00E91D7F">
        <w:rPr>
          <w:rFonts w:eastAsia="Times New Roman"/>
          <w:sz w:val="18"/>
          <w:szCs w:val="18"/>
        </w:rPr>
        <w:t>And</w:t>
      </w:r>
      <w:proofErr w:type="gramEnd"/>
      <w:r w:rsidRPr="00E91D7F">
        <w:rPr>
          <w:rFonts w:eastAsia="Times New Roman"/>
          <w:sz w:val="18"/>
          <w:szCs w:val="18"/>
        </w:rPr>
        <w:t xml:space="preserve"> The Pharmaceutical Industry: A Moral Crossroads Between Health And </w:t>
      </w:r>
      <w:proofErr w:type="spellStart"/>
      <w:r w:rsidRPr="00E91D7F">
        <w:rPr>
          <w:rFonts w:eastAsia="Times New Roman"/>
          <w:sz w:val="18"/>
          <w:szCs w:val="18"/>
        </w:rPr>
        <w:t>Propert</w:t>
      </w:r>
      <w:proofErr w:type="spellEnd"/>
      <w:r w:rsidRPr="00E91D7F">
        <w:rPr>
          <w:rFonts w:eastAsia="Times New Roman"/>
          <w:sz w:val="18"/>
          <w:szCs w:val="18"/>
        </w:rPr>
        <w:t xml:space="preserve">." Journal of Business Ethics 55:3. </w:t>
      </w:r>
      <w:proofErr w:type="gramStart"/>
      <w:r w:rsidRPr="00E91D7F">
        <w:rPr>
          <w:rFonts w:eastAsia="Times New Roman"/>
          <w:sz w:val="18"/>
          <w:szCs w:val="18"/>
        </w:rPr>
        <w:t>December,</w:t>
      </w:r>
      <w:proofErr w:type="gramEnd"/>
      <w:r w:rsidRPr="00E91D7F">
        <w:rPr>
          <w:rFonts w:eastAsia="Times New Roman"/>
          <w:sz w:val="18"/>
          <w:szCs w:val="18"/>
        </w:rPr>
        <w:t xml:space="preserve"> </w:t>
      </w:r>
      <w:r w:rsidRPr="006837DE">
        <w:rPr>
          <w:rFonts w:eastAsia="Times New Roman"/>
          <w:b/>
          <w:bCs/>
          <w:sz w:val="18"/>
          <w:szCs w:val="18"/>
          <w:u w:val="single"/>
        </w:rPr>
        <w:t>2004</w:t>
      </w:r>
      <w:r w:rsidRPr="00E91D7F">
        <w:rPr>
          <w:rFonts w:eastAsia="Times New Roman"/>
          <w:sz w:val="18"/>
          <w:szCs w:val="18"/>
        </w:rPr>
        <w:t xml:space="preserve">. Web. August 18, 2021. &lt;https://www.jstor.org/stable/25123392?seq=1#metadata_info_tab_contents&gt;. </w:t>
      </w:r>
    </w:p>
    <w:p w14:paraId="1C1A93A9" w14:textId="77777777" w:rsidR="00D070BB" w:rsidRPr="005579B6" w:rsidRDefault="00D070BB" w:rsidP="00D070BB">
      <w:pPr>
        <w:pStyle w:val="NormalWeb"/>
        <w:rPr>
          <w:rFonts w:cs="Calibri"/>
          <w:sz w:val="10"/>
        </w:rPr>
      </w:pPr>
      <w:r w:rsidRPr="00F14F41">
        <w:rPr>
          <w:rFonts w:cs="Calibri"/>
          <w:b/>
          <w:bCs/>
          <w:highlight w:val="yellow"/>
          <w:u w:val="single"/>
        </w:rPr>
        <w:t>I</w:t>
      </w:r>
      <w:r w:rsidRPr="00597C4E">
        <w:rPr>
          <w:rFonts w:cs="Calibri"/>
          <w:b/>
          <w:bCs/>
          <w:u w:val="single"/>
        </w:rPr>
        <w:t xml:space="preserve">ntellectual </w:t>
      </w:r>
      <w:r w:rsidRPr="00F14F41">
        <w:rPr>
          <w:rFonts w:cs="Calibri"/>
          <w:b/>
          <w:bCs/>
          <w:highlight w:val="yellow"/>
          <w:u w:val="single"/>
        </w:rPr>
        <w:t>pr</w:t>
      </w:r>
      <w:r w:rsidRPr="00597C4E">
        <w:rPr>
          <w:rFonts w:cs="Calibri"/>
          <w:b/>
          <w:bCs/>
          <w:u w:val="single"/>
        </w:rPr>
        <w:t>operty</w:t>
      </w:r>
      <w:r w:rsidRPr="005579B6">
        <w:rPr>
          <w:rFonts w:cs="Calibri"/>
          <w:sz w:val="10"/>
        </w:rPr>
        <w:t xml:space="preserve">, much like physical property, </w:t>
      </w:r>
      <w:r w:rsidRPr="00B92D39">
        <w:rPr>
          <w:rFonts w:cs="Calibri"/>
          <w:b/>
          <w:bCs/>
          <w:highlight w:val="yellow"/>
          <w:u w:val="single"/>
        </w:rPr>
        <w:t>is the product of labor</w:t>
      </w:r>
      <w:r w:rsidRPr="005579B6">
        <w:rPr>
          <w:rFonts w:cs="Calibri"/>
          <w:sz w:val="10"/>
        </w:rPr>
        <w:t>. According to Locke, "</w:t>
      </w:r>
      <w:r w:rsidRPr="00597C4E">
        <w:rPr>
          <w:rFonts w:cs="Calibri"/>
          <w:b/>
          <w:bCs/>
          <w:u w:val="single"/>
        </w:rPr>
        <w:t>every man has Property in his own Person'</w:t>
      </w:r>
      <w:r w:rsidRPr="005579B6">
        <w:rPr>
          <w:rFonts w:cs="Calibri"/>
          <w:sz w:val="10"/>
        </w:rPr>
        <w:t xml:space="preserve"> (Locke, 1690, 11:27). </w:t>
      </w:r>
      <w:r w:rsidRPr="00597C4E">
        <w:rPr>
          <w:rFonts w:cs="Calibri"/>
          <w:b/>
          <w:bCs/>
          <w:u w:val="single"/>
        </w:rPr>
        <w:t>The individual labor belongs to that individual, and in turn this produces several conditions of origination for property:</w:t>
      </w:r>
      <w:r w:rsidRPr="005579B6">
        <w:rPr>
          <w:rFonts w:cs="Calibri"/>
          <w:sz w:val="10"/>
        </w:rPr>
        <w:t xml:space="preserve"> (a) Locke argues that a person acquires ownership rights over a certain un claimed piece of property by "</w:t>
      </w:r>
      <w:r w:rsidRPr="005579B6">
        <w:rPr>
          <w:sz w:val="10"/>
        </w:rPr>
        <w:t>mixing his labor" with</w:t>
      </w:r>
      <w:r w:rsidRPr="005579B6">
        <w:rPr>
          <w:rFonts w:cs="Calibri"/>
          <w:sz w:val="10"/>
        </w:rPr>
        <w:t xml:space="preserve"> that property, thereby increases its value; (b) the right of property is conditional upon a person leaving in the commons enough (and as good) for the other commoners; (c) a person cannot take more out of the commons than he or she can use to advantage (Locke, 1690, 11:34-37). </w:t>
      </w:r>
      <w:r w:rsidRPr="00597C4E">
        <w:rPr>
          <w:rFonts w:cs="Calibri"/>
          <w:b/>
          <w:bCs/>
          <w:u w:val="single"/>
        </w:rPr>
        <w:t>The justification of intellectual property</w:t>
      </w:r>
      <w:r w:rsidRPr="005579B6">
        <w:rPr>
          <w:rFonts w:cs="Calibri"/>
          <w:sz w:val="10"/>
        </w:rPr>
        <w:t xml:space="preserve">, as a form of property in accordance with Locke, </w:t>
      </w:r>
      <w:r w:rsidRPr="00597C4E">
        <w:rPr>
          <w:rFonts w:cs="Calibri"/>
          <w:b/>
          <w:bCs/>
          <w:u w:val="single"/>
        </w:rPr>
        <w:t>depends on two factors</w:t>
      </w:r>
      <w:r w:rsidRPr="005579B6">
        <w:rPr>
          <w:rFonts w:cs="Calibri"/>
          <w:sz w:val="10"/>
        </w:rPr>
        <w:t xml:space="preserve">: </w:t>
      </w:r>
      <w:r w:rsidRPr="00597C4E">
        <w:rPr>
          <w:rFonts w:cs="Calibri"/>
          <w:b/>
          <w:bCs/>
          <w:u w:val="single"/>
        </w:rPr>
        <w:t xml:space="preserve">a conception of community, and the relation of that community to the intellectual com mons </w:t>
      </w:r>
      <w:r w:rsidRPr="005579B6">
        <w:rPr>
          <w:rFonts w:cs="Calibri"/>
          <w:sz w:val="10"/>
        </w:rPr>
        <w:t>(</w:t>
      </w:r>
      <w:proofErr w:type="spellStart"/>
      <w:r w:rsidRPr="005579B6">
        <w:rPr>
          <w:rFonts w:cs="Calibri"/>
          <w:sz w:val="10"/>
        </w:rPr>
        <w:t>Drahos</w:t>
      </w:r>
      <w:proofErr w:type="spellEnd"/>
      <w:r w:rsidRPr="005579B6">
        <w:rPr>
          <w:rFonts w:cs="Calibri"/>
          <w:sz w:val="10"/>
        </w:rPr>
        <w:t xml:space="preserve">, 1996). </w:t>
      </w:r>
      <w:r w:rsidRPr="00597C4E">
        <w:rPr>
          <w:rFonts w:cs="Calibri"/>
          <w:b/>
          <w:bCs/>
          <w:u w:val="single"/>
        </w:rPr>
        <w:t>The notion of property means the right of exclusive possession to the objects which people take from the commons</w:t>
      </w:r>
      <w:r w:rsidRPr="005579B6">
        <w:rPr>
          <w:rFonts w:cs="Calibri"/>
          <w:sz w:val="10"/>
        </w:rPr>
        <w:t xml:space="preserve">. Commons can be defined as any sets of resources that a community recognizes as being accessible to any member of that community. </w:t>
      </w:r>
      <w:r w:rsidRPr="00597C4E">
        <w:rPr>
          <w:rFonts w:cs="Calibri"/>
          <w:b/>
          <w:bCs/>
          <w:u w:val="single"/>
        </w:rPr>
        <w:t>A person's inclusive right to the com mons does not include a right to everything in the commons, but merely the right to be included in the commons for the purpose of exercising the natural rights of survival</w:t>
      </w:r>
      <w:r w:rsidRPr="005579B6">
        <w:rPr>
          <w:rFonts w:cs="Calibri"/>
          <w:sz w:val="10"/>
        </w:rPr>
        <w:t xml:space="preserve"> (Tully, 1980). </w:t>
      </w:r>
      <w:r w:rsidRPr="00597C4E">
        <w:rPr>
          <w:rFonts w:cs="Calibri"/>
          <w:b/>
          <w:bCs/>
          <w:u w:val="single"/>
        </w:rPr>
        <w:t>Even though intellectual property is by nature non-exclusionary, it functionally satisfies</w:t>
      </w:r>
      <w:r w:rsidRPr="005579B6">
        <w:rPr>
          <w:rFonts w:cs="Calibri"/>
          <w:sz w:val="10"/>
        </w:rPr>
        <w:t xml:space="preserve"> a </w:t>
      </w:r>
      <w:r w:rsidRPr="00597C4E">
        <w:rPr>
          <w:rFonts w:cs="Calibri"/>
          <w:b/>
          <w:bCs/>
          <w:u w:val="single"/>
        </w:rPr>
        <w:t>Lockean</w:t>
      </w:r>
      <w:r w:rsidRPr="005579B6">
        <w:rPr>
          <w:rFonts w:cs="Calibri"/>
          <w:sz w:val="10"/>
        </w:rPr>
        <w:t xml:space="preserve"> conception of </w:t>
      </w:r>
      <w:r w:rsidRPr="00597C4E">
        <w:rPr>
          <w:rFonts w:cs="Calibri"/>
          <w:b/>
          <w:bCs/>
          <w:u w:val="single"/>
        </w:rPr>
        <w:t>property</w:t>
      </w:r>
      <w:r w:rsidRPr="005579B6">
        <w:rPr>
          <w:rFonts w:cs="Calibri"/>
          <w:sz w:val="10"/>
        </w:rPr>
        <w:t xml:space="preserve"> </w:t>
      </w:r>
      <w:r w:rsidRPr="005579B6">
        <w:rPr>
          <w:rFonts w:cs="Calibri"/>
          <w:b/>
          <w:bCs/>
          <w:u w:val="single"/>
        </w:rPr>
        <w:t xml:space="preserve">because </w:t>
      </w:r>
      <w:r w:rsidRPr="00F14F41">
        <w:rPr>
          <w:rFonts w:cs="Calibri"/>
          <w:b/>
          <w:bCs/>
          <w:highlight w:val="yellow"/>
          <w:u w:val="single"/>
        </w:rPr>
        <w:t>an individual</w:t>
      </w:r>
      <w:r w:rsidRPr="005579B6">
        <w:rPr>
          <w:rFonts w:cs="Calibri"/>
          <w:b/>
          <w:bCs/>
          <w:u w:val="single"/>
        </w:rPr>
        <w:t xml:space="preserve"> both </w:t>
      </w:r>
      <w:r w:rsidRPr="00F14F41">
        <w:rPr>
          <w:rFonts w:cs="Calibri"/>
          <w:b/>
          <w:bCs/>
          <w:highlight w:val="yellow"/>
          <w:u w:val="single"/>
        </w:rPr>
        <w:t xml:space="preserve">mixes </w:t>
      </w:r>
      <w:r w:rsidRPr="005579B6">
        <w:rPr>
          <w:rFonts w:cs="Calibri"/>
          <w:b/>
          <w:bCs/>
          <w:u w:val="single"/>
        </w:rPr>
        <w:t xml:space="preserve">his or </w:t>
      </w:r>
      <w:r w:rsidRPr="00F14F41">
        <w:rPr>
          <w:rFonts w:cs="Calibri"/>
          <w:b/>
          <w:bCs/>
          <w:highlight w:val="yellow"/>
          <w:u w:val="single"/>
        </w:rPr>
        <w:t>her labor and increases the value of the original property</w:t>
      </w:r>
      <w:r w:rsidRPr="005579B6">
        <w:rPr>
          <w:rFonts w:cs="Calibri"/>
          <w:b/>
          <w:bCs/>
          <w:u w:val="single"/>
        </w:rPr>
        <w:t>.</w:t>
      </w:r>
      <w:r w:rsidRPr="005579B6">
        <w:rPr>
          <w:rFonts w:cs="Calibri"/>
          <w:sz w:val="10"/>
        </w:rPr>
        <w:t xml:space="preserve"> In the context of drug development, one may argue that no synthetic chemical component magically appears as a figment of one's imagination. Instead, individuals mix labor in the form of time and money invested in research, education, and various resources, all of which are necessary to facilitate the creation of new ideas and novel medications. The </w:t>
      </w:r>
      <w:r w:rsidRPr="005579B6">
        <w:rPr>
          <w:rFonts w:cs="Calibri"/>
          <w:b/>
          <w:bCs/>
          <w:u w:val="single"/>
        </w:rPr>
        <w:t xml:space="preserve">value of the finished prod </w:t>
      </w:r>
      <w:proofErr w:type="spellStart"/>
      <w:r w:rsidRPr="005579B6">
        <w:rPr>
          <w:rFonts w:cs="Calibri"/>
          <w:b/>
          <w:bCs/>
          <w:u w:val="single"/>
        </w:rPr>
        <w:t>uct</w:t>
      </w:r>
      <w:proofErr w:type="spellEnd"/>
      <w:r w:rsidRPr="005579B6">
        <w:rPr>
          <w:rFonts w:cs="Calibri"/>
          <w:b/>
          <w:bCs/>
          <w:u w:val="single"/>
        </w:rPr>
        <w:t>, a novel idea to synthesize a medication capable of treating a specific disease, can be of greater worth than any of the individual component parts from which it is synthesized.</w:t>
      </w:r>
      <w:r w:rsidRPr="005579B6">
        <w:rPr>
          <w:rFonts w:cs="Calibri"/>
          <w:sz w:val="10"/>
        </w:rPr>
        <w:t xml:space="preserve"> The value of the physical object is of greater worth, at least economically, than the idea itself. </w:t>
      </w:r>
      <w:r w:rsidRPr="00F14F41">
        <w:rPr>
          <w:rFonts w:cs="Calibri"/>
          <w:b/>
          <w:bCs/>
          <w:highlight w:val="yellow"/>
          <w:u w:val="single"/>
        </w:rPr>
        <w:t xml:space="preserve">Intellectual property provides an individual with an exclusive right to </w:t>
      </w:r>
      <w:r w:rsidRPr="005579B6">
        <w:rPr>
          <w:rFonts w:cs="Calibri"/>
          <w:b/>
          <w:bCs/>
          <w:u w:val="single"/>
        </w:rPr>
        <w:t xml:space="preserve">his or </w:t>
      </w:r>
      <w:r w:rsidRPr="00F14F41">
        <w:rPr>
          <w:rFonts w:cs="Calibri"/>
          <w:b/>
          <w:bCs/>
          <w:highlight w:val="yellow"/>
          <w:u w:val="single"/>
        </w:rPr>
        <w:t>her own ideas</w:t>
      </w:r>
      <w:r w:rsidRPr="005579B6">
        <w:rPr>
          <w:rFonts w:cs="Calibri"/>
          <w:b/>
          <w:bCs/>
          <w:u w:val="single"/>
        </w:rPr>
        <w:t xml:space="preserve">. In practice, intellectual property is rewarded by the state in the form of a patent. A patent is a grant of a limited monopoly to an inventor in exchange for disclosing the invention to society </w:t>
      </w:r>
      <w:r w:rsidRPr="005579B6">
        <w:rPr>
          <w:rFonts w:cs="Calibri"/>
          <w:sz w:val="10"/>
        </w:rPr>
        <w:t xml:space="preserve">(Goldman, 1989). Once the patent has been awarded, the inventor can either control the product and set up its price in the </w:t>
      </w:r>
      <w:proofErr w:type="gramStart"/>
      <w:r w:rsidRPr="005579B6">
        <w:rPr>
          <w:rFonts w:cs="Calibri"/>
          <w:sz w:val="10"/>
        </w:rPr>
        <w:t>market, or</w:t>
      </w:r>
      <w:proofErr w:type="gramEnd"/>
      <w:r w:rsidRPr="005579B6">
        <w:rPr>
          <w:rFonts w:cs="Calibri"/>
          <w:sz w:val="10"/>
        </w:rPr>
        <w:t xml:space="preserve"> can sell his or her rights. In the U.S., a patent is legally defined as "the right to exclude others from making, using, offering for sale, or selling" a particular invention in the United States. </w:t>
      </w:r>
      <w:proofErr w:type="spellStart"/>
      <w:r w:rsidRPr="005579B6">
        <w:rPr>
          <w:rFonts w:cs="Calibri"/>
          <w:b/>
          <w:bCs/>
          <w:u w:val="single"/>
        </w:rPr>
        <w:t>Additionaly</w:t>
      </w:r>
      <w:proofErr w:type="spellEnd"/>
      <w:r w:rsidRPr="005579B6">
        <w:rPr>
          <w:rFonts w:cs="Calibri"/>
          <w:b/>
          <w:bCs/>
          <w:u w:val="single"/>
        </w:rPr>
        <w:t xml:space="preserve">, </w:t>
      </w:r>
      <w:r w:rsidRPr="00F14F41">
        <w:rPr>
          <w:rFonts w:cs="Calibri"/>
          <w:b/>
          <w:bCs/>
          <w:highlight w:val="yellow"/>
          <w:u w:val="single"/>
        </w:rPr>
        <w:t xml:space="preserve">granting a patent rewards an inventor's creativity, labor, </w:t>
      </w:r>
      <w:proofErr w:type="gramStart"/>
      <w:r w:rsidRPr="00F14F41">
        <w:rPr>
          <w:rFonts w:cs="Calibri"/>
          <w:b/>
          <w:bCs/>
          <w:highlight w:val="yellow"/>
          <w:u w:val="single"/>
        </w:rPr>
        <w:t>investment</w:t>
      </w:r>
      <w:proofErr w:type="gramEnd"/>
      <w:r w:rsidRPr="00F14F41">
        <w:rPr>
          <w:rFonts w:cs="Calibri"/>
          <w:b/>
          <w:bCs/>
          <w:highlight w:val="yellow"/>
          <w:u w:val="single"/>
        </w:rPr>
        <w:t xml:space="preserve"> and accomplishments</w:t>
      </w:r>
      <w:r w:rsidRPr="005579B6">
        <w:rPr>
          <w:rFonts w:cs="Calibri"/>
          <w:b/>
          <w:bCs/>
          <w:u w:val="single"/>
        </w:rPr>
        <w:t xml:space="preserve">. </w:t>
      </w:r>
      <w:r w:rsidRPr="00F14F41">
        <w:rPr>
          <w:rFonts w:cs="Calibri"/>
          <w:b/>
          <w:bCs/>
          <w:highlight w:val="yellow"/>
          <w:u w:val="single"/>
        </w:rPr>
        <w:t xml:space="preserve">Without </w:t>
      </w:r>
      <w:r w:rsidRPr="005579B6">
        <w:rPr>
          <w:rFonts w:cs="Calibri"/>
          <w:b/>
          <w:bCs/>
          <w:u w:val="single"/>
        </w:rPr>
        <w:t xml:space="preserve">proprietary </w:t>
      </w:r>
      <w:r w:rsidRPr="00F14F41">
        <w:rPr>
          <w:rFonts w:cs="Calibri"/>
          <w:b/>
          <w:bCs/>
          <w:highlight w:val="yellow"/>
          <w:u w:val="single"/>
        </w:rPr>
        <w:t xml:space="preserve">protection </w:t>
      </w:r>
      <w:r w:rsidRPr="005579B6">
        <w:rPr>
          <w:rFonts w:cs="Calibri"/>
          <w:b/>
          <w:bCs/>
          <w:u w:val="single"/>
        </w:rPr>
        <w:t xml:space="preserve">of a patent, </w:t>
      </w:r>
      <w:r w:rsidRPr="00F14F41">
        <w:rPr>
          <w:rFonts w:cs="Calibri"/>
          <w:b/>
          <w:bCs/>
          <w:highlight w:val="yellow"/>
          <w:u w:val="single"/>
        </w:rPr>
        <w:t xml:space="preserve">others could freely appropriate </w:t>
      </w:r>
      <w:r w:rsidRPr="005579B6">
        <w:rPr>
          <w:rFonts w:cs="Calibri"/>
          <w:b/>
          <w:bCs/>
          <w:u w:val="single"/>
        </w:rPr>
        <w:t xml:space="preserve">and put the invention </w:t>
      </w:r>
      <w:r w:rsidRPr="00F14F41">
        <w:rPr>
          <w:rFonts w:cs="Calibri"/>
          <w:b/>
          <w:bCs/>
          <w:highlight w:val="yellow"/>
          <w:u w:val="single"/>
        </w:rPr>
        <w:t>to their own use</w:t>
      </w:r>
      <w:r w:rsidRPr="005579B6">
        <w:rPr>
          <w:rFonts w:cs="Calibri"/>
          <w:sz w:val="10"/>
        </w:rPr>
        <w:t xml:space="preserve"> (Goldman, 1989). </w:t>
      </w:r>
    </w:p>
    <w:p w14:paraId="429F8373" w14:textId="77777777" w:rsidR="00D070BB" w:rsidRDefault="00D070BB" w:rsidP="00D070BB">
      <w:pPr>
        <w:pStyle w:val="Heading4"/>
        <w:rPr>
          <w:rFonts w:cs="Calibri"/>
        </w:rPr>
      </w:pPr>
    </w:p>
    <w:p w14:paraId="7C82B06F" w14:textId="77777777" w:rsidR="00D070BB" w:rsidRPr="00EB5182" w:rsidRDefault="00D070BB" w:rsidP="00D070BB">
      <w:pPr>
        <w:pStyle w:val="Heading4"/>
        <w:rPr>
          <w:rFonts w:cs="Calibri"/>
          <w:sz w:val="24"/>
        </w:rPr>
      </w:pPr>
      <w:r w:rsidRPr="00EB5182">
        <w:rPr>
          <w:rFonts w:cs="Calibri"/>
        </w:rPr>
        <w:t xml:space="preserve">The state has an obligation to protect property rights, and this must include intellectual property rights in medicines. </w:t>
      </w:r>
    </w:p>
    <w:p w14:paraId="3CB7947A" w14:textId="77777777" w:rsidR="00D070BB" w:rsidRPr="00EB5182" w:rsidRDefault="00D070BB" w:rsidP="00D070BB">
      <w:pPr>
        <w:spacing w:before="100" w:beforeAutospacing="1" w:after="100" w:afterAutospacing="1" w:line="240" w:lineRule="auto"/>
        <w:rPr>
          <w:rFonts w:eastAsia="Times New Roman"/>
          <w:sz w:val="18"/>
          <w:szCs w:val="18"/>
        </w:rPr>
      </w:pPr>
      <w:proofErr w:type="spellStart"/>
      <w:r w:rsidRPr="006837DE">
        <w:rPr>
          <w:rFonts w:eastAsia="Times New Roman"/>
          <w:b/>
          <w:bCs/>
          <w:sz w:val="18"/>
          <w:szCs w:val="18"/>
          <w:u w:val="single"/>
        </w:rPr>
        <w:t>Gewertz</w:t>
      </w:r>
      <w:proofErr w:type="spellEnd"/>
      <w:r w:rsidRPr="00EB5182">
        <w:rPr>
          <w:rFonts w:eastAsia="Times New Roman"/>
          <w:sz w:val="18"/>
          <w:szCs w:val="18"/>
        </w:rPr>
        <w:t xml:space="preserve">, Nevin. "Intellectual Property </w:t>
      </w:r>
      <w:proofErr w:type="gramStart"/>
      <w:r w:rsidRPr="00EB5182">
        <w:rPr>
          <w:rFonts w:eastAsia="Times New Roman"/>
          <w:sz w:val="18"/>
          <w:szCs w:val="18"/>
        </w:rPr>
        <w:t>And</w:t>
      </w:r>
      <w:proofErr w:type="gramEnd"/>
      <w:r w:rsidRPr="00EB5182">
        <w:rPr>
          <w:rFonts w:eastAsia="Times New Roman"/>
          <w:sz w:val="18"/>
          <w:szCs w:val="18"/>
        </w:rPr>
        <w:t xml:space="preserve"> The Pharmaceutical Industry: A Moral Crossroads Between Health And </w:t>
      </w:r>
      <w:proofErr w:type="spellStart"/>
      <w:r w:rsidRPr="00EB5182">
        <w:rPr>
          <w:rFonts w:eastAsia="Times New Roman"/>
          <w:sz w:val="18"/>
          <w:szCs w:val="18"/>
        </w:rPr>
        <w:t>Propert</w:t>
      </w:r>
      <w:proofErr w:type="spellEnd"/>
      <w:r w:rsidRPr="00EB5182">
        <w:rPr>
          <w:rFonts w:eastAsia="Times New Roman"/>
          <w:sz w:val="18"/>
          <w:szCs w:val="18"/>
        </w:rPr>
        <w:t xml:space="preserve">." Journal of Business Ethics 55:3. </w:t>
      </w:r>
      <w:proofErr w:type="gramStart"/>
      <w:r w:rsidRPr="00EB5182">
        <w:rPr>
          <w:rFonts w:eastAsia="Times New Roman"/>
          <w:sz w:val="18"/>
          <w:szCs w:val="18"/>
        </w:rPr>
        <w:t>December,</w:t>
      </w:r>
      <w:proofErr w:type="gramEnd"/>
      <w:r w:rsidRPr="00EB5182">
        <w:rPr>
          <w:rFonts w:eastAsia="Times New Roman"/>
          <w:sz w:val="18"/>
          <w:szCs w:val="18"/>
        </w:rPr>
        <w:t xml:space="preserve"> </w:t>
      </w:r>
      <w:r w:rsidRPr="006837DE">
        <w:rPr>
          <w:rFonts w:eastAsia="Times New Roman"/>
          <w:b/>
          <w:bCs/>
          <w:sz w:val="18"/>
          <w:szCs w:val="18"/>
          <w:u w:val="single"/>
        </w:rPr>
        <w:t>2004</w:t>
      </w:r>
      <w:r w:rsidRPr="00EB5182">
        <w:rPr>
          <w:rFonts w:eastAsia="Times New Roman"/>
          <w:sz w:val="18"/>
          <w:szCs w:val="18"/>
        </w:rPr>
        <w:t xml:space="preserve">. Web. August 18, 2021. &lt;https://www.jstor.org/stable/25123392?seq=1#metadata_info_tab_contents&gt;. </w:t>
      </w:r>
    </w:p>
    <w:p w14:paraId="69C7D36D" w14:textId="77777777" w:rsidR="00D070BB" w:rsidRPr="005579B6" w:rsidRDefault="00D070BB" w:rsidP="00D070BB">
      <w:pPr>
        <w:spacing w:before="100" w:beforeAutospacing="1" w:after="100" w:afterAutospacing="1" w:line="240" w:lineRule="auto"/>
        <w:rPr>
          <w:rFonts w:eastAsia="Times New Roman"/>
          <w:sz w:val="14"/>
        </w:rPr>
      </w:pPr>
      <w:r w:rsidRPr="005579B6">
        <w:rPr>
          <w:rFonts w:eastAsia="Times New Roman"/>
          <w:b/>
          <w:bCs/>
          <w:sz w:val="24"/>
          <w:u w:val="single"/>
        </w:rPr>
        <w:t xml:space="preserve">According to Nozick, </w:t>
      </w:r>
      <w:r w:rsidRPr="00C7190A">
        <w:rPr>
          <w:rFonts w:eastAsia="Times New Roman"/>
          <w:b/>
          <w:bCs/>
          <w:sz w:val="24"/>
          <w:highlight w:val="yellow"/>
          <w:u w:val="single"/>
        </w:rPr>
        <w:t xml:space="preserve">the </w:t>
      </w:r>
      <w:r w:rsidRPr="005579B6">
        <w:rPr>
          <w:rFonts w:eastAsia="Times New Roman"/>
          <w:b/>
          <w:bCs/>
          <w:sz w:val="24"/>
          <w:u w:val="single"/>
        </w:rPr>
        <w:t xml:space="preserve">primary </w:t>
      </w:r>
      <w:r w:rsidRPr="00C7190A">
        <w:rPr>
          <w:rFonts w:eastAsia="Times New Roman"/>
          <w:b/>
          <w:bCs/>
          <w:sz w:val="24"/>
          <w:highlight w:val="yellow"/>
          <w:u w:val="single"/>
        </w:rPr>
        <w:t xml:space="preserve">purpose of the state is to protect </w:t>
      </w:r>
      <w:r w:rsidRPr="005579B6">
        <w:rPr>
          <w:rFonts w:eastAsia="Times New Roman"/>
          <w:b/>
          <w:bCs/>
          <w:sz w:val="24"/>
          <w:u w:val="single"/>
        </w:rPr>
        <w:t xml:space="preserve">basic </w:t>
      </w:r>
      <w:r w:rsidRPr="00C7190A">
        <w:rPr>
          <w:rFonts w:eastAsia="Times New Roman"/>
          <w:b/>
          <w:bCs/>
          <w:sz w:val="24"/>
          <w:highlight w:val="yellow"/>
          <w:u w:val="single"/>
        </w:rPr>
        <w:t>rights</w:t>
      </w:r>
      <w:r w:rsidRPr="005579B6">
        <w:rPr>
          <w:rFonts w:eastAsia="Times New Roman"/>
          <w:b/>
          <w:bCs/>
          <w:sz w:val="24"/>
          <w:u w:val="single"/>
        </w:rPr>
        <w:t>.</w:t>
      </w:r>
      <w:r w:rsidRPr="005579B6">
        <w:rPr>
          <w:rFonts w:eastAsia="Times New Roman"/>
          <w:sz w:val="14"/>
        </w:rPr>
        <w:t xml:space="preserve"> </w:t>
      </w:r>
      <w:r w:rsidRPr="00C7190A">
        <w:rPr>
          <w:rFonts w:eastAsia="Times New Roman"/>
          <w:b/>
          <w:bCs/>
          <w:sz w:val="24"/>
          <w:highlight w:val="yellow"/>
          <w:u w:val="single"/>
        </w:rPr>
        <w:t xml:space="preserve">One </w:t>
      </w:r>
      <w:r w:rsidRPr="005579B6">
        <w:rPr>
          <w:rFonts w:eastAsia="Times New Roman"/>
          <w:b/>
          <w:bCs/>
          <w:sz w:val="24"/>
          <w:u w:val="single"/>
        </w:rPr>
        <w:t xml:space="preserve">of these explicit rights </w:t>
      </w:r>
      <w:r w:rsidRPr="00C7190A">
        <w:rPr>
          <w:rFonts w:eastAsia="Times New Roman"/>
          <w:b/>
          <w:bCs/>
          <w:sz w:val="24"/>
          <w:highlight w:val="yellow"/>
          <w:u w:val="single"/>
        </w:rPr>
        <w:t xml:space="preserve">is </w:t>
      </w:r>
      <w:r w:rsidRPr="005579B6">
        <w:rPr>
          <w:rFonts w:eastAsia="Times New Roman"/>
          <w:b/>
          <w:bCs/>
          <w:sz w:val="24"/>
          <w:u w:val="single"/>
        </w:rPr>
        <w:t xml:space="preserve">the right </w:t>
      </w:r>
      <w:r w:rsidRPr="00C7190A">
        <w:rPr>
          <w:rFonts w:eastAsia="Times New Roman"/>
          <w:b/>
          <w:bCs/>
          <w:sz w:val="24"/>
          <w:highlight w:val="yellow"/>
          <w:u w:val="single"/>
        </w:rPr>
        <w:t>to intellectual property</w:t>
      </w:r>
      <w:r w:rsidRPr="005579B6">
        <w:rPr>
          <w:rFonts w:eastAsia="Times New Roman"/>
          <w:b/>
          <w:bCs/>
          <w:sz w:val="24"/>
          <w:u w:val="single"/>
        </w:rPr>
        <w:t>.</w:t>
      </w:r>
      <w:r w:rsidRPr="005579B6">
        <w:rPr>
          <w:rFonts w:eastAsia="Times New Roman"/>
          <w:sz w:val="14"/>
        </w:rPr>
        <w:t xml:space="preserve"> </w:t>
      </w:r>
      <w:r w:rsidRPr="005579B6">
        <w:rPr>
          <w:rFonts w:eastAsia="Times New Roman"/>
          <w:b/>
          <w:bCs/>
          <w:sz w:val="24"/>
          <w:u w:val="single"/>
        </w:rPr>
        <w:t>The concept of intellectual property is not practical unless it is upheld by the state. A simple patent by itself holds no value. The value and rights granted within a patent are meaningful to the extent they are enforced.</w:t>
      </w:r>
      <w:r w:rsidRPr="005579B6">
        <w:rPr>
          <w:rFonts w:eastAsia="Times New Roman"/>
          <w:sz w:val="14"/>
        </w:rPr>
        <w:t xml:space="preserve"> Simplistically, the state is formed through an "invisible hands" process by which all individuals agree to a "monopoly over all use of force" (Nozick, 1974, p. 26). </w:t>
      </w:r>
      <w:proofErr w:type="gramStart"/>
      <w:r w:rsidRPr="005579B6">
        <w:rPr>
          <w:rFonts w:eastAsia="Times New Roman"/>
          <w:sz w:val="14"/>
        </w:rPr>
        <w:t>Each individual</w:t>
      </w:r>
      <w:proofErr w:type="gramEnd"/>
      <w:r w:rsidRPr="005579B6">
        <w:rPr>
          <w:rFonts w:eastAsia="Times New Roman"/>
          <w:sz w:val="14"/>
        </w:rPr>
        <w:t xml:space="preserve">, regardless of his or her position within society, has agreed to accept this "monopoly over force" in order to protect his or her basic rights, such as property. Nozick holds that any infringement upon the basic rights of the individual by the state, such as redistribution of wealth or excessive taxation, is unjust. Such redistribution fundamentally violates the basic right of the individual to the products of his or her own labor. Nozick asserts that: A minimal state, limited to the narrow functions of protection against force, theft, fraud, enforcement of contract ... is justified. The state may not use its coercive apparatus for the purpose of getting some citizens to aid others (Nozick, 1974, p. ix). The purpose of the state is to protect individuals' basic rights, of which property is considered one of several. </w:t>
      </w:r>
      <w:r w:rsidRPr="005579B6">
        <w:rPr>
          <w:rFonts w:eastAsia="Times New Roman"/>
          <w:b/>
          <w:bCs/>
          <w:sz w:val="24"/>
          <w:u w:val="single"/>
        </w:rPr>
        <w:t xml:space="preserve">Because intellectual property is a basic right, </w:t>
      </w:r>
      <w:r w:rsidRPr="00C7190A">
        <w:rPr>
          <w:rFonts w:eastAsia="Times New Roman"/>
          <w:b/>
          <w:bCs/>
          <w:sz w:val="24"/>
          <w:highlight w:val="yellow"/>
          <w:u w:val="single"/>
        </w:rPr>
        <w:t>it would be unjust for the state to redistribute the profits</w:t>
      </w:r>
      <w:r w:rsidRPr="00C7190A">
        <w:rPr>
          <w:rFonts w:eastAsia="Times New Roman"/>
          <w:sz w:val="14"/>
          <w:highlight w:val="yellow"/>
        </w:rPr>
        <w:t xml:space="preserve"> </w:t>
      </w:r>
      <w:proofErr w:type="spellStart"/>
      <w:r w:rsidRPr="005579B6">
        <w:rPr>
          <w:rFonts w:eastAsia="Times New Roman"/>
          <w:sz w:val="14"/>
        </w:rPr>
        <w:t>GlaxoSmithKlein</w:t>
      </w:r>
      <w:proofErr w:type="spellEnd"/>
      <w:r w:rsidRPr="005579B6">
        <w:rPr>
          <w:rFonts w:eastAsia="Times New Roman"/>
          <w:sz w:val="14"/>
        </w:rPr>
        <w:t xml:space="preserve"> receives from AZT or AZT itself, even if to provide better medical treatment for more individuals. </w:t>
      </w:r>
      <w:r w:rsidRPr="005579B6">
        <w:rPr>
          <w:rFonts w:eastAsia="Times New Roman"/>
          <w:b/>
          <w:bCs/>
          <w:sz w:val="24"/>
          <w:u w:val="single"/>
        </w:rPr>
        <w:t>Instead, the state must ensure that the patent rights of the pharmaceutical company are upheld and not infringed upon by any possible substitute products.</w:t>
      </w:r>
      <w:r w:rsidRPr="005579B6">
        <w:rPr>
          <w:rFonts w:eastAsia="Times New Roman"/>
          <w:sz w:val="14"/>
        </w:rPr>
        <w:t xml:space="preserve"> Current domestic and international policies demonstrate an increasing trend towards the strict protection of intellectual property. The ideas behind such policies parallel the theoretical work of Nozick. As discussed, according to Nozick, </w:t>
      </w:r>
      <w:r w:rsidRPr="00C7190A">
        <w:rPr>
          <w:rFonts w:eastAsia="Times New Roman"/>
          <w:b/>
          <w:bCs/>
          <w:sz w:val="24"/>
          <w:highlight w:val="yellow"/>
          <w:u w:val="single"/>
        </w:rPr>
        <w:t xml:space="preserve">an individual is entitled to the market value of </w:t>
      </w:r>
      <w:r w:rsidRPr="005579B6">
        <w:rPr>
          <w:rFonts w:eastAsia="Times New Roman"/>
          <w:b/>
          <w:bCs/>
          <w:sz w:val="24"/>
          <w:u w:val="single"/>
        </w:rPr>
        <w:t>his or her "</w:t>
      </w:r>
      <w:r w:rsidRPr="00C7190A">
        <w:rPr>
          <w:rFonts w:eastAsia="Times New Roman"/>
          <w:b/>
          <w:bCs/>
          <w:sz w:val="24"/>
          <w:highlight w:val="yellow"/>
          <w:u w:val="single"/>
        </w:rPr>
        <w:t>intellectual objects</w:t>
      </w:r>
      <w:r w:rsidRPr="005579B6">
        <w:rPr>
          <w:rFonts w:eastAsia="Times New Roman"/>
          <w:b/>
          <w:bCs/>
          <w:sz w:val="24"/>
          <w:u w:val="single"/>
        </w:rPr>
        <w:t xml:space="preserve">" over a given, non-infinite, </w:t>
      </w:r>
      <w:proofErr w:type="gramStart"/>
      <w:r w:rsidRPr="005579B6">
        <w:rPr>
          <w:rFonts w:eastAsia="Times New Roman"/>
          <w:b/>
          <w:bCs/>
          <w:sz w:val="24"/>
          <w:u w:val="single"/>
        </w:rPr>
        <w:t>time period</w:t>
      </w:r>
      <w:proofErr w:type="gramEnd"/>
      <w:r w:rsidRPr="005579B6">
        <w:rPr>
          <w:rFonts w:eastAsia="Times New Roman"/>
          <w:sz w:val="14"/>
        </w:rPr>
        <w:t xml:space="preserve">. </w:t>
      </w:r>
      <w:r w:rsidRPr="005579B6">
        <w:rPr>
          <w:rFonts w:eastAsia="Times New Roman"/>
          <w:b/>
          <w:bCs/>
          <w:sz w:val="24"/>
          <w:u w:val="single"/>
        </w:rPr>
        <w:t>This market value, no matter how potentially extraneous, is not only acquired through just means but also distributed through just transfer.</w:t>
      </w:r>
      <w:r w:rsidRPr="005579B6">
        <w:rPr>
          <w:rFonts w:eastAsia="Times New Roman"/>
          <w:sz w:val="14"/>
        </w:rPr>
        <w:t xml:space="preserve"> In turn, within the minimalist state of Nozick's theory, no justification exists for state intervention and re-distribution of those goods or profits received by virtue of patent licensing. The states' obligation is to protect the intellectual property interests of an individual, as well as to protect the individual himself. *Ellipsis from source</w:t>
      </w:r>
    </w:p>
    <w:p w14:paraId="3206E4E6" w14:textId="77777777" w:rsidR="00D070BB" w:rsidRPr="000E5A39" w:rsidRDefault="00D070BB" w:rsidP="00D070BB">
      <w:pPr>
        <w:rPr>
          <w:rFonts w:asciiTheme="majorHAnsi" w:hAnsiTheme="majorHAnsi" w:cstheme="majorHAnsi"/>
        </w:rPr>
      </w:pPr>
    </w:p>
    <w:p w14:paraId="4D881F66" w14:textId="77777777" w:rsidR="00D070BB" w:rsidRPr="000E5A39" w:rsidRDefault="00D070BB" w:rsidP="00D070BB">
      <w:pPr>
        <w:pStyle w:val="Heading2"/>
        <w:rPr>
          <w:rFonts w:asciiTheme="majorHAnsi" w:hAnsiTheme="majorHAnsi" w:cstheme="majorHAnsi"/>
        </w:rPr>
      </w:pPr>
      <w:r w:rsidRPr="000E5A39">
        <w:rPr>
          <w:rFonts w:asciiTheme="majorHAnsi" w:hAnsiTheme="majorHAnsi" w:cstheme="majorHAnsi"/>
          <w:u w:val="single"/>
        </w:rPr>
        <w:t xml:space="preserve">Contention 2: </w:t>
      </w:r>
      <w:r w:rsidRPr="000E5A39">
        <w:rPr>
          <w:rFonts w:asciiTheme="majorHAnsi" w:hAnsiTheme="majorHAnsi" w:cstheme="majorHAnsi"/>
        </w:rPr>
        <w:t xml:space="preserve">Innovation is increased by IP law. </w:t>
      </w:r>
    </w:p>
    <w:p w14:paraId="7A296FB5" w14:textId="77777777" w:rsidR="00D070BB" w:rsidRPr="000E5A39" w:rsidRDefault="00D070BB" w:rsidP="00D070BB">
      <w:pPr>
        <w:pStyle w:val="Heading2"/>
        <w:jc w:val="left"/>
        <w:rPr>
          <w:rFonts w:asciiTheme="majorHAnsi" w:hAnsiTheme="majorHAnsi" w:cstheme="majorHAnsi"/>
          <w:u w:val="none"/>
        </w:rPr>
      </w:pPr>
      <w:r w:rsidRPr="000E5A39">
        <w:rPr>
          <w:rFonts w:asciiTheme="majorHAnsi" w:hAnsiTheme="majorHAnsi" w:cstheme="majorHAnsi"/>
          <w:sz w:val="48"/>
          <w:szCs w:val="48"/>
          <w:u w:val="none"/>
        </w:rPr>
        <w:t>IP protects innovators by eliminating the risk of others duplicating their product and stealing the benefits while losing nothing. Without IP law, there is no logical incentive for innovation. Lewis 2008:</w:t>
      </w:r>
    </w:p>
    <w:p w14:paraId="22AF62EC" w14:textId="77777777" w:rsidR="00D070BB" w:rsidRPr="000E5A39" w:rsidRDefault="00D070BB" w:rsidP="00D070BB">
      <w:pPr>
        <w:pStyle w:val="NormalWeb"/>
        <w:ind w:left="567" w:hanging="567"/>
        <w:rPr>
          <w:rFonts w:asciiTheme="majorHAnsi" w:hAnsiTheme="majorHAnsi" w:cstheme="majorHAnsi"/>
        </w:rPr>
      </w:pPr>
      <w:r w:rsidRPr="000E5A39">
        <w:rPr>
          <w:rFonts w:asciiTheme="majorHAnsi" w:hAnsiTheme="majorHAnsi" w:cstheme="majorHAnsi"/>
        </w:rPr>
        <w:t xml:space="preserve">Lewis, J. A. (2008). </w:t>
      </w:r>
      <w:r w:rsidRPr="000E5A39">
        <w:rPr>
          <w:rFonts w:asciiTheme="majorHAnsi" w:hAnsiTheme="majorHAnsi" w:cstheme="majorHAnsi"/>
          <w:i/>
          <w:iCs/>
        </w:rPr>
        <w:t>Intellectual property protection: Promoting innovation in a global information economy</w:t>
      </w:r>
      <w:r w:rsidRPr="000E5A39">
        <w:rPr>
          <w:rFonts w:asciiTheme="majorHAnsi" w:hAnsiTheme="majorHAnsi" w:cstheme="majorHAnsi"/>
        </w:rPr>
        <w:t xml:space="preserve">. Center for Strategic &amp; International Studies. </w:t>
      </w:r>
    </w:p>
    <w:p w14:paraId="3D72CE6D" w14:textId="77777777" w:rsidR="00D070BB" w:rsidRPr="00E11E79" w:rsidRDefault="00D070BB" w:rsidP="00D070BB">
      <w:r w:rsidRPr="00E11E79">
        <w:t xml:space="preserve">One of </w:t>
      </w:r>
      <w:r w:rsidRPr="007C7F32">
        <w:rPr>
          <w:rStyle w:val="Heading2Char"/>
          <w:highlight w:val="cyan"/>
        </w:rPr>
        <w:t xml:space="preserve">the </w:t>
      </w:r>
      <w:r w:rsidRPr="00E11E79">
        <w:t xml:space="preserve">most important sets of </w:t>
      </w:r>
      <w:r w:rsidRPr="007C7F32">
        <w:rPr>
          <w:rStyle w:val="Heading2Char"/>
          <w:highlight w:val="cyan"/>
        </w:rPr>
        <w:t xml:space="preserve">incentives for innovation comes from </w:t>
      </w:r>
      <w:r w:rsidRPr="00E11E79">
        <w:t xml:space="preserve">the protection of </w:t>
      </w:r>
      <w:r w:rsidRPr="007C7F32">
        <w:rPr>
          <w:rStyle w:val="Heading2Char"/>
          <w:highlight w:val="cyan"/>
        </w:rPr>
        <w:t xml:space="preserve">intellectual property </w:t>
      </w:r>
      <w:r w:rsidRPr="00E11E79">
        <w:t xml:space="preserve">(IP). Countries began to protect </w:t>
      </w:r>
      <w:r w:rsidRPr="007C7F32">
        <w:rPr>
          <w:rStyle w:val="Heading2Char"/>
          <w:highlight w:val="cyan"/>
        </w:rPr>
        <w:t xml:space="preserve">IP </w:t>
      </w:r>
      <w:r w:rsidRPr="00E11E79">
        <w:t xml:space="preserve">at the start of the industrial age, when innovation and technological change began to reshape economies that were largely agricultural. Early rules </w:t>
      </w:r>
      <w:r w:rsidRPr="007C7F32">
        <w:rPr>
          <w:rStyle w:val="Heading2Char"/>
          <w:highlight w:val="cyan"/>
        </w:rPr>
        <w:t xml:space="preserve">gave </w:t>
      </w:r>
      <w:r w:rsidRPr="00E11E79">
        <w:t xml:space="preserve">an </w:t>
      </w:r>
      <w:r w:rsidRPr="007C7F32">
        <w:rPr>
          <w:rStyle w:val="Heading2Char"/>
          <w:highlight w:val="cyan"/>
        </w:rPr>
        <w:t xml:space="preserve">innovator </w:t>
      </w:r>
      <w:r w:rsidRPr="00E11E79">
        <w:t xml:space="preserve">exclusive </w:t>
      </w:r>
      <w:r w:rsidRPr="007C7F32">
        <w:rPr>
          <w:rStyle w:val="Heading2Char"/>
          <w:highlight w:val="cyan"/>
        </w:rPr>
        <w:t xml:space="preserve">rights to make the new good </w:t>
      </w:r>
      <w:r w:rsidRPr="00E11E79">
        <w:t xml:space="preserve">he or she had created. </w:t>
      </w:r>
      <w:r w:rsidRPr="007C7F32">
        <w:rPr>
          <w:rStyle w:val="Heading2Char"/>
          <w:highlight w:val="cyan"/>
        </w:rPr>
        <w:t>This compensation increased innovation</w:t>
      </w:r>
      <w:r w:rsidRPr="00E11E79">
        <w:t xml:space="preserve">. Then, cognizant of the risks that those exclusive rights posed for further development, IP rules evolved to give the innovator exclusive rights in exchange for a degree of transparency. Finally, as trade among nations grew, </w:t>
      </w:r>
      <w:r w:rsidRPr="007C7F32">
        <w:rPr>
          <w:rStyle w:val="Heading2Char"/>
          <w:highlight w:val="cyan"/>
        </w:rPr>
        <w:t xml:space="preserve">governments realized </w:t>
      </w:r>
      <w:r w:rsidRPr="00E11E79">
        <w:t xml:space="preserve">that international </w:t>
      </w:r>
      <w:r w:rsidRPr="007C7F32">
        <w:rPr>
          <w:rStyle w:val="Heading2Char"/>
          <w:highlight w:val="cyan"/>
        </w:rPr>
        <w:t xml:space="preserve">IP protections </w:t>
      </w:r>
      <w:r w:rsidRPr="00E11E79">
        <w:t xml:space="preserve">would further </w:t>
      </w:r>
      <w:r w:rsidRPr="007C7F32">
        <w:rPr>
          <w:rStyle w:val="Heading2Char"/>
          <w:highlight w:val="cyan"/>
        </w:rPr>
        <w:t xml:space="preserve">reduce risk </w:t>
      </w:r>
      <w:r w:rsidRPr="00E11E79">
        <w:t xml:space="preserve">and expand opportunities. Through an evolutionary process over the course of the nineteenth century, the fastest-growing economies developed policies and processes to protect intellectual property and to incentivize innovation. </w:t>
      </w:r>
    </w:p>
    <w:p w14:paraId="78660B81" w14:textId="77777777" w:rsidR="00D070BB" w:rsidRPr="000E5A39" w:rsidRDefault="00D070BB" w:rsidP="00D070BB">
      <w:r w:rsidRPr="00E11E79">
        <w:t xml:space="preserve">What we are seeing now in global economic integration goes far beyond the classic patterns of trade between nations, but trade increases both the value and the risk to </w:t>
      </w:r>
      <w:proofErr w:type="spellStart"/>
      <w:r w:rsidRPr="00E11E79">
        <w:t>inno</w:t>
      </w:r>
      <w:proofErr w:type="spellEnd"/>
      <w:r w:rsidRPr="00E11E79">
        <w:t xml:space="preserve">- </w:t>
      </w:r>
      <w:proofErr w:type="spellStart"/>
      <w:r w:rsidRPr="00E11E79">
        <w:t>vation</w:t>
      </w:r>
      <w:proofErr w:type="spellEnd"/>
      <w:r w:rsidRPr="00E11E79">
        <w:t xml:space="preserve">. The value increases because an innovator has access to a much larger market. The risk increased because trade brought wider access to the ideas behind innovation. </w:t>
      </w:r>
      <w:r w:rsidRPr="007C7F32">
        <w:rPr>
          <w:rStyle w:val="Heading2Char"/>
          <w:highlight w:val="cyan"/>
        </w:rPr>
        <w:t>Wider access without protection meant copying</w:t>
      </w:r>
      <w:r w:rsidRPr="00E11E79">
        <w:t xml:space="preserve">; </w:t>
      </w:r>
      <w:r w:rsidRPr="007C7F32">
        <w:rPr>
          <w:rStyle w:val="Heading2Char"/>
          <w:highlight w:val="cyan"/>
        </w:rPr>
        <w:t>copying meant greater risk for innovations; greater risk meant that potential innovators would choose to spend their time and money doing something else</w:t>
      </w:r>
      <w:r w:rsidRPr="00E11E79">
        <w:t xml:space="preserve"> besides inventing.</w:t>
      </w:r>
      <w:r w:rsidRPr="000E5A39">
        <w:t xml:space="preserve"> </w:t>
      </w:r>
    </w:p>
    <w:p w14:paraId="7DD440E1" w14:textId="77777777" w:rsidR="00D070BB" w:rsidRPr="000E5A39" w:rsidRDefault="00D070BB" w:rsidP="00D070BB">
      <w:pPr>
        <w:rPr>
          <w:rFonts w:asciiTheme="majorHAnsi" w:hAnsiTheme="majorHAnsi" w:cstheme="majorHAnsi"/>
        </w:rPr>
      </w:pPr>
    </w:p>
    <w:p w14:paraId="52CA0307" w14:textId="77777777" w:rsidR="00D070BB" w:rsidRPr="000E5A39" w:rsidRDefault="00D070BB" w:rsidP="00D070BB">
      <w:pPr>
        <w:rPr>
          <w:rFonts w:asciiTheme="majorHAnsi" w:hAnsiTheme="majorHAnsi" w:cstheme="majorHAnsi"/>
          <w:b/>
          <w:bCs/>
          <w:sz w:val="48"/>
          <w:szCs w:val="48"/>
        </w:rPr>
      </w:pPr>
      <w:r w:rsidRPr="000E5A39">
        <w:rPr>
          <w:rFonts w:asciiTheme="majorHAnsi" w:hAnsiTheme="majorHAnsi" w:cstheme="majorHAnsi"/>
          <w:b/>
          <w:bCs/>
          <w:sz w:val="48"/>
          <w:szCs w:val="48"/>
        </w:rPr>
        <w:t xml:space="preserve">IP law increases innovation, which is the backbone of all jobs and the global economy. Without it, the economy will </w:t>
      </w:r>
      <w:proofErr w:type="gramStart"/>
      <w:r w:rsidRPr="000E5A39">
        <w:rPr>
          <w:rFonts w:asciiTheme="majorHAnsi" w:hAnsiTheme="majorHAnsi" w:cstheme="majorHAnsi"/>
          <w:b/>
          <w:bCs/>
          <w:sz w:val="48"/>
          <w:szCs w:val="48"/>
        </w:rPr>
        <w:t>collapse</w:t>
      </w:r>
      <w:proofErr w:type="gramEnd"/>
      <w:r w:rsidRPr="000E5A39">
        <w:rPr>
          <w:rFonts w:asciiTheme="majorHAnsi" w:hAnsiTheme="majorHAnsi" w:cstheme="majorHAnsi"/>
          <w:b/>
          <w:bCs/>
          <w:sz w:val="48"/>
          <w:szCs w:val="48"/>
        </w:rPr>
        <w:t xml:space="preserve"> and trade will significantly decrease. </w:t>
      </w:r>
    </w:p>
    <w:p w14:paraId="2AE31729" w14:textId="77777777" w:rsidR="00D070BB" w:rsidRPr="000E5A39" w:rsidRDefault="00D070BB" w:rsidP="00D070BB">
      <w:pPr>
        <w:spacing w:before="100" w:beforeAutospacing="1" w:after="100" w:afterAutospacing="1" w:line="240" w:lineRule="auto"/>
        <w:rPr>
          <w:rFonts w:asciiTheme="majorHAnsi" w:eastAsia="Times New Roman" w:hAnsiTheme="majorHAnsi" w:cstheme="majorHAnsi"/>
          <w:sz w:val="24"/>
        </w:rPr>
      </w:pPr>
      <w:r w:rsidRPr="000E5A39">
        <w:rPr>
          <w:rFonts w:asciiTheme="majorHAnsi" w:eastAsia="Times New Roman" w:hAnsiTheme="majorHAnsi" w:cstheme="majorHAnsi"/>
          <w:sz w:val="24"/>
        </w:rPr>
        <w:t xml:space="preserve">Ash, </w:t>
      </w:r>
      <w:r w:rsidRPr="000E5A39">
        <w:rPr>
          <w:rFonts w:asciiTheme="majorHAnsi" w:eastAsiaTheme="majorEastAsia" w:hAnsiTheme="majorHAnsi" w:cstheme="majorHAnsi"/>
          <w:b/>
          <w:bCs/>
          <w:sz w:val="44"/>
          <w:szCs w:val="44"/>
          <w:u w:val="double"/>
        </w:rPr>
        <w:t>Reggie</w:t>
      </w:r>
      <w:r w:rsidRPr="000E5A39">
        <w:rPr>
          <w:rFonts w:asciiTheme="majorHAnsi" w:eastAsia="Times New Roman" w:hAnsiTheme="majorHAnsi" w:cstheme="majorHAnsi"/>
          <w:sz w:val="24"/>
        </w:rPr>
        <w:t xml:space="preserve">. "Protecting Intellectual Property </w:t>
      </w:r>
      <w:proofErr w:type="gramStart"/>
      <w:r w:rsidRPr="000E5A39">
        <w:rPr>
          <w:rFonts w:asciiTheme="majorHAnsi" w:eastAsia="Times New Roman" w:hAnsiTheme="majorHAnsi" w:cstheme="majorHAnsi"/>
          <w:sz w:val="24"/>
        </w:rPr>
        <w:t>And</w:t>
      </w:r>
      <w:proofErr w:type="gramEnd"/>
      <w:r w:rsidRPr="000E5A39">
        <w:rPr>
          <w:rFonts w:asciiTheme="majorHAnsi" w:eastAsia="Times New Roman" w:hAnsiTheme="majorHAnsi" w:cstheme="majorHAnsi"/>
          <w:sz w:val="24"/>
        </w:rPr>
        <w:t xml:space="preserve"> The Nation’s Economic Security." American Bar association. Web. August 21, 2021. &lt;https://www.americanbar.org/groups/intellectual_property_law/publications/landslid e/20</w:t>
      </w:r>
      <w:r w:rsidRPr="000E5A39">
        <w:rPr>
          <w:rFonts w:asciiTheme="majorHAnsi" w:eastAsiaTheme="majorEastAsia" w:hAnsiTheme="majorHAnsi" w:cstheme="majorHAnsi"/>
          <w:b/>
          <w:bCs/>
          <w:sz w:val="44"/>
          <w:szCs w:val="44"/>
          <w:u w:val="double"/>
        </w:rPr>
        <w:t>13-14</w:t>
      </w:r>
      <w:r w:rsidRPr="000E5A39">
        <w:rPr>
          <w:rFonts w:asciiTheme="majorHAnsi" w:eastAsia="Times New Roman" w:hAnsiTheme="majorHAnsi" w:cstheme="majorHAnsi"/>
          <w:sz w:val="24"/>
        </w:rPr>
        <w:t xml:space="preserve">/may-june/protecting-intellectual-property-nations-economic-security/&gt;. </w:t>
      </w:r>
    </w:p>
    <w:p w14:paraId="64FC3DC9" w14:textId="77777777" w:rsidR="00D070BB" w:rsidRPr="000E5A39" w:rsidRDefault="00D070BB" w:rsidP="00D070BB">
      <w:pPr>
        <w:pStyle w:val="NormalWeb"/>
        <w:rPr>
          <w:rFonts w:asciiTheme="majorHAnsi" w:eastAsiaTheme="majorEastAsia" w:hAnsiTheme="majorHAnsi" w:cstheme="majorHAnsi"/>
          <w:b/>
          <w:bCs/>
          <w:sz w:val="32"/>
          <w:szCs w:val="32"/>
          <w:u w:val="single"/>
        </w:rPr>
      </w:pPr>
      <w:r w:rsidRPr="000E5A39">
        <w:rPr>
          <w:rStyle w:val="Heading2Char"/>
          <w:rFonts w:asciiTheme="majorHAnsi" w:hAnsiTheme="majorHAnsi" w:cstheme="majorHAnsi"/>
          <w:highlight w:val="cyan"/>
        </w:rPr>
        <w:t>Without protected IP rights,</w:t>
      </w:r>
      <w:r w:rsidRPr="000E5A39">
        <w:rPr>
          <w:rFonts w:asciiTheme="majorHAnsi" w:hAnsiTheme="majorHAnsi" w:cstheme="majorHAnsi"/>
          <w:color w:val="000000"/>
          <w:highlight w:val="cyan"/>
        </w:rPr>
        <w:t xml:space="preserve"> </w:t>
      </w:r>
      <w:r w:rsidRPr="000E5A39">
        <w:rPr>
          <w:rFonts w:asciiTheme="majorHAnsi" w:hAnsiTheme="majorHAnsi" w:cstheme="majorHAnsi"/>
          <w:color w:val="000000"/>
        </w:rPr>
        <w:t>artists and authors</w:t>
      </w:r>
      <w:r w:rsidRPr="000E5A39">
        <w:rPr>
          <w:rFonts w:asciiTheme="majorHAnsi" w:eastAsiaTheme="majorEastAsia" w:hAnsiTheme="majorHAnsi" w:cstheme="majorHAnsi"/>
          <w:b/>
          <w:bCs/>
          <w:sz w:val="32"/>
          <w:szCs w:val="32"/>
          <w:u w:val="single"/>
        </w:rPr>
        <w:t xml:space="preserve"> </w:t>
      </w:r>
      <w:r w:rsidRPr="000E5A39">
        <w:rPr>
          <w:rStyle w:val="Heading2Char"/>
          <w:rFonts w:asciiTheme="majorHAnsi" w:hAnsiTheme="majorHAnsi" w:cstheme="majorHAnsi"/>
          <w:highlight w:val="cyan"/>
        </w:rPr>
        <w:t>fear their work can be easily copied and are less likely to create</w:t>
      </w:r>
      <w:r w:rsidRPr="000E5A39">
        <w:rPr>
          <w:rFonts w:asciiTheme="majorHAnsi" w:eastAsiaTheme="majorEastAsia" w:hAnsiTheme="majorHAnsi" w:cstheme="majorHAnsi"/>
          <w:b/>
          <w:bCs/>
          <w:sz w:val="32"/>
          <w:szCs w:val="32"/>
          <w:highlight w:val="cyan"/>
          <w:u w:val="single"/>
        </w:rPr>
        <w:t xml:space="preserve"> </w:t>
      </w:r>
      <w:r w:rsidRPr="000E5A39">
        <w:rPr>
          <w:rFonts w:asciiTheme="majorHAnsi" w:hAnsiTheme="majorHAnsi" w:cstheme="majorHAnsi"/>
          <w:color w:val="000000"/>
        </w:rPr>
        <w:t xml:space="preserve">works of art that make life more beautiful and interesting. In the business world, </w:t>
      </w:r>
      <w:r w:rsidRPr="000E5A39">
        <w:rPr>
          <w:rStyle w:val="Heading2Char"/>
          <w:rFonts w:asciiTheme="majorHAnsi" w:hAnsiTheme="majorHAnsi" w:cstheme="majorHAnsi"/>
          <w:highlight w:val="cyan"/>
        </w:rPr>
        <w:t>protected IP rights spawn innovation</w:t>
      </w:r>
      <w:r w:rsidRPr="000E5A39">
        <w:rPr>
          <w:rFonts w:asciiTheme="majorHAnsi" w:eastAsiaTheme="majorEastAsia" w:hAnsiTheme="majorHAnsi" w:cstheme="majorHAnsi"/>
        </w:rPr>
        <w:t>—ideas and devices to improve our lives</w:t>
      </w:r>
      <w:r w:rsidRPr="000E5A39">
        <w:rPr>
          <w:rStyle w:val="Heading2Char"/>
          <w:rFonts w:asciiTheme="majorHAnsi" w:hAnsiTheme="majorHAnsi" w:cstheme="majorHAnsi"/>
          <w:highlight w:val="cyan"/>
        </w:rPr>
        <w:t xml:space="preserve">. Without IP rights </w:t>
      </w:r>
      <w:r w:rsidRPr="000E5A39">
        <w:rPr>
          <w:rFonts w:asciiTheme="majorHAnsi" w:eastAsiaTheme="majorEastAsia" w:hAnsiTheme="majorHAnsi" w:cstheme="majorHAnsi"/>
        </w:rPr>
        <w:t>protection</w:t>
      </w:r>
      <w:r w:rsidRPr="000E5A39">
        <w:rPr>
          <w:rStyle w:val="Heading2Char"/>
          <w:rFonts w:asciiTheme="majorHAnsi" w:hAnsiTheme="majorHAnsi" w:cstheme="majorHAnsi"/>
          <w:highlight w:val="cyan"/>
        </w:rPr>
        <w:t xml:space="preserve">, others can profit from the sunk costs </w:t>
      </w:r>
      <w:r w:rsidRPr="000E5A39">
        <w:rPr>
          <w:rFonts w:asciiTheme="majorHAnsi" w:eastAsiaTheme="majorEastAsia" w:hAnsiTheme="majorHAnsi" w:cstheme="majorHAnsi"/>
        </w:rPr>
        <w:t>of others</w:t>
      </w:r>
      <w:r w:rsidRPr="000E5A39">
        <w:rPr>
          <w:rStyle w:val="Heading2Char"/>
          <w:rFonts w:asciiTheme="majorHAnsi" w:hAnsiTheme="majorHAnsi" w:cstheme="majorHAnsi"/>
          <w:highlight w:val="cyan"/>
        </w:rPr>
        <w:t>, putting the innovator at a disadvantage.</w:t>
      </w:r>
    </w:p>
    <w:p w14:paraId="3BDB2335" w14:textId="77777777" w:rsidR="00D070BB" w:rsidRPr="000E5A39" w:rsidRDefault="00D070BB" w:rsidP="00D070BB">
      <w:pPr>
        <w:pStyle w:val="NormalWeb"/>
        <w:rPr>
          <w:rFonts w:asciiTheme="majorHAnsi" w:hAnsiTheme="majorHAnsi" w:cstheme="majorHAnsi"/>
          <w:color w:val="000000"/>
        </w:rPr>
      </w:pPr>
      <w:r w:rsidRPr="000E5A39">
        <w:rPr>
          <w:rStyle w:val="Heading2Char"/>
          <w:rFonts w:asciiTheme="majorHAnsi" w:hAnsiTheme="majorHAnsi" w:cstheme="majorHAnsi"/>
          <w:highlight w:val="cyan"/>
        </w:rPr>
        <w:t>Innovation generates jobs and revenue</w:t>
      </w:r>
      <w:r w:rsidRPr="000E5A39">
        <w:rPr>
          <w:rFonts w:asciiTheme="majorHAnsi" w:hAnsiTheme="majorHAnsi" w:cstheme="majorHAnsi"/>
          <w:color w:val="000000"/>
        </w:rPr>
        <w:t xml:space="preserve">, which </w:t>
      </w:r>
      <w:r w:rsidRPr="000E5A39">
        <w:rPr>
          <w:rStyle w:val="Heading2Char"/>
          <w:rFonts w:asciiTheme="majorHAnsi" w:hAnsiTheme="majorHAnsi" w:cstheme="majorHAnsi"/>
          <w:highlight w:val="cyan"/>
        </w:rPr>
        <w:t>drive</w:t>
      </w:r>
      <w:r w:rsidRPr="000E5A39">
        <w:rPr>
          <w:rFonts w:asciiTheme="majorHAnsi" w:hAnsiTheme="majorHAnsi" w:cstheme="majorHAnsi"/>
          <w:color w:val="000000"/>
          <w:highlight w:val="cyan"/>
        </w:rPr>
        <w:t xml:space="preserve"> </w:t>
      </w:r>
      <w:r w:rsidRPr="000E5A39">
        <w:rPr>
          <w:rFonts w:asciiTheme="majorHAnsi" w:hAnsiTheme="majorHAnsi" w:cstheme="majorHAnsi"/>
          <w:color w:val="000000"/>
        </w:rPr>
        <w:t xml:space="preserve">many </w:t>
      </w:r>
      <w:r w:rsidRPr="000E5A39">
        <w:rPr>
          <w:rStyle w:val="Heading2Char"/>
          <w:rFonts w:asciiTheme="majorHAnsi" w:hAnsiTheme="majorHAnsi" w:cstheme="majorHAnsi"/>
          <w:highlight w:val="cyan"/>
        </w:rPr>
        <w:t>industries</w:t>
      </w:r>
      <w:r w:rsidRPr="000E5A39">
        <w:rPr>
          <w:rFonts w:asciiTheme="majorHAnsi" w:hAnsiTheme="majorHAnsi" w:cstheme="majorHAnsi"/>
          <w:color w:val="000000"/>
          <w:highlight w:val="cyan"/>
        </w:rPr>
        <w:t xml:space="preserve"> </w:t>
      </w:r>
      <w:r w:rsidRPr="000E5A39">
        <w:rPr>
          <w:rStyle w:val="Heading2Char"/>
          <w:rFonts w:asciiTheme="majorHAnsi" w:hAnsiTheme="majorHAnsi" w:cstheme="majorHAnsi"/>
          <w:highlight w:val="cyan"/>
        </w:rPr>
        <w:t>and</w:t>
      </w:r>
      <w:r w:rsidRPr="000E5A39">
        <w:rPr>
          <w:rFonts w:asciiTheme="majorHAnsi" w:hAnsiTheme="majorHAnsi" w:cstheme="majorHAnsi"/>
          <w:color w:val="000000"/>
          <w:highlight w:val="cyan"/>
        </w:rPr>
        <w:t xml:space="preserve"> </w:t>
      </w:r>
      <w:r w:rsidRPr="000E5A39">
        <w:rPr>
          <w:rFonts w:asciiTheme="majorHAnsi" w:hAnsiTheme="majorHAnsi" w:cstheme="majorHAnsi"/>
          <w:color w:val="000000"/>
        </w:rPr>
        <w:t xml:space="preserve">provide a source of strength to </w:t>
      </w:r>
      <w:r w:rsidRPr="000E5A39">
        <w:rPr>
          <w:rStyle w:val="Heading2Char"/>
          <w:rFonts w:asciiTheme="majorHAnsi" w:hAnsiTheme="majorHAnsi" w:cstheme="majorHAnsi"/>
          <w:highlight w:val="cyan"/>
        </w:rPr>
        <w:t>the</w:t>
      </w:r>
      <w:r w:rsidRPr="000E5A39">
        <w:rPr>
          <w:rFonts w:asciiTheme="majorHAnsi" w:hAnsiTheme="majorHAnsi" w:cstheme="majorHAnsi"/>
          <w:color w:val="000000"/>
          <w:highlight w:val="cyan"/>
        </w:rPr>
        <w:t xml:space="preserve"> </w:t>
      </w:r>
      <w:r w:rsidRPr="000E5A39">
        <w:rPr>
          <w:rFonts w:asciiTheme="majorHAnsi" w:hAnsiTheme="majorHAnsi" w:cstheme="majorHAnsi"/>
          <w:color w:val="000000"/>
        </w:rPr>
        <w:t xml:space="preserve">U.S. </w:t>
      </w:r>
      <w:r w:rsidRPr="000E5A39">
        <w:rPr>
          <w:rStyle w:val="Heading2Char"/>
          <w:rFonts w:asciiTheme="majorHAnsi" w:hAnsiTheme="majorHAnsi" w:cstheme="majorHAnsi"/>
          <w:highlight w:val="cyan"/>
        </w:rPr>
        <w:t>economy</w:t>
      </w:r>
      <w:r w:rsidRPr="000E5A39">
        <w:rPr>
          <w:rFonts w:asciiTheme="majorHAnsi" w:hAnsiTheme="majorHAnsi" w:cstheme="majorHAnsi"/>
          <w:color w:val="000000"/>
        </w:rPr>
        <w:t>. According to the U.S. Department of Commerce (DOC), the country’s most I</w:t>
      </w:r>
      <w:r w:rsidRPr="000E5A39">
        <w:rPr>
          <w:rFonts w:asciiTheme="majorHAnsi" w:eastAsiaTheme="majorEastAsia" w:hAnsiTheme="majorHAnsi" w:cstheme="majorHAnsi"/>
        </w:rPr>
        <w:t>P-intensive industries provide</w:t>
      </w:r>
      <w:r w:rsidRPr="000E5A39">
        <w:rPr>
          <w:rFonts w:asciiTheme="majorHAnsi" w:hAnsiTheme="majorHAnsi" w:cstheme="majorHAnsi"/>
        </w:rPr>
        <w:t xml:space="preserve"> 40 million, or </w:t>
      </w:r>
      <w:r w:rsidRPr="000E5A39">
        <w:rPr>
          <w:rFonts w:asciiTheme="majorHAnsi" w:eastAsiaTheme="majorEastAsia" w:hAnsiTheme="majorHAnsi" w:cstheme="majorHAnsi"/>
        </w:rPr>
        <w:t>27.7 percent</w:t>
      </w:r>
      <w:r w:rsidRPr="000E5A39">
        <w:rPr>
          <w:rFonts w:asciiTheme="majorHAnsi" w:hAnsiTheme="majorHAnsi" w:cstheme="majorHAnsi"/>
        </w:rPr>
        <w:t xml:space="preserve">, </w:t>
      </w:r>
      <w:r w:rsidRPr="000E5A39">
        <w:rPr>
          <w:rFonts w:asciiTheme="majorHAnsi" w:eastAsiaTheme="majorEastAsia" w:hAnsiTheme="majorHAnsi" w:cstheme="majorHAnsi"/>
        </w:rPr>
        <w:t>of all U.S. jobs</w:t>
      </w:r>
      <w:r w:rsidRPr="000E5A39">
        <w:rPr>
          <w:rFonts w:asciiTheme="majorHAnsi" w:hAnsiTheme="majorHAnsi" w:cstheme="majorHAnsi"/>
          <w:color w:val="000000"/>
        </w:rPr>
        <w:t>.</w:t>
      </w:r>
      <w:bookmarkStart w:id="0" w:name="ref11"/>
      <w:bookmarkEnd w:id="0"/>
      <w:r w:rsidRPr="000E5A39">
        <w:rPr>
          <w:rFonts w:asciiTheme="majorHAnsi" w:hAnsiTheme="majorHAnsi" w:cstheme="majorHAnsi"/>
          <w:color w:val="000000"/>
        </w:rPr>
        <w:fldChar w:fldCharType="begin"/>
      </w:r>
      <w:r w:rsidRPr="000E5A39">
        <w:rPr>
          <w:rFonts w:asciiTheme="majorHAnsi" w:hAnsiTheme="majorHAnsi" w:cstheme="majorHAnsi"/>
          <w:color w:val="000000"/>
        </w:rPr>
        <w:instrText xml:space="preserve"> HYPERLINK "https://www.americanbar.org/groups/intellectual_property_law/publications/landslide/2013-14/may-june/protecting-intellectual-property-nations-economic-security/?scrlybrkr=d6789ab1" \l "11" </w:instrText>
      </w:r>
      <w:r w:rsidRPr="000E5A39">
        <w:rPr>
          <w:rFonts w:asciiTheme="majorHAnsi" w:hAnsiTheme="majorHAnsi" w:cstheme="majorHAnsi"/>
          <w:color w:val="000000"/>
        </w:rPr>
        <w:fldChar w:fldCharType="separate"/>
      </w:r>
      <w:r w:rsidRPr="000E5A39">
        <w:rPr>
          <w:rStyle w:val="Hyperlink"/>
          <w:rFonts w:asciiTheme="majorHAnsi" w:eastAsiaTheme="majorEastAsia" w:hAnsiTheme="majorHAnsi" w:cstheme="majorHAnsi"/>
          <w:color w:val="7D479B"/>
          <w:sz w:val="20"/>
          <w:szCs w:val="20"/>
          <w:vertAlign w:val="superscript"/>
        </w:rPr>
        <w:t>11</w:t>
      </w:r>
      <w:r w:rsidRPr="000E5A39">
        <w:rPr>
          <w:rFonts w:asciiTheme="majorHAnsi" w:hAnsiTheme="majorHAnsi" w:cstheme="majorHAnsi"/>
          <w:color w:val="000000"/>
        </w:rPr>
        <w:fldChar w:fldCharType="end"/>
      </w:r>
      <w:r w:rsidRPr="000E5A39">
        <w:rPr>
          <w:rFonts w:asciiTheme="majorHAnsi" w:hAnsiTheme="majorHAnsi" w:cstheme="majorHAnsi"/>
          <w:color w:val="000000"/>
        </w:rPr>
        <w:t xml:space="preserve"> In the words of U.S. Intellectual Property Enforcement Coordinator Victoria </w:t>
      </w:r>
      <w:proofErr w:type="spellStart"/>
      <w:r w:rsidRPr="000E5A39">
        <w:rPr>
          <w:rFonts w:asciiTheme="majorHAnsi" w:hAnsiTheme="majorHAnsi" w:cstheme="majorHAnsi"/>
          <w:color w:val="000000"/>
        </w:rPr>
        <w:t>Espinel</w:t>
      </w:r>
      <w:proofErr w:type="spellEnd"/>
      <w:r w:rsidRPr="000E5A39">
        <w:rPr>
          <w:rFonts w:asciiTheme="majorHAnsi" w:hAnsiTheme="majorHAnsi" w:cstheme="majorHAnsi"/>
          <w:color w:val="000000"/>
        </w:rPr>
        <w:t>, “</w:t>
      </w:r>
      <w:r w:rsidRPr="000E5A39">
        <w:rPr>
          <w:rStyle w:val="Heading2Char"/>
          <w:rFonts w:asciiTheme="majorHAnsi" w:hAnsiTheme="majorHAnsi" w:cstheme="majorHAnsi"/>
          <w:highlight w:val="cyan"/>
        </w:rPr>
        <w:t>Infringement of intellectual property can hurt our economy</w:t>
      </w:r>
      <w:r w:rsidRPr="000E5A39">
        <w:rPr>
          <w:rFonts w:asciiTheme="majorHAnsi" w:hAnsiTheme="majorHAnsi" w:cstheme="majorHAnsi"/>
          <w:color w:val="000000"/>
          <w:highlight w:val="cyan"/>
        </w:rPr>
        <w:t xml:space="preserve"> </w:t>
      </w:r>
      <w:r w:rsidRPr="000E5A39">
        <w:rPr>
          <w:rFonts w:asciiTheme="majorHAnsi" w:hAnsiTheme="majorHAnsi" w:cstheme="majorHAnsi"/>
          <w:color w:val="000000"/>
        </w:rPr>
        <w:t xml:space="preserve">and can undermine U.S. jobs. Infringement also </w:t>
      </w:r>
      <w:r w:rsidRPr="000E5A39">
        <w:rPr>
          <w:rStyle w:val="Heading2Char"/>
          <w:rFonts w:asciiTheme="majorHAnsi" w:hAnsiTheme="majorHAnsi" w:cstheme="majorHAnsi"/>
          <w:highlight w:val="cyan"/>
        </w:rPr>
        <w:t>reduces</w:t>
      </w:r>
      <w:r w:rsidRPr="000E5A39">
        <w:rPr>
          <w:rFonts w:asciiTheme="majorHAnsi" w:hAnsiTheme="majorHAnsi" w:cstheme="majorHAnsi"/>
          <w:color w:val="000000"/>
          <w:highlight w:val="cyan"/>
        </w:rPr>
        <w:t xml:space="preserve"> </w:t>
      </w:r>
      <w:r w:rsidRPr="000E5A39">
        <w:rPr>
          <w:rFonts w:asciiTheme="majorHAnsi" w:hAnsiTheme="majorHAnsi" w:cstheme="majorHAnsi"/>
          <w:color w:val="000000"/>
        </w:rPr>
        <w:t xml:space="preserve">our </w:t>
      </w:r>
      <w:r w:rsidRPr="000E5A39">
        <w:rPr>
          <w:rStyle w:val="Heading2Char"/>
          <w:rFonts w:asciiTheme="majorHAnsi" w:hAnsiTheme="majorHAnsi" w:cstheme="majorHAnsi"/>
          <w:highlight w:val="cyan"/>
        </w:rPr>
        <w:t>markets</w:t>
      </w:r>
      <w:r w:rsidRPr="000E5A39">
        <w:rPr>
          <w:rFonts w:asciiTheme="majorHAnsi" w:hAnsiTheme="majorHAnsi" w:cstheme="majorHAnsi"/>
          <w:color w:val="000000"/>
          <w:highlight w:val="cyan"/>
        </w:rPr>
        <w:t xml:space="preserve"> </w:t>
      </w:r>
      <w:r w:rsidRPr="000E5A39">
        <w:rPr>
          <w:rStyle w:val="Heading2Char"/>
          <w:rFonts w:asciiTheme="majorHAnsi" w:hAnsiTheme="majorHAnsi" w:cstheme="majorHAnsi"/>
          <w:highlight w:val="cyan"/>
        </w:rPr>
        <w:t>overseas</w:t>
      </w:r>
      <w:r w:rsidRPr="000E5A39">
        <w:rPr>
          <w:rFonts w:asciiTheme="majorHAnsi" w:hAnsiTheme="majorHAnsi" w:cstheme="majorHAnsi"/>
          <w:color w:val="000000"/>
          <w:highlight w:val="cyan"/>
        </w:rPr>
        <w:t xml:space="preserve"> </w:t>
      </w:r>
      <w:r w:rsidRPr="000E5A39">
        <w:rPr>
          <w:rStyle w:val="Heading2Char"/>
          <w:rFonts w:asciiTheme="majorHAnsi" w:hAnsiTheme="majorHAnsi" w:cstheme="majorHAnsi"/>
          <w:highlight w:val="cyan"/>
        </w:rPr>
        <w:t>and</w:t>
      </w:r>
      <w:r w:rsidRPr="000E5A39">
        <w:rPr>
          <w:rFonts w:asciiTheme="majorHAnsi" w:hAnsiTheme="majorHAnsi" w:cstheme="majorHAnsi"/>
          <w:color w:val="000000"/>
          <w:highlight w:val="cyan"/>
        </w:rPr>
        <w:t xml:space="preserve"> </w:t>
      </w:r>
      <w:r w:rsidRPr="000E5A39">
        <w:rPr>
          <w:rFonts w:asciiTheme="majorHAnsi" w:hAnsiTheme="majorHAnsi" w:cstheme="majorHAnsi"/>
          <w:color w:val="000000"/>
        </w:rPr>
        <w:t xml:space="preserve">hurts our ability to export our products. Counterfeit products can </w:t>
      </w:r>
      <w:r w:rsidRPr="000E5A39">
        <w:rPr>
          <w:rStyle w:val="Heading2Char"/>
          <w:rFonts w:asciiTheme="majorHAnsi" w:hAnsiTheme="majorHAnsi" w:cstheme="majorHAnsi"/>
          <w:highlight w:val="cyan"/>
        </w:rPr>
        <w:t>pose</w:t>
      </w:r>
      <w:r w:rsidRPr="000E5A39">
        <w:rPr>
          <w:rFonts w:asciiTheme="majorHAnsi" w:hAnsiTheme="majorHAnsi" w:cstheme="majorHAnsi"/>
          <w:color w:val="000000"/>
          <w:highlight w:val="cyan"/>
        </w:rPr>
        <w:t xml:space="preserve"> </w:t>
      </w:r>
      <w:r w:rsidRPr="000E5A39">
        <w:rPr>
          <w:rStyle w:val="Heading2Char"/>
          <w:rFonts w:asciiTheme="majorHAnsi" w:hAnsiTheme="majorHAnsi" w:cstheme="majorHAnsi"/>
          <w:highlight w:val="cyan"/>
        </w:rPr>
        <w:t>a</w:t>
      </w:r>
      <w:r w:rsidRPr="000E5A39">
        <w:rPr>
          <w:rFonts w:asciiTheme="majorHAnsi" w:hAnsiTheme="majorHAnsi" w:cstheme="majorHAnsi"/>
          <w:color w:val="000000"/>
          <w:highlight w:val="cyan"/>
        </w:rPr>
        <w:t xml:space="preserve"> </w:t>
      </w:r>
      <w:r w:rsidRPr="000E5A39">
        <w:rPr>
          <w:rStyle w:val="Heading2Char"/>
          <w:rFonts w:asciiTheme="majorHAnsi" w:hAnsiTheme="majorHAnsi" w:cstheme="majorHAnsi"/>
          <w:highlight w:val="cyan"/>
        </w:rPr>
        <w:t>significant</w:t>
      </w:r>
      <w:r w:rsidRPr="000E5A39">
        <w:rPr>
          <w:rFonts w:asciiTheme="majorHAnsi" w:hAnsiTheme="majorHAnsi" w:cstheme="majorHAnsi"/>
          <w:color w:val="000000"/>
          <w:highlight w:val="cyan"/>
        </w:rPr>
        <w:t xml:space="preserve"> </w:t>
      </w:r>
      <w:r w:rsidRPr="000E5A39">
        <w:rPr>
          <w:rStyle w:val="Heading2Char"/>
          <w:rFonts w:asciiTheme="majorHAnsi" w:hAnsiTheme="majorHAnsi" w:cstheme="majorHAnsi"/>
          <w:highlight w:val="cyan"/>
        </w:rPr>
        <w:t>threat</w:t>
      </w:r>
      <w:r w:rsidRPr="000E5A39">
        <w:rPr>
          <w:rFonts w:asciiTheme="majorHAnsi" w:hAnsiTheme="majorHAnsi" w:cstheme="majorHAnsi"/>
          <w:color w:val="000000"/>
          <w:highlight w:val="cyan"/>
        </w:rPr>
        <w:t xml:space="preserve"> </w:t>
      </w:r>
      <w:r w:rsidRPr="000E5A39">
        <w:rPr>
          <w:rStyle w:val="Heading2Char"/>
          <w:rFonts w:asciiTheme="majorHAnsi" w:hAnsiTheme="majorHAnsi" w:cstheme="majorHAnsi"/>
          <w:highlight w:val="cyan"/>
        </w:rPr>
        <w:t>to</w:t>
      </w:r>
      <w:r w:rsidRPr="000E5A39">
        <w:rPr>
          <w:rFonts w:asciiTheme="majorHAnsi" w:hAnsiTheme="majorHAnsi" w:cstheme="majorHAnsi"/>
          <w:color w:val="000000"/>
          <w:highlight w:val="cyan"/>
        </w:rPr>
        <w:t xml:space="preserve"> </w:t>
      </w:r>
      <w:r w:rsidRPr="000E5A39">
        <w:rPr>
          <w:rStyle w:val="Heading2Char"/>
          <w:rFonts w:asciiTheme="majorHAnsi" w:hAnsiTheme="majorHAnsi" w:cstheme="majorHAnsi"/>
          <w:highlight w:val="cyan"/>
        </w:rPr>
        <w:t>the</w:t>
      </w:r>
      <w:r w:rsidRPr="000E5A39">
        <w:rPr>
          <w:rFonts w:asciiTheme="majorHAnsi" w:hAnsiTheme="majorHAnsi" w:cstheme="majorHAnsi"/>
          <w:color w:val="000000"/>
          <w:highlight w:val="cyan"/>
        </w:rPr>
        <w:t xml:space="preserve"> </w:t>
      </w:r>
      <w:r w:rsidRPr="000E5A39">
        <w:rPr>
          <w:rStyle w:val="Heading2Char"/>
          <w:rFonts w:asciiTheme="majorHAnsi" w:hAnsiTheme="majorHAnsi" w:cstheme="majorHAnsi"/>
          <w:highlight w:val="cyan"/>
        </w:rPr>
        <w:t>health</w:t>
      </w:r>
      <w:r w:rsidRPr="000E5A39">
        <w:rPr>
          <w:rFonts w:asciiTheme="majorHAnsi" w:hAnsiTheme="majorHAnsi" w:cstheme="majorHAnsi"/>
          <w:color w:val="000000"/>
          <w:highlight w:val="cyan"/>
        </w:rPr>
        <w:t xml:space="preserve"> </w:t>
      </w:r>
      <w:r w:rsidRPr="000E5A39">
        <w:rPr>
          <w:rFonts w:asciiTheme="majorHAnsi" w:hAnsiTheme="majorHAnsi" w:cstheme="majorHAnsi"/>
          <w:color w:val="000000"/>
        </w:rPr>
        <w:t xml:space="preserve">and safety </w:t>
      </w:r>
      <w:r w:rsidRPr="000E5A39">
        <w:rPr>
          <w:rStyle w:val="Heading2Char"/>
          <w:rFonts w:asciiTheme="majorHAnsi" w:hAnsiTheme="majorHAnsi" w:cstheme="majorHAnsi"/>
          <w:highlight w:val="cyan"/>
        </w:rPr>
        <w:t>of</w:t>
      </w:r>
      <w:r w:rsidRPr="000E5A39">
        <w:rPr>
          <w:rFonts w:asciiTheme="majorHAnsi" w:hAnsiTheme="majorHAnsi" w:cstheme="majorHAnsi"/>
          <w:color w:val="000000"/>
          <w:highlight w:val="cyan"/>
        </w:rPr>
        <w:t xml:space="preserve"> </w:t>
      </w:r>
      <w:r w:rsidRPr="000E5A39">
        <w:rPr>
          <w:rStyle w:val="Heading2Char"/>
          <w:rFonts w:asciiTheme="majorHAnsi" w:hAnsiTheme="majorHAnsi" w:cstheme="majorHAnsi"/>
          <w:highlight w:val="cyan"/>
        </w:rPr>
        <w:t>us</w:t>
      </w:r>
      <w:r w:rsidRPr="000E5A39">
        <w:rPr>
          <w:rFonts w:asciiTheme="majorHAnsi" w:hAnsiTheme="majorHAnsi" w:cstheme="majorHAnsi"/>
          <w:color w:val="000000"/>
          <w:highlight w:val="cyan"/>
        </w:rPr>
        <w:t xml:space="preserve"> </w:t>
      </w:r>
      <w:r w:rsidRPr="000E5A39">
        <w:rPr>
          <w:rStyle w:val="Heading2Char"/>
          <w:rFonts w:asciiTheme="majorHAnsi" w:hAnsiTheme="majorHAnsi" w:cstheme="majorHAnsi"/>
          <w:highlight w:val="cyan"/>
        </w:rPr>
        <w:t>all</w:t>
      </w:r>
      <w:r w:rsidRPr="000E5A39">
        <w:rPr>
          <w:rFonts w:asciiTheme="majorHAnsi" w:hAnsiTheme="majorHAnsi" w:cstheme="majorHAnsi"/>
          <w:color w:val="000000"/>
        </w:rPr>
        <w:t>.”</w:t>
      </w:r>
      <w:r w:rsidRPr="000E5A39">
        <w:rPr>
          <w:rFonts w:asciiTheme="majorHAnsi" w:hAnsiTheme="majorHAnsi" w:cstheme="majorHAnsi"/>
          <w:color w:val="000000"/>
          <w:sz w:val="20"/>
          <w:szCs w:val="20"/>
          <w:vertAlign w:val="superscript"/>
        </w:rPr>
        <w:t>12</w:t>
      </w:r>
    </w:p>
    <w:p w14:paraId="60E28444" w14:textId="77777777" w:rsidR="00D070BB" w:rsidRPr="000E5A39" w:rsidRDefault="00D070BB" w:rsidP="00D070BB">
      <w:pPr>
        <w:pStyle w:val="NormalWeb"/>
        <w:rPr>
          <w:rFonts w:asciiTheme="majorHAnsi" w:hAnsiTheme="majorHAnsi" w:cstheme="majorHAnsi"/>
          <w:color w:val="000000"/>
        </w:rPr>
      </w:pPr>
      <w:r w:rsidRPr="000E5A39">
        <w:rPr>
          <w:rFonts w:asciiTheme="majorHAnsi" w:hAnsiTheme="majorHAnsi" w:cstheme="majorHAnsi"/>
          <w:color w:val="000000"/>
        </w:rPr>
        <w:t>Intellectual property is especially valuable within the information and communications technology (ICT) industry. Nationwide, the four industries with the highest level of patent intensity are submarkets of the ICT industry (e.g., computer and peripheral equipment; communications equipment; semiconductor and other electronic components; and other computer and electronic products). These four submarkets accounted for 851,400 jobs in fiscal year 2008.</w:t>
      </w:r>
      <w:r w:rsidRPr="000E5A39">
        <w:rPr>
          <w:rFonts w:asciiTheme="majorHAnsi" w:hAnsiTheme="majorHAnsi" w:cstheme="majorHAnsi"/>
          <w:color w:val="000000"/>
          <w:sz w:val="20"/>
          <w:szCs w:val="20"/>
          <w:vertAlign w:val="superscript"/>
        </w:rPr>
        <w:t>13</w:t>
      </w:r>
    </w:p>
    <w:p w14:paraId="6CF900A3" w14:textId="77777777" w:rsidR="00D070BB" w:rsidRPr="000E5A39" w:rsidRDefault="00D070BB" w:rsidP="00D070BB">
      <w:pPr>
        <w:rPr>
          <w:rFonts w:asciiTheme="majorHAnsi" w:hAnsiTheme="majorHAnsi" w:cstheme="majorHAnsi"/>
        </w:rPr>
      </w:pPr>
    </w:p>
    <w:p w14:paraId="279A688C" w14:textId="77777777" w:rsidR="00D070BB" w:rsidRPr="000E5A39" w:rsidRDefault="00D070BB" w:rsidP="00D070BB">
      <w:pPr>
        <w:rPr>
          <w:rFonts w:asciiTheme="majorHAnsi" w:hAnsiTheme="majorHAnsi" w:cstheme="majorHAnsi"/>
        </w:rPr>
      </w:pPr>
      <w:r w:rsidRPr="000E5A39">
        <w:rPr>
          <w:rFonts w:asciiTheme="majorHAnsi" w:hAnsiTheme="majorHAnsi" w:cstheme="majorHAnsi"/>
          <w:b/>
          <w:bCs/>
          <w:sz w:val="48"/>
          <w:szCs w:val="48"/>
        </w:rPr>
        <w:t>As a result of the lack of profits, companies producing life-saving medicines would stop producing drugs, fully cutting off access for both developed and developing countries. WHO 2017:</w:t>
      </w:r>
    </w:p>
    <w:p w14:paraId="69A99C19" w14:textId="77777777" w:rsidR="00D070BB" w:rsidRPr="000E5A39" w:rsidRDefault="00D070BB" w:rsidP="00D070BB">
      <w:pPr>
        <w:pStyle w:val="NormalWeb"/>
        <w:ind w:left="567" w:hanging="567"/>
        <w:rPr>
          <w:rFonts w:asciiTheme="majorHAnsi" w:hAnsiTheme="majorHAnsi" w:cstheme="majorHAnsi"/>
        </w:rPr>
      </w:pPr>
      <w:proofErr w:type="gramStart"/>
      <w:r w:rsidRPr="000E5A39">
        <w:rPr>
          <w:rFonts w:asciiTheme="majorHAnsi" w:hAnsiTheme="majorHAnsi" w:cstheme="majorHAnsi"/>
        </w:rPr>
        <w:t>WHO.</w:t>
      </w:r>
      <w:proofErr w:type="gramEnd"/>
      <w:r w:rsidRPr="000E5A39">
        <w:rPr>
          <w:rFonts w:asciiTheme="majorHAnsi" w:hAnsiTheme="majorHAnsi" w:cstheme="majorHAnsi"/>
        </w:rPr>
        <w:t xml:space="preserve"> (2017). </w:t>
      </w:r>
      <w:r w:rsidRPr="000E5A39">
        <w:rPr>
          <w:rFonts w:asciiTheme="majorHAnsi" w:hAnsiTheme="majorHAnsi" w:cstheme="majorHAnsi"/>
          <w:i/>
          <w:iCs/>
        </w:rPr>
        <w:t>Access to medicines: Making market forces serve the poor</w:t>
      </w:r>
      <w:r w:rsidRPr="000E5A39">
        <w:rPr>
          <w:rFonts w:asciiTheme="majorHAnsi" w:hAnsiTheme="majorHAnsi" w:cstheme="majorHAnsi"/>
        </w:rPr>
        <w:t xml:space="preserve">. who.int. https://www.who.int/publications/10-year-review/chapter-medicines.pdf. </w:t>
      </w:r>
    </w:p>
    <w:p w14:paraId="2AD651BC" w14:textId="77777777" w:rsidR="00D070BB" w:rsidRPr="000E5A39" w:rsidRDefault="00D070BB" w:rsidP="00D070BB">
      <w:pPr>
        <w:spacing w:after="0" w:line="240" w:lineRule="auto"/>
        <w:rPr>
          <w:rFonts w:asciiTheme="majorHAnsi" w:eastAsia="Times New Roman" w:hAnsiTheme="majorHAnsi" w:cstheme="majorHAnsi"/>
          <w:sz w:val="24"/>
        </w:rPr>
      </w:pPr>
      <w:r w:rsidRPr="000E5A39">
        <w:rPr>
          <w:rFonts w:asciiTheme="majorHAnsi" w:eastAsia="Times New Roman" w:hAnsiTheme="majorHAnsi" w:cstheme="majorHAnsi"/>
          <w:sz w:val="24"/>
        </w:rPr>
        <w:t>. At the same time</w:t>
      </w:r>
      <w:r w:rsidRPr="000E5A39">
        <w:rPr>
          <w:rFonts w:asciiTheme="majorHAnsi" w:eastAsiaTheme="majorEastAsia" w:hAnsiTheme="majorHAnsi" w:cstheme="majorHAnsi"/>
          <w:b/>
          <w:bCs/>
          <w:sz w:val="32"/>
          <w:szCs w:val="32"/>
          <w:u w:val="single"/>
        </w:rPr>
        <w:t xml:space="preserve">, </w:t>
      </w:r>
      <w:r w:rsidRPr="000E5A39">
        <w:rPr>
          <w:rStyle w:val="Heading2Char"/>
          <w:rFonts w:asciiTheme="majorHAnsi" w:hAnsiTheme="majorHAnsi" w:cstheme="majorHAnsi"/>
          <w:highlight w:val="cyan"/>
        </w:rPr>
        <w:t>the</w:t>
      </w:r>
      <w:r w:rsidRPr="000E5A39">
        <w:rPr>
          <w:rFonts w:asciiTheme="majorHAnsi" w:eastAsiaTheme="majorEastAsia" w:hAnsiTheme="majorHAnsi" w:cstheme="majorHAnsi"/>
          <w:b/>
          <w:bCs/>
          <w:sz w:val="32"/>
          <w:szCs w:val="32"/>
          <w:highlight w:val="cyan"/>
          <w:u w:val="single"/>
        </w:rPr>
        <w:t xml:space="preserve"> </w:t>
      </w:r>
      <w:r w:rsidRPr="000E5A39">
        <w:rPr>
          <w:rStyle w:val="Heading2Char"/>
          <w:rFonts w:asciiTheme="majorHAnsi" w:hAnsiTheme="majorHAnsi" w:cstheme="majorHAnsi"/>
          <w:highlight w:val="cyan"/>
        </w:rPr>
        <w:t>pharmaceutical</w:t>
      </w:r>
      <w:r w:rsidRPr="000E5A39">
        <w:rPr>
          <w:rFonts w:asciiTheme="majorHAnsi" w:eastAsiaTheme="majorEastAsia" w:hAnsiTheme="majorHAnsi" w:cstheme="majorHAnsi"/>
          <w:b/>
          <w:bCs/>
          <w:sz w:val="32"/>
          <w:szCs w:val="32"/>
          <w:highlight w:val="cyan"/>
          <w:u w:val="single"/>
        </w:rPr>
        <w:t xml:space="preserve"> </w:t>
      </w:r>
      <w:r w:rsidRPr="000E5A39">
        <w:rPr>
          <w:rStyle w:val="Heading2Char"/>
          <w:rFonts w:asciiTheme="majorHAnsi" w:hAnsiTheme="majorHAnsi" w:cstheme="majorHAnsi"/>
          <w:highlight w:val="cyan"/>
        </w:rPr>
        <w:t>industry</w:t>
      </w:r>
      <w:r w:rsidRPr="000E5A39">
        <w:rPr>
          <w:rFonts w:asciiTheme="majorHAnsi" w:eastAsiaTheme="majorEastAsia" w:hAnsiTheme="majorHAnsi" w:cstheme="majorHAnsi"/>
          <w:b/>
          <w:bCs/>
          <w:sz w:val="32"/>
          <w:szCs w:val="32"/>
          <w:highlight w:val="cyan"/>
          <w:u w:val="single"/>
        </w:rPr>
        <w:t xml:space="preserve"> </w:t>
      </w:r>
      <w:r w:rsidRPr="000E5A39">
        <w:rPr>
          <w:rStyle w:val="Heading2Char"/>
          <w:rFonts w:asciiTheme="majorHAnsi" w:hAnsiTheme="majorHAnsi" w:cstheme="majorHAnsi"/>
          <w:highlight w:val="cyan"/>
        </w:rPr>
        <w:t>is</w:t>
      </w:r>
      <w:r w:rsidRPr="000E5A39">
        <w:rPr>
          <w:rFonts w:asciiTheme="majorHAnsi" w:eastAsiaTheme="majorEastAsia" w:hAnsiTheme="majorHAnsi" w:cstheme="majorHAnsi"/>
          <w:b/>
          <w:bCs/>
          <w:sz w:val="32"/>
          <w:szCs w:val="32"/>
          <w:highlight w:val="cyan"/>
          <w:u w:val="single"/>
        </w:rPr>
        <w:t xml:space="preserve"> </w:t>
      </w:r>
      <w:r w:rsidRPr="000E5A39">
        <w:rPr>
          <w:rStyle w:val="Heading2Char"/>
          <w:rFonts w:asciiTheme="majorHAnsi" w:hAnsiTheme="majorHAnsi" w:cstheme="majorHAnsi"/>
          <w:highlight w:val="cyan"/>
        </w:rPr>
        <w:t>a business, not a charity</w:t>
      </w:r>
      <w:r w:rsidRPr="000E5A39">
        <w:rPr>
          <w:rFonts w:asciiTheme="majorHAnsi" w:eastAsia="Times New Roman" w:hAnsiTheme="majorHAnsi" w:cstheme="majorHAnsi"/>
          <w:sz w:val="24"/>
        </w:rPr>
        <w:t xml:space="preserve">. </w:t>
      </w:r>
      <w:r w:rsidRPr="000E5A39">
        <w:rPr>
          <w:rStyle w:val="Heading2Char"/>
          <w:rFonts w:asciiTheme="majorHAnsi" w:hAnsiTheme="majorHAnsi" w:cstheme="majorHAnsi"/>
          <w:highlight w:val="cyan"/>
        </w:rPr>
        <w:t xml:space="preserve">When prices are so </w:t>
      </w:r>
      <w:proofErr w:type="gramStart"/>
      <w:r w:rsidRPr="000E5A39">
        <w:rPr>
          <w:rStyle w:val="Heading2Char"/>
          <w:rFonts w:asciiTheme="majorHAnsi" w:hAnsiTheme="majorHAnsi" w:cstheme="majorHAnsi"/>
          <w:highlight w:val="cyan"/>
        </w:rPr>
        <w:t>low</w:t>
      </w:r>
      <w:proofErr w:type="gramEnd"/>
      <w:r w:rsidRPr="000E5A39">
        <w:rPr>
          <w:rStyle w:val="Heading2Char"/>
          <w:rFonts w:asciiTheme="majorHAnsi" w:hAnsiTheme="majorHAnsi" w:cstheme="majorHAnsi"/>
          <w:highlight w:val="cyan"/>
        </w:rPr>
        <w:t xml:space="preserve"> they preclude profits, companies leave the market –</w:t>
      </w:r>
      <w:r w:rsidRPr="000E5A39">
        <w:rPr>
          <w:rFonts w:asciiTheme="majorHAnsi" w:eastAsiaTheme="majorEastAsia" w:hAnsiTheme="majorHAnsi" w:cstheme="majorHAnsi"/>
          <w:b/>
          <w:bCs/>
          <w:sz w:val="32"/>
          <w:szCs w:val="32"/>
          <w:highlight w:val="cyan"/>
          <w:u w:val="single"/>
        </w:rPr>
        <w:t xml:space="preserve"> </w:t>
      </w:r>
      <w:r w:rsidRPr="000E5A39">
        <w:rPr>
          <w:rStyle w:val="Heading2Char"/>
          <w:rFonts w:asciiTheme="majorHAnsi" w:hAnsiTheme="majorHAnsi" w:cstheme="majorHAnsi"/>
          <w:highlight w:val="cyan"/>
        </w:rPr>
        <w:t>and</w:t>
      </w:r>
      <w:r w:rsidRPr="000E5A39">
        <w:rPr>
          <w:rFonts w:asciiTheme="majorHAnsi" w:eastAsiaTheme="majorEastAsia" w:hAnsiTheme="majorHAnsi" w:cstheme="majorHAnsi"/>
          <w:b/>
          <w:bCs/>
          <w:sz w:val="32"/>
          <w:szCs w:val="32"/>
          <w:highlight w:val="cyan"/>
          <w:u w:val="single"/>
        </w:rPr>
        <w:t xml:space="preserve"> </w:t>
      </w:r>
      <w:r w:rsidRPr="000E5A39">
        <w:rPr>
          <w:rStyle w:val="Heading2Char"/>
          <w:rFonts w:asciiTheme="majorHAnsi" w:hAnsiTheme="majorHAnsi" w:cstheme="majorHAnsi"/>
          <w:highlight w:val="cyan"/>
        </w:rPr>
        <w:t>leave</w:t>
      </w:r>
      <w:r w:rsidRPr="000E5A39">
        <w:rPr>
          <w:rFonts w:asciiTheme="majorHAnsi" w:eastAsiaTheme="majorEastAsia" w:hAnsiTheme="majorHAnsi" w:cstheme="majorHAnsi"/>
          <w:b/>
          <w:bCs/>
          <w:sz w:val="32"/>
          <w:szCs w:val="32"/>
          <w:highlight w:val="cyan"/>
          <w:u w:val="single"/>
        </w:rPr>
        <w:t xml:space="preserve"> </w:t>
      </w:r>
      <w:r w:rsidRPr="000E5A39">
        <w:rPr>
          <w:rStyle w:val="Heading2Char"/>
          <w:rFonts w:asciiTheme="majorHAnsi" w:hAnsiTheme="majorHAnsi" w:cstheme="majorHAnsi"/>
          <w:highlight w:val="cyan"/>
        </w:rPr>
        <w:t>a</w:t>
      </w:r>
      <w:r w:rsidRPr="000E5A39">
        <w:rPr>
          <w:rFonts w:asciiTheme="majorHAnsi" w:eastAsiaTheme="majorEastAsia" w:hAnsiTheme="majorHAnsi" w:cstheme="majorHAnsi"/>
          <w:b/>
          <w:bCs/>
          <w:sz w:val="32"/>
          <w:szCs w:val="32"/>
          <w:highlight w:val="cyan"/>
          <w:u w:val="single"/>
        </w:rPr>
        <w:t xml:space="preserve"> </w:t>
      </w:r>
      <w:r w:rsidRPr="000E5A39">
        <w:rPr>
          <w:rStyle w:val="Heading2Char"/>
          <w:rFonts w:asciiTheme="majorHAnsi" w:hAnsiTheme="majorHAnsi" w:cstheme="majorHAnsi"/>
          <w:highlight w:val="cyan"/>
        </w:rPr>
        <w:t>hole</w:t>
      </w:r>
      <w:r w:rsidRPr="000E5A39">
        <w:rPr>
          <w:rFonts w:asciiTheme="majorHAnsi" w:eastAsiaTheme="majorEastAsia" w:hAnsiTheme="majorHAnsi" w:cstheme="majorHAnsi"/>
          <w:b/>
          <w:bCs/>
          <w:sz w:val="32"/>
          <w:szCs w:val="32"/>
          <w:highlight w:val="cyan"/>
          <w:u w:val="single"/>
        </w:rPr>
        <w:t xml:space="preserve"> </w:t>
      </w:r>
      <w:r w:rsidRPr="000E5A39">
        <w:rPr>
          <w:rStyle w:val="Heading2Char"/>
          <w:rFonts w:asciiTheme="majorHAnsi" w:hAnsiTheme="majorHAnsi" w:cstheme="majorHAnsi"/>
          <w:highlight w:val="cyan"/>
        </w:rPr>
        <w:t>in the availability of quality products,</w:t>
      </w:r>
      <w:r w:rsidRPr="000E5A39">
        <w:rPr>
          <w:rFonts w:asciiTheme="majorHAnsi" w:eastAsiaTheme="majorEastAsia" w:hAnsiTheme="majorHAnsi" w:cstheme="majorHAnsi"/>
          <w:b/>
          <w:bCs/>
          <w:sz w:val="32"/>
          <w:szCs w:val="32"/>
          <w:highlight w:val="cyan"/>
          <w:u w:val="single"/>
        </w:rPr>
        <w:t xml:space="preserve"> </w:t>
      </w:r>
      <w:r w:rsidRPr="000E5A39">
        <w:rPr>
          <w:rFonts w:asciiTheme="majorHAnsi" w:eastAsiaTheme="majorEastAsia" w:hAnsiTheme="majorHAnsi" w:cstheme="majorHAnsi"/>
          <w:b/>
          <w:bCs/>
          <w:sz w:val="32"/>
          <w:szCs w:val="32"/>
          <w:u w:val="single"/>
        </w:rPr>
        <w:t>as happened with anti-snakebite venom.</w:t>
      </w:r>
      <w:r w:rsidRPr="000E5A39">
        <w:rPr>
          <w:rFonts w:asciiTheme="majorHAnsi" w:eastAsia="Times New Roman" w:hAnsiTheme="majorHAnsi" w:cstheme="majorHAnsi"/>
          <w:sz w:val="24"/>
        </w:rPr>
        <w:t xml:space="preserve"> </w:t>
      </w:r>
      <w:r w:rsidRPr="000E5A39">
        <w:rPr>
          <w:rStyle w:val="Heading2Char"/>
          <w:rFonts w:asciiTheme="majorHAnsi" w:hAnsiTheme="majorHAnsi" w:cstheme="majorHAnsi"/>
          <w:highlight w:val="cyan"/>
        </w:rPr>
        <w:t>Economic</w:t>
      </w:r>
      <w:r w:rsidRPr="000E5A39">
        <w:rPr>
          <w:rFonts w:asciiTheme="majorHAnsi" w:eastAsia="Times New Roman" w:hAnsiTheme="majorHAnsi" w:cstheme="majorHAnsi"/>
          <w:sz w:val="24"/>
          <w:highlight w:val="cyan"/>
        </w:rPr>
        <w:t xml:space="preserve"> </w:t>
      </w:r>
      <w:r w:rsidRPr="000E5A39">
        <w:rPr>
          <w:rStyle w:val="Heading2Char"/>
          <w:rFonts w:asciiTheme="majorHAnsi" w:hAnsiTheme="majorHAnsi" w:cstheme="majorHAnsi"/>
          <w:highlight w:val="cyan"/>
        </w:rPr>
        <w:t>factors</w:t>
      </w:r>
      <w:r w:rsidRPr="000E5A39">
        <w:rPr>
          <w:rFonts w:asciiTheme="majorHAnsi" w:eastAsia="Times New Roman" w:hAnsiTheme="majorHAnsi" w:cstheme="majorHAnsi"/>
          <w:sz w:val="24"/>
          <w:highlight w:val="cyan"/>
        </w:rPr>
        <w:t xml:space="preserve"> </w:t>
      </w:r>
      <w:r w:rsidRPr="000E5A39">
        <w:rPr>
          <w:rStyle w:val="Heading2Char"/>
          <w:rFonts w:asciiTheme="majorHAnsi" w:hAnsiTheme="majorHAnsi" w:cstheme="majorHAnsi"/>
          <w:highlight w:val="cyan"/>
        </w:rPr>
        <w:t>shape</w:t>
      </w:r>
      <w:r w:rsidRPr="000E5A39">
        <w:rPr>
          <w:rFonts w:asciiTheme="majorHAnsi" w:eastAsia="Times New Roman" w:hAnsiTheme="majorHAnsi" w:cstheme="majorHAnsi"/>
          <w:sz w:val="24"/>
          <w:highlight w:val="cyan"/>
        </w:rPr>
        <w:t xml:space="preserve"> </w:t>
      </w:r>
      <w:r w:rsidRPr="000E5A39">
        <w:rPr>
          <w:rStyle w:val="Heading2Char"/>
          <w:rFonts w:asciiTheme="majorHAnsi" w:hAnsiTheme="majorHAnsi" w:cstheme="majorHAnsi"/>
          <w:highlight w:val="cyan"/>
        </w:rPr>
        <w:t>another</w:t>
      </w:r>
      <w:r w:rsidRPr="000E5A39">
        <w:rPr>
          <w:rFonts w:asciiTheme="majorHAnsi" w:eastAsia="Times New Roman" w:hAnsiTheme="majorHAnsi" w:cstheme="majorHAnsi"/>
          <w:sz w:val="24"/>
          <w:highlight w:val="cyan"/>
        </w:rPr>
        <w:t xml:space="preserve"> </w:t>
      </w:r>
      <w:r w:rsidRPr="000E5A39">
        <w:rPr>
          <w:rFonts w:asciiTheme="majorHAnsi" w:eastAsia="Times New Roman" w:hAnsiTheme="majorHAnsi" w:cstheme="majorHAnsi"/>
          <w:sz w:val="24"/>
        </w:rPr>
        <w:t xml:space="preserve">pressing </w:t>
      </w:r>
      <w:r w:rsidRPr="000E5A39">
        <w:rPr>
          <w:rStyle w:val="Heading2Char"/>
          <w:rFonts w:asciiTheme="majorHAnsi" w:hAnsiTheme="majorHAnsi" w:cstheme="majorHAnsi"/>
          <w:highlight w:val="cyan"/>
        </w:rPr>
        <w:t>public</w:t>
      </w:r>
      <w:r w:rsidRPr="000E5A39">
        <w:rPr>
          <w:rFonts w:asciiTheme="majorHAnsi" w:eastAsia="Times New Roman" w:hAnsiTheme="majorHAnsi" w:cstheme="majorHAnsi"/>
          <w:sz w:val="24"/>
          <w:highlight w:val="cyan"/>
        </w:rPr>
        <w:t xml:space="preserve"> </w:t>
      </w:r>
      <w:r w:rsidRPr="000E5A39">
        <w:rPr>
          <w:rStyle w:val="Heading2Char"/>
          <w:rFonts w:asciiTheme="majorHAnsi" w:hAnsiTheme="majorHAnsi" w:cstheme="majorHAnsi"/>
          <w:highlight w:val="cyan"/>
        </w:rPr>
        <w:t>health</w:t>
      </w:r>
      <w:r w:rsidRPr="000E5A39">
        <w:rPr>
          <w:rFonts w:asciiTheme="majorHAnsi" w:eastAsia="Times New Roman" w:hAnsiTheme="majorHAnsi" w:cstheme="majorHAnsi"/>
          <w:sz w:val="24"/>
          <w:highlight w:val="cyan"/>
        </w:rPr>
        <w:t xml:space="preserve"> </w:t>
      </w:r>
      <w:r w:rsidRPr="000E5A39">
        <w:rPr>
          <w:rStyle w:val="Heading2Char"/>
          <w:rFonts w:asciiTheme="majorHAnsi" w:hAnsiTheme="majorHAnsi" w:cstheme="majorHAnsi"/>
          <w:highlight w:val="cyan"/>
        </w:rPr>
        <w:t>concern</w:t>
      </w:r>
      <w:r w:rsidRPr="000E5A39">
        <w:rPr>
          <w:rFonts w:asciiTheme="majorHAnsi" w:eastAsia="Times New Roman" w:hAnsiTheme="majorHAnsi" w:cstheme="majorHAnsi"/>
          <w:sz w:val="24"/>
        </w:rPr>
        <w:t xml:space="preserve">. </w:t>
      </w:r>
      <w:r w:rsidRPr="000E5A39">
        <w:rPr>
          <w:rStyle w:val="Heading2Char"/>
          <w:rFonts w:asciiTheme="majorHAnsi" w:hAnsiTheme="majorHAnsi" w:cstheme="majorHAnsi"/>
          <w:highlight w:val="cyan"/>
        </w:rPr>
        <w:t>Many diseases mainly prevalent</w:t>
      </w:r>
      <w:r w:rsidRPr="000E5A39">
        <w:rPr>
          <w:rFonts w:asciiTheme="majorHAnsi" w:eastAsia="Times New Roman" w:hAnsiTheme="majorHAnsi" w:cstheme="majorHAnsi"/>
          <w:sz w:val="24"/>
          <w:highlight w:val="cyan"/>
        </w:rPr>
        <w:t xml:space="preserve"> </w:t>
      </w:r>
      <w:r w:rsidRPr="000E5A39">
        <w:rPr>
          <w:rStyle w:val="Heading2Char"/>
          <w:rFonts w:asciiTheme="majorHAnsi" w:hAnsiTheme="majorHAnsi" w:cstheme="majorHAnsi"/>
          <w:highlight w:val="cyan"/>
        </w:rPr>
        <w:t>in</w:t>
      </w:r>
      <w:r w:rsidRPr="000E5A39">
        <w:rPr>
          <w:rFonts w:asciiTheme="majorHAnsi" w:eastAsia="Times New Roman" w:hAnsiTheme="majorHAnsi" w:cstheme="majorHAnsi"/>
          <w:sz w:val="24"/>
          <w:highlight w:val="cyan"/>
        </w:rPr>
        <w:t xml:space="preserve"> </w:t>
      </w:r>
      <w:r w:rsidRPr="000E5A39">
        <w:rPr>
          <w:rStyle w:val="Heading2Char"/>
          <w:rFonts w:asciiTheme="majorHAnsi" w:hAnsiTheme="majorHAnsi" w:cstheme="majorHAnsi"/>
          <w:highlight w:val="cyan"/>
        </w:rPr>
        <w:t>poor</w:t>
      </w:r>
      <w:r w:rsidRPr="000E5A39">
        <w:rPr>
          <w:rFonts w:asciiTheme="majorHAnsi" w:eastAsia="Times New Roman" w:hAnsiTheme="majorHAnsi" w:cstheme="majorHAnsi"/>
          <w:sz w:val="24"/>
          <w:highlight w:val="cyan"/>
        </w:rPr>
        <w:t xml:space="preserve"> </w:t>
      </w:r>
      <w:r w:rsidRPr="000E5A39">
        <w:rPr>
          <w:rStyle w:val="Heading2Char"/>
          <w:rFonts w:asciiTheme="majorHAnsi" w:hAnsiTheme="majorHAnsi" w:cstheme="majorHAnsi"/>
          <w:highlight w:val="cyan"/>
        </w:rPr>
        <w:t>populations</w:t>
      </w:r>
      <w:r w:rsidRPr="000E5A39">
        <w:rPr>
          <w:rFonts w:asciiTheme="majorHAnsi" w:eastAsia="Times New Roman" w:hAnsiTheme="majorHAnsi" w:cstheme="majorHAnsi"/>
          <w:sz w:val="24"/>
          <w:highlight w:val="cyan"/>
        </w:rPr>
        <w:t xml:space="preserve"> </w:t>
      </w:r>
      <w:r w:rsidRPr="000E5A39">
        <w:rPr>
          <w:rStyle w:val="Heading2Char"/>
          <w:rFonts w:asciiTheme="majorHAnsi" w:hAnsiTheme="majorHAnsi" w:cstheme="majorHAnsi"/>
          <w:highlight w:val="cyan"/>
        </w:rPr>
        <w:t>have</w:t>
      </w:r>
      <w:r w:rsidRPr="000E5A39">
        <w:rPr>
          <w:rFonts w:asciiTheme="majorHAnsi" w:eastAsia="Times New Roman" w:hAnsiTheme="majorHAnsi" w:cstheme="majorHAnsi"/>
          <w:sz w:val="24"/>
          <w:highlight w:val="cyan"/>
        </w:rPr>
        <w:t xml:space="preserve"> </w:t>
      </w:r>
      <w:r w:rsidRPr="000E5A39">
        <w:rPr>
          <w:rStyle w:val="Heading2Char"/>
          <w:rFonts w:asciiTheme="majorHAnsi" w:hAnsiTheme="majorHAnsi" w:cstheme="majorHAnsi"/>
          <w:highlight w:val="cyan"/>
        </w:rPr>
        <w:t>no</w:t>
      </w:r>
      <w:r w:rsidRPr="000E5A39">
        <w:rPr>
          <w:rFonts w:asciiTheme="majorHAnsi" w:eastAsia="Times New Roman" w:hAnsiTheme="majorHAnsi" w:cstheme="majorHAnsi"/>
          <w:sz w:val="24"/>
          <w:highlight w:val="cyan"/>
        </w:rPr>
        <w:t xml:space="preserve"> </w:t>
      </w:r>
      <w:r w:rsidRPr="000E5A39">
        <w:rPr>
          <w:rStyle w:val="Heading2Char"/>
          <w:rFonts w:asciiTheme="majorHAnsi" w:hAnsiTheme="majorHAnsi" w:cstheme="majorHAnsi"/>
          <w:highlight w:val="cyan"/>
        </w:rPr>
        <w:t>medical</w:t>
      </w:r>
      <w:r w:rsidRPr="000E5A39">
        <w:rPr>
          <w:rFonts w:asciiTheme="majorHAnsi" w:eastAsia="Times New Roman" w:hAnsiTheme="majorHAnsi" w:cstheme="majorHAnsi"/>
          <w:sz w:val="24"/>
          <w:highlight w:val="cyan"/>
        </w:rPr>
        <w:t xml:space="preserve"> </w:t>
      </w:r>
      <w:r w:rsidRPr="000E5A39">
        <w:rPr>
          <w:rStyle w:val="Heading2Char"/>
          <w:rFonts w:asciiTheme="majorHAnsi" w:hAnsiTheme="majorHAnsi" w:cstheme="majorHAnsi"/>
          <w:highlight w:val="cyan"/>
        </w:rPr>
        <w:t>countermeasures</w:t>
      </w:r>
      <w:r w:rsidRPr="000E5A39">
        <w:rPr>
          <w:rFonts w:asciiTheme="majorHAnsi" w:eastAsia="Times New Roman" w:hAnsiTheme="majorHAnsi" w:cstheme="majorHAnsi"/>
          <w:sz w:val="24"/>
          <w:highlight w:val="cyan"/>
        </w:rPr>
        <w:t xml:space="preserve"> </w:t>
      </w:r>
      <w:r w:rsidRPr="000E5A39">
        <w:rPr>
          <w:rStyle w:val="Heading2Char"/>
          <w:rFonts w:asciiTheme="majorHAnsi" w:hAnsiTheme="majorHAnsi" w:cstheme="majorHAnsi"/>
          <w:highlight w:val="cyan"/>
        </w:rPr>
        <w:t>whatsoever</w:t>
      </w:r>
      <w:r w:rsidRPr="000E5A39">
        <w:rPr>
          <w:rFonts w:asciiTheme="majorHAnsi" w:eastAsia="Times New Roman" w:hAnsiTheme="majorHAnsi" w:cstheme="majorHAnsi"/>
          <w:sz w:val="24"/>
        </w:rPr>
        <w:t xml:space="preserve">, or only old and ineffective ones. In other cases, </w:t>
      </w:r>
      <w:r w:rsidRPr="000E5A39">
        <w:rPr>
          <w:rStyle w:val="Heading2Char"/>
          <w:rFonts w:asciiTheme="majorHAnsi" w:hAnsiTheme="majorHAnsi" w:cstheme="majorHAnsi"/>
          <w:highlight w:val="cyan"/>
        </w:rPr>
        <w:t>access suffers from the lack of products adapted to perform well</w:t>
      </w:r>
      <w:r w:rsidRPr="000E5A39">
        <w:rPr>
          <w:rFonts w:asciiTheme="majorHAnsi" w:eastAsia="Times New Roman" w:hAnsiTheme="majorHAnsi" w:cstheme="majorHAnsi"/>
          <w:sz w:val="24"/>
          <w:highlight w:val="cyan"/>
        </w:rPr>
        <w:t xml:space="preserve"> </w:t>
      </w:r>
      <w:r w:rsidRPr="000E5A39">
        <w:rPr>
          <w:rFonts w:asciiTheme="majorHAnsi" w:eastAsia="Times New Roman" w:hAnsiTheme="majorHAnsi" w:cstheme="majorHAnsi"/>
          <w:sz w:val="24"/>
        </w:rPr>
        <w:t xml:space="preserve">in resource-constrained settings with a tropical climate. </w:t>
      </w:r>
    </w:p>
    <w:p w14:paraId="7B0A6D4A" w14:textId="77777777" w:rsidR="00D070BB" w:rsidRPr="000E5A39" w:rsidRDefault="00D070BB" w:rsidP="00D070BB">
      <w:pPr>
        <w:tabs>
          <w:tab w:val="left" w:pos="2220"/>
        </w:tabs>
        <w:rPr>
          <w:rFonts w:asciiTheme="majorHAnsi" w:hAnsiTheme="majorHAnsi" w:cstheme="majorHAnsi"/>
        </w:rPr>
      </w:pPr>
    </w:p>
    <w:p w14:paraId="5A0FA179" w14:textId="33718776" w:rsidR="00D070BB" w:rsidRDefault="00D070BB" w:rsidP="00D070BB">
      <w:pPr>
        <w:tabs>
          <w:tab w:val="left" w:pos="2220"/>
        </w:tabs>
        <w:rPr>
          <w:rFonts w:asciiTheme="majorHAnsi" w:hAnsiTheme="majorHAnsi" w:cstheme="majorHAnsi"/>
          <w:b/>
          <w:bCs/>
          <w:sz w:val="48"/>
          <w:szCs w:val="48"/>
        </w:rPr>
      </w:pPr>
      <w:r>
        <w:rPr>
          <w:rFonts w:asciiTheme="majorHAnsi" w:hAnsiTheme="majorHAnsi" w:cstheme="majorHAnsi"/>
          <w:b/>
          <w:bCs/>
          <w:sz w:val="48"/>
          <w:szCs w:val="48"/>
        </w:rPr>
        <w:t>Without IP law, there is no freedom</w:t>
      </w:r>
      <w:r w:rsidR="00376243">
        <w:rPr>
          <w:rFonts w:asciiTheme="majorHAnsi" w:hAnsiTheme="majorHAnsi" w:cstheme="majorHAnsi"/>
          <w:b/>
          <w:bCs/>
          <w:sz w:val="48"/>
          <w:szCs w:val="48"/>
        </w:rPr>
        <w:t xml:space="preserve"> + innovation turns the </w:t>
      </w:r>
      <w:proofErr w:type="spellStart"/>
      <w:r w:rsidR="00376243">
        <w:rPr>
          <w:rFonts w:asciiTheme="majorHAnsi" w:hAnsiTheme="majorHAnsi" w:cstheme="majorHAnsi"/>
          <w:b/>
          <w:bCs/>
          <w:sz w:val="48"/>
          <w:szCs w:val="48"/>
        </w:rPr>
        <w:t>aff</w:t>
      </w:r>
      <w:proofErr w:type="spellEnd"/>
      <w:r>
        <w:rPr>
          <w:rFonts w:asciiTheme="majorHAnsi" w:hAnsiTheme="majorHAnsi" w:cstheme="majorHAnsi"/>
          <w:b/>
          <w:bCs/>
          <w:sz w:val="48"/>
          <w:szCs w:val="48"/>
        </w:rPr>
        <w:t>. Vote neg.</w:t>
      </w:r>
    </w:p>
    <w:p w14:paraId="24B286E2" w14:textId="77777777" w:rsidR="00D070BB" w:rsidRPr="00B3033E" w:rsidRDefault="00D070BB" w:rsidP="00D070BB">
      <w:pPr>
        <w:tabs>
          <w:tab w:val="left" w:pos="2220"/>
        </w:tabs>
        <w:rPr>
          <w:rFonts w:asciiTheme="majorHAnsi" w:hAnsiTheme="majorHAnsi" w:cstheme="majorHAnsi"/>
          <w:b/>
          <w:bCs/>
          <w:sz w:val="48"/>
          <w:szCs w:val="48"/>
        </w:rPr>
      </w:pPr>
    </w:p>
    <w:p w14:paraId="774F053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5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070B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243"/>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52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0BB"/>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9D8C0E"/>
  <w14:defaultImageDpi w14:val="300"/>
  <w15:docId w15:val="{5BD295D2-394E-2B4D-9ABD-1F4C82CDC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070B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070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070B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070B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D070B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070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70BB"/>
  </w:style>
  <w:style w:type="character" w:customStyle="1" w:styleId="Heading1Char">
    <w:name w:val="Heading 1 Char"/>
    <w:aliases w:val="Pocket Char"/>
    <w:basedOn w:val="DefaultParagraphFont"/>
    <w:link w:val="Heading1"/>
    <w:uiPriority w:val="9"/>
    <w:rsid w:val="00D070B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070B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070BB"/>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D070BB"/>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D070BB"/>
    <w:rPr>
      <w:b/>
      <w:sz w:val="26"/>
      <w:u w:val="none"/>
    </w:rPr>
  </w:style>
  <w:style w:type="character" w:customStyle="1" w:styleId="StyleUnderline">
    <w:name w:val="Style Underline"/>
    <w:aliases w:val="Underline"/>
    <w:basedOn w:val="DefaultParagraphFont"/>
    <w:uiPriority w:val="1"/>
    <w:qFormat/>
    <w:rsid w:val="00D070BB"/>
    <w:rPr>
      <w:b w:val="0"/>
      <w:sz w:val="22"/>
      <w:u w:val="single"/>
    </w:rPr>
  </w:style>
  <w:style w:type="character" w:styleId="Emphasis">
    <w:name w:val="Emphasis"/>
    <w:basedOn w:val="DefaultParagraphFont"/>
    <w:uiPriority w:val="20"/>
    <w:qFormat/>
    <w:rsid w:val="00D070B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070BB"/>
    <w:rPr>
      <w:color w:val="auto"/>
      <w:u w:val="none"/>
    </w:rPr>
  </w:style>
  <w:style w:type="character" w:styleId="Hyperlink">
    <w:name w:val="Hyperlink"/>
    <w:basedOn w:val="DefaultParagraphFont"/>
    <w:uiPriority w:val="99"/>
    <w:unhideWhenUsed/>
    <w:rsid w:val="00D070BB"/>
    <w:rPr>
      <w:color w:val="auto"/>
      <w:u w:val="none"/>
    </w:rPr>
  </w:style>
  <w:style w:type="paragraph" w:styleId="DocumentMap">
    <w:name w:val="Document Map"/>
    <w:basedOn w:val="Normal"/>
    <w:link w:val="DocumentMapChar"/>
    <w:uiPriority w:val="99"/>
    <w:semiHidden/>
    <w:unhideWhenUsed/>
    <w:rsid w:val="00D070B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070BB"/>
    <w:rPr>
      <w:rFonts w:ascii="Lucida Grande" w:hAnsi="Lucida Grande" w:cs="Lucida Grande"/>
    </w:rPr>
  </w:style>
  <w:style w:type="paragraph" w:styleId="NormalWeb">
    <w:name w:val="Normal (Web)"/>
    <w:basedOn w:val="Normal"/>
    <w:uiPriority w:val="99"/>
    <w:unhideWhenUsed/>
    <w:rsid w:val="00D070BB"/>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nams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2464</Words>
  <Characters>13533</Characters>
  <Application>Microsoft Office Word</Application>
  <DocSecurity>0</DocSecurity>
  <Lines>276</Lines>
  <Paragraphs>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15955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Suchita Vennam</cp:lastModifiedBy>
  <cp:revision>2</cp:revision>
  <dcterms:created xsi:type="dcterms:W3CDTF">2021-09-18T15:51:00Z</dcterms:created>
  <dcterms:modified xsi:type="dcterms:W3CDTF">2021-09-18T16:04:00Z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