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6C087" w14:textId="77777777" w:rsidR="00095959" w:rsidRDefault="00095959" w:rsidP="00095959">
      <w:pPr>
        <w:pStyle w:val="Heading2"/>
      </w:pPr>
      <w:r>
        <w:t>NC Lib (2:15)</w:t>
      </w:r>
    </w:p>
    <w:p w14:paraId="7F24C764" w14:textId="77777777" w:rsidR="00095959" w:rsidRDefault="00095959" w:rsidP="00095959">
      <w:pPr>
        <w:pStyle w:val="Heading2"/>
      </w:pPr>
      <w:r>
        <w:lastRenderedPageBreak/>
        <w:t>Framework:</w:t>
      </w:r>
    </w:p>
    <w:p w14:paraId="41024B0D" w14:textId="77777777" w:rsidR="00095959" w:rsidRPr="00FA3AAE" w:rsidRDefault="00095959" w:rsidP="00095959">
      <w:r>
        <w:t>I Negate the resolution resolved: The appropriation of outer space by private entities is unjust.</w:t>
      </w:r>
    </w:p>
    <w:p w14:paraId="10061827" w14:textId="77777777" w:rsidR="00095959" w:rsidRDefault="00095959" w:rsidP="00095959">
      <w:pPr>
        <w:pStyle w:val="Heading4"/>
      </w:pPr>
      <w:r>
        <w:t>My value is justice because of the word just in the resolution.</w:t>
      </w:r>
    </w:p>
    <w:p w14:paraId="54D94F42" w14:textId="77777777" w:rsidR="00095959" w:rsidRPr="00267BB2" w:rsidRDefault="00095959" w:rsidP="00095959"/>
    <w:p w14:paraId="2FC26E92" w14:textId="77777777" w:rsidR="00095959" w:rsidRPr="00DF1D55" w:rsidRDefault="00095959" w:rsidP="00095959">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proofErr w:type="spellStart"/>
      <w:r w:rsidRPr="00DF1D55">
        <w:t>Gewirth</w:t>
      </w:r>
      <w:proofErr w:type="spellEnd"/>
      <w:r w:rsidRPr="00DF1D55">
        <w:t xml:space="preserve"> 84 bracketed for grammar and gendered language </w:t>
      </w:r>
    </w:p>
    <w:p w14:paraId="5118977A" w14:textId="77777777" w:rsidR="00095959" w:rsidRPr="00B518A9" w:rsidRDefault="00095959" w:rsidP="00095959">
      <w:pPr>
        <w:rPr>
          <w:sz w:val="16"/>
          <w:szCs w:val="16"/>
        </w:rPr>
      </w:pPr>
      <w:r w:rsidRPr="00B518A9">
        <w:rPr>
          <w:sz w:val="16"/>
          <w:szCs w:val="16"/>
        </w:rPr>
        <w:t xml:space="preserve">[Alan </w:t>
      </w:r>
      <w:proofErr w:type="spellStart"/>
      <w:r w:rsidRPr="00B518A9">
        <w:rPr>
          <w:sz w:val="16"/>
          <w:szCs w:val="16"/>
        </w:rPr>
        <w:t>Gewirth</w:t>
      </w:r>
      <w:proofErr w:type="spellEnd"/>
      <w:r w:rsidRPr="00B518A9">
        <w:rPr>
          <w:sz w:val="16"/>
          <w:szCs w:val="16"/>
        </w:rPr>
        <w:t xml:space="preserve">, () "The Ontological Basis of Natural Law: A Critique and an Alternative" American Journal </w:t>
      </w:r>
      <w:proofErr w:type="gramStart"/>
      <w:r w:rsidRPr="00B518A9">
        <w:rPr>
          <w:sz w:val="16"/>
          <w:szCs w:val="16"/>
        </w:rPr>
        <w:t>Of</w:t>
      </w:r>
      <w:proofErr w:type="gramEnd"/>
      <w:r w:rsidRPr="00B518A9">
        <w:rPr>
          <w:sz w:val="16"/>
          <w:szCs w:val="16"/>
        </w:rPr>
        <w:t xml:space="preserve"> Jurisprudence: Vol. 29: </w:t>
      </w:r>
      <w:proofErr w:type="spellStart"/>
      <w:r w:rsidRPr="00B518A9">
        <w:rPr>
          <w:sz w:val="16"/>
          <w:szCs w:val="16"/>
        </w:rPr>
        <w:t>Iss</w:t>
      </w:r>
      <w:proofErr w:type="spellEnd"/>
      <w:r w:rsidRPr="00B518A9">
        <w:rPr>
          <w:sz w:val="16"/>
          <w:szCs w:val="16"/>
        </w:rPr>
        <w:t>. 1 Article 5, 1984, https://scholarship.law.nd.edu/ajj/vol29/iss1/5/, DOA:9-10-2018 // WWBW Recut LHP AV]</w:t>
      </w:r>
    </w:p>
    <w:p w14:paraId="37780541" w14:textId="77777777" w:rsidR="00095959" w:rsidRDefault="00095959" w:rsidP="00095959">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A82315">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A82315">
        <w:rPr>
          <w:b/>
          <w:bCs/>
          <w:highlight w:val="yellow"/>
          <w:u w:val="single"/>
        </w:rPr>
        <w:t xml:space="preserve">must regard as </w:t>
      </w:r>
      <w:r w:rsidRPr="00A962A6">
        <w:rPr>
          <w:b/>
          <w:bCs/>
          <w:u w:val="single"/>
        </w:rPr>
        <w:t xml:space="preserve">necessary </w:t>
      </w:r>
      <w:r w:rsidRPr="00A82315">
        <w:rPr>
          <w:b/>
          <w:bCs/>
          <w:highlight w:val="yellow"/>
          <w:u w:val="single"/>
        </w:rPr>
        <w:t>good</w:t>
      </w:r>
      <w:r w:rsidRPr="00A962A6">
        <w:rPr>
          <w:b/>
          <w:bCs/>
          <w:u w:val="single"/>
        </w:rPr>
        <w:t xml:space="preserve">s </w:t>
      </w:r>
      <w:r w:rsidRPr="00A82315">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A82315">
        <w:rPr>
          <w:b/>
          <w:bCs/>
          <w:highlight w:val="yellow"/>
          <w:u w:val="single"/>
        </w:rPr>
        <w:t xml:space="preserve">that [is] </w:t>
      </w:r>
      <w:r w:rsidRPr="00A962A6">
        <w:rPr>
          <w:sz w:val="10"/>
        </w:rPr>
        <w:t xml:space="preserve">are the generic features and </w:t>
      </w:r>
      <w:r w:rsidRPr="00A82315">
        <w:rPr>
          <w:b/>
          <w:bCs/>
          <w:highlight w:val="yellow"/>
          <w:u w:val="single"/>
        </w:rPr>
        <w:t xml:space="preserve">necessary </w:t>
      </w:r>
      <w:r w:rsidRPr="00A962A6">
        <w:rPr>
          <w:b/>
          <w:bCs/>
          <w:u w:val="single"/>
        </w:rPr>
        <w:t xml:space="preserve">conditions </w:t>
      </w:r>
      <w:r w:rsidRPr="00A82315">
        <w:rPr>
          <w:b/>
          <w:bCs/>
          <w:highlight w:val="yellow"/>
          <w:u w:val="single"/>
        </w:rPr>
        <w:t>of</w:t>
      </w:r>
      <w:r w:rsidRPr="00A82315">
        <w:rPr>
          <w:sz w:val="10"/>
          <w:highlight w:val="yellow"/>
        </w:rPr>
        <w:t xml:space="preserve"> </w:t>
      </w:r>
      <w:r w:rsidRPr="00A962A6">
        <w:rPr>
          <w:sz w:val="10"/>
        </w:rPr>
        <w:t xml:space="preserve">his </w:t>
      </w:r>
      <w:r w:rsidRPr="00A82315">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A82315">
        <w:rPr>
          <w:b/>
          <w:bCs/>
          <w:highlight w:val="yellow"/>
          <w:u w:val="single"/>
        </w:rPr>
        <w:t xml:space="preserve">to deny </w:t>
      </w:r>
      <w:r w:rsidRPr="00A962A6">
        <w:rPr>
          <w:sz w:val="10"/>
        </w:rPr>
        <w:t xml:space="preserve">that he has </w:t>
      </w:r>
      <w:r w:rsidRPr="00A82315">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A82315">
        <w:rPr>
          <w:b/>
          <w:bCs/>
          <w:highlight w:val="yellow"/>
          <w:u w:val="single"/>
        </w:rPr>
        <w:t>is contradictory</w:t>
      </w:r>
      <w:r w:rsidRPr="00A82315">
        <w:rPr>
          <w:sz w:val="10"/>
          <w:highlight w:val="yellow"/>
        </w:rPr>
        <w:t xml:space="preserve"> </w:t>
      </w:r>
      <w:r w:rsidRPr="00A962A6">
        <w:rPr>
          <w:sz w:val="10"/>
        </w:rPr>
        <w:t xml:space="preserve">for him </w:t>
      </w:r>
      <w:r w:rsidRPr="00A82315">
        <w:rPr>
          <w:b/>
          <w:bCs/>
          <w:highlight w:val="yellow"/>
          <w:u w:val="single"/>
        </w:rPr>
        <w:t xml:space="preserve">to hold both that [t]he[y] must have </w:t>
      </w:r>
      <w:r w:rsidRPr="00A962A6">
        <w:rPr>
          <w:b/>
          <w:bCs/>
          <w:u w:val="single"/>
        </w:rPr>
        <w:t xml:space="preserve">these </w:t>
      </w:r>
      <w:r w:rsidRPr="00A82315">
        <w:rPr>
          <w:b/>
          <w:bCs/>
          <w:highlight w:val="yellow"/>
          <w:u w:val="single"/>
        </w:rPr>
        <w:t xml:space="preserve">conditions </w:t>
      </w:r>
      <w:proofErr w:type="gramStart"/>
      <w:r w:rsidRPr="00A82315">
        <w:rPr>
          <w:b/>
          <w:bCs/>
          <w:highlight w:val="yellow"/>
          <w:u w:val="single"/>
        </w:rPr>
        <w:t>and also</w:t>
      </w:r>
      <w:proofErr w:type="gramEnd"/>
      <w:r w:rsidRPr="00A82315">
        <w:rPr>
          <w:b/>
          <w:bCs/>
          <w:highlight w:val="yellow"/>
          <w:u w:val="single"/>
        </w:rPr>
        <w:t xml:space="preserve"> </w:t>
      </w:r>
      <w:r w:rsidRPr="00A962A6">
        <w:rPr>
          <w:b/>
          <w:bCs/>
          <w:u w:val="single"/>
        </w:rPr>
        <w:t xml:space="preserve">that he </w:t>
      </w:r>
      <w:r w:rsidRPr="00A82315">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A82315">
        <w:rPr>
          <w:b/>
          <w:bCs/>
          <w:highlight w:val="yellow"/>
          <w:u w:val="single"/>
        </w:rPr>
        <w:t>every agent must</w:t>
      </w:r>
      <w:r w:rsidRPr="00A962A6">
        <w:rPr>
          <w:b/>
          <w:bCs/>
          <w:u w:val="single"/>
        </w:rPr>
        <w:t xml:space="preserve"> further </w:t>
      </w:r>
      <w:r w:rsidRPr="00A82315">
        <w:rPr>
          <w:b/>
          <w:bCs/>
          <w:highlight w:val="yellow"/>
          <w:u w:val="single"/>
        </w:rPr>
        <w:t xml:space="preserve">admit </w:t>
      </w:r>
      <w:r w:rsidRPr="00A962A6">
        <w:rPr>
          <w:b/>
          <w:bCs/>
          <w:u w:val="single"/>
        </w:rPr>
        <w:t xml:space="preserve">that </w:t>
      </w:r>
      <w:r w:rsidRPr="00A82315">
        <w:rPr>
          <w:b/>
          <w:bCs/>
          <w:highlight w:val="yellow"/>
          <w:u w:val="single"/>
        </w:rPr>
        <w:t>all other agents also have those rights</w:t>
      </w:r>
      <w:r w:rsidRPr="00A962A6">
        <w:rPr>
          <w:b/>
          <w:bCs/>
          <w:u w:val="single"/>
        </w:rPr>
        <w:t xml:space="preserve">, </w:t>
      </w:r>
      <w:r w:rsidRPr="00A82315">
        <w:rPr>
          <w:b/>
          <w:bCs/>
          <w:highlight w:val="yellow"/>
          <w:u w:val="single"/>
        </w:rPr>
        <w:t xml:space="preserve">since all other </w:t>
      </w:r>
      <w:r w:rsidRPr="00A962A6">
        <w:rPr>
          <w:b/>
          <w:bCs/>
          <w:u w:val="single"/>
        </w:rPr>
        <w:t xml:space="preserve">actual or prospective </w:t>
      </w:r>
      <w:r w:rsidRPr="00A82315">
        <w:rPr>
          <w:b/>
          <w:bCs/>
          <w:highlight w:val="yellow"/>
          <w:u w:val="single"/>
        </w:rPr>
        <w:t xml:space="preserve">agents have the same </w:t>
      </w:r>
      <w:r w:rsidRPr="00A962A6">
        <w:rPr>
          <w:b/>
          <w:bCs/>
          <w:u w:val="single"/>
        </w:rPr>
        <w:t xml:space="preserve">general </w:t>
      </w:r>
      <w:r w:rsidRPr="00A82315">
        <w:rPr>
          <w:b/>
          <w:bCs/>
          <w:highlight w:val="yellow"/>
          <w:u w:val="single"/>
        </w:rPr>
        <w:t>characteristics of agency</w:t>
      </w:r>
      <w:r w:rsidRPr="00A82315">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A962A6">
        <w:rPr>
          <w:sz w:val="10"/>
        </w:rPr>
        <w:t>), because</w:t>
      </w:r>
      <w:proofErr w:type="gramEnd"/>
      <w:r w:rsidRPr="00A962A6">
        <w:rPr>
          <w:sz w:val="10"/>
        </w:rPr>
        <w:t xml:space="preserve"> it combines the formal consideration of consistency with the material consideration of the generic features and rights of action.</w:t>
      </w:r>
    </w:p>
    <w:p w14:paraId="126E519A" w14:textId="77777777" w:rsidR="00095959" w:rsidRDefault="00095959" w:rsidP="00095959">
      <w:pPr>
        <w:rPr>
          <w:sz w:val="10"/>
        </w:rPr>
      </w:pPr>
    </w:p>
    <w:p w14:paraId="2D3D4342" w14:textId="77777777" w:rsidR="00095959" w:rsidRDefault="00095959" w:rsidP="00095959">
      <w:pPr>
        <w:rPr>
          <w:sz w:val="10"/>
        </w:rPr>
      </w:pPr>
    </w:p>
    <w:p w14:paraId="224A0B4D" w14:textId="77777777" w:rsidR="00095959" w:rsidRDefault="00095959" w:rsidP="00095959">
      <w:pPr>
        <w:pStyle w:val="Heading4"/>
      </w:pPr>
      <w:r>
        <w:t xml:space="preserve">Preserving free choice to decide what is best for oneself is the best way to be ethical, because people have differing opinions of what is ethical. Accordingly, my criterion is </w:t>
      </w:r>
      <w:r w:rsidRPr="00FA3AAE">
        <w:rPr>
          <w:sz w:val="30"/>
          <w:szCs w:val="30"/>
        </w:rPr>
        <w:t>preserving freedom</w:t>
      </w:r>
      <w:r>
        <w:t>.</w:t>
      </w:r>
    </w:p>
    <w:p w14:paraId="0DA05807" w14:textId="77777777" w:rsidR="00095959" w:rsidRDefault="00095959" w:rsidP="00095959">
      <w:pPr>
        <w:rPr>
          <w:sz w:val="10"/>
        </w:rPr>
      </w:pPr>
    </w:p>
    <w:p w14:paraId="5B5DA9DB" w14:textId="77777777" w:rsidR="00095959" w:rsidRDefault="00095959" w:rsidP="00095959">
      <w:pPr>
        <w:rPr>
          <w:sz w:val="10"/>
        </w:rPr>
      </w:pPr>
    </w:p>
    <w:p w14:paraId="334A21EF" w14:textId="77777777" w:rsidR="00095959" w:rsidRPr="009B16A9" w:rsidRDefault="00095959" w:rsidP="00095959">
      <w:pPr>
        <w:pStyle w:val="Heading4"/>
      </w:pPr>
      <w:r>
        <w:rPr>
          <w:rFonts w:cs="Calibri"/>
          <w:szCs w:val="22"/>
        </w:rPr>
        <w:t>People are not merely pawns of society, but real people with goals, dreams, and interests. It’s simply unethical to use one human against their will for the benefit of others</w:t>
      </w:r>
      <w:r>
        <w:t>. Nozick 74</w:t>
      </w:r>
    </w:p>
    <w:p w14:paraId="3E048C77" w14:textId="77777777" w:rsidR="00095959" w:rsidRPr="005F38FD" w:rsidRDefault="00095959" w:rsidP="00095959">
      <w:r w:rsidRPr="005F38FD">
        <w:t>Nozick 74, Robert Nozick, [American political philosopher, former professor at Harvard University], Anarchy, State, and Utopia, 1974.</w:t>
      </w:r>
    </w:p>
    <w:p w14:paraId="4F8D8560" w14:textId="77777777" w:rsidR="00095959" w:rsidRDefault="00095959" w:rsidP="00095959">
      <w:pPr>
        <w:rPr>
          <w:b/>
          <w:u w:val="single"/>
        </w:rPr>
      </w:pPr>
      <w:r w:rsidRPr="00206605">
        <w:rPr>
          <w:b/>
          <w:highlight w:val="yellow"/>
          <w:u w:val="single"/>
        </w:rPr>
        <w:t xml:space="preserve">Side </w:t>
      </w:r>
      <w:bookmarkStart w:id="0" w:name="bookmark=id.gjdgxs" w:colFirst="0" w:colLast="0"/>
      <w:bookmarkEnd w:id="0"/>
      <w:r w:rsidRPr="00206605">
        <w:rPr>
          <w:b/>
          <w:highlight w:val="yellow"/>
          <w:u w:val="single"/>
        </w:rPr>
        <w:t>constraints express the inviolability of other persons</w:t>
      </w:r>
      <w:r>
        <w:t xml:space="preserve">. </w:t>
      </w:r>
      <w:r>
        <w:rPr>
          <w:sz w:val="16"/>
          <w:szCs w:val="16"/>
        </w:rPr>
        <w:t>But why may not one violate persons for the greater social good?</w:t>
      </w:r>
      <w:r>
        <w:t xml:space="preserve"> </w:t>
      </w:r>
      <w:r>
        <w:rPr>
          <w:b/>
          <w:u w:val="single"/>
        </w:rPr>
        <w:t>Individually, we each sometimes choose to undergo some pain or sacrifice for a greater benefit or to avoid greater harm: we go to the dentist to avoid worse suffering later; we do some unpleasant work for its results; some persons diet to improve their health or looks; some save money to support themselves when they are older. In each case, some cost is borne for the sake of the greater overall good</w:t>
      </w:r>
      <w:r>
        <w:t xml:space="preserve">. </w:t>
      </w:r>
      <w:r>
        <w:rPr>
          <w:sz w:val="16"/>
          <w:szCs w:val="16"/>
        </w:rPr>
        <w:t xml:space="preserve">Why not, similarly, hold that some persons </w:t>
      </w:r>
      <w:proofErr w:type="gramStart"/>
      <w:r>
        <w:rPr>
          <w:sz w:val="16"/>
          <w:szCs w:val="16"/>
        </w:rPr>
        <w:t>have to</w:t>
      </w:r>
      <w:proofErr w:type="gramEnd"/>
      <w:r>
        <w:rPr>
          <w:sz w:val="16"/>
          <w:szCs w:val="16"/>
        </w:rPr>
        <w:t xml:space="preserve"> bear some costs that benefits other persons more, for the sake of the overall social good?</w:t>
      </w:r>
      <w:r>
        <w:t xml:space="preserve"> </w:t>
      </w:r>
      <w:r>
        <w:rPr>
          <w:b/>
          <w:u w:val="single"/>
        </w:rPr>
        <w:t xml:space="preserve">But there is no social entity with a good that undergoes some sacrifice for its own good. </w:t>
      </w:r>
      <w:r w:rsidRPr="00206605">
        <w:rPr>
          <w:b/>
          <w:highlight w:val="yellow"/>
          <w:u w:val="single"/>
        </w:rPr>
        <w:t xml:space="preserve">There are only individual people, </w:t>
      </w:r>
      <w:r w:rsidRPr="000C321A">
        <w:rPr>
          <w:b/>
          <w:u w:val="single"/>
        </w:rPr>
        <w:lastRenderedPageBreak/>
        <w:t>different individual people</w:t>
      </w:r>
      <w:r w:rsidRPr="00206605">
        <w:rPr>
          <w:b/>
          <w:highlight w:val="yellow"/>
          <w:u w:val="single"/>
        </w:rPr>
        <w:t>, with their own individual lives.</w:t>
      </w:r>
      <w:r>
        <w:rPr>
          <w:b/>
          <w:u w:val="single"/>
        </w:rPr>
        <w:t xml:space="preserve"> </w:t>
      </w:r>
      <w:r w:rsidRPr="00206605">
        <w:rPr>
          <w:b/>
          <w:highlight w:val="yellow"/>
          <w:u w:val="single"/>
        </w:rPr>
        <w:t>Using one of these people for the benefit of others, uses him and benefits others. Nothing more</w:t>
      </w:r>
      <w:r>
        <w:t xml:space="preserve">. </w:t>
      </w:r>
      <w:r>
        <w:rPr>
          <w:b/>
          <w:u w:val="single"/>
        </w:rPr>
        <w:t xml:space="preserve">What happens is that something is done to him for the sake of others. </w:t>
      </w:r>
      <w:r w:rsidRPr="006E4641">
        <w:rPr>
          <w:b/>
          <w:highlight w:val="yellow"/>
          <w:u w:val="single"/>
        </w:rPr>
        <w:t xml:space="preserve">Talk of an </w:t>
      </w:r>
      <w:proofErr w:type="gramStart"/>
      <w:r w:rsidRPr="006E4641">
        <w:rPr>
          <w:b/>
          <w:highlight w:val="yellow"/>
          <w:u w:val="single"/>
        </w:rPr>
        <w:t>overall social good covers</w:t>
      </w:r>
      <w:proofErr w:type="gramEnd"/>
      <w:r w:rsidRPr="006E4641">
        <w:rPr>
          <w:b/>
          <w:highlight w:val="yellow"/>
          <w:u w:val="single"/>
        </w:rPr>
        <w:t xml:space="preserve"> this up.</w:t>
      </w:r>
      <w:r>
        <w:t xml:space="preserve"> </w:t>
      </w:r>
      <w:r>
        <w:rPr>
          <w:sz w:val="16"/>
          <w:szCs w:val="16"/>
        </w:rPr>
        <w:t>(Intentionally</w:t>
      </w:r>
      <w:r w:rsidRPr="00144AA2">
        <w:rPr>
          <w:rStyle w:val="StyleUnderline"/>
        </w:rPr>
        <w:t xml:space="preserve">?) </w:t>
      </w:r>
      <w:r w:rsidRPr="006F5C11">
        <w:rPr>
          <w:rStyle w:val="StyleUnderline"/>
          <w:highlight w:val="yellow"/>
        </w:rPr>
        <w:t>To use a person in this way does not sufficiently respect and take account of the fact that he is a separate person</w:t>
      </w:r>
      <w:r w:rsidRPr="00144AA2">
        <w:rPr>
          <w:rStyle w:val="StyleUnderline"/>
        </w:rPr>
        <w:t>, that</w:t>
      </w:r>
      <w:r w:rsidRPr="005F38FD">
        <w:rPr>
          <w:b/>
          <w:u w:val="single"/>
        </w:rPr>
        <w:t xml:space="preserve"> his is the only life he has</w:t>
      </w:r>
      <w:r w:rsidRPr="00F0326A">
        <w:t>. He does not get some overbalancing good from his sacrifice,</w:t>
      </w:r>
      <w:r w:rsidRPr="00F86F53">
        <w:t xml:space="preserve"> and</w:t>
      </w:r>
      <w:r w:rsidRPr="00206605">
        <w:rPr>
          <w:b/>
          <w:highlight w:val="yellow"/>
          <w:u w:val="single"/>
        </w:rPr>
        <w:t xml:space="preserve"> no one is entitled to force this upon him--</w:t>
      </w:r>
      <w:r w:rsidRPr="006E4641">
        <w:rPr>
          <w:b/>
          <w:highlight w:val="yellow"/>
          <w:u w:val="single"/>
        </w:rPr>
        <w:t>least of all a state or government</w:t>
      </w:r>
      <w:r w:rsidRPr="005F38FD">
        <w:rPr>
          <w:b/>
          <w:u w:val="single"/>
        </w:rPr>
        <w:t xml:space="preserve"> that claims his allegiance</w:t>
      </w:r>
      <w:r>
        <w:t xml:space="preserve"> </w:t>
      </w:r>
      <w:r>
        <w:rPr>
          <w:sz w:val="16"/>
          <w:szCs w:val="16"/>
        </w:rPr>
        <w:t>(as other individuals do not)</w:t>
      </w:r>
      <w:r>
        <w:t xml:space="preserve"> </w:t>
      </w:r>
      <w:r>
        <w:rPr>
          <w:b/>
          <w:u w:val="single"/>
        </w:rPr>
        <w:t>and that therefore scrupulously must be neutral between its citizens.</w:t>
      </w:r>
    </w:p>
    <w:p w14:paraId="03428D0B" w14:textId="77777777" w:rsidR="00095959" w:rsidRDefault="00095959" w:rsidP="00095959">
      <w:pPr>
        <w:rPr>
          <w:b/>
          <w:u w:val="single"/>
        </w:rPr>
      </w:pPr>
    </w:p>
    <w:p w14:paraId="2B299851" w14:textId="77777777" w:rsidR="00095959" w:rsidRPr="005F38FD" w:rsidRDefault="00095959" w:rsidP="00095959">
      <w:pPr>
        <w:rPr>
          <w:b/>
        </w:rPr>
      </w:pPr>
    </w:p>
    <w:p w14:paraId="75C5338A" w14:textId="77777777" w:rsidR="00095959" w:rsidRPr="005F38FD" w:rsidRDefault="00095959" w:rsidP="00095959">
      <w:pPr>
        <w:pStyle w:val="Heading4"/>
      </w:pPr>
      <w:r w:rsidRPr="005F38FD">
        <w:t>Individuals have rights, so people must respect your actions and cannot restrict you,</w:t>
      </w:r>
      <w:r>
        <w:t xml:space="preserve"> meaning</w:t>
      </w:r>
      <w:r w:rsidRPr="005F38FD">
        <w:t xml:space="preserve"> the government’s only obligation is to protect rights. </w:t>
      </w:r>
      <w:r>
        <w:t xml:space="preserve">Philosophy professor Edward </w:t>
      </w:r>
      <w:proofErr w:type="spellStart"/>
      <w:r w:rsidRPr="005F38FD">
        <w:t>Feser</w:t>
      </w:r>
      <w:proofErr w:type="spellEnd"/>
      <w:r w:rsidRPr="005F38FD">
        <w:t xml:space="preserve"> </w:t>
      </w:r>
      <w:r>
        <w:t>writes</w:t>
      </w:r>
      <w:r w:rsidRPr="005F38FD">
        <w:t>:</w:t>
      </w:r>
    </w:p>
    <w:p w14:paraId="29573D5B" w14:textId="77777777" w:rsidR="00095959" w:rsidRPr="005F38FD" w:rsidRDefault="00095959" w:rsidP="00095959">
      <w:proofErr w:type="spellStart"/>
      <w:r w:rsidRPr="005F38FD">
        <w:t>Feser</w:t>
      </w:r>
      <w:proofErr w:type="spellEnd"/>
      <w:r w:rsidRPr="005F38FD">
        <w:t xml:space="preserve">, Edward, (Professor of Philosophy at Pasadena City College), IEP, </w:t>
      </w:r>
      <w:hyperlink r:id="rId9" w:history="1">
        <w:r w:rsidRPr="005F38FD">
          <w:rPr>
            <w:rStyle w:val="Hyperlink"/>
          </w:rPr>
          <w:t>https://www.iep.utm.edu/nozick/</w:t>
        </w:r>
      </w:hyperlink>
      <w:r w:rsidRPr="005F38FD">
        <w:t>. [</w:t>
      </w:r>
      <w:proofErr w:type="spellStart"/>
      <w:r w:rsidRPr="005F38FD">
        <w:t>ajv</w:t>
      </w:r>
      <w:proofErr w:type="spellEnd"/>
      <w:r w:rsidRPr="005F38FD">
        <w:t>].</w:t>
      </w:r>
    </w:p>
    <w:p w14:paraId="12D9883B" w14:textId="77777777" w:rsidR="00095959" w:rsidRDefault="00095959" w:rsidP="00095959">
      <w:pPr>
        <w:spacing w:line="276" w:lineRule="auto"/>
        <w:rPr>
          <w:color w:val="000000"/>
          <w:sz w:val="16"/>
          <w:szCs w:val="22"/>
          <w:shd w:val="clear" w:color="auto" w:fill="FFFFFF"/>
        </w:rPr>
      </w:pPr>
      <w:r w:rsidRPr="00DB5688">
        <w:rPr>
          <w:color w:val="000000"/>
          <w:sz w:val="16"/>
          <w:szCs w:val="22"/>
          <w:shd w:val="clear" w:color="auto" w:fill="FFFFFF"/>
        </w:rPr>
        <w:t xml:space="preserve">The various programs of the modern liberal welfare state are thus immoral, not only because they are inefficient and incompetently administered, but because they make slaves of the citizens of such a state. Indeed, </w:t>
      </w:r>
      <w:r w:rsidRPr="005F38FD">
        <w:rPr>
          <w:b/>
          <w:color w:val="000000"/>
          <w:szCs w:val="22"/>
          <w:highlight w:val="yellow"/>
          <w:u w:val="single"/>
          <w:shd w:val="clear" w:color="auto" w:fill="FFFFFF"/>
        </w:rPr>
        <w:t>the only</w:t>
      </w:r>
      <w:r w:rsidRPr="005F38FD">
        <w:rPr>
          <w:color w:val="000000"/>
          <w:sz w:val="16"/>
          <w:szCs w:val="22"/>
          <w:highlight w:val="yellow"/>
          <w:shd w:val="clear" w:color="auto" w:fill="FFFFFF"/>
        </w:rPr>
        <w:t xml:space="preserve"> </w:t>
      </w:r>
      <w:r w:rsidRPr="00DB5688">
        <w:rPr>
          <w:color w:val="000000"/>
          <w:sz w:val="16"/>
          <w:szCs w:val="22"/>
          <w:shd w:val="clear" w:color="auto" w:fill="FFFFFF"/>
        </w:rPr>
        <w:t xml:space="preserve">sort of </w:t>
      </w:r>
      <w:r w:rsidRPr="005F38FD">
        <w:rPr>
          <w:b/>
          <w:color w:val="000000"/>
          <w:szCs w:val="22"/>
          <w:highlight w:val="yellow"/>
          <w:u w:val="single"/>
          <w:shd w:val="clear" w:color="auto" w:fill="FFFFFF"/>
        </w:rPr>
        <w:t>state that can be mora</w:t>
      </w:r>
      <w:r w:rsidRPr="00DB5688">
        <w:rPr>
          <w:b/>
          <w:color w:val="000000"/>
          <w:szCs w:val="22"/>
          <w:u w:val="single"/>
          <w:shd w:val="clear" w:color="auto" w:fill="FFFFFF"/>
        </w:rPr>
        <w:t>l</w:t>
      </w:r>
      <w:r w:rsidRPr="00DB5688">
        <w:rPr>
          <w:color w:val="000000"/>
          <w:sz w:val="16"/>
          <w:szCs w:val="22"/>
          <w:shd w:val="clear" w:color="auto" w:fill="FFFFFF"/>
        </w:rPr>
        <w:t>ly</w:t>
      </w:r>
      <w:r w:rsidRPr="00DB5688">
        <w:rPr>
          <w:b/>
          <w:color w:val="000000"/>
          <w:szCs w:val="22"/>
          <w:u w:val="single"/>
          <w:shd w:val="clear" w:color="auto" w:fill="FFFFFF"/>
        </w:rPr>
        <w:t xml:space="preserve"> </w:t>
      </w:r>
      <w:r w:rsidRPr="00DB5688">
        <w:rPr>
          <w:color w:val="000000"/>
          <w:sz w:val="16"/>
          <w:szCs w:val="22"/>
          <w:shd w:val="clear" w:color="auto" w:fill="FFFFFF"/>
        </w:rPr>
        <w:t>justified</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is</w:t>
      </w:r>
      <w:r w:rsidRPr="005F38FD">
        <w:rPr>
          <w:color w:val="000000"/>
          <w:sz w:val="16"/>
          <w:szCs w:val="22"/>
          <w:highlight w:val="yellow"/>
          <w:shd w:val="clear" w:color="auto" w:fill="FFFFFF"/>
        </w:rPr>
        <w:t xml:space="preserve"> </w:t>
      </w:r>
      <w:r w:rsidRPr="00DB5688">
        <w:rPr>
          <w:color w:val="000000"/>
          <w:sz w:val="16"/>
          <w:szCs w:val="22"/>
          <w:shd w:val="clear" w:color="auto" w:fill="FFFFFF"/>
        </w:rPr>
        <w:t>what Nozick calls a</w:t>
      </w:r>
      <w:r w:rsidRPr="00DB5688">
        <w:rPr>
          <w:b/>
          <w:color w:val="000000"/>
          <w:szCs w:val="22"/>
          <w:u w:val="single"/>
          <w:shd w:val="clear" w:color="auto" w:fill="FFFFFF"/>
        </w:rPr>
        <w:t> </w:t>
      </w:r>
      <w:r w:rsidRPr="005F38FD">
        <w:rPr>
          <w:b/>
          <w:i/>
          <w:iCs/>
          <w:color w:val="000000"/>
          <w:szCs w:val="22"/>
          <w:highlight w:val="yellow"/>
          <w:u w:val="single"/>
          <w:bdr w:val="none" w:sz="0" w:space="0" w:color="auto" w:frame="1"/>
          <w:shd w:val="clear" w:color="auto" w:fill="FFFFFF"/>
        </w:rPr>
        <w:t xml:space="preserve">minimal </w:t>
      </w:r>
      <w:r w:rsidRPr="00DB5688">
        <w:rPr>
          <w:i/>
          <w:iCs/>
          <w:color w:val="000000"/>
          <w:sz w:val="16"/>
          <w:szCs w:val="22"/>
          <w:bdr w:val="none" w:sz="0" w:space="0" w:color="auto" w:frame="1"/>
          <w:shd w:val="clear" w:color="auto" w:fill="FFFFFF"/>
        </w:rPr>
        <w:t>state </w:t>
      </w:r>
      <w:r w:rsidRPr="00DB5688">
        <w:rPr>
          <w:color w:val="000000"/>
          <w:sz w:val="16"/>
          <w:szCs w:val="22"/>
          <w:shd w:val="clear" w:color="auto" w:fill="FFFFFF"/>
        </w:rPr>
        <w:t xml:space="preserve">or "night-watchman" state, a government </w:t>
      </w:r>
      <w:r w:rsidRPr="005F38FD">
        <w:rPr>
          <w:b/>
          <w:color w:val="000000"/>
          <w:szCs w:val="22"/>
          <w:highlight w:val="yellow"/>
          <w:u w:val="single"/>
          <w:shd w:val="clear" w:color="auto" w:fill="FFFFFF"/>
        </w:rPr>
        <w:t>which protects individuals</w:t>
      </w:r>
      <w:r w:rsidRPr="00DB5688">
        <w:rPr>
          <w:color w:val="000000"/>
          <w:sz w:val="16"/>
          <w:szCs w:val="22"/>
          <w:shd w:val="clear" w:color="auto" w:fill="FFFFFF"/>
        </w:rPr>
        <w:t xml:space="preserve">, via police and military forces, from force, fraud, and theft, </w:t>
      </w:r>
      <w:r w:rsidRPr="008C6147">
        <w:rPr>
          <w:b/>
          <w:color w:val="000000"/>
          <w:szCs w:val="22"/>
          <w:highlight w:val="yellow"/>
          <w:u w:val="single"/>
          <w:shd w:val="clear" w:color="auto" w:fill="FFFFFF"/>
        </w:rPr>
        <w:t>and administers courts</w:t>
      </w:r>
      <w:r w:rsidRPr="00DB5688">
        <w:rPr>
          <w:b/>
          <w:color w:val="000000"/>
          <w:szCs w:val="22"/>
          <w:u w:val="single"/>
          <w:shd w:val="clear" w:color="auto" w:fill="FFFFFF"/>
        </w:rPr>
        <w:t xml:space="preserve"> </w:t>
      </w:r>
      <w:r w:rsidRPr="00DB5688">
        <w:rPr>
          <w:color w:val="000000"/>
          <w:sz w:val="16"/>
          <w:szCs w:val="22"/>
          <w:shd w:val="clear" w:color="auto" w:fill="FFFFFF"/>
        </w:rPr>
        <w:t>of law, but does</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nothing else</w:t>
      </w:r>
      <w:r w:rsidRPr="00DB5688">
        <w:rPr>
          <w:color w:val="000000"/>
          <w:sz w:val="16"/>
          <w:szCs w:val="22"/>
          <w:shd w:val="clear" w:color="auto" w:fill="FFFFFF"/>
        </w:rPr>
        <w:t xml:space="preserve">. In particular, such </w:t>
      </w:r>
      <w:r w:rsidRPr="005F38FD">
        <w:rPr>
          <w:b/>
          <w:color w:val="000000"/>
          <w:szCs w:val="22"/>
          <w:highlight w:val="yellow"/>
          <w:u w:val="single"/>
          <w:shd w:val="clear" w:color="auto" w:fill="FFFFFF"/>
        </w:rPr>
        <w:t xml:space="preserve">a state cannot </w:t>
      </w:r>
      <w:r w:rsidRPr="00DB5688">
        <w:rPr>
          <w:color w:val="000000"/>
          <w:sz w:val="16"/>
          <w:szCs w:val="22"/>
          <w:shd w:val="clear" w:color="auto" w:fill="FFFFFF"/>
        </w:rPr>
        <w:t xml:space="preserve">regulate what citizens eat, drink, or smoke (since this would </w:t>
      </w:r>
      <w:r w:rsidRPr="005F38FD">
        <w:rPr>
          <w:b/>
          <w:bCs/>
          <w:color w:val="000000"/>
          <w:szCs w:val="22"/>
          <w:highlight w:val="yellow"/>
          <w:u w:val="single"/>
          <w:shd w:val="clear" w:color="auto" w:fill="FFFFFF"/>
        </w:rPr>
        <w:t>i</w:t>
      </w:r>
      <w:r w:rsidRPr="005F38FD">
        <w:rPr>
          <w:b/>
          <w:color w:val="000000"/>
          <w:szCs w:val="22"/>
          <w:highlight w:val="yellow"/>
          <w:u w:val="single"/>
          <w:shd w:val="clear" w:color="auto" w:fill="FFFFFF"/>
        </w:rPr>
        <w:t xml:space="preserve">nterfere with their right to use their </w:t>
      </w:r>
      <w:r w:rsidRPr="00DB5688">
        <w:rPr>
          <w:color w:val="000000"/>
          <w:sz w:val="16"/>
          <w:szCs w:val="22"/>
          <w:shd w:val="clear" w:color="auto" w:fill="FFFFFF"/>
        </w:rPr>
        <w:t>self-owned</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 xml:space="preserve">bodies </w:t>
      </w:r>
      <w:r w:rsidRPr="00DB5688">
        <w:rPr>
          <w:color w:val="000000"/>
          <w:sz w:val="16"/>
          <w:szCs w:val="22"/>
          <w:shd w:val="clear" w:color="auto" w:fill="FFFFFF"/>
        </w:rPr>
        <w:t xml:space="preserve">as they see fit), cannot control what they publish </w:t>
      </w:r>
      <w:r w:rsidRPr="005F38FD">
        <w:rPr>
          <w:b/>
          <w:color w:val="000000"/>
          <w:szCs w:val="22"/>
          <w:highlight w:val="yellow"/>
          <w:u w:val="single"/>
          <w:shd w:val="clear" w:color="auto" w:fill="FFFFFF"/>
        </w:rPr>
        <w:t>or</w:t>
      </w:r>
      <w:r w:rsidRPr="005F38FD">
        <w:rPr>
          <w:color w:val="000000"/>
          <w:sz w:val="16"/>
          <w:szCs w:val="22"/>
          <w:highlight w:val="yellow"/>
          <w:shd w:val="clear" w:color="auto" w:fill="FFFFFF"/>
        </w:rPr>
        <w:t xml:space="preserve"> </w:t>
      </w:r>
      <w:r w:rsidRPr="00DB5688">
        <w:rPr>
          <w:color w:val="000000"/>
          <w:sz w:val="16"/>
          <w:szCs w:val="22"/>
          <w:shd w:val="clear" w:color="auto" w:fill="FFFFFF"/>
        </w:rPr>
        <w:t>read (since this would interfere with their right to use the</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 xml:space="preserve">property </w:t>
      </w:r>
      <w:r w:rsidRPr="00DB5688">
        <w:rPr>
          <w:color w:val="000000"/>
          <w:sz w:val="16"/>
          <w:szCs w:val="22"/>
          <w:shd w:val="clear" w:color="auto" w:fill="FFFFFF"/>
        </w:rPr>
        <w:t>they've acquired with their self-owned labor</w:t>
      </w:r>
      <w:r w:rsidRPr="00DB5688">
        <w:rPr>
          <w:b/>
          <w:color w:val="000000"/>
          <w:szCs w:val="22"/>
          <w:u w:val="single"/>
          <w:shd w:val="clear" w:color="auto" w:fill="FFFFFF"/>
        </w:rPr>
        <w:t xml:space="preserve"> </w:t>
      </w:r>
      <w:r w:rsidRPr="00DB5688">
        <w:rPr>
          <w:color w:val="000000"/>
          <w:sz w:val="16"/>
          <w:szCs w:val="22"/>
          <w:shd w:val="clear" w:color="auto" w:fill="FFFFFF"/>
        </w:rPr>
        <w:t>- e.g. printing presses and paper -</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as they wish</w:t>
      </w:r>
      <w:r w:rsidRPr="00DB5688">
        <w:rPr>
          <w:color w:val="000000"/>
          <w:sz w:val="16"/>
          <w:szCs w:val="22"/>
          <w:shd w:val="clear" w:color="auto" w:fill="FFFFFF"/>
        </w:rPr>
        <w:t>),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3E4BED71" w14:textId="77777777" w:rsidR="00095959" w:rsidRDefault="00095959" w:rsidP="00095959">
      <w:pPr>
        <w:spacing w:line="276" w:lineRule="auto"/>
        <w:rPr>
          <w:color w:val="000000"/>
          <w:sz w:val="16"/>
          <w:szCs w:val="22"/>
          <w:shd w:val="clear" w:color="auto" w:fill="FFFFFF"/>
        </w:rPr>
      </w:pPr>
    </w:p>
    <w:p w14:paraId="01E0CFC3" w14:textId="77777777" w:rsidR="00095959" w:rsidRDefault="00095959" w:rsidP="00095959">
      <w:pPr>
        <w:pStyle w:val="Heading4"/>
      </w:pPr>
      <w:r>
        <w:lastRenderedPageBreak/>
        <w:t>Prefer –</w:t>
      </w:r>
    </w:p>
    <w:p w14:paraId="288F18CC" w14:textId="77777777" w:rsidR="00095959" w:rsidRDefault="00095959" w:rsidP="00095959">
      <w:pPr>
        <w:pStyle w:val="Heading4"/>
      </w:pPr>
      <w:r>
        <w:t>A] performativity – argumentation requires the assumption that freedom is good – else agents would be unable to make arguments</w:t>
      </w:r>
    </w:p>
    <w:p w14:paraId="14B7235B" w14:textId="77777777" w:rsidR="00095959" w:rsidRDefault="00095959" w:rsidP="00095959">
      <w:pPr>
        <w:pStyle w:val="Heading4"/>
      </w:pPr>
      <w:r>
        <w:t xml:space="preserve">B] prerequisite – condoning any action requires condoning the freedom required to take that action – so my theory’s a prerequisite to theirs and my offense acts as a side-constraint to your framework. </w:t>
      </w:r>
    </w:p>
    <w:p w14:paraId="50D40AFC" w14:textId="77777777" w:rsidR="00095959" w:rsidRDefault="00095959" w:rsidP="00095959">
      <w:pPr>
        <w:pStyle w:val="Heading4"/>
      </w:pPr>
      <w:r>
        <w:t xml:space="preserve">C] culpability – </w:t>
      </w:r>
      <w:r w:rsidRPr="00B02462">
        <w:t>absent a conception of free will, people can just claim they were acting of desires they can’t control.</w:t>
      </w:r>
      <w:r>
        <w:t xml:space="preserve"> </w:t>
      </w:r>
    </w:p>
    <w:p w14:paraId="71B656D6" w14:textId="77777777" w:rsidR="00095959" w:rsidRPr="00B02462" w:rsidRDefault="00095959" w:rsidP="00095959">
      <w:pPr>
        <w:pStyle w:val="Heading4"/>
      </w:pPr>
      <w:r>
        <w:t>D] probability – it’s logically contradictory to deny my framework because that would use freedom to do so. Therefore, it’s impossible for my framework to be false</w:t>
      </w:r>
    </w:p>
    <w:p w14:paraId="7B2E4228" w14:textId="77777777" w:rsidR="00095959" w:rsidRPr="00DB5688" w:rsidRDefault="00095959" w:rsidP="00095959">
      <w:pPr>
        <w:spacing w:line="276" w:lineRule="auto"/>
        <w:rPr>
          <w:color w:val="000000"/>
          <w:sz w:val="16"/>
          <w:szCs w:val="22"/>
          <w:shd w:val="clear" w:color="auto" w:fill="FFFFFF"/>
        </w:rPr>
      </w:pPr>
    </w:p>
    <w:p w14:paraId="38ACE075" w14:textId="77777777" w:rsidR="00095959" w:rsidRPr="00FC356F" w:rsidRDefault="00095959" w:rsidP="00095959"/>
    <w:p w14:paraId="5B2BBFF2" w14:textId="77777777" w:rsidR="00095959" w:rsidRDefault="00095959" w:rsidP="00095959">
      <w:pPr>
        <w:pStyle w:val="Heading2"/>
      </w:pPr>
      <w:r>
        <w:lastRenderedPageBreak/>
        <w:t>Contention 1: Rights</w:t>
      </w:r>
    </w:p>
    <w:p w14:paraId="386F7FC8" w14:textId="77777777" w:rsidR="00095959" w:rsidRPr="00AE7383" w:rsidRDefault="00095959" w:rsidP="00095959">
      <w:pPr>
        <w:pStyle w:val="Heading4"/>
      </w:pPr>
      <w:r w:rsidRPr="00AE7383">
        <w:t xml:space="preserve">Appropriation is establishing property rights in something formerly un‐owned </w:t>
      </w:r>
    </w:p>
    <w:p w14:paraId="2885DF78" w14:textId="77777777" w:rsidR="00095959" w:rsidRDefault="00095959" w:rsidP="00095959">
      <w:pPr>
        <w:pStyle w:val="NormalWeb"/>
      </w:pPr>
      <w:proofErr w:type="spellStart"/>
      <w:r>
        <w:rPr>
          <w:rFonts w:ascii="PalatinoLinotype" w:hAnsi="PalatinoLinotype"/>
          <w:b/>
          <w:bCs/>
          <w:szCs w:val="22"/>
        </w:rPr>
        <w:t>Dominiak</w:t>
      </w:r>
      <w:proofErr w:type="spellEnd"/>
      <w:r>
        <w:rPr>
          <w:rFonts w:ascii="PalatinoLinotype" w:hAnsi="PalatinoLinotype"/>
          <w:b/>
          <w:bCs/>
          <w:szCs w:val="22"/>
        </w:rPr>
        <w:t xml:space="preserve"> 17 </w:t>
      </w:r>
    </w:p>
    <w:p w14:paraId="32DAC0D5" w14:textId="77777777" w:rsidR="00095959" w:rsidRDefault="00095959" w:rsidP="00095959">
      <w:pPr>
        <w:pStyle w:val="NormalWeb"/>
        <w:rPr>
          <w:rFonts w:ascii="PalatinoLinotype" w:hAnsi="PalatinoLinotype" w:hint="eastAsia"/>
          <w:szCs w:val="22"/>
        </w:rPr>
      </w:pPr>
      <w:proofErr w:type="spellStart"/>
      <w:r>
        <w:rPr>
          <w:rFonts w:ascii="PalatinoLinotype" w:hAnsi="PalatinoLinotype"/>
          <w:szCs w:val="22"/>
        </w:rPr>
        <w:t>Łukasz</w:t>
      </w:r>
      <w:proofErr w:type="spellEnd"/>
      <w:r>
        <w:rPr>
          <w:rFonts w:ascii="PalatinoLinotype" w:hAnsi="PalatinoLinotype"/>
          <w:szCs w:val="22"/>
        </w:rPr>
        <w:t xml:space="preserve"> </w:t>
      </w:r>
      <w:proofErr w:type="spellStart"/>
      <w:r>
        <w:rPr>
          <w:rFonts w:ascii="PalatinoLinotype" w:hAnsi="PalatinoLinotype"/>
          <w:szCs w:val="22"/>
        </w:rPr>
        <w:t>Dominiak</w:t>
      </w:r>
      <w:proofErr w:type="spellEnd"/>
      <w:r>
        <w:rPr>
          <w:rFonts w:ascii="PalatinoLinotype" w:hAnsi="PalatinoLinotype"/>
          <w:szCs w:val="22"/>
        </w:rPr>
        <w:t xml:space="preserve"> (Associate Professor at Nicolaus Copernicus University in Poland; he holds a PhD and habilitation in political philosophy and is a Fellow of the Mises Institute). “Libertarianism and Original Appropriation.” Historia </w:t>
      </w:r>
      <w:proofErr w:type="spellStart"/>
      <w:r>
        <w:rPr>
          <w:rFonts w:ascii="PalatinoLinotype" w:hAnsi="PalatinoLinotype"/>
          <w:szCs w:val="22"/>
        </w:rPr>
        <w:t>i</w:t>
      </w:r>
      <w:proofErr w:type="spellEnd"/>
      <w:r>
        <w:rPr>
          <w:rFonts w:ascii="PalatinoLinotype" w:hAnsi="PalatinoLinotype"/>
          <w:szCs w:val="22"/>
        </w:rPr>
        <w:t xml:space="preserve"> </w:t>
      </w:r>
      <w:proofErr w:type="spellStart"/>
      <w:r>
        <w:rPr>
          <w:rFonts w:ascii="PalatinoLinotype" w:hAnsi="PalatinoLinotype"/>
          <w:szCs w:val="22"/>
        </w:rPr>
        <w:t>Polityka</w:t>
      </w:r>
      <w:proofErr w:type="spellEnd"/>
      <w:r>
        <w:rPr>
          <w:rFonts w:ascii="PalatinoLinotype" w:hAnsi="PalatinoLinotype"/>
          <w:szCs w:val="22"/>
        </w:rPr>
        <w:t xml:space="preserve">, 29/2017: 22. Pp. 43‐56. JDN. https://apcz.umk.pl/HiP/article/view/HiP.2017.026/13714 </w:t>
      </w:r>
    </w:p>
    <w:p w14:paraId="0D2474BD" w14:textId="77777777" w:rsidR="00095959" w:rsidRPr="00B603C2" w:rsidRDefault="00095959" w:rsidP="00095959">
      <w:pPr>
        <w:rPr>
          <w:sz w:val="14"/>
        </w:rPr>
      </w:pPr>
      <w:r w:rsidRPr="00B603C2">
        <w:rPr>
          <w:sz w:val="14"/>
        </w:rPr>
        <w:t>Ownership</w:t>
      </w:r>
      <w:proofErr w:type="gramStart"/>
      <w:r w:rsidRPr="00B603C2">
        <w:rPr>
          <w:sz w:val="14"/>
        </w:rPr>
        <w:t>1 ,</w:t>
      </w:r>
      <w:proofErr w:type="gramEnd"/>
      <w:r w:rsidRPr="00B603C2">
        <w:rPr>
          <w:sz w:val="14"/>
        </w:rPr>
        <w:t xml:space="preserve"> or property, on the other hand is a normative concept</w:t>
      </w:r>
      <w:r w:rsidRPr="00B603C2">
        <w:rPr>
          <w:rStyle w:val="Emphasis"/>
        </w:rPr>
        <w:t xml:space="preserve">. </w:t>
      </w:r>
      <w:r w:rsidRPr="00B603C2">
        <w:rPr>
          <w:rStyle w:val="Emphasis"/>
          <w:highlight w:val="yellow"/>
        </w:rPr>
        <w:t>To own a thing is to have a right to possess</w:t>
      </w:r>
      <w:r w:rsidRPr="00B603C2">
        <w:rPr>
          <w:rStyle w:val="Style13ptBold"/>
          <w:sz w:val="14"/>
        </w:rPr>
        <w:t xml:space="preserve"> </w:t>
      </w:r>
      <w:r w:rsidRPr="00B603C2">
        <w:rPr>
          <w:sz w:val="14"/>
        </w:rPr>
        <w:t xml:space="preserve">it, </w:t>
      </w:r>
      <w:proofErr w:type="gramStart"/>
      <w:r w:rsidRPr="00B603C2">
        <w:rPr>
          <w:sz w:val="14"/>
        </w:rPr>
        <w:t>i.e.</w:t>
      </w:r>
      <w:proofErr w:type="gramEnd"/>
      <w:r w:rsidRPr="00B603C2">
        <w:rPr>
          <w:sz w:val="14"/>
        </w:rPr>
        <w:t xml:space="preserve"> to be in such a juridical position that one’s claim to deal with the thing at will is a justified claim whereas claims of other persons are unjustified or less justified than the owner’s. As Barnett puts it, “</w:t>
      </w:r>
      <w:r w:rsidRPr="00B603C2">
        <w:rPr>
          <w:rStyle w:val="Emphasis"/>
        </w:rPr>
        <w:t xml:space="preserve">rights are those claims a person has to legal enforcement that are justified, on balance, by the full constellation of relevant reasons, whether or not they are actually recognized and enforced by a legal system” (2004). To </w:t>
      </w:r>
      <w:proofErr w:type="spellStart"/>
      <w:r w:rsidRPr="00B603C2">
        <w:rPr>
          <w:rStyle w:val="Emphasis"/>
        </w:rPr>
        <w:t>recognise</w:t>
      </w:r>
      <w:proofErr w:type="spellEnd"/>
      <w:r w:rsidRPr="00B603C2">
        <w:rPr>
          <w:rStyle w:val="Emphasis"/>
        </w:rPr>
        <w:t xml:space="preserve"> someone’s ownership is therefore to assert that his possession of a thing is just, rightful, lawful, </w:t>
      </w:r>
      <w:proofErr w:type="gramStart"/>
      <w:r w:rsidRPr="00B603C2">
        <w:rPr>
          <w:rStyle w:val="Emphasis"/>
        </w:rPr>
        <w:t>licit</w:t>
      </w:r>
      <w:proofErr w:type="gramEnd"/>
      <w:r w:rsidRPr="00B603C2">
        <w:rPr>
          <w:rStyle w:val="Emphasis"/>
        </w:rPr>
        <w:t xml:space="preserve"> or reasonable etc., is to conclude that he ought to possess the thing if such is his will, even if he actually does not possess it.</w:t>
      </w:r>
      <w:r w:rsidRPr="00B603C2">
        <w:rPr>
          <w:rStyle w:val="Style13ptBold"/>
          <w:sz w:val="14"/>
        </w:rPr>
        <w:t xml:space="preserve"> </w:t>
      </w:r>
      <w:r w:rsidRPr="00B603C2">
        <w:rPr>
          <w:sz w:val="14"/>
        </w:rPr>
        <w:t>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Having drawn the above distinction between possession and ownership, we are ready to define original appropriation</w:t>
      </w:r>
      <w:r w:rsidRPr="00B603C2">
        <w:rPr>
          <w:rStyle w:val="Style13ptBold"/>
          <w:sz w:val="14"/>
        </w:rPr>
        <w:t xml:space="preserve">. </w:t>
      </w:r>
      <w:r w:rsidRPr="00B603C2">
        <w:rPr>
          <w:rStyle w:val="Emphasis"/>
        </w:rPr>
        <w:t>T</w:t>
      </w:r>
      <w:r w:rsidRPr="00B603C2">
        <w:rPr>
          <w:rStyle w:val="Emphasis"/>
          <w:highlight w:val="yellow"/>
        </w:rPr>
        <w:t>hus, original appropriation is acquiring ownership of unowned things</w:t>
      </w:r>
      <w:r w:rsidRPr="00B603C2">
        <w:rPr>
          <w:rStyle w:val="Emphasis"/>
        </w:rPr>
        <w:t>.</w:t>
      </w:r>
      <w:r w:rsidRPr="00B603C2">
        <w:rPr>
          <w:sz w:val="14"/>
        </w:rPr>
        <w:t xml:space="preserve"> To originally appropriate is to establish property rights, </w:t>
      </w:r>
      <w:proofErr w:type="gramStart"/>
      <w:r w:rsidRPr="00B603C2">
        <w:rPr>
          <w:sz w:val="14"/>
        </w:rPr>
        <w:t>i.e.</w:t>
      </w:r>
      <w:proofErr w:type="gramEnd"/>
      <w:r w:rsidRPr="00B603C2">
        <w:rPr>
          <w:sz w:val="14"/>
        </w:rPr>
        <w:t xml:space="preserve"> justified claims to physical things that at the moment of acquisition are unowned. What is important to underline again, is that original appropriation is not about taking factual possession of things that are unpossessed or unowned – this process is called occupation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B603C2">
        <w:rPr>
          <w:sz w:val="14"/>
        </w:rPr>
        <w:t>unheld</w:t>
      </w:r>
      <w:proofErr w:type="spellEnd"/>
      <w:r w:rsidRPr="00B603C2">
        <w:rPr>
          <w:sz w:val="14"/>
        </w:rPr>
        <w:t xml:space="preserve"> things includes the issues of how </w:t>
      </w:r>
      <w:proofErr w:type="spellStart"/>
      <w:r w:rsidRPr="00B603C2">
        <w:rPr>
          <w:sz w:val="14"/>
        </w:rPr>
        <w:t>unheld</w:t>
      </w:r>
      <w:proofErr w:type="spellEnd"/>
      <w:r w:rsidRPr="00B603C2">
        <w:rPr>
          <w:sz w:val="14"/>
        </w:rPr>
        <w:t xml:space="preserve"> things may come to be held” (2014), </w:t>
      </w:r>
      <w:proofErr w:type="gramStart"/>
      <w:r w:rsidRPr="00B603C2">
        <w:rPr>
          <w:sz w:val="14"/>
        </w:rPr>
        <w:t>i.e.</w:t>
      </w:r>
      <w:proofErr w:type="gramEnd"/>
      <w:r w:rsidRPr="00B603C2">
        <w:rPr>
          <w:sz w:val="14"/>
        </w:rPr>
        <w:t xml:space="preserve"> come to be owned. Hence, original appropriation is about creating normative relations between persons and things.</w:t>
      </w:r>
    </w:p>
    <w:p w14:paraId="4A9F2378" w14:textId="77777777" w:rsidR="00095959" w:rsidRPr="00E8515F" w:rsidRDefault="00095959" w:rsidP="00095959"/>
    <w:p w14:paraId="56207DE5" w14:textId="77777777" w:rsidR="00095959" w:rsidRDefault="00095959" w:rsidP="00095959">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378AA916" w14:textId="77777777" w:rsidR="00095959" w:rsidRPr="00C46168" w:rsidRDefault="00095959" w:rsidP="00095959">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5D85843C" w14:textId="77777777" w:rsidR="00095959" w:rsidRPr="00F76C4C" w:rsidRDefault="00095959" w:rsidP="00095959">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 xml:space="preserve">the very first person who could conceivably be wronged by anyone’s use of R would be, not B, but A </w:t>
      </w:r>
      <w:r w:rsidRPr="00D2036F">
        <w:rPr>
          <w:b/>
          <w:bCs/>
          <w:u w:val="single"/>
        </w:rPr>
        <w:lastRenderedPageBreak/>
        <w:t>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w:t>
      </w:r>
    </w:p>
    <w:p w14:paraId="662EEA6E" w14:textId="77777777" w:rsidR="00095959" w:rsidRPr="00F76C4C" w:rsidRDefault="00095959" w:rsidP="00095959">
      <w:pPr>
        <w:pStyle w:val="Heading4"/>
        <w:rPr>
          <w:rStyle w:val="Style13ptBold"/>
          <w:b/>
          <w:bCs w:val="0"/>
        </w:rPr>
      </w:pPr>
      <w:r w:rsidRPr="00F76C4C">
        <w:rPr>
          <w:rStyle w:val="Style13ptBold"/>
          <w:b/>
          <w:bCs w:val="0"/>
        </w:rPr>
        <w:t xml:space="preserve">The right of original appropriation comes from the right to </w:t>
      </w:r>
      <w:proofErr w:type="gramStart"/>
      <w:r w:rsidRPr="00F76C4C">
        <w:rPr>
          <w:rStyle w:val="Style13ptBold"/>
          <w:b/>
          <w:bCs w:val="0"/>
        </w:rPr>
        <w:t>property, and</w:t>
      </w:r>
      <w:proofErr w:type="gramEnd"/>
      <w:r w:rsidRPr="00F76C4C">
        <w:rPr>
          <w:rStyle w:val="Style13ptBold"/>
          <w:b/>
          <w:bCs w:val="0"/>
        </w:rPr>
        <w:t xml:space="preserve"> is just as important in protecting human’s freedom and autonomy. Van der </w:t>
      </w:r>
      <w:proofErr w:type="spellStart"/>
      <w:r w:rsidRPr="00F76C4C">
        <w:rPr>
          <w:rStyle w:val="Style13ptBold"/>
          <w:b/>
          <w:bCs w:val="0"/>
        </w:rPr>
        <w:t>Vossen</w:t>
      </w:r>
      <w:proofErr w:type="spellEnd"/>
      <w:r w:rsidRPr="00F76C4C">
        <w:rPr>
          <w:rStyle w:val="Style13ptBold"/>
          <w:b/>
          <w:bCs w:val="0"/>
        </w:rPr>
        <w:t xml:space="preserve"> 9 </w:t>
      </w:r>
    </w:p>
    <w:p w14:paraId="30E468BC" w14:textId="77777777" w:rsidR="00095959" w:rsidRPr="00AE7383" w:rsidRDefault="00095959" w:rsidP="00095959">
      <w:pPr>
        <w:spacing w:before="100" w:beforeAutospacing="1" w:after="100" w:afterAutospacing="1"/>
      </w:pPr>
      <w:r w:rsidRPr="00AE7383">
        <w:rPr>
          <w:rFonts w:ascii="PalatinoLinotype" w:hAnsi="PalatinoLinotype"/>
          <w:szCs w:val="22"/>
        </w:rPr>
        <w:t xml:space="preserve">Bas van der </w:t>
      </w:r>
      <w:proofErr w:type="spellStart"/>
      <w:r w:rsidRPr="00AE7383">
        <w:rPr>
          <w:rFonts w:ascii="PalatinoLinotype" w:hAnsi="PalatinoLinotype"/>
          <w:szCs w:val="22"/>
        </w:rPr>
        <w:t>Vossen</w:t>
      </w:r>
      <w:proofErr w:type="spellEnd"/>
      <w:r w:rsidRPr="00AE7383">
        <w:rPr>
          <w:rFonts w:ascii="PalatinoLinotype" w:hAnsi="PalatinoLinotype"/>
          <w:szCs w:val="22"/>
        </w:rPr>
        <w:t xml:space="preserve"> (Professor of Philosophy, University of Arizona). “What counts as original appropriation?” Politics Philosophy &amp; Economics, 8: 355. 2009. JDN. https://philarchive.org/archive/VANWCA </w:t>
      </w:r>
    </w:p>
    <w:p w14:paraId="4592C7EB" w14:textId="77777777" w:rsidR="00095959" w:rsidRPr="00AE7383" w:rsidRDefault="00095959" w:rsidP="00095959">
      <w:pPr>
        <w:spacing w:before="100" w:beforeAutospacing="1" w:after="100" w:afterAutospacing="1"/>
      </w:pPr>
      <w:r w:rsidRPr="00AE7383">
        <w:rPr>
          <w:rFonts w:ascii="PalatinoLinotype" w:hAnsi="PalatinoLinotype"/>
          <w:szCs w:val="22"/>
        </w:rPr>
        <w:t xml:space="preserve">Instead, </w:t>
      </w:r>
      <w:r w:rsidRPr="00AE7383">
        <w:rPr>
          <w:rStyle w:val="Emphasis"/>
          <w:highlight w:val="yellow"/>
        </w:rPr>
        <w:t>acts of</w:t>
      </w:r>
      <w:r w:rsidRPr="00AE7383">
        <w:rPr>
          <w:rStyle w:val="Emphasis"/>
        </w:rPr>
        <w:t xml:space="preserve"> original </w:t>
      </w:r>
      <w:r w:rsidRPr="00AE7383">
        <w:rPr>
          <w:rStyle w:val="Emphasis"/>
          <w:highlight w:val="yellow"/>
        </w:rPr>
        <w:t xml:space="preserve">appropriation are required for </w:t>
      </w:r>
      <w:r w:rsidRPr="00AE7383">
        <w:rPr>
          <w:rStyle w:val="Emphasis"/>
        </w:rPr>
        <w:t xml:space="preserve">a particular practice of (justified) </w:t>
      </w:r>
      <w:r w:rsidRPr="00AE7383">
        <w:rPr>
          <w:rStyle w:val="Emphasis"/>
          <w:highlight w:val="yellow"/>
        </w:rPr>
        <w:t xml:space="preserve">property rights to get started </w:t>
      </w:r>
      <w:r w:rsidRPr="00AE7383">
        <w:rPr>
          <w:rStyle w:val="Emphasis"/>
        </w:rPr>
        <w:t xml:space="preserve">at a specific moment in time. The </w:t>
      </w:r>
      <w:r w:rsidRPr="00AE7383">
        <w:rPr>
          <w:rStyle w:val="Emphasis"/>
          <w:highlight w:val="yellow"/>
        </w:rPr>
        <w:t xml:space="preserve">reason </w:t>
      </w:r>
      <w:r w:rsidRPr="00AE7383">
        <w:rPr>
          <w:rStyle w:val="Emphasis"/>
        </w:rPr>
        <w:t xml:space="preserve">for this </w:t>
      </w:r>
      <w:r w:rsidRPr="00AE7383">
        <w:rPr>
          <w:rStyle w:val="Emphasis"/>
          <w:highlight w:val="yellow"/>
        </w:rPr>
        <w:t xml:space="preserve">is </w:t>
      </w:r>
      <w:r w:rsidRPr="00AE7383">
        <w:rPr>
          <w:rStyle w:val="Emphasis"/>
        </w:rPr>
        <w:t xml:space="preserve">that </w:t>
      </w:r>
      <w:r w:rsidRPr="00AE7383">
        <w:rPr>
          <w:rStyle w:val="Emphasis"/>
          <w:highlight w:val="yellow"/>
        </w:rPr>
        <w:t xml:space="preserve">justifications of property </w:t>
      </w:r>
      <w:r w:rsidRPr="00AE7383">
        <w:rPr>
          <w:rStyle w:val="Emphasis"/>
        </w:rPr>
        <w:t>at the general level can only establish a general conclusion: that there is a justification for situations in which people have property rights</w:t>
      </w:r>
      <w:r w:rsidRPr="00AE7383">
        <w:rPr>
          <w:rFonts w:ascii="PalatinoLinotype" w:hAnsi="PalatinoLinotype"/>
          <w:szCs w:val="22"/>
        </w:rPr>
        <w:t xml:space="preserve">. They tell us that there is no moral problem when certain individuals claim certain rights against others with respect to certain objects. But this leaves out an important thing. For a general justification does not tell us whether the holdings of any given set of persons are in fact justified, nor how we could know. If we want to establish that, we need to know how a particular individual, call her P, can come to own a particular object, name it O. </w:t>
      </w:r>
      <w:proofErr w:type="gramStart"/>
      <w:r w:rsidRPr="00AE7383">
        <w:rPr>
          <w:rFonts w:ascii="PalatinoLinotype" w:hAnsi="PalatinoLinotype"/>
          <w:szCs w:val="22"/>
        </w:rPr>
        <w:t>In particular, we</w:t>
      </w:r>
      <w:proofErr w:type="gramEnd"/>
      <w:r w:rsidRPr="00AE7383">
        <w:rPr>
          <w:rFonts w:ascii="PalatinoLinotype" w:hAnsi="PalatinoLinotype"/>
          <w:szCs w:val="22"/>
        </w:rPr>
        <w:t xml:space="preserve"> want to know how P can come to possess O when it is not already in someone else’s possession. </w:t>
      </w:r>
    </w:p>
    <w:p w14:paraId="2B0C511F" w14:textId="77777777" w:rsidR="00095959" w:rsidRDefault="00095959" w:rsidP="00095959">
      <w:pPr>
        <w:spacing w:before="100" w:beforeAutospacing="1" w:after="100" w:afterAutospacing="1"/>
        <w:rPr>
          <w:rFonts w:ascii="PalatinoLinotype" w:hAnsi="PalatinoLinotype"/>
          <w:szCs w:val="22"/>
        </w:rPr>
      </w:pPr>
      <w:r w:rsidRPr="00AE7383">
        <w:rPr>
          <w:rFonts w:ascii="PalatinoLinotype" w:hAnsi="PalatinoLinotype"/>
          <w:szCs w:val="22"/>
        </w:rPr>
        <w:t xml:space="preserve">The </w:t>
      </w:r>
      <w:r w:rsidRPr="00AE7383">
        <w:rPr>
          <w:rStyle w:val="Emphasis"/>
          <w:highlight w:val="yellow"/>
        </w:rPr>
        <w:t>account of original appropriation t</w:t>
      </w:r>
      <w:r w:rsidRPr="00AE7383">
        <w:rPr>
          <w:rStyle w:val="Emphasis"/>
        </w:rPr>
        <w:t xml:space="preserve">hus </w:t>
      </w:r>
      <w:r w:rsidRPr="00AE7383">
        <w:rPr>
          <w:rStyle w:val="Emphasis"/>
          <w:highlight w:val="yellow"/>
        </w:rPr>
        <w:t xml:space="preserve">serves </w:t>
      </w:r>
      <w:r w:rsidRPr="00AE7383">
        <w:rPr>
          <w:rStyle w:val="Emphasis"/>
        </w:rPr>
        <w:t xml:space="preserve">the </w:t>
      </w:r>
      <w:r w:rsidRPr="00AE7383">
        <w:rPr>
          <w:rStyle w:val="Emphasis"/>
          <w:highlight w:val="yellow"/>
        </w:rPr>
        <w:t>function of individuating property rights</w:t>
      </w:r>
      <w:r w:rsidRPr="00AE7383">
        <w:rPr>
          <w:rStyle w:val="Emphasis"/>
        </w:rPr>
        <w:t xml:space="preserve">; it </w:t>
      </w:r>
      <w:r w:rsidRPr="00AE7383">
        <w:rPr>
          <w:rStyle w:val="Emphasis"/>
          <w:highlight w:val="yellow"/>
        </w:rPr>
        <w:t xml:space="preserve">allows previously unowned objects to become covered by the (justified) property rights of </w:t>
      </w:r>
      <w:proofErr w:type="gramStart"/>
      <w:r w:rsidRPr="00AE7383">
        <w:rPr>
          <w:rStyle w:val="Emphasis"/>
          <w:highlight w:val="yellow"/>
        </w:rPr>
        <w:t>particular individuals</w:t>
      </w:r>
      <w:proofErr w:type="gramEnd"/>
      <w:r w:rsidRPr="00AE7383">
        <w:rPr>
          <w:rStyle w:val="Emphasis"/>
        </w:rPr>
        <w:t xml:space="preserve">. Without it, we would lack an intuitively ap‐ pealing means of identifying whether a given set of holdings that arose from a situation in which there were no property rights present constitutes legitimate property. </w:t>
      </w:r>
      <w:r w:rsidRPr="00AE7383">
        <w:rPr>
          <w:rStyle w:val="Emphasis"/>
          <w:highlight w:val="yellow"/>
        </w:rPr>
        <w:t>Without it, we would lack the means of establishing the legitimacy of something that was not yet owned coming into someone’s possession</w:t>
      </w:r>
      <w:r w:rsidRPr="00AE7383">
        <w:rPr>
          <w:rFonts w:ascii="PalatinoLinotype" w:hAnsi="PalatinoLinotype"/>
          <w:szCs w:val="22"/>
        </w:rPr>
        <w:t>. This is the role of original appropriation. It involves specifying certain acts that signify that a person can legitimately claim to have a property right. It involves specifying what counts as original appropriation.</w:t>
      </w:r>
    </w:p>
    <w:p w14:paraId="1290E86F" w14:textId="77777777" w:rsidR="00095959" w:rsidRDefault="00095959" w:rsidP="00095959">
      <w:pPr>
        <w:spacing w:before="100" w:beforeAutospacing="1" w:after="100" w:afterAutospacing="1"/>
        <w:rPr>
          <w:rFonts w:ascii="PalatinoLinotype" w:hAnsi="PalatinoLinotype"/>
          <w:szCs w:val="22"/>
        </w:rPr>
      </w:pPr>
    </w:p>
    <w:p w14:paraId="5C319974" w14:textId="77777777" w:rsidR="00095959" w:rsidRPr="009149A2" w:rsidRDefault="00095959" w:rsidP="00095959">
      <w:pPr>
        <w:pStyle w:val="Heading3"/>
      </w:pPr>
      <w:r>
        <w:lastRenderedPageBreak/>
        <w:t xml:space="preserve">DA (2:15 s) </w:t>
      </w:r>
    </w:p>
    <w:p w14:paraId="75D8DAA4" w14:textId="77777777" w:rsidR="00095959" w:rsidRDefault="00095959" w:rsidP="00095959">
      <w:pPr>
        <w:pStyle w:val="Heading4"/>
      </w:pPr>
      <w:r>
        <w:t xml:space="preserve">SpaceX’s </w:t>
      </w:r>
      <w:proofErr w:type="spellStart"/>
      <w:r>
        <w:t>Starlink</w:t>
      </w:r>
      <w:proofErr w:type="spellEnd"/>
      <w:r>
        <w:t xml:space="preserve"> satellites have already seen a beta rollout and are on path for delivery by 2022 – </w:t>
      </w:r>
      <w:proofErr w:type="spellStart"/>
      <w:r>
        <w:t>Supan</w:t>
      </w:r>
      <w:proofErr w:type="spellEnd"/>
      <w:r>
        <w:t xml:space="preserve"> 21: </w:t>
      </w:r>
    </w:p>
    <w:p w14:paraId="1B48CE2D" w14:textId="77777777" w:rsidR="00095959" w:rsidRPr="009149A2" w:rsidRDefault="00095959" w:rsidP="00095959">
      <w:proofErr w:type="spellStart"/>
      <w:r w:rsidRPr="009149A2">
        <w:t>Supan</w:t>
      </w:r>
      <w:proofErr w:type="spellEnd"/>
      <w:r w:rsidRPr="009149A2">
        <w:t>, Joe. “</w:t>
      </w:r>
      <w:proofErr w:type="spellStart"/>
      <w:r w:rsidRPr="009149A2">
        <w:t>Starlink</w:t>
      </w:r>
      <w:proofErr w:type="spellEnd"/>
      <w:r w:rsidRPr="009149A2">
        <w:t xml:space="preserve"> Wait Times Extended to Late 2022 to Early 2023.” </w:t>
      </w:r>
      <w:proofErr w:type="spellStart"/>
      <w:r w:rsidRPr="009149A2">
        <w:t>Allconnect</w:t>
      </w:r>
      <w:proofErr w:type="spellEnd"/>
      <w:r w:rsidRPr="009149A2">
        <w:t xml:space="preserve">, 8 Nov. 2021, </w:t>
      </w:r>
      <w:r w:rsidRPr="00DF4D48">
        <w:t>https://www.allconnect.com/blog/starlink-delays-service-expansion-to-2022. //</w:t>
      </w:r>
      <w:r>
        <w:t xml:space="preserve"> LHP GB + LHP PS </w:t>
      </w:r>
    </w:p>
    <w:p w14:paraId="531A4CEB" w14:textId="77777777" w:rsidR="00095959" w:rsidRPr="00DF4D48" w:rsidRDefault="00095959" w:rsidP="00095959">
      <w:pPr>
        <w:rPr>
          <w:sz w:val="8"/>
        </w:rPr>
      </w:pPr>
      <w:r w:rsidRPr="009149A2">
        <w:rPr>
          <w:b/>
          <w:bCs/>
          <w:u w:val="single"/>
        </w:rPr>
        <w:t xml:space="preserve">Elon </w:t>
      </w:r>
      <w:r w:rsidRPr="00DF4D48">
        <w:rPr>
          <w:b/>
          <w:bCs/>
          <w:highlight w:val="yellow"/>
          <w:u w:val="single"/>
        </w:rPr>
        <w:t>Musk</w:t>
      </w:r>
      <w:r w:rsidRPr="009149A2">
        <w:rPr>
          <w:b/>
          <w:bCs/>
          <w:u w:val="single"/>
        </w:rPr>
        <w:t xml:space="preserve"> recently </w:t>
      </w:r>
      <w:r w:rsidRPr="00DF4D48">
        <w:rPr>
          <w:b/>
          <w:bCs/>
          <w:highlight w:val="yellow"/>
          <w:u w:val="single"/>
        </w:rPr>
        <w:t>announced</w:t>
      </w:r>
      <w:r w:rsidRPr="009149A2">
        <w:rPr>
          <w:b/>
          <w:bCs/>
          <w:u w:val="single"/>
        </w:rPr>
        <w:t xml:space="preserve"> via Twitter that the </w:t>
      </w:r>
      <w:r w:rsidRPr="00DF4D48">
        <w:rPr>
          <w:b/>
          <w:bCs/>
          <w:highlight w:val="yellow"/>
          <w:u w:val="single"/>
        </w:rPr>
        <w:t>beta testing for</w:t>
      </w:r>
      <w:r w:rsidRPr="009149A2">
        <w:rPr>
          <w:b/>
          <w:bCs/>
          <w:u w:val="single"/>
        </w:rPr>
        <w:t xml:space="preserve"> his low-orbit satellite program, </w:t>
      </w:r>
      <w:proofErr w:type="spellStart"/>
      <w:r w:rsidRPr="00DF4D48">
        <w:rPr>
          <w:b/>
          <w:bCs/>
          <w:highlight w:val="yellow"/>
          <w:u w:val="single"/>
        </w:rPr>
        <w:t>Starlink</w:t>
      </w:r>
      <w:proofErr w:type="spellEnd"/>
      <w:r w:rsidRPr="009149A2">
        <w:rPr>
          <w:b/>
          <w:bCs/>
          <w:u w:val="single"/>
        </w:rPr>
        <w:t xml:space="preserve">, will be </w:t>
      </w:r>
      <w:r w:rsidRPr="00DF4D48">
        <w:rPr>
          <w:b/>
          <w:bCs/>
          <w:highlight w:val="yellow"/>
          <w:u w:val="single"/>
        </w:rPr>
        <w:t>ending in October 2021</w:t>
      </w:r>
      <w:r w:rsidRPr="009149A2">
        <w:rPr>
          <w:b/>
          <w:bCs/>
          <w:u w:val="single"/>
        </w:rPr>
        <w:t>.</w:t>
      </w:r>
      <w:r w:rsidRPr="00DF4D48">
        <w:rPr>
          <w:sz w:val="8"/>
        </w:rPr>
        <w:t xml:space="preserve"> Musk’s company, </w:t>
      </w:r>
      <w:r w:rsidRPr="009149A2">
        <w:rPr>
          <w:b/>
          <w:bCs/>
          <w:u w:val="single"/>
        </w:rPr>
        <w:t>SpaceX</w:t>
      </w:r>
      <w:r w:rsidRPr="00DF4D48">
        <w:rPr>
          <w:sz w:val="8"/>
        </w:rPr>
        <w:t xml:space="preserve">, </w:t>
      </w:r>
      <w:r w:rsidRPr="009149A2">
        <w:rPr>
          <w:b/>
          <w:bCs/>
          <w:u w:val="single"/>
        </w:rPr>
        <w:t xml:space="preserve">launched </w:t>
      </w:r>
      <w:proofErr w:type="spellStart"/>
      <w:r w:rsidRPr="009149A2">
        <w:rPr>
          <w:b/>
          <w:bCs/>
          <w:u w:val="single"/>
        </w:rPr>
        <w:t>Starlink</w:t>
      </w:r>
      <w:proofErr w:type="spellEnd"/>
      <w:r w:rsidRPr="009149A2">
        <w:rPr>
          <w:b/>
          <w:bCs/>
          <w:u w:val="single"/>
        </w:rPr>
        <w:t xml:space="preserve"> in a beta</w:t>
      </w:r>
      <w:r w:rsidRPr="00DF4D48">
        <w:rPr>
          <w:sz w:val="8"/>
        </w:rPr>
        <w:t xml:space="preserve"> </w:t>
      </w:r>
      <w:r w:rsidRPr="009149A2">
        <w:rPr>
          <w:b/>
          <w:bCs/>
          <w:u w:val="single"/>
        </w:rPr>
        <w:t>phase</w:t>
      </w:r>
      <w:r w:rsidRPr="00DF4D48">
        <w:rPr>
          <w:sz w:val="8"/>
        </w:rPr>
        <w:t xml:space="preserve"> </w:t>
      </w:r>
      <w:r w:rsidRPr="009149A2">
        <w:rPr>
          <w:b/>
          <w:bCs/>
          <w:u w:val="single"/>
        </w:rPr>
        <w:t>and</w:t>
      </w:r>
      <w:r w:rsidRPr="00DF4D48">
        <w:rPr>
          <w:sz w:val="8"/>
        </w:rPr>
        <w:t xml:space="preserve">, </w:t>
      </w:r>
      <w:r w:rsidRPr="00DF4D48">
        <w:rPr>
          <w:b/>
          <w:bCs/>
          <w:highlight w:val="yellow"/>
          <w:u w:val="single"/>
        </w:rPr>
        <w:t>as of</w:t>
      </w:r>
      <w:r w:rsidRPr="00DF4D48">
        <w:rPr>
          <w:sz w:val="8"/>
        </w:rPr>
        <w:t xml:space="preserve"> the end of </w:t>
      </w:r>
      <w:r w:rsidRPr="00DF4D48">
        <w:rPr>
          <w:b/>
          <w:bCs/>
          <w:highlight w:val="yellow"/>
          <w:u w:val="single"/>
        </w:rPr>
        <w:t>July</w:t>
      </w:r>
      <w:r w:rsidRPr="00DF4D48">
        <w:rPr>
          <w:sz w:val="8"/>
        </w:rPr>
        <w:t xml:space="preserve"> 2021, </w:t>
      </w:r>
      <w:r w:rsidRPr="009149A2">
        <w:rPr>
          <w:b/>
          <w:bCs/>
          <w:u w:val="single"/>
        </w:rPr>
        <w:t xml:space="preserve">reported it had customers in </w:t>
      </w:r>
      <w:r w:rsidRPr="00DF4D48">
        <w:rPr>
          <w:b/>
          <w:bCs/>
          <w:highlight w:val="yellow"/>
          <w:u w:val="single"/>
        </w:rPr>
        <w:t>12 countries</w:t>
      </w:r>
      <w:r w:rsidRPr="00DF4D48">
        <w:rPr>
          <w:sz w:val="8"/>
        </w:rPr>
        <w:t xml:space="preserve">, </w:t>
      </w:r>
      <w:r w:rsidRPr="009149A2">
        <w:rPr>
          <w:b/>
          <w:bCs/>
          <w:u w:val="single"/>
        </w:rPr>
        <w:t xml:space="preserve">serving a total of </w:t>
      </w:r>
      <w:r w:rsidRPr="00DF4D48">
        <w:rPr>
          <w:b/>
          <w:bCs/>
          <w:highlight w:val="yellow"/>
          <w:u w:val="single"/>
        </w:rPr>
        <w:t>900,000 customers</w:t>
      </w:r>
      <w:r w:rsidRPr="00DF4D48">
        <w:rPr>
          <w:sz w:val="8"/>
        </w:rPr>
        <w:t xml:space="preserve">. But if you didn’t sign up during the beta testing period, it might be a while before you can try out the new satellite internet service. </w:t>
      </w:r>
      <w:r w:rsidRPr="009149A2">
        <w:rPr>
          <w:b/>
          <w:bCs/>
          <w:u w:val="single"/>
        </w:rPr>
        <w:t xml:space="preserve">Until recently, </w:t>
      </w:r>
      <w:proofErr w:type="spellStart"/>
      <w:r w:rsidRPr="00DF4D48">
        <w:rPr>
          <w:b/>
          <w:bCs/>
          <w:highlight w:val="yellow"/>
          <w:u w:val="single"/>
        </w:rPr>
        <w:t>Starlink’s</w:t>
      </w:r>
      <w:proofErr w:type="spellEnd"/>
      <w:r w:rsidRPr="009149A2">
        <w:rPr>
          <w:b/>
          <w:bCs/>
          <w:u w:val="single"/>
        </w:rPr>
        <w:t xml:space="preserve"> </w:t>
      </w:r>
      <w:r w:rsidRPr="00DF4D48">
        <w:rPr>
          <w:b/>
          <w:bCs/>
          <w:highlight w:val="yellow"/>
          <w:u w:val="single"/>
        </w:rPr>
        <w:t>website</w:t>
      </w:r>
      <w:r w:rsidRPr="009149A2">
        <w:rPr>
          <w:b/>
          <w:bCs/>
          <w:u w:val="single"/>
        </w:rPr>
        <w:t xml:space="preserve"> had been </w:t>
      </w:r>
      <w:r w:rsidRPr="00DF4D48">
        <w:rPr>
          <w:b/>
          <w:bCs/>
          <w:highlight w:val="yellow"/>
          <w:u w:val="single"/>
        </w:rPr>
        <w:t>telling customers</w:t>
      </w:r>
      <w:r w:rsidRPr="009149A2">
        <w:rPr>
          <w:b/>
          <w:bCs/>
          <w:u w:val="single"/>
        </w:rPr>
        <w:t xml:space="preserve"> that they could </w:t>
      </w:r>
      <w:r w:rsidRPr="00DF4D48">
        <w:rPr>
          <w:b/>
          <w:bCs/>
          <w:highlight w:val="yellow"/>
          <w:u w:val="single"/>
        </w:rPr>
        <w:t>expect to get coverage in 2021.</w:t>
      </w:r>
      <w:r w:rsidRPr="00DF4D48">
        <w:rPr>
          <w:sz w:val="8"/>
        </w:rPr>
        <w:t xml:space="preserve"> But as customers on </w:t>
      </w:r>
      <w:proofErr w:type="spellStart"/>
      <w:r w:rsidRPr="00DF4D48">
        <w:rPr>
          <w:sz w:val="8"/>
        </w:rPr>
        <w:t>Starlink’s</w:t>
      </w:r>
      <w:proofErr w:type="spellEnd"/>
      <w:r w:rsidRPr="00DF4D48">
        <w:rPr>
          <w:sz w:val="8"/>
        </w:rPr>
        <w:t xml:space="preserve"> Reddit page began noticing, </w:t>
      </w:r>
      <w:r w:rsidRPr="009149A2">
        <w:rPr>
          <w:b/>
          <w:bCs/>
          <w:u w:val="single"/>
        </w:rPr>
        <w:t xml:space="preserve">the arrival </w:t>
      </w:r>
      <w:r w:rsidRPr="00DF4D48">
        <w:rPr>
          <w:b/>
          <w:bCs/>
          <w:highlight w:val="yellow"/>
          <w:u w:val="single"/>
        </w:rPr>
        <w:t>dates were</w:t>
      </w:r>
      <w:r w:rsidRPr="009149A2">
        <w:rPr>
          <w:b/>
          <w:bCs/>
          <w:u w:val="single"/>
        </w:rPr>
        <w:t xml:space="preserve"> being </w:t>
      </w:r>
      <w:r w:rsidRPr="00DF4D48">
        <w:rPr>
          <w:b/>
          <w:bCs/>
          <w:highlight w:val="yellow"/>
          <w:u w:val="single"/>
        </w:rPr>
        <w:t>pushed</w:t>
      </w:r>
      <w:r w:rsidRPr="009149A2">
        <w:rPr>
          <w:b/>
          <w:bCs/>
          <w:u w:val="single"/>
        </w:rPr>
        <w:t xml:space="preserve"> </w:t>
      </w:r>
      <w:r w:rsidRPr="00DF4D48">
        <w:rPr>
          <w:b/>
          <w:bCs/>
          <w:highlight w:val="yellow"/>
          <w:u w:val="single"/>
        </w:rPr>
        <w:t>back a full year to</w:t>
      </w:r>
      <w:r w:rsidRPr="009149A2">
        <w:rPr>
          <w:b/>
          <w:bCs/>
          <w:u w:val="single"/>
        </w:rPr>
        <w:t xml:space="preserve"> “late </w:t>
      </w:r>
      <w:r w:rsidRPr="00DF4D48">
        <w:rPr>
          <w:b/>
          <w:bCs/>
          <w:highlight w:val="yellow"/>
          <w:u w:val="single"/>
        </w:rPr>
        <w:t>2022</w:t>
      </w:r>
      <w:r w:rsidRPr="009149A2">
        <w:rPr>
          <w:b/>
          <w:bCs/>
          <w:u w:val="single"/>
        </w:rPr>
        <w:t xml:space="preserve"> to early 2023.”</w:t>
      </w:r>
      <w:r w:rsidRPr="00DF4D48">
        <w:rPr>
          <w:sz w:val="8"/>
        </w:rPr>
        <w:t xml:space="preserve"> That said, </w:t>
      </w:r>
      <w:r w:rsidRPr="009149A2">
        <w:rPr>
          <w:b/>
          <w:bCs/>
          <w:u w:val="single"/>
        </w:rPr>
        <w:t xml:space="preserve">users who pre-ordered during the beta phase were still seeing an expected delivery date of late 2021. </w:t>
      </w:r>
      <w:r w:rsidRPr="00DF4D48">
        <w:rPr>
          <w:sz w:val="8"/>
        </w:rPr>
        <w:t xml:space="preserve">Once those delays became apparent, </w:t>
      </w:r>
      <w:proofErr w:type="spellStart"/>
      <w:r w:rsidRPr="00DF4D48">
        <w:rPr>
          <w:b/>
          <w:bCs/>
          <w:u w:val="single"/>
        </w:rPr>
        <w:t>Starlink</w:t>
      </w:r>
      <w:proofErr w:type="spellEnd"/>
      <w:r w:rsidRPr="00DF4D48">
        <w:rPr>
          <w:b/>
          <w:bCs/>
          <w:u w:val="single"/>
        </w:rPr>
        <w:t xml:space="preserve"> updated the FAQ section of its website</w:t>
      </w:r>
      <w:r w:rsidRPr="00DF4D48">
        <w:rPr>
          <w:sz w:val="8"/>
        </w:rPr>
        <w:t xml:space="preserve"> to include a question on when customers can expect to get coverage. “</w:t>
      </w:r>
      <w:r w:rsidRPr="00DF4D48">
        <w:rPr>
          <w:b/>
          <w:bCs/>
          <w:u w:val="single"/>
        </w:rPr>
        <w:t xml:space="preserve">Silicon </w:t>
      </w:r>
      <w:r w:rsidRPr="00DF4D48">
        <w:rPr>
          <w:b/>
          <w:bCs/>
          <w:highlight w:val="yellow"/>
          <w:u w:val="single"/>
        </w:rPr>
        <w:t>shortages</w:t>
      </w:r>
      <w:r w:rsidRPr="00DF4D48">
        <w:rPr>
          <w:b/>
          <w:bCs/>
          <w:u w:val="single"/>
        </w:rPr>
        <w:t xml:space="preserve"> have </w:t>
      </w:r>
      <w:r w:rsidRPr="00DF4D48">
        <w:rPr>
          <w:b/>
          <w:bCs/>
          <w:highlight w:val="yellow"/>
          <w:u w:val="single"/>
        </w:rPr>
        <w:t>delayed production</w:t>
      </w:r>
      <w:r w:rsidRPr="00DF4D48">
        <w:rPr>
          <w:b/>
          <w:bCs/>
          <w:u w:val="single"/>
        </w:rPr>
        <w:t xml:space="preserve"> which has impacted our ability to fulfill orders,”</w:t>
      </w:r>
      <w:r w:rsidRPr="00DF4D48">
        <w:rPr>
          <w:sz w:val="8"/>
        </w:rPr>
        <w:t xml:space="preserve"> it says. “Please visit your Account page for the most recent estimate on when you can expect your order to be </w:t>
      </w:r>
      <w:proofErr w:type="spellStart"/>
      <w:r w:rsidRPr="00DF4D48">
        <w:rPr>
          <w:sz w:val="8"/>
        </w:rPr>
        <w:t>fulfilled</w:t>
      </w:r>
      <w:proofErr w:type="gramStart"/>
      <w:r w:rsidRPr="00DF4D48">
        <w:rPr>
          <w:sz w:val="8"/>
        </w:rPr>
        <w:t>.”While</w:t>
      </w:r>
      <w:proofErr w:type="spellEnd"/>
      <w:proofErr w:type="gramEnd"/>
      <w:r w:rsidRPr="00DF4D48">
        <w:rPr>
          <w:sz w:val="8"/>
        </w:rPr>
        <w:t xml:space="preserve"> </w:t>
      </w:r>
      <w:r w:rsidRPr="00DF4D48">
        <w:rPr>
          <w:b/>
          <w:bCs/>
          <w:u w:val="single"/>
        </w:rPr>
        <w:t>Musk initially expected a nationwide rollout by the end of October</w:t>
      </w:r>
      <w:r w:rsidRPr="00DF4D48">
        <w:rPr>
          <w:sz w:val="8"/>
        </w:rPr>
        <w:t xml:space="preserve">, </w:t>
      </w:r>
      <w:r w:rsidRPr="00DF4D48">
        <w:rPr>
          <w:b/>
          <w:bCs/>
          <w:u w:val="single"/>
        </w:rPr>
        <w:t xml:space="preserve">these silicon shortages have apparently set </w:t>
      </w:r>
      <w:proofErr w:type="spellStart"/>
      <w:r w:rsidRPr="00DF4D48">
        <w:rPr>
          <w:b/>
          <w:bCs/>
          <w:u w:val="single"/>
        </w:rPr>
        <w:t>Starlink</w:t>
      </w:r>
      <w:proofErr w:type="spellEnd"/>
      <w:r w:rsidRPr="00DF4D48">
        <w:rPr>
          <w:b/>
          <w:bCs/>
          <w:u w:val="single"/>
        </w:rPr>
        <w:t xml:space="preserve"> back by a full year in many areas</w:t>
      </w:r>
      <w:r w:rsidRPr="00DF4D48">
        <w:rPr>
          <w:sz w:val="8"/>
        </w:rPr>
        <w:t xml:space="preserve">. </w:t>
      </w:r>
      <w:r w:rsidRPr="00DF4D48">
        <w:rPr>
          <w:b/>
          <w:bCs/>
          <w:highlight w:val="yellow"/>
          <w:u w:val="single"/>
        </w:rPr>
        <w:t>You can still get</w:t>
      </w:r>
      <w:r w:rsidRPr="00DF4D48">
        <w:rPr>
          <w:b/>
          <w:bCs/>
          <w:u w:val="single"/>
        </w:rPr>
        <w:t xml:space="preserve"> in line for </w:t>
      </w:r>
      <w:proofErr w:type="spellStart"/>
      <w:r w:rsidRPr="00DF4D48">
        <w:rPr>
          <w:b/>
          <w:bCs/>
          <w:highlight w:val="yellow"/>
          <w:u w:val="single"/>
        </w:rPr>
        <w:t>Starlink</w:t>
      </w:r>
      <w:proofErr w:type="spellEnd"/>
      <w:r w:rsidRPr="00DF4D48">
        <w:rPr>
          <w:b/>
          <w:bCs/>
          <w:u w:val="single"/>
        </w:rPr>
        <w:t xml:space="preserve"> now</w:t>
      </w:r>
      <w:r w:rsidRPr="00DF4D48">
        <w:rPr>
          <w:sz w:val="8"/>
        </w:rPr>
        <w:t xml:space="preserve"> — the company says “orders will be fulfilled on a first-come, first-served basis in each area” — but you shouldn’t plan on using it for a while.</w:t>
      </w:r>
    </w:p>
    <w:p w14:paraId="3305B288" w14:textId="77777777" w:rsidR="00095959" w:rsidRDefault="00095959" w:rsidP="00095959">
      <w:pPr>
        <w:pStyle w:val="Heading4"/>
      </w:pPr>
      <w:proofErr w:type="spellStart"/>
      <w:r>
        <w:t>Starlink</w:t>
      </w:r>
      <w:proofErr w:type="spellEnd"/>
      <w:r>
        <w:t xml:space="preserve"> is coming now – but regulatory jousting matches like the affirmative are slowing it down – Crist 21: </w:t>
      </w:r>
    </w:p>
    <w:p w14:paraId="7C9ED91B" w14:textId="77777777" w:rsidR="00095959" w:rsidRPr="00D068A4" w:rsidRDefault="00095959" w:rsidP="00095959">
      <w:r w:rsidRPr="00D068A4">
        <w:t xml:space="preserve">Crist, Ry. “What Is </w:t>
      </w:r>
      <w:proofErr w:type="spellStart"/>
      <w:r w:rsidRPr="00D068A4">
        <w:t>Starlink</w:t>
      </w:r>
      <w:proofErr w:type="spellEnd"/>
      <w:r w:rsidRPr="00D068A4">
        <w:t xml:space="preserve">? Elon Musk's Satellite Internet Venture Explained.” CNET, 3 Dec. </w:t>
      </w:r>
      <w:proofErr w:type="gramStart"/>
      <w:r w:rsidRPr="00D068A4">
        <w:t xml:space="preserve">2021, </w:t>
      </w:r>
      <w:r>
        <w:t xml:space="preserve">  </w:t>
      </w:r>
      <w:proofErr w:type="gramEnd"/>
      <w:r>
        <w:t xml:space="preserve">    </w:t>
      </w:r>
      <w:r w:rsidRPr="00D068A4">
        <w:t>https://www.cnet.com/home/internet/starlink-satellite-internet-explained</w:t>
      </w:r>
      <w:r>
        <w:t xml:space="preserve">. // LHP GB + LHP PS </w:t>
      </w:r>
    </w:p>
    <w:p w14:paraId="74FBC882" w14:textId="77777777" w:rsidR="00095959" w:rsidRPr="00BD74C5" w:rsidRDefault="00095959" w:rsidP="00095959">
      <w:pPr>
        <w:rPr>
          <w:b/>
          <w:bCs/>
          <w:u w:val="single"/>
        </w:rPr>
      </w:pPr>
      <w:r w:rsidRPr="00D068A4">
        <w:rPr>
          <w:b/>
          <w:bCs/>
          <w:u w:val="single"/>
        </w:rPr>
        <w:t xml:space="preserve">After years of development within SpaceX -- and securing nearly $885.5 million in grant funds from the Federal Communications Commission at the end of 2020 -- </w:t>
      </w:r>
      <w:proofErr w:type="spellStart"/>
      <w:r w:rsidRPr="00BD74C5">
        <w:rPr>
          <w:b/>
          <w:bCs/>
          <w:highlight w:val="yellow"/>
          <w:u w:val="single"/>
        </w:rPr>
        <w:t>Starlink</w:t>
      </w:r>
      <w:proofErr w:type="spellEnd"/>
      <w:r w:rsidRPr="00BD74C5">
        <w:rPr>
          <w:b/>
          <w:bCs/>
          <w:highlight w:val="yellow"/>
          <w:u w:val="single"/>
        </w:rPr>
        <w:t xml:space="preserve"> picked up</w:t>
      </w:r>
      <w:r w:rsidRPr="00D068A4">
        <w:rPr>
          <w:b/>
          <w:bCs/>
          <w:u w:val="single"/>
        </w:rPr>
        <w:t xml:space="preserve"> the </w:t>
      </w:r>
      <w:r w:rsidRPr="00BD74C5">
        <w:rPr>
          <w:b/>
          <w:bCs/>
          <w:highlight w:val="yellow"/>
          <w:u w:val="single"/>
        </w:rPr>
        <w:t>pace</w:t>
      </w:r>
      <w:r w:rsidRPr="00D068A4">
        <w:rPr>
          <w:b/>
          <w:bCs/>
          <w:u w:val="single"/>
        </w:rPr>
        <w:t xml:space="preserve"> in 2021</w:t>
      </w:r>
      <w:r w:rsidRPr="00F96692">
        <w:rPr>
          <w:sz w:val="8"/>
        </w:rPr>
        <w:t xml:space="preserve">. </w:t>
      </w:r>
      <w:r w:rsidRPr="00D068A4">
        <w:rPr>
          <w:b/>
          <w:bCs/>
          <w:u w:val="single"/>
        </w:rPr>
        <w:t xml:space="preserve">In January, after three years' worth of successful launches, </w:t>
      </w:r>
      <w:r w:rsidRPr="00BD74C5">
        <w:rPr>
          <w:b/>
          <w:bCs/>
          <w:highlight w:val="yellow"/>
          <w:u w:val="single"/>
        </w:rPr>
        <w:t>the project</w:t>
      </w:r>
      <w:r w:rsidRPr="00D068A4">
        <w:rPr>
          <w:b/>
          <w:bCs/>
          <w:u w:val="single"/>
        </w:rPr>
        <w:t xml:space="preserve"> </w:t>
      </w:r>
      <w:r w:rsidRPr="00BD74C5">
        <w:rPr>
          <w:b/>
          <w:bCs/>
          <w:highlight w:val="yellow"/>
          <w:u w:val="single"/>
        </w:rPr>
        <w:t>surpassed 1,000 satellites delivered into orbit</w:t>
      </w:r>
      <w:r w:rsidRPr="00D068A4">
        <w:rPr>
          <w:b/>
          <w:bCs/>
          <w:u w:val="single"/>
        </w:rPr>
        <w:t>.</w:t>
      </w:r>
      <w:r w:rsidRPr="00F96692">
        <w:rPr>
          <w:sz w:val="8"/>
        </w:rPr>
        <w:t xml:space="preserve"> And </w:t>
      </w:r>
      <w:r w:rsidRPr="00BD74C5">
        <w:rPr>
          <w:b/>
          <w:bCs/>
          <w:highlight w:val="yellow"/>
          <w:u w:val="single"/>
        </w:rPr>
        <w:t>by June</w:t>
      </w:r>
      <w:r w:rsidRPr="00D068A4">
        <w:rPr>
          <w:b/>
          <w:bCs/>
          <w:u w:val="single"/>
        </w:rPr>
        <w:t xml:space="preserve">, </w:t>
      </w:r>
      <w:r w:rsidRPr="00BD74C5">
        <w:rPr>
          <w:b/>
          <w:bCs/>
          <w:highlight w:val="yellow"/>
          <w:u w:val="single"/>
        </w:rPr>
        <w:t>SpaceX said</w:t>
      </w:r>
      <w:r w:rsidRPr="00D068A4">
        <w:rPr>
          <w:b/>
          <w:bCs/>
          <w:u w:val="single"/>
        </w:rPr>
        <w:t xml:space="preserve"> the number was </w:t>
      </w:r>
      <w:r w:rsidRPr="00BD74C5">
        <w:rPr>
          <w:b/>
          <w:bCs/>
          <w:highlight w:val="yellow"/>
          <w:u w:val="single"/>
        </w:rPr>
        <w:t>roughly 1,800</w:t>
      </w:r>
      <w:r w:rsidRPr="00F96692">
        <w:rPr>
          <w:sz w:val="8"/>
        </w:rPr>
        <w:t xml:space="preserve">. In February, Musk's company disclosed that </w:t>
      </w:r>
      <w:proofErr w:type="spellStart"/>
      <w:r w:rsidRPr="00F96692">
        <w:rPr>
          <w:sz w:val="8"/>
        </w:rPr>
        <w:t>Starlink</w:t>
      </w:r>
      <w:proofErr w:type="spellEnd"/>
      <w:r w:rsidRPr="00F96692">
        <w:rPr>
          <w:sz w:val="8"/>
        </w:rPr>
        <w:t xml:space="preserve"> was serving more than 10,000 customers. Now, </w:t>
      </w:r>
      <w:r w:rsidRPr="00BD74C5">
        <w:rPr>
          <w:b/>
          <w:bCs/>
          <w:highlight w:val="yellow"/>
          <w:u w:val="single"/>
        </w:rPr>
        <w:t>after expanding preorders</w:t>
      </w:r>
      <w:r w:rsidRPr="00BD74C5">
        <w:rPr>
          <w:b/>
          <w:bCs/>
          <w:u w:val="single"/>
        </w:rPr>
        <w:t xml:space="preserve"> to even more potential customers </w:t>
      </w:r>
      <w:r w:rsidRPr="00BD74C5">
        <w:rPr>
          <w:b/>
          <w:bCs/>
          <w:highlight w:val="yellow"/>
          <w:u w:val="single"/>
        </w:rPr>
        <w:t>and</w:t>
      </w:r>
      <w:r w:rsidRPr="00BD74C5">
        <w:rPr>
          <w:b/>
          <w:bCs/>
          <w:u w:val="single"/>
        </w:rPr>
        <w:t xml:space="preserve"> exploring the </w:t>
      </w:r>
      <w:r w:rsidRPr="00BD74C5">
        <w:rPr>
          <w:b/>
          <w:bCs/>
          <w:highlight w:val="yellow"/>
          <w:u w:val="single"/>
        </w:rPr>
        <w:t xml:space="preserve">possibility of </w:t>
      </w:r>
      <w:r w:rsidRPr="00BD74C5">
        <w:rPr>
          <w:b/>
          <w:bCs/>
          <w:u w:val="single"/>
        </w:rPr>
        <w:t>providing in</w:t>
      </w:r>
      <w:r w:rsidRPr="00BD74C5">
        <w:rPr>
          <w:b/>
          <w:bCs/>
          <w:highlight w:val="yellow"/>
          <w:u w:val="single"/>
        </w:rPr>
        <w:t>-flight Wi-Fi</w:t>
      </w:r>
      <w:r w:rsidRPr="00BD74C5">
        <w:rPr>
          <w:b/>
          <w:bCs/>
          <w:u w:val="single"/>
        </w:rPr>
        <w:t xml:space="preserve"> for passenger aircraft, Musk says that </w:t>
      </w:r>
      <w:proofErr w:type="spellStart"/>
      <w:r w:rsidRPr="00F96692">
        <w:rPr>
          <w:b/>
          <w:bCs/>
          <w:highlight w:val="yellow"/>
          <w:u w:val="single"/>
        </w:rPr>
        <w:t>Starlink</w:t>
      </w:r>
      <w:proofErr w:type="spellEnd"/>
      <w:r w:rsidRPr="00BD74C5">
        <w:rPr>
          <w:b/>
          <w:bCs/>
          <w:u w:val="single"/>
        </w:rPr>
        <w:t xml:space="preserve"> has </w:t>
      </w:r>
      <w:r w:rsidRPr="00F96692">
        <w:rPr>
          <w:b/>
          <w:bCs/>
          <w:highlight w:val="yellow"/>
          <w:u w:val="single"/>
        </w:rPr>
        <w:t>shipped</w:t>
      </w:r>
      <w:r w:rsidRPr="00BD74C5">
        <w:rPr>
          <w:b/>
          <w:bCs/>
          <w:u w:val="single"/>
        </w:rPr>
        <w:t xml:space="preserve"> </w:t>
      </w:r>
      <w:r w:rsidRPr="00F96692">
        <w:rPr>
          <w:b/>
          <w:bCs/>
          <w:highlight w:val="yellow"/>
          <w:u w:val="single"/>
        </w:rPr>
        <w:t>more than 100,000 satellite</w:t>
      </w:r>
      <w:r w:rsidRPr="00BD74C5">
        <w:rPr>
          <w:b/>
          <w:bCs/>
          <w:u w:val="single"/>
        </w:rPr>
        <w:t xml:space="preserve"> </w:t>
      </w:r>
      <w:r w:rsidRPr="00F96692">
        <w:rPr>
          <w:b/>
          <w:bCs/>
          <w:highlight w:val="yellow"/>
          <w:u w:val="single"/>
        </w:rPr>
        <w:t>internet terminals to</w:t>
      </w:r>
      <w:r w:rsidRPr="00BD74C5">
        <w:rPr>
          <w:b/>
          <w:bCs/>
          <w:u w:val="single"/>
        </w:rPr>
        <w:t xml:space="preserve"> customers in </w:t>
      </w:r>
      <w:r w:rsidRPr="00F96692">
        <w:rPr>
          <w:b/>
          <w:bCs/>
          <w:highlight w:val="yellow"/>
          <w:u w:val="single"/>
        </w:rPr>
        <w:t xml:space="preserve">14 </w:t>
      </w:r>
      <w:proofErr w:type="spellStart"/>
      <w:proofErr w:type="gramStart"/>
      <w:r w:rsidRPr="00F96692">
        <w:rPr>
          <w:b/>
          <w:bCs/>
          <w:highlight w:val="yellow"/>
          <w:u w:val="single"/>
        </w:rPr>
        <w:t>countries</w:t>
      </w:r>
      <w:r w:rsidRPr="00F96692">
        <w:rPr>
          <w:sz w:val="8"/>
        </w:rPr>
        <w:t>.</w:t>
      </w:r>
      <w:r w:rsidRPr="00BD74C5">
        <w:rPr>
          <w:b/>
          <w:bCs/>
          <w:u w:val="single"/>
        </w:rPr>
        <w:t>SpaceX</w:t>
      </w:r>
      <w:proofErr w:type="spellEnd"/>
      <w:proofErr w:type="gramEnd"/>
      <w:r w:rsidRPr="00BD74C5">
        <w:rPr>
          <w:b/>
          <w:bCs/>
          <w:u w:val="single"/>
        </w:rPr>
        <w:t xml:space="preserve"> said that it expected </w:t>
      </w:r>
      <w:proofErr w:type="spellStart"/>
      <w:r w:rsidRPr="00BD74C5">
        <w:rPr>
          <w:b/>
          <w:bCs/>
          <w:u w:val="single"/>
        </w:rPr>
        <w:t>Starlink</w:t>
      </w:r>
      <w:proofErr w:type="spellEnd"/>
      <w:r w:rsidRPr="00BD74C5">
        <w:rPr>
          <w:b/>
          <w:bCs/>
          <w:u w:val="single"/>
        </w:rPr>
        <w:t xml:space="preserve"> to reach global serviceability sometime in fall 2021 </w:t>
      </w:r>
      <w:r w:rsidRPr="00F96692">
        <w:rPr>
          <w:sz w:val="8"/>
        </w:rPr>
        <w:t xml:space="preserve">-- though </w:t>
      </w:r>
      <w:r w:rsidRPr="00BD74C5">
        <w:rPr>
          <w:b/>
          <w:bCs/>
          <w:u w:val="single"/>
        </w:rPr>
        <w:t>regional availability will depend on regulatory approval</w:t>
      </w:r>
      <w:r w:rsidRPr="00F96692">
        <w:rPr>
          <w:sz w:val="8"/>
        </w:rPr>
        <w:t xml:space="preserve">. During a talk at Mobile World Congress in June 2021, Musk told an audience that </w:t>
      </w:r>
      <w:proofErr w:type="spellStart"/>
      <w:r w:rsidRPr="00F96692">
        <w:rPr>
          <w:sz w:val="8"/>
        </w:rPr>
        <w:t>Starlink</w:t>
      </w:r>
      <w:proofErr w:type="spellEnd"/>
      <w:r w:rsidRPr="00F96692">
        <w:rPr>
          <w:sz w:val="8"/>
        </w:rPr>
        <w:t xml:space="preserve"> would be available worldwide except at the North and South Poles starting in August. In September, Musk tweeted that </w:t>
      </w:r>
      <w:proofErr w:type="spellStart"/>
      <w:r w:rsidRPr="00F96692">
        <w:rPr>
          <w:sz w:val="8"/>
        </w:rPr>
        <w:t>Starlink</w:t>
      </w:r>
      <w:proofErr w:type="spellEnd"/>
      <w:r w:rsidRPr="00F96692">
        <w:rPr>
          <w:sz w:val="8"/>
        </w:rPr>
        <w:t xml:space="preserve"> would exit its initial beta phase in October, which indicates that the service is continuing to ramp up and expand -- though the budding broadband provider faces a backlog of prospective customers waiting to receive equipment and start service. </w:t>
      </w:r>
      <w:proofErr w:type="spellStart"/>
      <w:r w:rsidRPr="00F96692">
        <w:rPr>
          <w:sz w:val="8"/>
        </w:rPr>
        <w:t>Starlink</w:t>
      </w:r>
      <w:proofErr w:type="spellEnd"/>
      <w:r w:rsidRPr="00F96692">
        <w:rPr>
          <w:sz w:val="8"/>
        </w:rPr>
        <w:t xml:space="preserve"> isn't without its controversies. Members of the scientific community have raised concerns about the impact of </w:t>
      </w:r>
      <w:proofErr w:type="spellStart"/>
      <w:r w:rsidRPr="00F96692">
        <w:rPr>
          <w:sz w:val="8"/>
        </w:rPr>
        <w:t>Starlink's</w:t>
      </w:r>
      <w:proofErr w:type="spellEnd"/>
      <w:r w:rsidRPr="00F96692">
        <w:rPr>
          <w:sz w:val="8"/>
        </w:rPr>
        <w:t xml:space="preserve"> low-earth orbit satellites on night sky visibility. </w:t>
      </w:r>
      <w:r w:rsidRPr="00F96692">
        <w:rPr>
          <w:b/>
          <w:bCs/>
          <w:highlight w:val="yellow"/>
          <w:u w:val="single"/>
        </w:rPr>
        <w:t>Meanwhile</w:t>
      </w:r>
      <w:r w:rsidRPr="00BD74C5">
        <w:rPr>
          <w:b/>
          <w:bCs/>
          <w:u w:val="single"/>
        </w:rPr>
        <w:t xml:space="preserve">, </w:t>
      </w:r>
      <w:r w:rsidRPr="00F96692">
        <w:rPr>
          <w:b/>
          <w:bCs/>
          <w:highlight w:val="yellow"/>
          <w:u w:val="single"/>
        </w:rPr>
        <w:t>satellite internet competitors</w:t>
      </w:r>
      <w:r w:rsidRPr="00BD74C5">
        <w:rPr>
          <w:b/>
          <w:bCs/>
          <w:u w:val="single"/>
        </w:rPr>
        <w:t xml:space="preserve"> including </w:t>
      </w:r>
      <w:proofErr w:type="spellStart"/>
      <w:r w:rsidRPr="00F96692">
        <w:rPr>
          <w:b/>
          <w:bCs/>
          <w:highlight w:val="yellow"/>
          <w:u w:val="single"/>
        </w:rPr>
        <w:t>Viasat</w:t>
      </w:r>
      <w:proofErr w:type="spellEnd"/>
      <w:r w:rsidRPr="00BD74C5">
        <w:rPr>
          <w:b/>
          <w:bCs/>
          <w:u w:val="single"/>
        </w:rPr>
        <w:t xml:space="preserve">, </w:t>
      </w:r>
      <w:r w:rsidRPr="00F96692">
        <w:rPr>
          <w:b/>
          <w:bCs/>
          <w:highlight w:val="yellow"/>
          <w:u w:val="single"/>
        </w:rPr>
        <w:t>HughesNet</w:t>
      </w:r>
      <w:r w:rsidRPr="00BD74C5">
        <w:rPr>
          <w:b/>
          <w:bCs/>
          <w:u w:val="single"/>
        </w:rPr>
        <w:t xml:space="preserve"> and </w:t>
      </w:r>
      <w:r w:rsidRPr="00F96692">
        <w:rPr>
          <w:b/>
          <w:bCs/>
          <w:highlight w:val="yellow"/>
          <w:u w:val="single"/>
        </w:rPr>
        <w:t>Amazon's Project Kuiper</w:t>
      </w:r>
      <w:r w:rsidRPr="00BD74C5">
        <w:rPr>
          <w:b/>
          <w:bCs/>
          <w:u w:val="single"/>
        </w:rPr>
        <w:t xml:space="preserve"> have </w:t>
      </w:r>
      <w:r w:rsidRPr="00F96692">
        <w:rPr>
          <w:b/>
          <w:bCs/>
          <w:highlight w:val="yellow"/>
          <w:u w:val="single"/>
        </w:rPr>
        <w:t>taken notice of</w:t>
      </w:r>
      <w:r w:rsidRPr="00BD74C5">
        <w:rPr>
          <w:b/>
          <w:bCs/>
          <w:u w:val="single"/>
        </w:rPr>
        <w:t xml:space="preserve"> </w:t>
      </w:r>
      <w:proofErr w:type="spellStart"/>
      <w:r w:rsidRPr="00BD74C5">
        <w:rPr>
          <w:b/>
          <w:bCs/>
          <w:u w:val="single"/>
        </w:rPr>
        <w:t>Starlink's</w:t>
      </w:r>
      <w:proofErr w:type="spellEnd"/>
      <w:r w:rsidRPr="00BD74C5">
        <w:rPr>
          <w:b/>
          <w:bCs/>
          <w:u w:val="single"/>
        </w:rPr>
        <w:t xml:space="preserve"> </w:t>
      </w:r>
      <w:r w:rsidRPr="00F96692">
        <w:rPr>
          <w:b/>
          <w:bCs/>
          <w:highlight w:val="yellow"/>
          <w:u w:val="single"/>
        </w:rPr>
        <w:t>momentum</w:t>
      </w:r>
      <w:r w:rsidRPr="00BD74C5">
        <w:rPr>
          <w:b/>
          <w:bCs/>
          <w:u w:val="single"/>
        </w:rPr>
        <w:t xml:space="preserve">, too, </w:t>
      </w:r>
      <w:r w:rsidRPr="00F96692">
        <w:rPr>
          <w:b/>
          <w:bCs/>
          <w:highlight w:val="yellow"/>
          <w:u w:val="single"/>
        </w:rPr>
        <w:t>prompting</w:t>
      </w:r>
      <w:r w:rsidRPr="00BD74C5">
        <w:rPr>
          <w:b/>
          <w:bCs/>
          <w:u w:val="single"/>
        </w:rPr>
        <w:t xml:space="preserve"> </w:t>
      </w:r>
      <w:r w:rsidRPr="00F96692">
        <w:rPr>
          <w:b/>
          <w:bCs/>
          <w:highlight w:val="yellow"/>
          <w:u w:val="single"/>
        </w:rPr>
        <w:t>plenty</w:t>
      </w:r>
      <w:r w:rsidRPr="00BD74C5">
        <w:rPr>
          <w:b/>
          <w:bCs/>
          <w:u w:val="single"/>
        </w:rPr>
        <w:t xml:space="preserve"> of </w:t>
      </w:r>
      <w:r w:rsidRPr="00F96692">
        <w:rPr>
          <w:b/>
          <w:bCs/>
          <w:highlight w:val="yellow"/>
          <w:u w:val="single"/>
        </w:rPr>
        <w:t>regulatory jousting</w:t>
      </w:r>
      <w:r w:rsidRPr="00BD74C5">
        <w:rPr>
          <w:b/>
          <w:bCs/>
          <w:u w:val="single"/>
        </w:rPr>
        <w:t xml:space="preserve"> </w:t>
      </w:r>
      <w:r w:rsidRPr="00F96692">
        <w:rPr>
          <w:b/>
          <w:bCs/>
          <w:highlight w:val="yellow"/>
          <w:u w:val="single"/>
        </w:rPr>
        <w:t>and attempts to slow Musk</w:t>
      </w:r>
      <w:r w:rsidRPr="00BD74C5">
        <w:rPr>
          <w:b/>
          <w:bCs/>
          <w:u w:val="single"/>
        </w:rPr>
        <w:t xml:space="preserve"> down.</w:t>
      </w:r>
    </w:p>
    <w:p w14:paraId="7A480C0C" w14:textId="77777777" w:rsidR="00095959" w:rsidRDefault="00095959" w:rsidP="00095959">
      <w:pPr>
        <w:pStyle w:val="Heading4"/>
      </w:pPr>
      <w:r>
        <w:lastRenderedPageBreak/>
        <w:t xml:space="preserve">SpaceX is uniquely suited to the complete the project – competitors in the internet sector such as Google are using fiberoptics which are too slow to build and can’t service rural areas – Crist 21 2: </w:t>
      </w:r>
    </w:p>
    <w:p w14:paraId="39032D0F" w14:textId="77777777" w:rsidR="00095959" w:rsidRPr="00F96692" w:rsidRDefault="00095959" w:rsidP="00095959">
      <w:r w:rsidRPr="00D068A4">
        <w:t xml:space="preserve">Crist, Ry. “What Is </w:t>
      </w:r>
      <w:proofErr w:type="spellStart"/>
      <w:r w:rsidRPr="00D068A4">
        <w:t>Starlink</w:t>
      </w:r>
      <w:proofErr w:type="spellEnd"/>
      <w:r w:rsidRPr="00D068A4">
        <w:t xml:space="preserve">? Elon Musk's Satellite Internet Venture Explained.” CNET, 3 Dec. </w:t>
      </w:r>
      <w:proofErr w:type="gramStart"/>
      <w:r w:rsidRPr="00D068A4">
        <w:t xml:space="preserve">2021, </w:t>
      </w:r>
      <w:r>
        <w:t xml:space="preserve">  </w:t>
      </w:r>
      <w:proofErr w:type="gramEnd"/>
      <w:r>
        <w:t xml:space="preserve">    </w:t>
      </w:r>
      <w:r w:rsidRPr="00D068A4">
        <w:t>https://www.cnet.com/home/internet/starlink-satellite-internet-explained</w:t>
      </w:r>
      <w:r>
        <w:t xml:space="preserve">. // LHP GB + LHP PS </w:t>
      </w:r>
    </w:p>
    <w:p w14:paraId="49E4664D" w14:textId="77777777" w:rsidR="00095959" w:rsidRDefault="00095959" w:rsidP="00095959">
      <w:pPr>
        <w:rPr>
          <w:b/>
          <w:bCs/>
          <w:u w:val="single"/>
        </w:rPr>
      </w:pPr>
      <w:r w:rsidRPr="00380206">
        <w:rPr>
          <w:b/>
          <w:bCs/>
          <w:highlight w:val="yellow"/>
          <w:u w:val="single"/>
        </w:rPr>
        <w:t>Fiber</w:t>
      </w:r>
      <w:r w:rsidRPr="00380206">
        <w:rPr>
          <w:b/>
          <w:bCs/>
          <w:u w:val="single"/>
        </w:rPr>
        <w:t xml:space="preserve">, or </w:t>
      </w:r>
      <w:r w:rsidRPr="00380206">
        <w:rPr>
          <w:b/>
          <w:bCs/>
          <w:highlight w:val="yellow"/>
          <w:u w:val="single"/>
        </w:rPr>
        <w:t>internet delivered via ground-laid fiber-optic cable</w:t>
      </w:r>
      <w:r w:rsidRPr="00380206">
        <w:rPr>
          <w:b/>
          <w:bCs/>
          <w:u w:val="single"/>
        </w:rPr>
        <w:t xml:space="preserve">, offers upload and download speeds that are indeed much faster than satellite internet -- but, as companies like Google will tell you, there's </w:t>
      </w:r>
      <w:r w:rsidRPr="00380206">
        <w:rPr>
          <w:b/>
          <w:bCs/>
          <w:highlight w:val="yellow"/>
          <w:u w:val="single"/>
        </w:rPr>
        <w:t>nothing fast about deploying</w:t>
      </w:r>
      <w:r w:rsidRPr="00380206">
        <w:rPr>
          <w:b/>
          <w:bCs/>
          <w:u w:val="single"/>
        </w:rPr>
        <w:t xml:space="preserve"> the </w:t>
      </w:r>
      <w:r w:rsidRPr="00380206">
        <w:rPr>
          <w:b/>
          <w:bCs/>
          <w:highlight w:val="yellow"/>
          <w:u w:val="single"/>
        </w:rPr>
        <w:t>infrastructure</w:t>
      </w:r>
      <w:r w:rsidRPr="00380206">
        <w:rPr>
          <w:b/>
          <w:bCs/>
          <w:u w:val="single"/>
        </w:rPr>
        <w:t xml:space="preserve"> </w:t>
      </w:r>
      <w:r w:rsidRPr="00380206">
        <w:rPr>
          <w:b/>
          <w:bCs/>
          <w:highlight w:val="yellow"/>
          <w:u w:val="single"/>
        </w:rPr>
        <w:t>necessary</w:t>
      </w:r>
      <w:r w:rsidRPr="00380206">
        <w:rPr>
          <w:b/>
          <w:bCs/>
          <w:u w:val="single"/>
        </w:rPr>
        <w:t xml:space="preserve"> </w:t>
      </w:r>
      <w:r w:rsidRPr="00380206">
        <w:rPr>
          <w:b/>
          <w:bCs/>
          <w:highlight w:val="yellow"/>
          <w:u w:val="single"/>
        </w:rPr>
        <w:t>to get fiber to</w:t>
      </w:r>
      <w:r w:rsidRPr="00380206">
        <w:rPr>
          <w:b/>
          <w:bCs/>
          <w:u w:val="single"/>
        </w:rPr>
        <w:t xml:space="preserve"> people's </w:t>
      </w:r>
      <w:r w:rsidRPr="00380206">
        <w:rPr>
          <w:b/>
          <w:bCs/>
          <w:highlight w:val="yellow"/>
          <w:u w:val="single"/>
        </w:rPr>
        <w:t>homes</w:t>
      </w:r>
      <w:r w:rsidRPr="00380206">
        <w:rPr>
          <w:b/>
          <w:bCs/>
          <w:u w:val="single"/>
        </w:rPr>
        <w:t xml:space="preserve">. </w:t>
      </w:r>
      <w:r w:rsidRPr="00380206">
        <w:rPr>
          <w:sz w:val="8"/>
        </w:rPr>
        <w:t xml:space="preserve">That's not to say that there's anything simple about shooting satellites into space, </w:t>
      </w:r>
      <w:r w:rsidRPr="00380206">
        <w:rPr>
          <w:b/>
          <w:bCs/>
          <w:u w:val="single"/>
        </w:rPr>
        <w:t xml:space="preserve">but with fewer sharp-elbowed competitors -- and with a lot less red tape to cut through -- there's </w:t>
      </w:r>
      <w:r w:rsidRPr="00380206">
        <w:rPr>
          <w:b/>
          <w:bCs/>
          <w:highlight w:val="yellow"/>
          <w:u w:val="single"/>
        </w:rPr>
        <w:t>every reason to believe</w:t>
      </w:r>
      <w:r w:rsidRPr="00380206">
        <w:rPr>
          <w:b/>
          <w:bCs/>
          <w:u w:val="single"/>
        </w:rPr>
        <w:t xml:space="preserve"> that services like </w:t>
      </w:r>
      <w:proofErr w:type="spellStart"/>
      <w:r w:rsidRPr="00380206">
        <w:rPr>
          <w:b/>
          <w:bCs/>
          <w:highlight w:val="yellow"/>
          <w:u w:val="single"/>
        </w:rPr>
        <w:t>Starlink</w:t>
      </w:r>
      <w:proofErr w:type="spellEnd"/>
      <w:r w:rsidRPr="00380206">
        <w:rPr>
          <w:b/>
          <w:bCs/>
          <w:u w:val="single"/>
        </w:rPr>
        <w:t xml:space="preserve"> </w:t>
      </w:r>
      <w:r w:rsidRPr="00380206">
        <w:rPr>
          <w:b/>
          <w:bCs/>
          <w:highlight w:val="yellow"/>
          <w:u w:val="single"/>
        </w:rPr>
        <w:t>will reach the bulk</w:t>
      </w:r>
      <w:r w:rsidRPr="00380206">
        <w:rPr>
          <w:b/>
          <w:bCs/>
          <w:u w:val="single"/>
        </w:rPr>
        <w:t xml:space="preserve"> </w:t>
      </w:r>
      <w:r w:rsidRPr="00380206">
        <w:rPr>
          <w:b/>
          <w:bCs/>
          <w:highlight w:val="yellow"/>
          <w:u w:val="single"/>
        </w:rPr>
        <w:t>of underserved communities</w:t>
      </w:r>
      <w:r w:rsidRPr="00380206">
        <w:rPr>
          <w:b/>
          <w:bCs/>
          <w:u w:val="single"/>
        </w:rPr>
        <w:t xml:space="preserve"> </w:t>
      </w:r>
      <w:r w:rsidRPr="00380206">
        <w:rPr>
          <w:b/>
          <w:bCs/>
          <w:highlight w:val="yellow"/>
          <w:u w:val="single"/>
        </w:rPr>
        <w:t>long before fiber</w:t>
      </w:r>
      <w:r w:rsidRPr="00380206">
        <w:rPr>
          <w:b/>
          <w:bCs/>
          <w:u w:val="single"/>
        </w:rPr>
        <w:t xml:space="preserve"> </w:t>
      </w:r>
      <w:r w:rsidRPr="00380206">
        <w:rPr>
          <w:b/>
          <w:bCs/>
          <w:highlight w:val="yellow"/>
          <w:u w:val="single"/>
        </w:rPr>
        <w:t>ever</w:t>
      </w:r>
      <w:r w:rsidRPr="00380206">
        <w:rPr>
          <w:b/>
          <w:bCs/>
          <w:u w:val="single"/>
        </w:rPr>
        <w:t xml:space="preserve"> </w:t>
      </w:r>
      <w:r w:rsidRPr="00380206">
        <w:rPr>
          <w:b/>
          <w:bCs/>
          <w:highlight w:val="yellow"/>
          <w:u w:val="single"/>
        </w:rPr>
        <w:t>will</w:t>
      </w:r>
      <w:r w:rsidRPr="00380206">
        <w:rPr>
          <w:b/>
          <w:bCs/>
          <w:u w:val="single"/>
        </w:rPr>
        <w:t>.</w:t>
      </w:r>
      <w:r w:rsidRPr="00380206">
        <w:rPr>
          <w:sz w:val="8"/>
        </w:rPr>
        <w:t xml:space="preserve"> Recent </w:t>
      </w:r>
      <w:r w:rsidRPr="00380206">
        <w:rPr>
          <w:b/>
          <w:bCs/>
          <w:highlight w:val="yellow"/>
          <w:u w:val="single"/>
        </w:rPr>
        <w:t>FCC filings</w:t>
      </w:r>
      <w:r w:rsidRPr="00380206">
        <w:rPr>
          <w:b/>
          <w:bCs/>
          <w:u w:val="single"/>
        </w:rPr>
        <w:t xml:space="preserve"> also </w:t>
      </w:r>
      <w:r w:rsidRPr="00380206">
        <w:rPr>
          <w:b/>
          <w:bCs/>
          <w:highlight w:val="yellow"/>
          <w:u w:val="single"/>
        </w:rPr>
        <w:t>suggest</w:t>
      </w:r>
      <w:r w:rsidRPr="00380206">
        <w:rPr>
          <w:b/>
          <w:bCs/>
          <w:u w:val="single"/>
        </w:rPr>
        <w:t xml:space="preserve"> that </w:t>
      </w:r>
      <w:proofErr w:type="spellStart"/>
      <w:r w:rsidRPr="00380206">
        <w:rPr>
          <w:b/>
          <w:bCs/>
          <w:highlight w:val="yellow"/>
          <w:u w:val="single"/>
        </w:rPr>
        <w:t>Starlink</w:t>
      </w:r>
      <w:proofErr w:type="spellEnd"/>
      <w:r w:rsidRPr="00380206">
        <w:rPr>
          <w:b/>
          <w:bCs/>
          <w:u w:val="single"/>
        </w:rPr>
        <w:t xml:space="preserve"> </w:t>
      </w:r>
      <w:r w:rsidRPr="00380206">
        <w:rPr>
          <w:b/>
          <w:bCs/>
          <w:highlight w:val="yellow"/>
          <w:u w:val="single"/>
        </w:rPr>
        <w:t>could</w:t>
      </w:r>
      <w:r w:rsidRPr="00380206">
        <w:rPr>
          <w:b/>
          <w:bCs/>
          <w:u w:val="single"/>
        </w:rPr>
        <w:t xml:space="preserve"> ultimately </w:t>
      </w:r>
      <w:r w:rsidRPr="00380206">
        <w:rPr>
          <w:b/>
          <w:bCs/>
          <w:highlight w:val="yellow"/>
          <w:u w:val="single"/>
        </w:rPr>
        <w:t>double</w:t>
      </w:r>
      <w:r w:rsidRPr="00380206">
        <w:rPr>
          <w:b/>
          <w:bCs/>
          <w:u w:val="single"/>
        </w:rPr>
        <w:t xml:space="preserve"> </w:t>
      </w:r>
      <w:r w:rsidRPr="00380206">
        <w:rPr>
          <w:b/>
          <w:bCs/>
          <w:highlight w:val="yellow"/>
          <w:u w:val="single"/>
        </w:rPr>
        <w:t>as a</w:t>
      </w:r>
      <w:r w:rsidRPr="00380206">
        <w:rPr>
          <w:b/>
          <w:bCs/>
          <w:u w:val="single"/>
        </w:rPr>
        <w:t xml:space="preserve"> dedicated </w:t>
      </w:r>
      <w:r w:rsidRPr="00380206">
        <w:rPr>
          <w:b/>
          <w:bCs/>
          <w:highlight w:val="yellow"/>
          <w:u w:val="single"/>
        </w:rPr>
        <w:t>phone service</w:t>
      </w:r>
      <w:r w:rsidRPr="00380206">
        <w:rPr>
          <w:b/>
          <w:bCs/>
          <w:u w:val="single"/>
        </w:rPr>
        <w:t>, too</w:t>
      </w:r>
      <w:r w:rsidRPr="00380206">
        <w:rPr>
          <w:sz w:val="8"/>
        </w:rPr>
        <w:t xml:space="preserve">. And don't forget that </w:t>
      </w:r>
      <w:r w:rsidRPr="00380206">
        <w:rPr>
          <w:b/>
          <w:bCs/>
          <w:highlight w:val="yellow"/>
          <w:u w:val="single"/>
        </w:rPr>
        <w:t>this is</w:t>
      </w:r>
      <w:r w:rsidRPr="00380206">
        <w:rPr>
          <w:b/>
          <w:bCs/>
          <w:u w:val="single"/>
        </w:rPr>
        <w:t xml:space="preserve"> </w:t>
      </w:r>
      <w:r w:rsidRPr="00380206">
        <w:rPr>
          <w:b/>
          <w:bCs/>
          <w:highlight w:val="yellow"/>
          <w:u w:val="single"/>
        </w:rPr>
        <w:t>Elon Musk</w:t>
      </w:r>
      <w:r w:rsidRPr="00380206">
        <w:rPr>
          <w:b/>
          <w:bCs/>
          <w:u w:val="single"/>
        </w:rPr>
        <w:t xml:space="preserve"> we're talking about</w:t>
      </w:r>
      <w:r w:rsidRPr="00380206">
        <w:rPr>
          <w:sz w:val="8"/>
        </w:rPr>
        <w:t xml:space="preserve">. </w:t>
      </w:r>
      <w:r w:rsidRPr="00380206">
        <w:rPr>
          <w:b/>
          <w:bCs/>
          <w:highlight w:val="yellow"/>
          <w:u w:val="single"/>
        </w:rPr>
        <w:t>SpaceX</w:t>
      </w:r>
      <w:r w:rsidRPr="00380206">
        <w:rPr>
          <w:b/>
          <w:bCs/>
          <w:u w:val="single"/>
        </w:rPr>
        <w:t xml:space="preserve"> is the </w:t>
      </w:r>
      <w:r w:rsidRPr="00380206">
        <w:rPr>
          <w:b/>
          <w:bCs/>
          <w:highlight w:val="yellow"/>
          <w:u w:val="single"/>
        </w:rPr>
        <w:t>only company</w:t>
      </w:r>
      <w:r w:rsidRPr="00380206">
        <w:rPr>
          <w:b/>
          <w:bCs/>
          <w:u w:val="single"/>
        </w:rPr>
        <w:t xml:space="preserve"> </w:t>
      </w:r>
      <w:r w:rsidRPr="00380206">
        <w:rPr>
          <w:b/>
          <w:bCs/>
          <w:highlight w:val="yellow"/>
          <w:u w:val="single"/>
        </w:rPr>
        <w:t>on</w:t>
      </w:r>
      <w:r w:rsidRPr="00380206">
        <w:rPr>
          <w:b/>
          <w:bCs/>
          <w:u w:val="single"/>
        </w:rPr>
        <w:t xml:space="preserve"> the </w:t>
      </w:r>
      <w:r w:rsidRPr="00380206">
        <w:rPr>
          <w:b/>
          <w:bCs/>
          <w:highlight w:val="yellow"/>
          <w:u w:val="single"/>
        </w:rPr>
        <w:t>planet</w:t>
      </w:r>
      <w:r w:rsidRPr="00380206">
        <w:rPr>
          <w:b/>
          <w:bCs/>
          <w:u w:val="single"/>
        </w:rPr>
        <w:t xml:space="preserve"> </w:t>
      </w:r>
      <w:r w:rsidRPr="00380206">
        <w:rPr>
          <w:b/>
          <w:bCs/>
          <w:highlight w:val="yellow"/>
          <w:u w:val="single"/>
        </w:rPr>
        <w:t>with</w:t>
      </w:r>
      <w:r w:rsidRPr="00380206">
        <w:rPr>
          <w:b/>
          <w:bCs/>
          <w:u w:val="single"/>
        </w:rPr>
        <w:t xml:space="preserve"> a </w:t>
      </w:r>
      <w:proofErr w:type="spellStart"/>
      <w:r w:rsidRPr="00380206">
        <w:rPr>
          <w:b/>
          <w:bCs/>
          <w:highlight w:val="yellow"/>
          <w:u w:val="single"/>
        </w:rPr>
        <w:t>landable</w:t>
      </w:r>
      <w:proofErr w:type="spellEnd"/>
      <w:r w:rsidRPr="00380206">
        <w:rPr>
          <w:b/>
          <w:bCs/>
          <w:u w:val="single"/>
        </w:rPr>
        <w:t xml:space="preserve">, </w:t>
      </w:r>
      <w:r w:rsidRPr="00380206">
        <w:rPr>
          <w:b/>
          <w:bCs/>
          <w:highlight w:val="yellow"/>
          <w:u w:val="single"/>
        </w:rPr>
        <w:t>reusable</w:t>
      </w:r>
      <w:r w:rsidRPr="00380206">
        <w:rPr>
          <w:b/>
          <w:bCs/>
          <w:u w:val="single"/>
        </w:rPr>
        <w:t xml:space="preserve"> </w:t>
      </w:r>
      <w:r w:rsidRPr="00380206">
        <w:rPr>
          <w:b/>
          <w:bCs/>
          <w:highlight w:val="yellow"/>
          <w:u w:val="single"/>
        </w:rPr>
        <w:t>rocket</w:t>
      </w:r>
      <w:r w:rsidRPr="00380206">
        <w:rPr>
          <w:b/>
          <w:bCs/>
          <w:u w:val="single"/>
        </w:rPr>
        <w:t xml:space="preserve"> </w:t>
      </w:r>
      <w:r w:rsidRPr="00380206">
        <w:rPr>
          <w:b/>
          <w:bCs/>
          <w:highlight w:val="yellow"/>
          <w:u w:val="single"/>
        </w:rPr>
        <w:t>capable of delivering payload</w:t>
      </w:r>
      <w:r w:rsidRPr="00380206">
        <w:rPr>
          <w:b/>
          <w:bCs/>
          <w:u w:val="single"/>
        </w:rPr>
        <w:t xml:space="preserve"> after payload </w:t>
      </w:r>
      <w:r w:rsidRPr="00380206">
        <w:rPr>
          <w:b/>
          <w:bCs/>
          <w:highlight w:val="yellow"/>
          <w:u w:val="single"/>
        </w:rPr>
        <w:t>into orbit</w:t>
      </w:r>
      <w:r w:rsidRPr="00380206">
        <w:rPr>
          <w:b/>
          <w:bCs/>
          <w:u w:val="single"/>
        </w:rPr>
        <w:t xml:space="preserve">. That's a mighty </w:t>
      </w:r>
      <w:r w:rsidRPr="00380206">
        <w:rPr>
          <w:b/>
          <w:bCs/>
          <w:highlight w:val="yellow"/>
          <w:u w:val="single"/>
        </w:rPr>
        <w:t>advantage</w:t>
      </w:r>
      <w:r w:rsidRPr="00380206">
        <w:rPr>
          <w:b/>
          <w:bCs/>
          <w:u w:val="single"/>
        </w:rPr>
        <w:t xml:space="preserve"> </w:t>
      </w:r>
      <w:r w:rsidRPr="00380206">
        <w:rPr>
          <w:b/>
          <w:bCs/>
          <w:highlight w:val="yellow"/>
          <w:u w:val="single"/>
        </w:rPr>
        <w:t>in</w:t>
      </w:r>
      <w:r w:rsidRPr="00380206">
        <w:rPr>
          <w:b/>
          <w:bCs/>
          <w:u w:val="single"/>
        </w:rPr>
        <w:t xml:space="preserve"> the </w:t>
      </w:r>
      <w:r w:rsidRPr="00380206">
        <w:rPr>
          <w:b/>
          <w:bCs/>
          <w:highlight w:val="yellow"/>
          <w:u w:val="single"/>
        </w:rPr>
        <w:t>commercial</w:t>
      </w:r>
      <w:r w:rsidRPr="00380206">
        <w:rPr>
          <w:b/>
          <w:bCs/>
          <w:u w:val="single"/>
        </w:rPr>
        <w:t xml:space="preserve"> space </w:t>
      </w:r>
      <w:r w:rsidRPr="00380206">
        <w:rPr>
          <w:b/>
          <w:bCs/>
          <w:highlight w:val="yellow"/>
          <w:u w:val="single"/>
        </w:rPr>
        <w:t>race</w:t>
      </w:r>
      <w:r w:rsidRPr="00380206">
        <w:rPr>
          <w:sz w:val="8"/>
        </w:rPr>
        <w:t xml:space="preserve">. On top of that, Musk said in 2018 that </w:t>
      </w:r>
      <w:proofErr w:type="spellStart"/>
      <w:r w:rsidRPr="00380206">
        <w:rPr>
          <w:b/>
          <w:bCs/>
          <w:highlight w:val="yellow"/>
          <w:u w:val="single"/>
        </w:rPr>
        <w:t>Starlink</w:t>
      </w:r>
      <w:proofErr w:type="spellEnd"/>
      <w:r w:rsidRPr="00380206">
        <w:rPr>
          <w:b/>
          <w:bCs/>
          <w:u w:val="single"/>
        </w:rPr>
        <w:t xml:space="preserve"> will </w:t>
      </w:r>
      <w:r w:rsidRPr="00380206">
        <w:rPr>
          <w:b/>
          <w:bCs/>
          <w:highlight w:val="yellow"/>
          <w:u w:val="single"/>
        </w:rPr>
        <w:t>help provide</w:t>
      </w:r>
      <w:r w:rsidRPr="00380206">
        <w:rPr>
          <w:b/>
          <w:bCs/>
          <w:u w:val="single"/>
        </w:rPr>
        <w:t xml:space="preserve"> </w:t>
      </w:r>
      <w:r w:rsidRPr="00380206">
        <w:rPr>
          <w:b/>
          <w:bCs/>
          <w:highlight w:val="yellow"/>
          <w:u w:val="single"/>
        </w:rPr>
        <w:t>SpaceX</w:t>
      </w:r>
      <w:r w:rsidRPr="00380206">
        <w:rPr>
          <w:b/>
          <w:bCs/>
          <w:u w:val="single"/>
        </w:rPr>
        <w:t xml:space="preserve"> </w:t>
      </w:r>
      <w:r w:rsidRPr="00380206">
        <w:rPr>
          <w:b/>
          <w:bCs/>
          <w:highlight w:val="yellow"/>
          <w:u w:val="single"/>
        </w:rPr>
        <w:t>with revenue</w:t>
      </w:r>
      <w:r w:rsidRPr="00380206">
        <w:rPr>
          <w:b/>
          <w:bCs/>
          <w:u w:val="single"/>
        </w:rPr>
        <w:t xml:space="preserve"> needed to fund the company's long-held ambition </w:t>
      </w:r>
      <w:r w:rsidRPr="00380206">
        <w:rPr>
          <w:b/>
          <w:bCs/>
          <w:highlight w:val="yellow"/>
          <w:u w:val="single"/>
        </w:rPr>
        <w:t xml:space="preserve">to establish </w:t>
      </w:r>
      <w:r w:rsidRPr="00380206">
        <w:rPr>
          <w:b/>
          <w:bCs/>
          <w:u w:val="single"/>
        </w:rPr>
        <w:t xml:space="preserve">a </w:t>
      </w:r>
      <w:r w:rsidRPr="00380206">
        <w:rPr>
          <w:b/>
          <w:bCs/>
          <w:highlight w:val="yellow"/>
          <w:u w:val="single"/>
        </w:rPr>
        <w:t>base on Mars.</w:t>
      </w:r>
      <w:r w:rsidRPr="00380206">
        <w:rPr>
          <w:b/>
          <w:bCs/>
          <w:u w:val="single"/>
        </w:rPr>
        <w:t xml:space="preserve"> </w:t>
      </w:r>
    </w:p>
    <w:p w14:paraId="5A35673F" w14:textId="77777777" w:rsidR="00095959" w:rsidRDefault="00095959" w:rsidP="00095959">
      <w:pPr>
        <w:pStyle w:val="Heading4"/>
      </w:pPr>
      <w:r>
        <w:t xml:space="preserve">Scenario – </w:t>
      </w:r>
      <w:proofErr w:type="spellStart"/>
      <w:r>
        <w:t>Starlink</w:t>
      </w:r>
      <w:proofErr w:type="spellEnd"/>
      <w:r>
        <w:t xml:space="preserve"> is crucial to the democratization of access to high quality and reliable internet connections worldwide – laundry list of impacts – Holden 21: </w:t>
      </w:r>
    </w:p>
    <w:p w14:paraId="4DC6BC78" w14:textId="77777777" w:rsidR="00095959" w:rsidRPr="000B6437" w:rsidRDefault="00095959" w:rsidP="00095959">
      <w:r w:rsidRPr="000B6437">
        <w:t>Holden, Andrew. “Are </w:t>
      </w:r>
      <w:proofErr w:type="spellStart"/>
      <w:r w:rsidRPr="000B6437">
        <w:t>Starlink</w:t>
      </w:r>
      <w:proofErr w:type="spellEnd"/>
      <w:r w:rsidRPr="000B6437">
        <w:t> Satellites the Solution to Rural Internets Setbacks</w:t>
      </w:r>
      <w:proofErr w:type="gramStart"/>
      <w:r w:rsidRPr="000B6437">
        <w:t>? .</w:t>
      </w:r>
      <w:proofErr w:type="gramEnd"/>
      <w:r w:rsidRPr="000B6437">
        <w:t>” Ohio Ag Manager, 9 Apr. 2021, https://u.osu.edu/ohioagmanager/2021/04/09/are-starlink-satellites-the-solution-to-rural-internets-setbacks/. </w:t>
      </w:r>
      <w:r>
        <w:t xml:space="preserve">// LHP GB + LHP PS </w:t>
      </w:r>
    </w:p>
    <w:p w14:paraId="5C39269A" w14:textId="77777777" w:rsidR="00095959" w:rsidRPr="001148FD" w:rsidRDefault="00095959" w:rsidP="00095959">
      <w:pPr>
        <w:rPr>
          <w:sz w:val="8"/>
        </w:rPr>
      </w:pPr>
      <w:r w:rsidRPr="001148FD">
        <w:rPr>
          <w:sz w:val="8"/>
        </w:rPr>
        <w:t xml:space="preserve">Slow internet can frustrate almost anyone, but if </w:t>
      </w:r>
      <w:r w:rsidRPr="000B6437">
        <w:rPr>
          <w:b/>
          <w:bCs/>
          <w:u w:val="single"/>
        </w:rPr>
        <w:t>you live in a </w:t>
      </w:r>
      <w:r w:rsidRPr="00E449B1">
        <w:rPr>
          <w:b/>
          <w:bCs/>
          <w:highlight w:val="yellow"/>
          <w:u w:val="single"/>
        </w:rPr>
        <w:t>rural</w:t>
      </w:r>
      <w:r w:rsidRPr="000B6437">
        <w:rPr>
          <w:b/>
          <w:bCs/>
          <w:u w:val="single"/>
        </w:rPr>
        <w:t xml:space="preserve"> </w:t>
      </w:r>
      <w:r w:rsidRPr="00E449B1">
        <w:rPr>
          <w:b/>
          <w:bCs/>
          <w:highlight w:val="yellow"/>
          <w:u w:val="single"/>
        </w:rPr>
        <w:t>area</w:t>
      </w:r>
      <w:r w:rsidRPr="000B6437">
        <w:rPr>
          <w:b/>
          <w:bCs/>
          <w:u w:val="single"/>
        </w:rPr>
        <w:t>, slow internet, if any, can often be your only choice</w:t>
      </w:r>
      <w:r w:rsidRPr="001148FD">
        <w:rPr>
          <w:sz w:val="8"/>
        </w:rPr>
        <w:t>. </w:t>
      </w:r>
      <w:r w:rsidRPr="000B6437">
        <w:rPr>
          <w:b/>
          <w:bCs/>
          <w:u w:val="single"/>
        </w:rPr>
        <w:t xml:space="preserve">The </w:t>
      </w:r>
      <w:r w:rsidRPr="00E449B1">
        <w:rPr>
          <w:b/>
          <w:bCs/>
          <w:highlight w:val="yellow"/>
          <w:u w:val="single"/>
        </w:rPr>
        <w:t>lack of</w:t>
      </w:r>
      <w:r w:rsidRPr="000B6437">
        <w:rPr>
          <w:b/>
          <w:bCs/>
          <w:u w:val="single"/>
        </w:rPr>
        <w:t xml:space="preserve"> </w:t>
      </w:r>
      <w:r w:rsidRPr="00E449B1">
        <w:rPr>
          <w:b/>
          <w:bCs/>
          <w:highlight w:val="yellow"/>
          <w:u w:val="single"/>
        </w:rPr>
        <w:t>highspeed internet access</w:t>
      </w:r>
      <w:r w:rsidRPr="000B6437">
        <w:rPr>
          <w:b/>
          <w:bCs/>
          <w:u w:val="single"/>
        </w:rPr>
        <w:t xml:space="preserve"> has been a </w:t>
      </w:r>
      <w:r w:rsidRPr="00E449B1">
        <w:rPr>
          <w:b/>
          <w:bCs/>
          <w:highlight w:val="yellow"/>
          <w:u w:val="single"/>
        </w:rPr>
        <w:t>concern</w:t>
      </w:r>
      <w:r w:rsidRPr="000B6437">
        <w:rPr>
          <w:b/>
          <w:bCs/>
          <w:u w:val="single"/>
        </w:rPr>
        <w:t xml:space="preserve"> for many years in rural America</w:t>
      </w:r>
      <w:r w:rsidRPr="001148FD">
        <w:rPr>
          <w:sz w:val="8"/>
        </w:rPr>
        <w:t>. </w:t>
      </w:r>
      <w:r w:rsidRPr="000B6437">
        <w:rPr>
          <w:b/>
          <w:bCs/>
          <w:u w:val="single"/>
        </w:rPr>
        <w:t>While companies slowly improve service and governmental programs try to address these issues, many rural residents are left waiting for faster internet that can’t come soon enough</w:t>
      </w:r>
      <w:r w:rsidRPr="001148FD">
        <w:rPr>
          <w:sz w:val="8"/>
        </w:rPr>
        <w:t xml:space="preserve">. </w:t>
      </w:r>
      <w:r w:rsidRPr="000B6437">
        <w:rPr>
          <w:b/>
          <w:bCs/>
          <w:u w:val="single"/>
        </w:rPr>
        <w:t>One company that is </w:t>
      </w:r>
      <w:r w:rsidRPr="0054314F">
        <w:rPr>
          <w:b/>
          <w:bCs/>
          <w:u w:val="single"/>
        </w:rPr>
        <w:t xml:space="preserve">attempting </w:t>
      </w:r>
      <w:r w:rsidRPr="00E449B1">
        <w:rPr>
          <w:b/>
          <w:bCs/>
          <w:highlight w:val="yellow"/>
          <w:u w:val="single"/>
        </w:rPr>
        <w:t xml:space="preserve">to close this digital divide </w:t>
      </w:r>
      <w:r w:rsidRPr="0054314F">
        <w:rPr>
          <w:b/>
          <w:bCs/>
          <w:u w:val="single"/>
        </w:rPr>
        <w:t>is SpaceX</w:t>
      </w:r>
      <w:r w:rsidRPr="000B6437">
        <w:rPr>
          <w:b/>
          <w:bCs/>
          <w:u w:val="single"/>
        </w:rPr>
        <w:t xml:space="preserve">, with their high-speed satellite internet system called </w:t>
      </w:r>
      <w:proofErr w:type="spellStart"/>
      <w:r w:rsidRPr="00E449B1">
        <w:rPr>
          <w:b/>
          <w:bCs/>
          <w:highlight w:val="yellow"/>
          <w:u w:val="single"/>
        </w:rPr>
        <w:t>Starlink</w:t>
      </w:r>
      <w:proofErr w:type="spellEnd"/>
      <w:r w:rsidRPr="000B6437">
        <w:rPr>
          <w:b/>
          <w:bCs/>
          <w:u w:val="single"/>
        </w:rPr>
        <w:t>.</w:t>
      </w:r>
      <w:r w:rsidRPr="001148FD">
        <w:rPr>
          <w:sz w:val="8"/>
        </w:rPr>
        <w:t xml:space="preserve"> While </w:t>
      </w:r>
      <w:proofErr w:type="spellStart"/>
      <w:r w:rsidRPr="001148FD">
        <w:rPr>
          <w:sz w:val="8"/>
        </w:rPr>
        <w:t>Starlink</w:t>
      </w:r>
      <w:proofErr w:type="spellEnd"/>
      <w:r w:rsidRPr="001148FD">
        <w:rPr>
          <w:sz w:val="8"/>
        </w:rPr>
        <w:t xml:space="preserve"> is just beginning to roll out service, </w:t>
      </w:r>
      <w:r w:rsidRPr="000B6437">
        <w:rPr>
          <w:b/>
          <w:bCs/>
          <w:u w:val="single"/>
        </w:rPr>
        <w:t>the initial results appear to be </w:t>
      </w:r>
      <w:r w:rsidRPr="00E449B1">
        <w:rPr>
          <w:b/>
          <w:bCs/>
          <w:highlight w:val="yellow"/>
          <w:u w:val="single"/>
        </w:rPr>
        <w:t>promising</w:t>
      </w:r>
      <w:r w:rsidRPr="000B6437">
        <w:rPr>
          <w:b/>
          <w:bCs/>
          <w:u w:val="single"/>
        </w:rPr>
        <w:t xml:space="preserve">. </w:t>
      </w:r>
      <w:r w:rsidRPr="00E449B1">
        <w:rPr>
          <w:b/>
          <w:bCs/>
          <w:highlight w:val="yellow"/>
          <w:u w:val="single"/>
        </w:rPr>
        <w:t>Rural communities and Tribal lands</w:t>
      </w:r>
      <w:r w:rsidRPr="000B6437">
        <w:rPr>
          <w:b/>
          <w:bCs/>
          <w:u w:val="single"/>
        </w:rPr>
        <w:t xml:space="preserve"> have far </w:t>
      </w:r>
      <w:r w:rsidRPr="00E449B1">
        <w:rPr>
          <w:b/>
          <w:bCs/>
          <w:highlight w:val="yellow"/>
          <w:u w:val="single"/>
        </w:rPr>
        <w:t>less access</w:t>
      </w:r>
      <w:r w:rsidRPr="000B6437">
        <w:rPr>
          <w:b/>
          <w:bCs/>
          <w:u w:val="single"/>
        </w:rPr>
        <w:t xml:space="preserve"> to high-speed internet </w:t>
      </w:r>
      <w:r w:rsidRPr="00E449B1">
        <w:rPr>
          <w:b/>
          <w:bCs/>
          <w:highlight w:val="yellow"/>
          <w:u w:val="single"/>
        </w:rPr>
        <w:t xml:space="preserve">compared to </w:t>
      </w:r>
      <w:r w:rsidRPr="000B6437">
        <w:rPr>
          <w:b/>
          <w:bCs/>
          <w:u w:val="single"/>
        </w:rPr>
        <w:t xml:space="preserve">those in more </w:t>
      </w:r>
      <w:r w:rsidRPr="00E449B1">
        <w:rPr>
          <w:b/>
          <w:bCs/>
          <w:highlight w:val="yellow"/>
          <w:u w:val="single"/>
        </w:rPr>
        <w:t>populated areas</w:t>
      </w:r>
      <w:r w:rsidRPr="001148FD">
        <w:rPr>
          <w:sz w:val="8"/>
        </w:rPr>
        <w:t>. </w:t>
      </w:r>
      <w:r w:rsidRPr="007C05C9">
        <w:rPr>
          <w:b/>
          <w:bCs/>
          <w:u w:val="single"/>
        </w:rPr>
        <w:t>The </w:t>
      </w:r>
      <w:r w:rsidRPr="0054314F">
        <w:rPr>
          <w:b/>
          <w:bCs/>
          <w:u w:val="single"/>
        </w:rPr>
        <w:t>Federal Communications Commission considers high-speed broadband internet as being able to provide 25 Mbps download speeds and 3 Mbps upload</w:t>
      </w:r>
      <w:r w:rsidRPr="007C05C9">
        <w:rPr>
          <w:b/>
          <w:bCs/>
          <w:u w:val="single"/>
        </w:rPr>
        <w:t xml:space="preserve"> speeds. According to the FCC’s, 2020 Broadband Deployment Report, “</w:t>
      </w:r>
      <w:r w:rsidRPr="00E449B1">
        <w:rPr>
          <w:b/>
          <w:bCs/>
          <w:highlight w:val="yellow"/>
          <w:u w:val="single"/>
        </w:rPr>
        <w:t>22.3% of Americans in rural areas</w:t>
      </w:r>
      <w:r w:rsidRPr="007C05C9">
        <w:rPr>
          <w:b/>
          <w:bCs/>
          <w:u w:val="single"/>
        </w:rPr>
        <w:t xml:space="preserve"> </w:t>
      </w:r>
      <w:r w:rsidRPr="00E449B1">
        <w:rPr>
          <w:b/>
          <w:bCs/>
          <w:highlight w:val="yellow"/>
          <w:u w:val="single"/>
        </w:rPr>
        <w:t>and 27.7% of Americans in Tribal lands lack</w:t>
      </w:r>
      <w:r w:rsidRPr="007C05C9">
        <w:rPr>
          <w:b/>
          <w:bCs/>
          <w:u w:val="single"/>
        </w:rPr>
        <w:t xml:space="preserve"> </w:t>
      </w:r>
      <w:r w:rsidRPr="0054314F">
        <w:rPr>
          <w:b/>
          <w:bCs/>
          <w:highlight w:val="yellow"/>
          <w:u w:val="single"/>
        </w:rPr>
        <w:t>coverage</w:t>
      </w:r>
      <w:r w:rsidRPr="007C05C9">
        <w:rPr>
          <w:b/>
          <w:bCs/>
          <w:u w:val="single"/>
        </w:rPr>
        <w:t xml:space="preserve"> from fixed terrestrial </w:t>
      </w:r>
      <w:r w:rsidRPr="0054314F">
        <w:rPr>
          <w:b/>
          <w:bCs/>
          <w:u w:val="single"/>
        </w:rPr>
        <w:t>25/3 Mbps</w:t>
      </w:r>
      <w:r w:rsidRPr="007C05C9">
        <w:rPr>
          <w:b/>
          <w:bCs/>
          <w:u w:val="single"/>
        </w:rPr>
        <w:t xml:space="preserve"> broadband, as compared to only 1.5% of Americans in urban areas”. Those without high-speed internet access can often be </w:t>
      </w:r>
      <w:r w:rsidRPr="0054314F">
        <w:rPr>
          <w:b/>
          <w:bCs/>
          <w:u w:val="single"/>
        </w:rPr>
        <w:t>categorized under the phrase ‘last mile’ customers. The last mile problem can be described as the customers at the end of the communication line that are more expensive to reac</w:t>
      </w:r>
      <w:r w:rsidRPr="0054314F">
        <w:rPr>
          <w:b/>
          <w:bCs/>
          <w:highlight w:val="yellow"/>
          <w:u w:val="single"/>
        </w:rPr>
        <w:t>h</w:t>
      </w:r>
      <w:r w:rsidRPr="007C05C9">
        <w:rPr>
          <w:b/>
          <w:bCs/>
          <w:u w:val="single"/>
        </w:rPr>
        <w:t xml:space="preserve"> and located farther apart</w:t>
      </w:r>
      <w:r w:rsidRPr="001148FD">
        <w:rPr>
          <w:sz w:val="8"/>
        </w:rPr>
        <w:t xml:space="preserve">. As unfortunate as it is, in basic terms, </w:t>
      </w:r>
      <w:r w:rsidRPr="00E449B1">
        <w:rPr>
          <w:b/>
          <w:bCs/>
          <w:highlight w:val="yellow"/>
          <w:u w:val="single"/>
        </w:rPr>
        <w:t>companies</w:t>
      </w:r>
      <w:r w:rsidRPr="007C05C9">
        <w:rPr>
          <w:b/>
          <w:bCs/>
          <w:u w:val="single"/>
        </w:rPr>
        <w:t xml:space="preserve"> would </w:t>
      </w:r>
      <w:r w:rsidRPr="00E449B1">
        <w:rPr>
          <w:b/>
          <w:bCs/>
          <w:highlight w:val="yellow"/>
          <w:u w:val="single"/>
        </w:rPr>
        <w:t>rather</w:t>
      </w:r>
      <w:r w:rsidRPr="007C05C9">
        <w:rPr>
          <w:b/>
          <w:bCs/>
          <w:u w:val="single"/>
        </w:rPr>
        <w:t xml:space="preserve"> </w:t>
      </w:r>
      <w:r w:rsidRPr="00E449B1">
        <w:rPr>
          <w:b/>
          <w:bCs/>
          <w:highlight w:val="yellow"/>
          <w:u w:val="single"/>
        </w:rPr>
        <w:t>run a mile of</w:t>
      </w:r>
      <w:r w:rsidRPr="007C05C9">
        <w:rPr>
          <w:b/>
          <w:bCs/>
          <w:u w:val="single"/>
        </w:rPr>
        <w:t xml:space="preserve"> infrastructure in an area </w:t>
      </w:r>
      <w:r w:rsidRPr="00E449B1">
        <w:rPr>
          <w:b/>
          <w:bCs/>
          <w:highlight w:val="yellow"/>
          <w:u w:val="single"/>
        </w:rPr>
        <w:t>that will yield 25 customers</w:t>
      </w:r>
      <w:r w:rsidRPr="007C05C9">
        <w:rPr>
          <w:b/>
          <w:bCs/>
          <w:u w:val="single"/>
        </w:rPr>
        <w:t> </w:t>
      </w:r>
      <w:r w:rsidRPr="00E449B1">
        <w:rPr>
          <w:b/>
          <w:bCs/>
          <w:highlight w:val="yellow"/>
          <w:u w:val="single"/>
        </w:rPr>
        <w:t>than</w:t>
      </w:r>
      <w:r w:rsidRPr="007C05C9">
        <w:rPr>
          <w:b/>
          <w:bCs/>
          <w:u w:val="single"/>
        </w:rPr>
        <w:t xml:space="preserve"> run a mile for just </w:t>
      </w:r>
      <w:r w:rsidRPr="00E449B1">
        <w:rPr>
          <w:b/>
          <w:bCs/>
          <w:highlight w:val="yellow"/>
          <w:u w:val="single"/>
        </w:rPr>
        <w:t>one</w:t>
      </w:r>
      <w:r w:rsidRPr="007C05C9">
        <w:rPr>
          <w:b/>
          <w:bCs/>
          <w:u w:val="single"/>
        </w:rPr>
        <w:t xml:space="preserve"> customer.</w:t>
      </w:r>
      <w:r w:rsidRPr="001148FD">
        <w:rPr>
          <w:sz w:val="8"/>
        </w:rPr>
        <w:t> </w:t>
      </w:r>
      <w:r w:rsidRPr="007C05C9">
        <w:rPr>
          <w:b/>
          <w:bCs/>
          <w:u w:val="single"/>
        </w:rPr>
        <w:t xml:space="preserve">Diminishing returns leads to </w:t>
      </w:r>
      <w:r w:rsidRPr="00E449B1">
        <w:rPr>
          <w:b/>
          <w:bCs/>
          <w:highlight w:val="yellow"/>
          <w:u w:val="single"/>
        </w:rPr>
        <w:t>internet</w:t>
      </w:r>
      <w:r w:rsidRPr="007C05C9">
        <w:rPr>
          <w:b/>
          <w:bCs/>
          <w:u w:val="single"/>
        </w:rPr>
        <w:t xml:space="preserve"> </w:t>
      </w:r>
      <w:r w:rsidRPr="00E449B1">
        <w:rPr>
          <w:b/>
          <w:bCs/>
          <w:highlight w:val="yellow"/>
          <w:u w:val="single"/>
        </w:rPr>
        <w:t>companies</w:t>
      </w:r>
      <w:r w:rsidRPr="007C05C9">
        <w:rPr>
          <w:b/>
          <w:bCs/>
          <w:u w:val="single"/>
        </w:rPr>
        <w:t> being </w:t>
      </w:r>
      <w:r w:rsidRPr="00E449B1">
        <w:rPr>
          <w:b/>
          <w:bCs/>
          <w:highlight w:val="yellow"/>
          <w:u w:val="single"/>
        </w:rPr>
        <w:t>unwilling</w:t>
      </w:r>
      <w:r w:rsidRPr="007C05C9">
        <w:rPr>
          <w:b/>
          <w:bCs/>
          <w:u w:val="single"/>
        </w:rPr>
        <w:t xml:space="preserve"> </w:t>
      </w:r>
      <w:r w:rsidRPr="00E449B1">
        <w:rPr>
          <w:b/>
          <w:bCs/>
          <w:highlight w:val="yellow"/>
          <w:u w:val="single"/>
        </w:rPr>
        <w:t>to improve</w:t>
      </w:r>
      <w:r w:rsidRPr="007C05C9">
        <w:rPr>
          <w:b/>
          <w:bCs/>
          <w:u w:val="single"/>
        </w:rPr>
        <w:t xml:space="preserve"> internet in rural areas, as well as </w:t>
      </w:r>
      <w:r w:rsidRPr="005C1671">
        <w:rPr>
          <w:b/>
          <w:bCs/>
          <w:u w:val="single"/>
        </w:rPr>
        <w:t>less competition</w:t>
      </w:r>
      <w:r w:rsidRPr="007C05C9">
        <w:rPr>
          <w:b/>
          <w:bCs/>
          <w:u w:val="single"/>
        </w:rPr>
        <w:t> for existing providers. The impact of the digital divide can be felt across the US by those living in small and rural towns</w:t>
      </w:r>
      <w:r w:rsidRPr="001148FD">
        <w:rPr>
          <w:sz w:val="8"/>
        </w:rPr>
        <w:t xml:space="preserve">. Many aspects of </w:t>
      </w:r>
      <w:r w:rsidRPr="00E449B1">
        <w:rPr>
          <w:b/>
          <w:bCs/>
          <w:highlight w:val="yellow"/>
          <w:u w:val="single"/>
        </w:rPr>
        <w:t>modern life</w:t>
      </w:r>
      <w:r w:rsidRPr="007C05C9">
        <w:rPr>
          <w:b/>
          <w:bCs/>
          <w:u w:val="single"/>
        </w:rPr>
        <w:t xml:space="preserve"> are </w:t>
      </w:r>
      <w:r w:rsidRPr="00E449B1">
        <w:rPr>
          <w:b/>
          <w:bCs/>
          <w:highlight w:val="yellow"/>
          <w:u w:val="single"/>
        </w:rPr>
        <w:lastRenderedPageBreak/>
        <w:t>affected</w:t>
      </w:r>
      <w:r w:rsidRPr="007C05C9">
        <w:rPr>
          <w:b/>
          <w:bCs/>
          <w:u w:val="single"/>
        </w:rPr>
        <w:t xml:space="preserve"> by access to high-speed internet, including </w:t>
      </w:r>
      <w:r w:rsidRPr="00E449B1">
        <w:rPr>
          <w:b/>
          <w:bCs/>
          <w:highlight w:val="yellow"/>
          <w:u w:val="single"/>
        </w:rPr>
        <w:t>education</w:t>
      </w:r>
      <w:r w:rsidRPr="007C05C9">
        <w:rPr>
          <w:b/>
          <w:bCs/>
          <w:u w:val="single"/>
        </w:rPr>
        <w:t xml:space="preserve">, </w:t>
      </w:r>
      <w:r w:rsidRPr="00E449B1">
        <w:rPr>
          <w:b/>
          <w:bCs/>
          <w:highlight w:val="yellow"/>
          <w:u w:val="single"/>
        </w:rPr>
        <w:t>healthcare</w:t>
      </w:r>
      <w:r w:rsidRPr="007C05C9">
        <w:rPr>
          <w:b/>
          <w:bCs/>
          <w:u w:val="single"/>
        </w:rPr>
        <w:t xml:space="preserve">, </w:t>
      </w:r>
      <w:r w:rsidRPr="00E449B1">
        <w:rPr>
          <w:b/>
          <w:bCs/>
          <w:highlight w:val="yellow"/>
          <w:u w:val="single"/>
        </w:rPr>
        <w:t>entertainment</w:t>
      </w:r>
      <w:r w:rsidRPr="007C05C9">
        <w:rPr>
          <w:b/>
          <w:bCs/>
          <w:u w:val="single"/>
        </w:rPr>
        <w:t xml:space="preserve">, and </w:t>
      </w:r>
      <w:r w:rsidRPr="00E449B1">
        <w:rPr>
          <w:b/>
          <w:bCs/>
          <w:highlight w:val="yellow"/>
          <w:u w:val="single"/>
        </w:rPr>
        <w:t>employment</w:t>
      </w:r>
      <w:r w:rsidRPr="001148FD">
        <w:rPr>
          <w:sz w:val="8"/>
        </w:rPr>
        <w:t xml:space="preserve">. In a report from Michigan State University’s </w:t>
      </w:r>
      <w:proofErr w:type="spellStart"/>
      <w:r w:rsidRPr="001148FD">
        <w:rPr>
          <w:sz w:val="8"/>
        </w:rPr>
        <w:t>Quello</w:t>
      </w:r>
      <w:proofErr w:type="spellEnd"/>
      <w:r w:rsidRPr="001148FD">
        <w:rPr>
          <w:sz w:val="8"/>
        </w:rPr>
        <w:t xml:space="preserve"> Center, </w:t>
      </w:r>
      <w:r w:rsidRPr="004E5C45">
        <w:rPr>
          <w:b/>
          <w:bCs/>
          <w:u w:val="single"/>
        </w:rPr>
        <w:t xml:space="preserve">students with slow or limited internet access </w:t>
      </w:r>
      <w:r w:rsidRPr="00E449B1">
        <w:rPr>
          <w:b/>
          <w:bCs/>
          <w:highlight w:val="yellow"/>
          <w:u w:val="single"/>
        </w:rPr>
        <w:t>lacked digital skills and performed lower on standardized tests</w:t>
      </w:r>
      <w:r w:rsidRPr="001148FD">
        <w:rPr>
          <w:sz w:val="8"/>
        </w:rPr>
        <w:t xml:space="preserve">. In addition to education, 2020 highlighted </w:t>
      </w:r>
      <w:r w:rsidRPr="004E5C45">
        <w:rPr>
          <w:b/>
          <w:bCs/>
          <w:u w:val="single"/>
        </w:rPr>
        <w:t xml:space="preserve">the future of </w:t>
      </w:r>
      <w:r w:rsidRPr="00E449B1">
        <w:rPr>
          <w:b/>
          <w:bCs/>
          <w:highlight w:val="yellow"/>
          <w:u w:val="single"/>
        </w:rPr>
        <w:t>working remotely</w:t>
      </w:r>
      <w:r w:rsidRPr="004E5C45">
        <w:rPr>
          <w:b/>
          <w:bCs/>
          <w:u w:val="single"/>
        </w:rPr>
        <w:t xml:space="preserve"> and virtual healthcare appointments which </w:t>
      </w:r>
      <w:r w:rsidRPr="00E449B1">
        <w:rPr>
          <w:b/>
          <w:bCs/>
          <w:highlight w:val="yellow"/>
          <w:u w:val="single"/>
        </w:rPr>
        <w:t>rely on faster internet</w:t>
      </w:r>
      <w:r w:rsidRPr="004E5C45">
        <w:rPr>
          <w:b/>
          <w:bCs/>
          <w:u w:val="single"/>
        </w:rPr>
        <w:t>.</w:t>
      </w:r>
      <w:r w:rsidRPr="001148FD">
        <w:rPr>
          <w:sz w:val="8"/>
        </w:rPr>
        <w:t xml:space="preserve"> </w:t>
      </w:r>
      <w:r w:rsidRPr="004E5C45">
        <w:rPr>
          <w:b/>
          <w:bCs/>
          <w:u w:val="single"/>
        </w:rPr>
        <w:t xml:space="preserve">Rural </w:t>
      </w:r>
      <w:r w:rsidRPr="001148FD">
        <w:rPr>
          <w:b/>
          <w:bCs/>
          <w:highlight w:val="yellow"/>
          <w:u w:val="single"/>
        </w:rPr>
        <w:t>businesses</w:t>
      </w:r>
      <w:r w:rsidRPr="001148FD">
        <w:rPr>
          <w:sz w:val="8"/>
        </w:rPr>
        <w:t xml:space="preserve">, from farms to manufacturing, </w:t>
      </w:r>
      <w:r w:rsidRPr="001148FD">
        <w:rPr>
          <w:b/>
          <w:bCs/>
          <w:highlight w:val="yellow"/>
          <w:u w:val="single"/>
        </w:rPr>
        <w:t>benefit</w:t>
      </w:r>
      <w:r w:rsidRPr="004E5C45">
        <w:rPr>
          <w:b/>
          <w:bCs/>
          <w:u w:val="single"/>
        </w:rPr>
        <w:t xml:space="preserve"> from better internet speeds as well, making it quicker to send and receive information</w:t>
      </w:r>
      <w:r w:rsidRPr="001148FD">
        <w:rPr>
          <w:sz w:val="8"/>
        </w:rPr>
        <w:t xml:space="preserve">. As technology improves and expands, more people in rural areas are slowly receiving better internet services, but </w:t>
      </w:r>
      <w:r w:rsidRPr="009C00CD">
        <w:rPr>
          <w:b/>
          <w:bCs/>
          <w:u w:val="single"/>
        </w:rPr>
        <w:t xml:space="preserve">one company that may have the ability to </w:t>
      </w:r>
      <w:r w:rsidRPr="001148FD">
        <w:rPr>
          <w:b/>
          <w:bCs/>
          <w:highlight w:val="yellow"/>
          <w:u w:val="single"/>
        </w:rPr>
        <w:t>close the</w:t>
      </w:r>
      <w:r w:rsidRPr="009C00CD">
        <w:rPr>
          <w:b/>
          <w:bCs/>
          <w:u w:val="single"/>
        </w:rPr>
        <w:t xml:space="preserve"> </w:t>
      </w:r>
      <w:r w:rsidRPr="001148FD">
        <w:rPr>
          <w:b/>
          <w:bCs/>
          <w:highlight w:val="yellow"/>
          <w:u w:val="single"/>
        </w:rPr>
        <w:t>gap</w:t>
      </w:r>
      <w:r w:rsidRPr="009C00CD">
        <w:rPr>
          <w:b/>
          <w:bCs/>
          <w:u w:val="single"/>
        </w:rPr>
        <w:t xml:space="preserve"> seemingly overnight is </w:t>
      </w:r>
      <w:r w:rsidRPr="001148FD">
        <w:rPr>
          <w:b/>
          <w:bCs/>
          <w:highlight w:val="yellow"/>
          <w:u w:val="single"/>
        </w:rPr>
        <w:t>SpaceX</w:t>
      </w:r>
      <w:r w:rsidRPr="009C00CD">
        <w:rPr>
          <w:b/>
          <w:bCs/>
          <w:u w:val="single"/>
        </w:rPr>
        <w:t>.</w:t>
      </w:r>
      <w:r w:rsidRPr="001148FD">
        <w:rPr>
          <w:sz w:val="8"/>
        </w:rPr>
        <w:t xml:space="preserve"> SpaceX, short for the Space Exploration Technologies Corporation, is an aerospace manufacturer founded by Elon Musk. Musk is also the founder of the popular </w:t>
      </w:r>
      <w:proofErr w:type="gramStart"/>
      <w:r w:rsidRPr="001148FD">
        <w:rPr>
          <w:sz w:val="8"/>
        </w:rPr>
        <w:t>electric  vehicle</w:t>
      </w:r>
      <w:proofErr w:type="gramEnd"/>
      <w:r w:rsidRPr="001148FD">
        <w:rPr>
          <w:sz w:val="8"/>
        </w:rPr>
        <w:t xml:space="preserve"> company Tesla Motors. One of SpaceX’s business endeavors is providing satellite internet access via a satellite consolation called </w:t>
      </w:r>
      <w:proofErr w:type="spellStart"/>
      <w:r w:rsidRPr="001148FD">
        <w:rPr>
          <w:sz w:val="8"/>
        </w:rPr>
        <w:t>Starlink</w:t>
      </w:r>
      <w:proofErr w:type="spellEnd"/>
      <w:r w:rsidRPr="001148FD">
        <w:rPr>
          <w:sz w:val="8"/>
        </w:rPr>
        <w:t xml:space="preserve">. This isn’t like the traditional satellite internet that has been offered over the years. </w:t>
      </w:r>
      <w:proofErr w:type="spellStart"/>
      <w:r w:rsidRPr="009C00CD">
        <w:rPr>
          <w:b/>
          <w:bCs/>
          <w:u w:val="single"/>
        </w:rPr>
        <w:t>Starlink</w:t>
      </w:r>
      <w:proofErr w:type="spellEnd"/>
      <w:r w:rsidRPr="009C00CD">
        <w:rPr>
          <w:b/>
          <w:bCs/>
          <w:u w:val="single"/>
        </w:rPr>
        <w:t xml:space="preserve"> uses satellites in low Earth orbit that allow for shorter distances and </w:t>
      </w:r>
      <w:r w:rsidRPr="001148FD">
        <w:rPr>
          <w:b/>
          <w:bCs/>
          <w:highlight w:val="yellow"/>
          <w:u w:val="single"/>
        </w:rPr>
        <w:t xml:space="preserve">speeds over 100 </w:t>
      </w:r>
      <w:proofErr w:type="spellStart"/>
      <w:r w:rsidRPr="001148FD">
        <w:rPr>
          <w:b/>
          <w:bCs/>
          <w:highlight w:val="yellow"/>
          <w:u w:val="single"/>
        </w:rPr>
        <w:t>mbps</w:t>
      </w:r>
      <w:proofErr w:type="spellEnd"/>
      <w:r w:rsidRPr="009C00CD">
        <w:rPr>
          <w:b/>
          <w:bCs/>
          <w:u w:val="single"/>
        </w:rPr>
        <w:t xml:space="preserve"> for those in the beta testing program</w:t>
      </w:r>
      <w:r w:rsidRPr="001148FD">
        <w:rPr>
          <w:sz w:val="8"/>
        </w:rPr>
        <w:t xml:space="preserve">. </w:t>
      </w:r>
      <w:r w:rsidRPr="009C00CD">
        <w:rPr>
          <w:b/>
          <w:bCs/>
          <w:u w:val="single"/>
        </w:rPr>
        <w:t xml:space="preserve">Speeds like that would be a </w:t>
      </w:r>
      <w:r w:rsidRPr="001148FD">
        <w:rPr>
          <w:b/>
          <w:bCs/>
          <w:highlight w:val="yellow"/>
          <w:u w:val="single"/>
        </w:rPr>
        <w:t>huge improvement</w:t>
      </w:r>
      <w:r w:rsidRPr="009C00CD">
        <w:rPr>
          <w:b/>
          <w:bCs/>
          <w:u w:val="single"/>
        </w:rPr>
        <w:t xml:space="preserve"> for almost anyone in a rural area and can be offered remotely to the </w:t>
      </w:r>
      <w:r w:rsidRPr="001148FD">
        <w:rPr>
          <w:b/>
          <w:bCs/>
          <w:highlight w:val="yellow"/>
          <w:u w:val="single"/>
        </w:rPr>
        <w:t>hardest to</w:t>
      </w:r>
      <w:r w:rsidRPr="009C00CD">
        <w:rPr>
          <w:b/>
          <w:bCs/>
          <w:u w:val="single"/>
        </w:rPr>
        <w:t xml:space="preserve"> </w:t>
      </w:r>
      <w:r w:rsidRPr="001148FD">
        <w:rPr>
          <w:b/>
          <w:bCs/>
          <w:highlight w:val="yellow"/>
          <w:u w:val="single"/>
        </w:rPr>
        <w:t>reach places</w:t>
      </w:r>
      <w:r w:rsidRPr="001148FD">
        <w:rPr>
          <w:sz w:val="8"/>
        </w:rPr>
        <w:t xml:space="preserve">. In February, </w:t>
      </w:r>
      <w:proofErr w:type="spellStart"/>
      <w:r w:rsidRPr="001148FD">
        <w:rPr>
          <w:sz w:val="8"/>
        </w:rPr>
        <w:t>Starlink</w:t>
      </w:r>
      <w:proofErr w:type="spellEnd"/>
      <w:r w:rsidRPr="001148FD">
        <w:rPr>
          <w:sz w:val="8"/>
        </w:rPr>
        <w:t xml:space="preserve"> opened pre-orders to the public and has been slowly filling orders ever since. With the high demand for the service, many orders are slated to be filled by the end of 2021 depending on your location. The current advertised cost for the service is $99.00 per month with the hardware, including a small satellite dish and a router, for a $499.00 onetime payment. On their website </w:t>
      </w:r>
      <w:proofErr w:type="spellStart"/>
      <w:r w:rsidRPr="001148FD">
        <w:rPr>
          <w:sz w:val="8"/>
        </w:rPr>
        <w:t>Starlink</w:t>
      </w:r>
      <w:proofErr w:type="spellEnd"/>
      <w:r w:rsidRPr="001148FD">
        <w:rPr>
          <w:sz w:val="8"/>
        </w:rPr>
        <w:t xml:space="preserve"> states service will be offered on a first come, first served basis, and is currently taking $100 down payments to get in line for the service. If you are interested in seeing if service is available in your area, or signing up yourself, you can visit </w:t>
      </w:r>
      <w:hyperlink r:id="rId10" w:history="1">
        <w:r w:rsidRPr="001148FD">
          <w:rPr>
            <w:rStyle w:val="Hyperlink"/>
            <w:sz w:val="8"/>
          </w:rPr>
          <w:t>www.Starlink.com</w:t>
        </w:r>
      </w:hyperlink>
      <w:r w:rsidRPr="001148FD">
        <w:rPr>
          <w:sz w:val="8"/>
        </w:rPr>
        <w:t xml:space="preserve"> to do so. Will </w:t>
      </w:r>
      <w:proofErr w:type="spellStart"/>
      <w:r w:rsidRPr="001148FD">
        <w:rPr>
          <w:sz w:val="8"/>
        </w:rPr>
        <w:t>Starlink</w:t>
      </w:r>
      <w:proofErr w:type="spellEnd"/>
      <w:r w:rsidRPr="001148FD">
        <w:rPr>
          <w:sz w:val="8"/>
        </w:rPr>
        <w:t xml:space="preserve"> satellites be the solution to our rural internet woes? When considering access to high-speed internet service in rural areas, one thing that has historically lacked were options to choose from. </w:t>
      </w:r>
      <w:proofErr w:type="spellStart"/>
      <w:r w:rsidRPr="001148FD">
        <w:rPr>
          <w:b/>
          <w:bCs/>
          <w:highlight w:val="yellow"/>
          <w:u w:val="single"/>
        </w:rPr>
        <w:t>Starlink</w:t>
      </w:r>
      <w:proofErr w:type="spellEnd"/>
      <w:r w:rsidRPr="009C00CD">
        <w:rPr>
          <w:b/>
          <w:bCs/>
          <w:u w:val="single"/>
        </w:rPr>
        <w:t xml:space="preserve"> will provide another option, or possibly the first option, to those living with poor to no access to internet and may </w:t>
      </w:r>
      <w:r w:rsidRPr="001148FD">
        <w:rPr>
          <w:b/>
          <w:bCs/>
          <w:highlight w:val="yellow"/>
          <w:u w:val="single"/>
        </w:rPr>
        <w:t>solve</w:t>
      </w:r>
      <w:r w:rsidRPr="009C00CD">
        <w:rPr>
          <w:b/>
          <w:bCs/>
          <w:u w:val="single"/>
        </w:rPr>
        <w:t xml:space="preserve"> the </w:t>
      </w:r>
      <w:r w:rsidRPr="001148FD">
        <w:rPr>
          <w:b/>
          <w:bCs/>
          <w:highlight w:val="yellow"/>
          <w:u w:val="single"/>
        </w:rPr>
        <w:t>last mile</w:t>
      </w:r>
      <w:r w:rsidRPr="009C00CD">
        <w:rPr>
          <w:b/>
          <w:bCs/>
          <w:u w:val="single"/>
        </w:rPr>
        <w:t xml:space="preserve"> </w:t>
      </w:r>
      <w:r w:rsidRPr="001148FD">
        <w:rPr>
          <w:b/>
          <w:bCs/>
          <w:highlight w:val="yellow"/>
          <w:u w:val="single"/>
        </w:rPr>
        <w:t>problem</w:t>
      </w:r>
      <w:r w:rsidRPr="009C00CD">
        <w:rPr>
          <w:b/>
          <w:bCs/>
          <w:u w:val="single"/>
        </w:rPr>
        <w:t xml:space="preserve"> for many rural communities</w:t>
      </w:r>
      <w:r w:rsidRPr="001148FD">
        <w:rPr>
          <w:sz w:val="8"/>
        </w:rPr>
        <w:t xml:space="preserve">. Even those who do not use </w:t>
      </w:r>
      <w:proofErr w:type="spellStart"/>
      <w:r w:rsidRPr="001148FD">
        <w:rPr>
          <w:sz w:val="8"/>
        </w:rPr>
        <w:t>Starlink’s</w:t>
      </w:r>
      <w:proofErr w:type="spellEnd"/>
      <w:r w:rsidRPr="001148FD">
        <w:rPr>
          <w:sz w:val="8"/>
        </w:rPr>
        <w:t xml:space="preserve"> service could benefit from the competition that will encourage traditional internet providers to improve their infrastructure and speeds. Rural communities here in Ohio and across the United States could benefit greatly with better internet access and </w:t>
      </w:r>
      <w:proofErr w:type="spellStart"/>
      <w:r w:rsidRPr="001148FD">
        <w:rPr>
          <w:sz w:val="8"/>
        </w:rPr>
        <w:t>Starlink</w:t>
      </w:r>
      <w:proofErr w:type="spellEnd"/>
      <w:r w:rsidRPr="001148FD">
        <w:rPr>
          <w:sz w:val="8"/>
        </w:rPr>
        <w:t xml:space="preserve"> is on its way to providing it.</w:t>
      </w:r>
    </w:p>
    <w:p w14:paraId="178AC813" w14:textId="77777777" w:rsidR="00095959" w:rsidRDefault="00095959" w:rsidP="00095959">
      <w:pPr>
        <w:pStyle w:val="Heading4"/>
      </w:pPr>
      <w:proofErr w:type="spellStart"/>
      <w:r>
        <w:t>Starlink</w:t>
      </w:r>
      <w:proofErr w:type="spellEnd"/>
      <w:r>
        <w:t xml:space="preserve"> is uniquely equipped to help rural communities – Cesta 21: </w:t>
      </w:r>
    </w:p>
    <w:p w14:paraId="422A4A7B" w14:textId="77777777" w:rsidR="00095959" w:rsidRPr="001148FD" w:rsidRDefault="00095959" w:rsidP="00095959">
      <w:r w:rsidRPr="001148FD">
        <w:t xml:space="preserve">Cesta, Luciano. “SpaceX's </w:t>
      </w:r>
      <w:proofErr w:type="spellStart"/>
      <w:r w:rsidRPr="001148FD">
        <w:t>Starlink</w:t>
      </w:r>
      <w:proofErr w:type="spellEnd"/>
      <w:r w:rsidRPr="001148FD">
        <w:t xml:space="preserve"> May Help Bring Internet to Rural Areas.” Boston University News Service, 2 Apr. 2021, https://bunewsservice.com/spacexs-starlink-may-help-bring-internet-to-rural-areas/. </w:t>
      </w:r>
      <w:r>
        <w:t xml:space="preserve">// LHP GB + LHP PS </w:t>
      </w:r>
    </w:p>
    <w:p w14:paraId="6B7838C2" w14:textId="486D6331" w:rsidR="00095959" w:rsidRDefault="00095959" w:rsidP="00095959">
      <w:pPr>
        <w:rPr>
          <w:sz w:val="8"/>
        </w:rPr>
      </w:pPr>
      <w:r w:rsidRPr="00D21337">
        <w:rPr>
          <w:b/>
          <w:bCs/>
          <w:u w:val="single"/>
        </w:rPr>
        <w:t>Due to</w:t>
      </w:r>
      <w:r w:rsidRPr="00B65D86">
        <w:rPr>
          <w:sz w:val="8"/>
        </w:rPr>
        <w:t xml:space="preserve"> the </w:t>
      </w:r>
      <w:r w:rsidRPr="00D21337">
        <w:rPr>
          <w:b/>
          <w:bCs/>
          <w:u w:val="single"/>
        </w:rPr>
        <w:t>COVID-19 pandemic</w:t>
      </w:r>
      <w:r w:rsidRPr="00B65D86">
        <w:rPr>
          <w:sz w:val="8"/>
        </w:rPr>
        <w:t xml:space="preserve">, the </w:t>
      </w:r>
      <w:r w:rsidRPr="00B65D86">
        <w:rPr>
          <w:b/>
          <w:bCs/>
          <w:highlight w:val="yellow"/>
          <w:u w:val="single"/>
        </w:rPr>
        <w:t>internet</w:t>
      </w:r>
      <w:r w:rsidRPr="00D21337">
        <w:rPr>
          <w:b/>
          <w:bCs/>
          <w:u w:val="single"/>
        </w:rPr>
        <w:t xml:space="preserve"> has </w:t>
      </w:r>
      <w:r w:rsidRPr="00B65D86">
        <w:rPr>
          <w:b/>
          <w:bCs/>
          <w:highlight w:val="yellow"/>
          <w:u w:val="single"/>
        </w:rPr>
        <w:t>played</w:t>
      </w:r>
      <w:r w:rsidRPr="00D21337">
        <w:rPr>
          <w:b/>
          <w:bCs/>
          <w:u w:val="single"/>
        </w:rPr>
        <w:t xml:space="preserve"> an </w:t>
      </w:r>
      <w:r w:rsidRPr="00B65D86">
        <w:rPr>
          <w:b/>
          <w:bCs/>
          <w:highlight w:val="yellow"/>
          <w:u w:val="single"/>
        </w:rPr>
        <w:t xml:space="preserve">increasingly important role </w:t>
      </w:r>
      <w:r w:rsidRPr="00D21337">
        <w:rPr>
          <w:b/>
          <w:bCs/>
          <w:u w:val="single"/>
        </w:rPr>
        <w:t>in many people’s lives.</w:t>
      </w:r>
      <w:r w:rsidRPr="00B65D86">
        <w:rPr>
          <w:sz w:val="8"/>
        </w:rPr>
        <w:t xml:space="preserve"> </w:t>
      </w:r>
      <w:r w:rsidRPr="00B65D86">
        <w:rPr>
          <w:b/>
          <w:bCs/>
          <w:highlight w:val="yellow"/>
          <w:u w:val="single"/>
        </w:rPr>
        <w:t xml:space="preserve">Work, </w:t>
      </w:r>
      <w:proofErr w:type="gramStart"/>
      <w:r w:rsidRPr="00B65D86">
        <w:rPr>
          <w:b/>
          <w:bCs/>
          <w:highlight w:val="yellow"/>
          <w:u w:val="single"/>
        </w:rPr>
        <w:t>school</w:t>
      </w:r>
      <w:proofErr w:type="gramEnd"/>
      <w:r w:rsidRPr="00D21337">
        <w:rPr>
          <w:b/>
          <w:bCs/>
          <w:u w:val="single"/>
        </w:rPr>
        <w:t xml:space="preserve"> and entertainment have become an online endeavor. </w:t>
      </w:r>
      <w:r w:rsidRPr="00B65D86">
        <w:rPr>
          <w:b/>
          <w:bCs/>
          <w:highlight w:val="yellow"/>
          <w:u w:val="single"/>
        </w:rPr>
        <w:t>Connection</w:t>
      </w:r>
      <w:r w:rsidRPr="00D21337">
        <w:rPr>
          <w:b/>
          <w:bCs/>
          <w:u w:val="single"/>
        </w:rPr>
        <w:t xml:space="preserve"> </w:t>
      </w:r>
      <w:r w:rsidRPr="00B65D86">
        <w:rPr>
          <w:b/>
          <w:bCs/>
          <w:highlight w:val="yellow"/>
          <w:u w:val="single"/>
        </w:rPr>
        <w:t>to</w:t>
      </w:r>
      <w:r w:rsidRPr="00D21337">
        <w:rPr>
          <w:b/>
          <w:bCs/>
          <w:u w:val="single"/>
        </w:rPr>
        <w:t xml:space="preserve"> the outside </w:t>
      </w:r>
      <w:r w:rsidRPr="00B65D86">
        <w:rPr>
          <w:b/>
          <w:bCs/>
          <w:highlight w:val="yellow"/>
          <w:u w:val="single"/>
        </w:rPr>
        <w:t>world</w:t>
      </w:r>
      <w:r w:rsidRPr="00D21337">
        <w:rPr>
          <w:b/>
          <w:bCs/>
          <w:u w:val="single"/>
        </w:rPr>
        <w:t xml:space="preserve"> has been made </w:t>
      </w:r>
      <w:r w:rsidRPr="00B65D86">
        <w:rPr>
          <w:b/>
          <w:bCs/>
          <w:highlight w:val="yellow"/>
          <w:u w:val="single"/>
        </w:rPr>
        <w:t xml:space="preserve">possible by </w:t>
      </w:r>
      <w:proofErr w:type="spellStart"/>
      <w:proofErr w:type="gramStart"/>
      <w:r w:rsidRPr="00B65D86">
        <w:rPr>
          <w:b/>
          <w:bCs/>
          <w:highlight w:val="yellow"/>
          <w:u w:val="single"/>
        </w:rPr>
        <w:t>technology</w:t>
      </w:r>
      <w:r w:rsidRPr="00B65D86">
        <w:rPr>
          <w:sz w:val="8"/>
        </w:rPr>
        <w:t>.These</w:t>
      </w:r>
      <w:proofErr w:type="spellEnd"/>
      <w:proofErr w:type="gramEnd"/>
      <w:r w:rsidRPr="00B65D86">
        <w:rPr>
          <w:sz w:val="8"/>
        </w:rPr>
        <w:t xml:space="preserve"> servi</w:t>
      </w:r>
      <w:r w:rsidRPr="00D21337">
        <w:rPr>
          <w:b/>
          <w:bCs/>
          <w:u w:val="single"/>
        </w:rPr>
        <w:t>ces require reliable internet service</w:t>
      </w:r>
      <w:r w:rsidRPr="00B65D86">
        <w:rPr>
          <w:sz w:val="8"/>
        </w:rPr>
        <w:t xml:space="preserve">. However, many </w:t>
      </w:r>
      <w:r w:rsidRPr="00B65D86">
        <w:rPr>
          <w:b/>
          <w:bCs/>
          <w:highlight w:val="yellow"/>
          <w:u w:val="single"/>
        </w:rPr>
        <w:t>people</w:t>
      </w:r>
      <w:r w:rsidRPr="00D21337">
        <w:rPr>
          <w:b/>
          <w:bCs/>
          <w:u w:val="single"/>
        </w:rPr>
        <w:t xml:space="preserve"> </w:t>
      </w:r>
      <w:r w:rsidRPr="00B65D86">
        <w:rPr>
          <w:b/>
          <w:bCs/>
          <w:highlight w:val="yellow"/>
          <w:u w:val="single"/>
        </w:rPr>
        <w:t>still</w:t>
      </w:r>
      <w:r w:rsidRPr="00D21337">
        <w:rPr>
          <w:b/>
          <w:bCs/>
          <w:u w:val="single"/>
        </w:rPr>
        <w:t xml:space="preserve"> </w:t>
      </w:r>
      <w:r w:rsidRPr="00B65D86">
        <w:rPr>
          <w:b/>
          <w:bCs/>
          <w:highlight w:val="yellow"/>
          <w:u w:val="single"/>
        </w:rPr>
        <w:t>do not have access</w:t>
      </w:r>
      <w:r w:rsidRPr="00D21337">
        <w:rPr>
          <w:b/>
          <w:bCs/>
          <w:u w:val="single"/>
        </w:rPr>
        <w:t xml:space="preserve"> to reliable broadband internet</w:t>
      </w:r>
      <w:r w:rsidRPr="00B65D86">
        <w:rPr>
          <w:sz w:val="8"/>
        </w:rPr>
        <w:t xml:space="preserve">. This is especially the case in </w:t>
      </w:r>
      <w:r w:rsidRPr="00B65D86">
        <w:rPr>
          <w:b/>
          <w:bCs/>
          <w:highlight w:val="yellow"/>
          <w:u w:val="single"/>
        </w:rPr>
        <w:t>poorer</w:t>
      </w:r>
      <w:r w:rsidRPr="00D21337">
        <w:rPr>
          <w:b/>
          <w:bCs/>
          <w:u w:val="single"/>
        </w:rPr>
        <w:t xml:space="preserve"> and more </w:t>
      </w:r>
      <w:r w:rsidRPr="00B65D86">
        <w:rPr>
          <w:b/>
          <w:bCs/>
          <w:highlight w:val="yellow"/>
          <w:u w:val="single"/>
        </w:rPr>
        <w:t>rural</w:t>
      </w:r>
      <w:r w:rsidRPr="00D21337">
        <w:rPr>
          <w:b/>
          <w:bCs/>
          <w:u w:val="single"/>
        </w:rPr>
        <w:t xml:space="preserve"> areas</w:t>
      </w:r>
      <w:r w:rsidRPr="00B65D86">
        <w:rPr>
          <w:sz w:val="8"/>
        </w:rPr>
        <w:t xml:space="preserve">. In </w:t>
      </w:r>
      <w:r w:rsidRPr="00D21337">
        <w:rPr>
          <w:b/>
          <w:bCs/>
          <w:u w:val="single"/>
        </w:rPr>
        <w:t>rural areas of Canada and the United States, it can be more difficult to get high-speed internet access</w:t>
      </w:r>
      <w:r w:rsidRPr="00B65D86">
        <w:rPr>
          <w:sz w:val="8"/>
        </w:rPr>
        <w:t xml:space="preserve">. </w:t>
      </w:r>
      <w:r w:rsidRPr="00D21337">
        <w:rPr>
          <w:b/>
          <w:bCs/>
          <w:u w:val="single"/>
        </w:rPr>
        <w:t>As of 2018, 78 percent of the U.S. population in rural areas had access to home, non-cellular broadband internet with download speeds over 25 megabits per second</w:t>
      </w:r>
      <w:r w:rsidRPr="00B65D86">
        <w:rPr>
          <w:sz w:val="8"/>
        </w:rPr>
        <w:t xml:space="preserve">. According to the Federal Communications Commission, </w:t>
      </w:r>
      <w:r w:rsidRPr="00D21337">
        <w:rPr>
          <w:b/>
          <w:bCs/>
          <w:u w:val="single"/>
        </w:rPr>
        <w:t>25 megabits per second is fast enough to stream HD video or videoconference at the same time for more than one person.</w:t>
      </w:r>
      <w:r w:rsidRPr="00B65D86">
        <w:rPr>
          <w:sz w:val="8"/>
        </w:rPr>
        <w:t xml:space="preserve"> Meanwhile, </w:t>
      </w:r>
      <w:r w:rsidRPr="00D21337">
        <w:rPr>
          <w:b/>
          <w:bCs/>
          <w:u w:val="single"/>
        </w:rPr>
        <w:t xml:space="preserve">99 percent of the urban population has access to </w:t>
      </w:r>
      <w:proofErr w:type="gramStart"/>
      <w:r w:rsidRPr="00D21337">
        <w:rPr>
          <w:b/>
          <w:bCs/>
          <w:u w:val="single"/>
        </w:rPr>
        <w:t>high speed</w:t>
      </w:r>
      <w:proofErr w:type="gramEnd"/>
      <w:r w:rsidRPr="00D21337">
        <w:rPr>
          <w:b/>
          <w:bCs/>
          <w:u w:val="single"/>
        </w:rPr>
        <w:t xml:space="preserve"> internet.</w:t>
      </w:r>
      <w:r w:rsidRPr="00B65D86">
        <w:rPr>
          <w:sz w:val="8"/>
        </w:rPr>
        <w:t xml:space="preserve"> The Canadian Radio-Television and Telecommunications Commission says that around 45.6 percent of rural households have broadband internet with at least a 50 megabits per second download speed. </w:t>
      </w:r>
      <w:proofErr w:type="spellStart"/>
      <w:r w:rsidRPr="00B65D86">
        <w:rPr>
          <w:b/>
          <w:bCs/>
          <w:highlight w:val="yellow"/>
          <w:u w:val="single"/>
        </w:rPr>
        <w:t>Starlink</w:t>
      </w:r>
      <w:proofErr w:type="spellEnd"/>
      <w:r w:rsidRPr="007F0E0E">
        <w:rPr>
          <w:b/>
          <w:bCs/>
          <w:u w:val="single"/>
        </w:rPr>
        <w:t xml:space="preserve">, SpaceX’s foray into satellite internet, which launched in late 2020, </w:t>
      </w:r>
      <w:r w:rsidRPr="00B65D86">
        <w:rPr>
          <w:b/>
          <w:bCs/>
          <w:highlight w:val="yellow"/>
          <w:u w:val="single"/>
        </w:rPr>
        <w:t>wants to close</w:t>
      </w:r>
      <w:r w:rsidRPr="007F0E0E">
        <w:rPr>
          <w:b/>
          <w:bCs/>
          <w:u w:val="single"/>
        </w:rPr>
        <w:t xml:space="preserve"> this </w:t>
      </w:r>
      <w:r w:rsidRPr="00B65D86">
        <w:rPr>
          <w:b/>
          <w:bCs/>
          <w:highlight w:val="yellow"/>
          <w:u w:val="single"/>
        </w:rPr>
        <w:t>divide with</w:t>
      </w:r>
      <w:r w:rsidRPr="007F0E0E">
        <w:rPr>
          <w:b/>
          <w:bCs/>
          <w:u w:val="single"/>
        </w:rPr>
        <w:t xml:space="preserve"> its </w:t>
      </w:r>
      <w:r w:rsidRPr="00B65D86">
        <w:rPr>
          <w:b/>
          <w:bCs/>
          <w:highlight w:val="yellow"/>
          <w:u w:val="single"/>
        </w:rPr>
        <w:t>faster satellite technology</w:t>
      </w:r>
      <w:r w:rsidRPr="007F0E0E">
        <w:rPr>
          <w:b/>
          <w:bCs/>
          <w:u w:val="single"/>
        </w:rPr>
        <w:t xml:space="preserve">. </w:t>
      </w:r>
      <w:r w:rsidRPr="00B65D86">
        <w:rPr>
          <w:sz w:val="8"/>
        </w:rPr>
        <w:t xml:space="preserve">According to the company, </w:t>
      </w:r>
      <w:r w:rsidRPr="00B65D86">
        <w:rPr>
          <w:b/>
          <w:bCs/>
          <w:highlight w:val="yellow"/>
          <w:u w:val="single"/>
        </w:rPr>
        <w:t>download speeds</w:t>
      </w:r>
      <w:r w:rsidRPr="007F0E0E">
        <w:rPr>
          <w:b/>
          <w:bCs/>
          <w:u w:val="single"/>
        </w:rPr>
        <w:t xml:space="preserve"> during the current beta-test period should </w:t>
      </w:r>
      <w:r w:rsidRPr="00B65D86">
        <w:rPr>
          <w:b/>
          <w:bCs/>
          <w:highlight w:val="yellow"/>
          <w:u w:val="single"/>
        </w:rPr>
        <w:t>range from 50 to 150</w:t>
      </w:r>
      <w:r w:rsidRPr="007F0E0E">
        <w:rPr>
          <w:b/>
          <w:bCs/>
          <w:u w:val="single"/>
        </w:rPr>
        <w:t xml:space="preserve"> — enough for multiple people to use Zoom with no issue.</w:t>
      </w:r>
      <w:r w:rsidRPr="00B65D86">
        <w:rPr>
          <w:sz w:val="8"/>
        </w:rPr>
        <w:t xml:space="preserve"> </w:t>
      </w:r>
      <w:proofErr w:type="spellStart"/>
      <w:r w:rsidRPr="00B65D86">
        <w:rPr>
          <w:b/>
          <w:bCs/>
          <w:highlight w:val="yellow"/>
          <w:u w:val="single"/>
        </w:rPr>
        <w:t>Starlink</w:t>
      </w:r>
      <w:proofErr w:type="spellEnd"/>
      <w:r w:rsidRPr="00B65D86">
        <w:rPr>
          <w:b/>
          <w:bCs/>
          <w:highlight w:val="yellow"/>
          <w:u w:val="single"/>
        </w:rPr>
        <w:t xml:space="preserve"> does not</w:t>
      </w:r>
      <w:r w:rsidRPr="007F0E0E">
        <w:rPr>
          <w:b/>
          <w:bCs/>
          <w:u w:val="single"/>
        </w:rPr>
        <w:t xml:space="preserve"> currently </w:t>
      </w:r>
      <w:r w:rsidRPr="00B65D86">
        <w:rPr>
          <w:b/>
          <w:bCs/>
          <w:highlight w:val="yellow"/>
          <w:u w:val="single"/>
        </w:rPr>
        <w:t>have</w:t>
      </w:r>
      <w:r w:rsidRPr="007F0E0E">
        <w:rPr>
          <w:b/>
          <w:bCs/>
          <w:u w:val="single"/>
        </w:rPr>
        <w:t xml:space="preserve"> any </w:t>
      </w:r>
      <w:r w:rsidRPr="00B65D86">
        <w:rPr>
          <w:b/>
          <w:bCs/>
          <w:highlight w:val="yellow"/>
          <w:u w:val="single"/>
        </w:rPr>
        <w:t>data limits</w:t>
      </w:r>
      <w:r w:rsidRPr="007F0E0E">
        <w:rPr>
          <w:b/>
          <w:bCs/>
          <w:u w:val="single"/>
        </w:rPr>
        <w:t xml:space="preserve">. Older </w:t>
      </w:r>
      <w:r w:rsidRPr="00B65D86">
        <w:rPr>
          <w:b/>
          <w:bCs/>
          <w:highlight w:val="yellow"/>
          <w:u w:val="single"/>
        </w:rPr>
        <w:t>competing</w:t>
      </w:r>
      <w:r w:rsidRPr="007F0E0E">
        <w:rPr>
          <w:b/>
          <w:bCs/>
          <w:u w:val="single"/>
        </w:rPr>
        <w:t xml:space="preserve"> </w:t>
      </w:r>
      <w:r w:rsidRPr="00B65D86">
        <w:rPr>
          <w:b/>
          <w:bCs/>
          <w:highlight w:val="yellow"/>
          <w:u w:val="single"/>
        </w:rPr>
        <w:t>satellite</w:t>
      </w:r>
      <w:r w:rsidRPr="007F0E0E">
        <w:rPr>
          <w:b/>
          <w:bCs/>
          <w:u w:val="single"/>
        </w:rPr>
        <w:t xml:space="preserve"> providers </w:t>
      </w:r>
      <w:r w:rsidRPr="00B65D86">
        <w:rPr>
          <w:b/>
          <w:bCs/>
          <w:highlight w:val="yellow"/>
          <w:u w:val="single"/>
        </w:rPr>
        <w:t xml:space="preserve">do not offer </w:t>
      </w:r>
      <w:proofErr w:type="spellStart"/>
      <w:r w:rsidRPr="00B65D86">
        <w:rPr>
          <w:b/>
          <w:bCs/>
          <w:highlight w:val="yellow"/>
          <w:u w:val="single"/>
        </w:rPr>
        <w:t>Starlink’s</w:t>
      </w:r>
      <w:proofErr w:type="spellEnd"/>
      <w:r w:rsidRPr="007F0E0E">
        <w:rPr>
          <w:b/>
          <w:bCs/>
          <w:u w:val="single"/>
        </w:rPr>
        <w:t xml:space="preserve"> </w:t>
      </w:r>
      <w:r w:rsidRPr="00B65D86">
        <w:rPr>
          <w:b/>
          <w:bCs/>
          <w:highlight w:val="yellow"/>
          <w:u w:val="single"/>
        </w:rPr>
        <w:t>competitive speeds</w:t>
      </w:r>
      <w:r w:rsidRPr="007F0E0E">
        <w:rPr>
          <w:b/>
          <w:bCs/>
          <w:u w:val="single"/>
        </w:rPr>
        <w:t xml:space="preserve">. Instead, they often </w:t>
      </w:r>
      <w:r w:rsidRPr="00B65D86">
        <w:rPr>
          <w:b/>
          <w:bCs/>
          <w:highlight w:val="yellow"/>
          <w:u w:val="single"/>
        </w:rPr>
        <w:t>impose slower speeds</w:t>
      </w:r>
      <w:r w:rsidRPr="007F0E0E">
        <w:rPr>
          <w:b/>
          <w:bCs/>
          <w:u w:val="single"/>
        </w:rPr>
        <w:t xml:space="preserve"> </w:t>
      </w:r>
      <w:r w:rsidRPr="00B65D86">
        <w:rPr>
          <w:b/>
          <w:bCs/>
          <w:highlight w:val="yellow"/>
          <w:u w:val="single"/>
        </w:rPr>
        <w:t>after</w:t>
      </w:r>
      <w:r w:rsidRPr="007F0E0E">
        <w:rPr>
          <w:b/>
          <w:bCs/>
          <w:u w:val="single"/>
        </w:rPr>
        <w:t xml:space="preserve"> a </w:t>
      </w:r>
      <w:r w:rsidRPr="00B65D86">
        <w:rPr>
          <w:b/>
          <w:bCs/>
          <w:highlight w:val="yellow"/>
          <w:u w:val="single"/>
        </w:rPr>
        <w:t>certain threshold of data</w:t>
      </w:r>
      <w:r w:rsidRPr="007F0E0E">
        <w:rPr>
          <w:b/>
          <w:bCs/>
          <w:u w:val="single"/>
        </w:rPr>
        <w:t xml:space="preserve"> consumption.</w:t>
      </w:r>
      <w:r w:rsidRPr="00B65D86">
        <w:rPr>
          <w:sz w:val="8"/>
        </w:rPr>
        <w:t xml:space="preserve"> </w:t>
      </w:r>
      <w:proofErr w:type="spellStart"/>
      <w:r w:rsidRPr="007F0E0E">
        <w:rPr>
          <w:b/>
          <w:bCs/>
          <w:u w:val="single"/>
        </w:rPr>
        <w:t>Viasat</w:t>
      </w:r>
      <w:proofErr w:type="spellEnd"/>
      <w:r w:rsidRPr="007F0E0E">
        <w:rPr>
          <w:b/>
          <w:bCs/>
          <w:u w:val="single"/>
        </w:rPr>
        <w:t xml:space="preserve"> offers up to 50 megabits per</w:t>
      </w:r>
      <w:r w:rsidRPr="00B65D86">
        <w:rPr>
          <w:sz w:val="8"/>
        </w:rPr>
        <w:t xml:space="preserve"> second on their marketing materials. Depending on an individual’s plan, the company may make the internet slower after a certain threshold of data is </w:t>
      </w:r>
      <w:proofErr w:type="spellStart"/>
      <w:proofErr w:type="gramStart"/>
      <w:r w:rsidRPr="00B65D86">
        <w:rPr>
          <w:sz w:val="8"/>
        </w:rPr>
        <w:t>reached.</w:t>
      </w:r>
      <w:r w:rsidRPr="007F0E0E">
        <w:rPr>
          <w:b/>
          <w:bCs/>
          <w:u w:val="single"/>
        </w:rPr>
        <w:t>HughesNet</w:t>
      </w:r>
      <w:proofErr w:type="spellEnd"/>
      <w:proofErr w:type="gramEnd"/>
      <w:r w:rsidRPr="007F0E0E">
        <w:rPr>
          <w:b/>
          <w:bCs/>
          <w:u w:val="single"/>
        </w:rPr>
        <w:t xml:space="preserve"> offers up to 25 megabits per second</w:t>
      </w:r>
      <w:r w:rsidRPr="00B65D86">
        <w:rPr>
          <w:sz w:val="8"/>
        </w:rPr>
        <w:t xml:space="preserve"> </w:t>
      </w:r>
      <w:r w:rsidRPr="007F0E0E">
        <w:rPr>
          <w:b/>
          <w:bCs/>
          <w:u w:val="single"/>
        </w:rPr>
        <w:t>speeds</w:t>
      </w:r>
      <w:r w:rsidRPr="00B65D86">
        <w:rPr>
          <w:sz w:val="8"/>
        </w:rPr>
        <w:t xml:space="preserve">. However, </w:t>
      </w:r>
      <w:r w:rsidRPr="007F0E0E">
        <w:rPr>
          <w:b/>
          <w:bCs/>
          <w:u w:val="single"/>
        </w:rPr>
        <w:t>the company says that they will slow an individual’s internet to 1-3 megabits per second after the data cap is exceeded</w:t>
      </w:r>
      <w:r w:rsidRPr="00B65D86">
        <w:rPr>
          <w:sz w:val="8"/>
        </w:rPr>
        <w:t xml:space="preserve">. There are also other options available when no ground-based internet exists. Some areas have access to cellular home internet. This internet is </w:t>
      </w:r>
      <w:proofErr w:type="gramStart"/>
      <w:r w:rsidRPr="00B65D86">
        <w:rPr>
          <w:sz w:val="8"/>
        </w:rPr>
        <w:t>similar to</w:t>
      </w:r>
      <w:proofErr w:type="gramEnd"/>
      <w:r w:rsidRPr="00B65D86">
        <w:rPr>
          <w:sz w:val="8"/>
        </w:rPr>
        <w:t xml:space="preserve"> regular home internet. However, it connects to a nearby LTE cell tower. T-Mobile promises speeds over 50 megabits per second with no data caps. AT&amp;T offers speeds of around 25 megabits per second with a data cap of 350 gigabytes. Verizon promises up to 25 megabits per second with no data caps. Bill Tetley, from Wellesley Township, Ontario, has struggled with internet service in the past. He says that his LTE-</w:t>
      </w:r>
      <w:r w:rsidRPr="007F0E0E">
        <w:rPr>
          <w:b/>
          <w:bCs/>
          <w:u w:val="single"/>
        </w:rPr>
        <w:t>based internet from his Canadian provider had a low data cap of 100 gigabytes. It was also inconsistent</w:t>
      </w:r>
      <w:r w:rsidRPr="00B65D86">
        <w:rPr>
          <w:sz w:val="8"/>
        </w:rPr>
        <w:t xml:space="preserve">. </w:t>
      </w:r>
      <w:r w:rsidRPr="007F0E0E">
        <w:rPr>
          <w:b/>
          <w:bCs/>
          <w:u w:val="single"/>
        </w:rPr>
        <w:t>His download speeds ranged from 10 to 15 megabits per second</w:t>
      </w:r>
      <w:r w:rsidRPr="00B65D86">
        <w:rPr>
          <w:sz w:val="8"/>
        </w:rPr>
        <w:t xml:space="preserve">. Though he still has some consistency issues </w:t>
      </w:r>
      <w:r w:rsidRPr="00B65D86">
        <w:rPr>
          <w:b/>
          <w:bCs/>
          <w:highlight w:val="yellow"/>
          <w:u w:val="single"/>
        </w:rPr>
        <w:t xml:space="preserve">with </w:t>
      </w:r>
      <w:proofErr w:type="spellStart"/>
      <w:r w:rsidRPr="00B65D86">
        <w:rPr>
          <w:b/>
          <w:bCs/>
          <w:highlight w:val="yellow"/>
          <w:u w:val="single"/>
        </w:rPr>
        <w:t>Starlink</w:t>
      </w:r>
      <w:proofErr w:type="spellEnd"/>
      <w:r w:rsidRPr="00B65D86">
        <w:rPr>
          <w:b/>
          <w:bCs/>
          <w:highlight w:val="yellow"/>
          <w:u w:val="single"/>
        </w:rPr>
        <w:t>,</w:t>
      </w:r>
      <w:r w:rsidRPr="00B65D86">
        <w:rPr>
          <w:sz w:val="8"/>
        </w:rPr>
        <w:t xml:space="preserve"> </w:t>
      </w:r>
      <w:r w:rsidRPr="00B65D86">
        <w:rPr>
          <w:b/>
          <w:bCs/>
          <w:u w:val="single"/>
        </w:rPr>
        <w:t xml:space="preserve">he no longer has a data cap and the speeds he </w:t>
      </w:r>
      <w:r w:rsidRPr="00B65D86">
        <w:rPr>
          <w:b/>
          <w:bCs/>
          <w:highlight w:val="yellow"/>
          <w:u w:val="single"/>
        </w:rPr>
        <w:t>experiences are faster</w:t>
      </w:r>
      <w:r w:rsidRPr="00B65D86">
        <w:rPr>
          <w:b/>
          <w:bCs/>
          <w:u w:val="single"/>
        </w:rPr>
        <w:t xml:space="preserve"> at </w:t>
      </w:r>
      <w:r w:rsidRPr="00B65D86">
        <w:rPr>
          <w:b/>
          <w:bCs/>
          <w:highlight w:val="yellow"/>
          <w:u w:val="single"/>
        </w:rPr>
        <w:t>around 30 to 130 megabits</w:t>
      </w:r>
      <w:r w:rsidRPr="00B65D86">
        <w:rPr>
          <w:b/>
          <w:bCs/>
          <w:u w:val="single"/>
        </w:rPr>
        <w:t xml:space="preserve"> per second. </w:t>
      </w:r>
      <w:r w:rsidRPr="00B65D86">
        <w:rPr>
          <w:sz w:val="8"/>
        </w:rPr>
        <w:t xml:space="preserve">“We would try hard to stay under 100 gigabytes, but routinely went over and that got very expensive,” Tetley said. </w:t>
      </w:r>
      <w:proofErr w:type="spellStart"/>
      <w:r w:rsidRPr="00B65D86">
        <w:rPr>
          <w:sz w:val="8"/>
        </w:rPr>
        <w:t>Starlink</w:t>
      </w:r>
      <w:proofErr w:type="spellEnd"/>
      <w:r w:rsidRPr="00B65D86">
        <w:rPr>
          <w:sz w:val="8"/>
        </w:rPr>
        <w:t xml:space="preserve"> is not cheap. Users are required to buy a starter kit that includes a satellite </w:t>
      </w:r>
      <w:r w:rsidRPr="00B65D86">
        <w:rPr>
          <w:sz w:val="8"/>
        </w:rPr>
        <w:lastRenderedPageBreak/>
        <w:t xml:space="preserve">antenna —affectionately named </w:t>
      </w:r>
      <w:proofErr w:type="spellStart"/>
      <w:r w:rsidRPr="00B65D86">
        <w:rPr>
          <w:sz w:val="8"/>
        </w:rPr>
        <w:t>dishy</w:t>
      </w:r>
      <w:proofErr w:type="spellEnd"/>
      <w:r w:rsidRPr="00B65D86">
        <w:rPr>
          <w:sz w:val="8"/>
        </w:rPr>
        <w:t xml:space="preserve"> by </w:t>
      </w:r>
      <w:proofErr w:type="spellStart"/>
      <w:r w:rsidRPr="00B65D86">
        <w:rPr>
          <w:sz w:val="8"/>
        </w:rPr>
        <w:t>Starlink’s</w:t>
      </w:r>
      <w:proofErr w:type="spellEnd"/>
      <w:r w:rsidRPr="00B65D86">
        <w:rPr>
          <w:sz w:val="8"/>
        </w:rPr>
        <w:t xml:space="preserve"> users — which costs $499. Service itself costs $99 per month; in contrast, according to data from market research consultancy BVA-BDRC and Cable.co.uk, Americans pay an average of $66 per month for broadband internet. Canadians spend even lower rates than Americans, at an average of $55 per month on the internet. While the initial reception of the service has been positive, </w:t>
      </w:r>
      <w:proofErr w:type="spellStart"/>
      <w:r w:rsidRPr="00B65D86">
        <w:rPr>
          <w:sz w:val="8"/>
        </w:rPr>
        <w:t>Starlink</w:t>
      </w:r>
      <w:proofErr w:type="spellEnd"/>
      <w:r w:rsidRPr="00B65D86">
        <w:rPr>
          <w:sz w:val="8"/>
        </w:rPr>
        <w:t xml:space="preserve"> has its detractors. The International Astronomical Union says that satellite constellations like </w:t>
      </w:r>
      <w:proofErr w:type="spellStart"/>
      <w:r w:rsidRPr="00B65D86">
        <w:rPr>
          <w:sz w:val="8"/>
        </w:rPr>
        <w:t>Starlink’s</w:t>
      </w:r>
      <w:proofErr w:type="spellEnd"/>
      <w:r w:rsidRPr="00B65D86">
        <w:rPr>
          <w:sz w:val="8"/>
        </w:rPr>
        <w:t xml:space="preserve"> may make it more difficult to use sensitive ground-based telescopes. Radio telescopes, which recently were instrumental in producing the first image of a black hole, can also be threatened by the interference that the </w:t>
      </w:r>
      <w:proofErr w:type="spellStart"/>
      <w:r w:rsidRPr="00B65D86">
        <w:rPr>
          <w:sz w:val="8"/>
        </w:rPr>
        <w:t>Starlink</w:t>
      </w:r>
      <w:proofErr w:type="spellEnd"/>
      <w:r w:rsidRPr="00B65D86">
        <w:rPr>
          <w:sz w:val="8"/>
        </w:rPr>
        <w:t xml:space="preserve"> constellations </w:t>
      </w:r>
      <w:proofErr w:type="spellStart"/>
      <w:proofErr w:type="gramStart"/>
      <w:r w:rsidRPr="00B65D86">
        <w:rPr>
          <w:sz w:val="8"/>
        </w:rPr>
        <w:t>create.Starlink</w:t>
      </w:r>
      <w:proofErr w:type="spellEnd"/>
      <w:proofErr w:type="gramEnd"/>
      <w:r w:rsidRPr="00B65D86">
        <w:rPr>
          <w:sz w:val="8"/>
        </w:rPr>
        <w:t xml:space="preserve"> is currently in its beta-testing phase where they are limiting the number of users in a given area, but, according to their website, they “will continue expansion to near-global coverage of the populated world in 2021.”</w:t>
      </w:r>
    </w:p>
    <w:p w14:paraId="27832A97" w14:textId="6E05A9E3" w:rsidR="00D445AD" w:rsidRDefault="00D445AD" w:rsidP="00D445AD">
      <w:pPr>
        <w:pStyle w:val="Heading2"/>
      </w:pPr>
    </w:p>
    <w:p w14:paraId="47E3822C" w14:textId="77777777" w:rsidR="00D445AD" w:rsidRDefault="00D445AD" w:rsidP="00D445AD">
      <w:pPr>
        <w:pStyle w:val="Heading2"/>
      </w:pPr>
      <w:r>
        <w:lastRenderedPageBreak/>
        <w:t>ONCASE</w:t>
      </w:r>
    </w:p>
    <w:p w14:paraId="38B5C789" w14:textId="77777777" w:rsidR="00EB3957" w:rsidRPr="00A54291" w:rsidRDefault="00EB3957" w:rsidP="00EB3957">
      <w:pPr>
        <w:pStyle w:val="Heading4"/>
      </w:pPr>
      <w:r w:rsidRPr="00A54291">
        <w:t xml:space="preserve">“Appropriation of outer space” by private entities refers to the exercise of exclusive control of space. </w:t>
      </w:r>
    </w:p>
    <w:p w14:paraId="30B4ADBC" w14:textId="77777777" w:rsidR="00EB3957" w:rsidRPr="00A54291" w:rsidRDefault="00EB3957" w:rsidP="00EB3957">
      <w:r w:rsidRPr="00A54291">
        <w:t xml:space="preserve">TIMOTHY JUSTIN </w:t>
      </w:r>
      <w:r w:rsidRPr="00A54291">
        <w:rPr>
          <w:b/>
          <w:sz w:val="26"/>
          <w:szCs w:val="26"/>
        </w:rPr>
        <w:t>TRAPP</w:t>
      </w:r>
      <w:r w:rsidRPr="00A54291">
        <w:t xml:space="preserve">, JD Candidate @ UIUC Law, </w:t>
      </w:r>
      <w:r w:rsidRPr="00A54291">
        <w:rPr>
          <w:b/>
          <w:sz w:val="26"/>
          <w:szCs w:val="26"/>
        </w:rPr>
        <w:t>’13</w:t>
      </w:r>
      <w:r w:rsidRPr="00A54291">
        <w:t>, TAKING UP SPACE BY ANY OTHER MEANS: COMING TO TERMS WITH THE NONAPPROPRIATION ARTICLE OF THE OUTER SPACE TREATY UNIVERSITY OF ILLINOIS LAW REVIEW [Vol. 2013 No. 4]</w:t>
      </w:r>
    </w:p>
    <w:p w14:paraId="1F23D803" w14:textId="1E79CC68" w:rsidR="00D445AD" w:rsidRPr="00B65D86" w:rsidRDefault="00EB3957" w:rsidP="00EB3957">
      <w:pPr>
        <w:rPr>
          <w:sz w:val="8"/>
        </w:rPr>
      </w:pPr>
      <w:r w:rsidRPr="00A54291">
        <w:rPr>
          <w:sz w:val="12"/>
          <w:szCs w:val="12"/>
        </w:rPr>
        <w:t xml:space="preserve">The issues presented in relation to the </w:t>
      </w:r>
      <w:proofErr w:type="spellStart"/>
      <w:r w:rsidRPr="00A54291">
        <w:rPr>
          <w:sz w:val="12"/>
          <w:szCs w:val="12"/>
        </w:rPr>
        <w:t>nonappropriation</w:t>
      </w:r>
      <w:proofErr w:type="spellEnd"/>
      <w:r w:rsidRPr="00A54291">
        <w:rPr>
          <w:sz w:val="12"/>
          <w:szCs w:val="12"/>
        </w:rPr>
        <w:t xml:space="preserve"> article of the Outer Space Treaty should be clear.214 The ITU has, quite blatantly, created something akin to “</w:t>
      </w:r>
      <w:r w:rsidRPr="00A54291">
        <w:rPr>
          <w:szCs w:val="22"/>
          <w:u w:val="single"/>
        </w:rPr>
        <w:t>property interests in outer space</w:t>
      </w:r>
      <w:r w:rsidRPr="00A54291">
        <w:rPr>
          <w:sz w:val="12"/>
          <w:szCs w:val="12"/>
        </w:rPr>
        <w:t xml:space="preserve">.”215 It allows nations to exclude others from their orbital slots, even when the nation is not currently using that slot.216 This </w:t>
      </w:r>
      <w:r w:rsidRPr="00A54291">
        <w:rPr>
          <w:szCs w:val="22"/>
          <w:u w:val="single"/>
        </w:rPr>
        <w:t>is directly in line with at least one definition of outer-space appropriation</w:t>
      </w:r>
      <w:r w:rsidRPr="00A54291">
        <w:rPr>
          <w:sz w:val="12"/>
          <w:szCs w:val="12"/>
        </w:rPr>
        <w:t>.217 [**Start Footnote 217**Id. at 236 (“</w:t>
      </w:r>
      <w:r w:rsidRPr="00A54291">
        <w:rPr>
          <w:rFonts w:eastAsia="Calibri" w:cs="Calibri"/>
          <w:b/>
          <w:szCs w:val="22"/>
          <w:highlight w:val="yellow"/>
          <w:u w:val="single"/>
        </w:rPr>
        <w:t>Appropriation</w:t>
      </w:r>
      <w:r w:rsidRPr="00A54291">
        <w:rPr>
          <w:rFonts w:eastAsia="Calibri" w:cs="Calibri"/>
          <w:b/>
          <w:szCs w:val="22"/>
          <w:u w:val="single"/>
        </w:rPr>
        <w:t xml:space="preserve"> of outer space</w:t>
      </w:r>
      <w:r w:rsidRPr="00A54291">
        <w:rPr>
          <w:sz w:val="12"/>
          <w:szCs w:val="12"/>
        </w:rPr>
        <w:t xml:space="preserve">, </w:t>
      </w:r>
      <w:r w:rsidRPr="00A54291">
        <w:rPr>
          <w:rFonts w:eastAsia="Calibri" w:cs="Calibri"/>
          <w:b/>
          <w:szCs w:val="22"/>
          <w:u w:val="single"/>
        </w:rPr>
        <w:t xml:space="preserve">therefore, </w:t>
      </w:r>
      <w:r w:rsidRPr="00A54291">
        <w:rPr>
          <w:rFonts w:eastAsia="Calibri" w:cs="Calibri"/>
          <w:b/>
          <w:szCs w:val="22"/>
          <w:highlight w:val="yellow"/>
          <w:u w:val="single"/>
        </w:rPr>
        <w:t>is</w:t>
      </w:r>
      <w:r w:rsidRPr="00A54291">
        <w:rPr>
          <w:rFonts w:eastAsia="Calibri" w:cs="Calibri"/>
          <w:b/>
          <w:szCs w:val="22"/>
          <w:u w:val="single"/>
        </w:rPr>
        <w:t xml:space="preserve"> </w:t>
      </w:r>
      <w:r w:rsidRPr="00A54291">
        <w:rPr>
          <w:rFonts w:eastAsia="Calibri" w:cs="Calibri"/>
          <w:b/>
          <w:szCs w:val="22"/>
          <w:highlight w:val="yellow"/>
          <w:u w:val="single"/>
        </w:rPr>
        <w:t xml:space="preserve">‘the exercise of exclusive control or </w:t>
      </w:r>
      <w:r w:rsidRPr="00A54291">
        <w:rPr>
          <w:rFonts w:eastAsia="Calibri" w:cs="Calibri"/>
          <w:b/>
          <w:szCs w:val="22"/>
          <w:u w:val="single"/>
        </w:rPr>
        <w:t xml:space="preserve">exclusive </w:t>
      </w:r>
      <w:r w:rsidRPr="00A54291">
        <w:rPr>
          <w:rFonts w:eastAsia="Calibri" w:cs="Calibri"/>
          <w:b/>
          <w:szCs w:val="22"/>
          <w:highlight w:val="yellow"/>
          <w:u w:val="single"/>
        </w:rPr>
        <w:t>use’ with</w:t>
      </w:r>
      <w:r w:rsidRPr="00A54291">
        <w:rPr>
          <w:rFonts w:eastAsia="Calibri" w:cs="Calibri"/>
          <w:b/>
          <w:szCs w:val="22"/>
          <w:u w:val="single"/>
        </w:rPr>
        <w:t xml:space="preserve"> a sense of </w:t>
      </w:r>
      <w:r w:rsidRPr="00A54291">
        <w:rPr>
          <w:rFonts w:eastAsia="Calibri" w:cs="Calibri"/>
          <w:b/>
          <w:szCs w:val="22"/>
          <w:highlight w:val="yellow"/>
          <w:u w:val="single"/>
        </w:rPr>
        <w:t>permanence</w:t>
      </w:r>
      <w:r w:rsidRPr="00A54291">
        <w:rPr>
          <w:rFonts w:eastAsia="Calibri" w:cs="Calibri"/>
          <w:b/>
          <w:szCs w:val="22"/>
          <w:u w:val="single"/>
        </w:rPr>
        <w:t xml:space="preserve">, </w:t>
      </w:r>
      <w:r w:rsidRPr="00A54291">
        <w:rPr>
          <w:rFonts w:eastAsia="Calibri" w:cs="Calibri"/>
          <w:b/>
          <w:szCs w:val="22"/>
          <w:highlight w:val="yellow"/>
          <w:u w:val="single"/>
        </w:rPr>
        <w:t>which limits other nations’ access</w:t>
      </w:r>
      <w:r w:rsidRPr="00A54291">
        <w:rPr>
          <w:rFonts w:eastAsia="Calibri" w:cs="Calibri"/>
          <w:b/>
          <w:szCs w:val="22"/>
          <w:u w:val="single"/>
        </w:rPr>
        <w:t xml:space="preserve"> to i</w:t>
      </w:r>
      <w:r w:rsidRPr="00A54291">
        <w:rPr>
          <w:sz w:val="12"/>
          <w:szCs w:val="12"/>
        </w:rPr>
        <w:t>t.”) (</w:t>
      </w:r>
      <w:proofErr w:type="gramStart"/>
      <w:r w:rsidRPr="00A54291">
        <w:rPr>
          <w:sz w:val="12"/>
          <w:szCs w:val="12"/>
        </w:rPr>
        <w:t>quoting</w:t>
      </w:r>
      <w:proofErr w:type="gramEnd"/>
      <w:r w:rsidRPr="00A54291">
        <w:rPr>
          <w:sz w:val="12"/>
          <w:szCs w:val="12"/>
        </w:rPr>
        <w:t xml:space="preserve"> Milton L. Smith, The Role of the ITU in the Development of Space Law, 17 ANNALS AIR &amp; SPACE L. 157, 165 (1992)). **End Footnote 217*</w:t>
      </w:r>
      <w:proofErr w:type="gramStart"/>
      <w:r w:rsidRPr="00A54291">
        <w:rPr>
          <w:sz w:val="12"/>
          <w:szCs w:val="12"/>
        </w:rPr>
        <w:t>*]The</w:t>
      </w:r>
      <w:proofErr w:type="gramEnd"/>
      <w:r w:rsidRPr="00A54291">
        <w:rPr>
          <w:sz w:val="12"/>
          <w:szCs w:val="12"/>
        </w:rPr>
        <w:t xml:space="preserve"> ITU even allows nations with unused slots to devise them to other entities, creating a market for the property rights set up by this regulation.218 In some aspects, this seems to effect exactly</w:t>
      </w:r>
    </w:p>
    <w:p w14:paraId="000679B0" w14:textId="6BCC0A59" w:rsidR="00E42E4C" w:rsidRDefault="00334F67" w:rsidP="00334F67">
      <w:pPr>
        <w:pStyle w:val="Heading4"/>
      </w:pPr>
      <w:r>
        <w:t xml:space="preserve">This means the </w:t>
      </w:r>
      <w:proofErr w:type="spellStart"/>
      <w:r>
        <w:t>aff</w:t>
      </w:r>
      <w:proofErr w:type="spellEnd"/>
      <w:r>
        <w:t xml:space="preserve"> is no</w:t>
      </w:r>
      <w:r w:rsidR="00F53EC2">
        <w:t xml:space="preserve"> link </w:t>
      </w:r>
      <w:r>
        <w:t xml:space="preserve">because </w:t>
      </w:r>
      <w:r w:rsidR="00F53EC2">
        <w:t>the links require</w:t>
      </w:r>
      <w:r>
        <w:t xml:space="preserve"> ban all space flight, not just appropriation, so this would delink the </w:t>
      </w:r>
      <w:proofErr w:type="spellStart"/>
      <w:r>
        <w:t>aff</w:t>
      </w:r>
      <w:proofErr w:type="spellEnd"/>
      <w:r>
        <w:t>, getting rid of all their offense</w:t>
      </w:r>
    </w:p>
    <w:p w14:paraId="275F0878" w14:textId="77777777" w:rsidR="00283986" w:rsidRPr="00283986" w:rsidRDefault="00283986" w:rsidP="00283986">
      <w:pPr>
        <w:pStyle w:val="ListParagraph"/>
      </w:pPr>
    </w:p>
    <w:sectPr w:rsidR="00283986" w:rsidRPr="002839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A21115"/>
    <w:multiLevelType w:val="hybridMultilevel"/>
    <w:tmpl w:val="039484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59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59"/>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986"/>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7"/>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873"/>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13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5A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957"/>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EC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7F4835"/>
  <w14:defaultImageDpi w14:val="300"/>
  <w15:docId w15:val="{8BDB0F26-7222-1F43-BB64-7D3E22C62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595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959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59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59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Ch,Heading 2 Char2 Char,Heading 2 Char1 Char Char,Card,No Spacing1,tags,No Spacing11111,No Spacing111111,Medium Grid 21,Very Small Text,Debate Text,No Spacing211,No Spacing12,no read,TAG,ta"/>
    <w:basedOn w:val="Normal"/>
    <w:next w:val="Normal"/>
    <w:link w:val="Heading4Char"/>
    <w:uiPriority w:val="9"/>
    <w:unhideWhenUsed/>
    <w:qFormat/>
    <w:rsid w:val="000959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59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5959"/>
  </w:style>
  <w:style w:type="character" w:customStyle="1" w:styleId="Heading1Char">
    <w:name w:val="Heading 1 Char"/>
    <w:aliases w:val="Pocket Char"/>
    <w:basedOn w:val="DefaultParagraphFont"/>
    <w:link w:val="Heading1"/>
    <w:uiPriority w:val="9"/>
    <w:rsid w:val="000959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59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595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Ch Char,Heading 2 Char2 Char Char,Heading 2 Char1 Char Char Char,Card Char,No Spacing1 Char,tags Char,No Spacing11111 Char,No Spacing111111 Char"/>
    <w:basedOn w:val="DefaultParagraphFont"/>
    <w:link w:val="Heading4"/>
    <w:uiPriority w:val="9"/>
    <w:rsid w:val="0009595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95959"/>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095959"/>
    <w:rPr>
      <w:b w:val="0"/>
      <w:sz w:val="22"/>
      <w:u w:val="single"/>
    </w:rPr>
  </w:style>
  <w:style w:type="character" w:styleId="Emphasis">
    <w:name w:val="Emphasis"/>
    <w:basedOn w:val="DefaultParagraphFont"/>
    <w:uiPriority w:val="20"/>
    <w:qFormat/>
    <w:rsid w:val="0009595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95959"/>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uiPriority w:val="99"/>
    <w:unhideWhenUsed/>
    <w:rsid w:val="00095959"/>
    <w:rPr>
      <w:color w:val="auto"/>
      <w:u w:val="none"/>
    </w:rPr>
  </w:style>
  <w:style w:type="paragraph" w:styleId="DocumentMap">
    <w:name w:val="Document Map"/>
    <w:basedOn w:val="Normal"/>
    <w:link w:val="DocumentMapChar"/>
    <w:uiPriority w:val="99"/>
    <w:semiHidden/>
    <w:unhideWhenUsed/>
    <w:rsid w:val="000959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5959"/>
    <w:rPr>
      <w:rFonts w:ascii="Lucida Grande" w:hAnsi="Lucida Grande" w:cs="Lucida Grande"/>
    </w:rPr>
  </w:style>
  <w:style w:type="paragraph" w:styleId="NormalWeb">
    <w:name w:val="Normal (Web)"/>
    <w:basedOn w:val="Normal"/>
    <w:uiPriority w:val="99"/>
    <w:unhideWhenUsed/>
    <w:rsid w:val="00095959"/>
    <w:pPr>
      <w:spacing w:before="100" w:beforeAutospacing="1" w:after="100" w:afterAutospacing="1"/>
    </w:pPr>
  </w:style>
  <w:style w:type="paragraph" w:styleId="ListParagraph">
    <w:name w:val="List Paragraph"/>
    <w:basedOn w:val="Normal"/>
    <w:uiPriority w:val="34"/>
    <w:qFormat/>
    <w:rsid w:val="002839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starlink.com/" TargetMode="External"/><Relationship Id="rId4" Type="http://schemas.openxmlformats.org/officeDocument/2006/relationships/customXml" Target="../customXml/item4.xml"/><Relationship Id="rId9" Type="http://schemas.openxmlformats.org/officeDocument/2006/relationships/hyperlink" Target="https://www.iep.utm.edu/nozi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12</Pages>
  <Words>4537</Words>
  <Characters>25867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6</cp:revision>
  <dcterms:created xsi:type="dcterms:W3CDTF">2022-01-08T16:43:00Z</dcterms:created>
  <dcterms:modified xsi:type="dcterms:W3CDTF">2022-01-08T17:04:00Z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