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A5F0C" w14:textId="77777777" w:rsidR="00A200A2" w:rsidRPr="00AB0C38" w:rsidRDefault="00A200A2" w:rsidP="00A200A2">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p>
    <w:p w14:paraId="243D00BD"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color w:val="000000"/>
          <w:sz w:val="18"/>
          <w:szCs w:val="18"/>
          <w:u w:val="single"/>
          <w:shd w:val="clear" w:color="auto" w:fill="FFFFFF"/>
        </w:rPr>
        <w:t xml:space="preserve">Alice </w:t>
      </w:r>
      <w:r w:rsidRPr="00AB0C38">
        <w:rPr>
          <w:rFonts w:ascii="Georgia" w:eastAsia="Times New Roman" w:hAnsi="Georgia" w:cs="Times New Roman"/>
          <w:b/>
          <w:bCs/>
          <w:color w:val="000000"/>
          <w:sz w:val="24"/>
          <w:u w:val="single"/>
          <w:shd w:val="clear" w:color="auto" w:fill="00FF00"/>
        </w:rPr>
        <w:t>Walker</w:t>
      </w:r>
      <w:r w:rsidRPr="00AB0C38">
        <w:rPr>
          <w:rFonts w:ascii="Georgia" w:eastAsia="Times New Roman" w:hAnsi="Georgia" w:cs="Times New Roman"/>
          <w:color w:val="000000"/>
          <w:sz w:val="18"/>
          <w:szCs w:val="18"/>
          <w:u w:val="single"/>
          <w:shd w:val="clear" w:color="auto" w:fill="FFFFFF"/>
        </w:rPr>
        <w:t xml:space="preserve"> 19</w:t>
      </w:r>
      <w:r w:rsidRPr="00AB0C38">
        <w:rPr>
          <w:rFonts w:ascii="Georgia" w:eastAsia="Times New Roman" w:hAnsi="Georgia" w:cs="Times New Roman"/>
          <w:b/>
          <w:bCs/>
          <w:color w:val="000000"/>
          <w:sz w:val="24"/>
          <w:u w:val="single"/>
          <w:shd w:val="clear" w:color="auto" w:fill="00FF00"/>
        </w:rPr>
        <w:t>82</w:t>
      </w:r>
      <w:r w:rsidRPr="00AB0C38">
        <w:rPr>
          <w:rFonts w:ascii="Georgia" w:eastAsia="Times New Roman" w:hAnsi="Georgia" w:cs="Times New Roman"/>
          <w:color w:val="000000"/>
          <w:sz w:val="18"/>
          <w:szCs w:val="18"/>
          <w:u w:val="single"/>
          <w:shd w:val="clear" w:color="auto" w:fill="FFFFFF"/>
        </w:rPr>
        <w:t xml:space="preserve">. "Only Justice Can Stop a Curse | Reimagine!." </w:t>
      </w:r>
      <w:r w:rsidRPr="00AB0C38">
        <w:rPr>
          <w:rFonts w:ascii="Georgia" w:eastAsia="Times New Roman" w:hAnsi="Georgia" w:cs="Times New Roman"/>
          <w:i/>
          <w:iCs/>
          <w:color w:val="000000"/>
          <w:sz w:val="18"/>
          <w:szCs w:val="18"/>
          <w:u w:val="single"/>
        </w:rPr>
        <w:t>Reimaginerpe.org</w:t>
      </w:r>
      <w:r w:rsidRPr="00AB0C38">
        <w:rPr>
          <w:rFonts w:ascii="Georgia" w:eastAsia="Times New Roman" w:hAnsi="Georgia" w:cs="Times New Roman"/>
          <w:color w:val="000000"/>
          <w:sz w:val="18"/>
          <w:szCs w:val="18"/>
          <w:u w:val="single"/>
          <w:shd w:val="clear" w:color="auto" w:fill="FFFFFF"/>
        </w:rPr>
        <w:t>. n.d. Web. 16 Oct. 2019. &lt;</w:t>
      </w:r>
      <w:hyperlink r:id="rId9" w:history="1">
        <w:r w:rsidRPr="00AB0C38">
          <w:rPr>
            <w:rFonts w:ascii="Georgia" w:eastAsia="Times New Roman" w:hAnsi="Georgia" w:cs="Times New Roman"/>
            <w:color w:val="000000"/>
            <w:sz w:val="18"/>
            <w:szCs w:val="18"/>
            <w:u w:val="single"/>
            <w:shd w:val="clear" w:color="auto" w:fill="FFFFFF"/>
          </w:rPr>
          <w:t>https://www.reimaginerpe.org/node/946</w:t>
        </w:r>
      </w:hyperlink>
      <w:r w:rsidRPr="00AB0C38">
        <w:rPr>
          <w:rFonts w:ascii="Georgia" w:eastAsia="Times New Roman" w:hAnsi="Georgia" w:cs="Times New Roman"/>
          <w:color w:val="000000"/>
          <w:sz w:val="18"/>
          <w:szCs w:val="18"/>
          <w:u w:val="single"/>
          <w:shd w:val="clear" w:color="auto" w:fill="FFFFFF"/>
        </w:rPr>
        <w:t>&gt; Q//H</w:t>
      </w:r>
    </w:p>
    <w:p w14:paraId="53522109" w14:textId="77777777" w:rsidR="00A200A2" w:rsidRDefault="00A200A2" w:rsidP="00A200A2">
      <w:pPr>
        <w:spacing w:after="0" w:line="240" w:lineRule="auto"/>
        <w:rPr>
          <w:rFonts w:ascii="Georgia" w:eastAsia="Times New Roman" w:hAnsi="Georgia" w:cs="Times New Roman"/>
          <w:color w:val="000000"/>
          <w:sz w:val="16"/>
          <w:szCs w:val="16"/>
        </w:rPr>
      </w:pPr>
      <w:r w:rsidRPr="00AB0C38">
        <w:rPr>
          <w:rFonts w:ascii="Georgia" w:eastAsia="Times New Roman" w:hAnsi="Georgia" w:cs="Times New Roman"/>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eastAsia="Times New Roman" w:hAnsi="Georgia" w:cs="Times New Roman"/>
          <w:b/>
          <w:bCs/>
          <w:color w:val="000000"/>
          <w:szCs w:val="22"/>
          <w:u w:val="single"/>
        </w:rPr>
        <w:t>I am sure it was</w:t>
      </w:r>
      <w:r w:rsidRPr="00AB0C38">
        <w:rPr>
          <w:rFonts w:ascii="Georgia" w:eastAsia="Times New Roman" w:hAnsi="Georgia" w:cs="Times New Roman"/>
          <w:b/>
          <w:bCs/>
          <w:color w:val="000000"/>
          <w:szCs w:val="22"/>
          <w:u w:val="single"/>
          <w:shd w:val="clear" w:color="auto" w:fill="00FF00"/>
        </w:rPr>
        <w:t xml:space="preserve"> a woman</w:t>
      </w:r>
      <w:r w:rsidRPr="00AB0C38">
        <w:rPr>
          <w:rFonts w:ascii="Georgia" w:eastAsia="Times New Roman" w:hAnsi="Georgia" w:cs="Times New Roman"/>
          <w:b/>
          <w:bCs/>
          <w:color w:val="000000"/>
          <w:szCs w:val="22"/>
          <w:u w:val="single"/>
        </w:rPr>
        <w:t xml:space="preserve"> who</w:t>
      </w:r>
      <w:r w:rsidRPr="00AB0C38">
        <w:rPr>
          <w:rFonts w:ascii="Georgia" w:eastAsia="Times New Roman" w:hAnsi="Georgia" w:cs="Times New Roman"/>
          <w:b/>
          <w:bCs/>
          <w:color w:val="000000"/>
          <w:szCs w:val="22"/>
          <w:u w:val="single"/>
          <w:shd w:val="clear" w:color="auto" w:fill="00FF00"/>
        </w:rPr>
        <w:t xml:space="preserve"> first prayed this curse</w:t>
      </w:r>
      <w:r w:rsidRPr="00AB0C38">
        <w:rPr>
          <w:rFonts w:ascii="Georgia" w:eastAsia="Times New Roman" w:hAnsi="Georgia" w:cs="Times New Roman"/>
          <w:b/>
          <w:bCs/>
          <w:color w:val="000000"/>
          <w:szCs w:val="22"/>
          <w:u w:val="single"/>
        </w:rPr>
        <w:t>. And I see her -</w:t>
      </w:r>
      <w:r w:rsidRPr="00AB0C38">
        <w:rPr>
          <w:rFonts w:ascii="Georgia" w:eastAsia="Times New Roman" w:hAnsi="Georgia" w:cs="Times New Roman"/>
          <w:b/>
          <w:bCs/>
          <w:color w:val="000000"/>
          <w:szCs w:val="22"/>
          <w:u w:val="single"/>
          <w:shd w:val="clear" w:color="auto" w:fill="00FF00"/>
        </w:rPr>
        <w:t xml:space="preserve"> Black, Yellow, Brown or Red,</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"aboriginal" as the Ancients are called</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in</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South Africa and Australia and other</w:t>
      </w:r>
      <w:r w:rsidRPr="00AB0C38">
        <w:rPr>
          <w:rFonts w:ascii="Georgia" w:eastAsia="Times New Roman" w:hAnsi="Georgia" w:cs="Times New Roman"/>
          <w:color w:val="000000"/>
          <w:sz w:val="16"/>
          <w:szCs w:val="16"/>
          <w:shd w:val="clear" w:color="auto" w:fill="00FF00"/>
        </w:rPr>
        <w:t xml:space="preserve"> </w:t>
      </w:r>
      <w:r w:rsidRPr="00AB0C38">
        <w:rPr>
          <w:rFonts w:ascii="Georgia" w:eastAsia="Times New Roman" w:hAnsi="Georgia" w:cs="Times New Roman"/>
          <w:b/>
          <w:bCs/>
          <w:color w:val="000000"/>
          <w:szCs w:val="22"/>
          <w:u w:val="single"/>
          <w:shd w:val="clear" w:color="auto" w:fill="00FF00"/>
        </w:rPr>
        <w:t>lands invaded, expropriated</w:t>
      </w:r>
      <w:r w:rsidRPr="00AB0C38">
        <w:rPr>
          <w:rFonts w:ascii="Georgia" w:eastAsia="Times New Roman" w:hAnsi="Georgia" w:cs="Times New Roman"/>
          <w:b/>
          <w:bCs/>
          <w:color w:val="000000"/>
          <w:szCs w:val="22"/>
          <w:u w:val="single"/>
        </w:rPr>
        <w:t xml:space="preserve"> and occupied </w:t>
      </w:r>
      <w:r w:rsidRPr="00AB0C38">
        <w:rPr>
          <w:rFonts w:ascii="Georgia" w:eastAsia="Times New Roman" w:hAnsi="Georgia" w:cs="Times New Roman"/>
          <w:b/>
          <w:bCs/>
          <w:color w:val="000000"/>
          <w:szCs w:val="22"/>
          <w:u w:val="single"/>
          <w:shd w:val="clear" w:color="auto" w:fill="00FF00"/>
        </w:rPr>
        <w:t>by whites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eastAsia="Times New Roman" w:hAnsi="Georgia" w:cs="Times New Roman"/>
          <w:b/>
          <w:bCs/>
          <w:color w:val="000000"/>
          <w:szCs w:val="22"/>
          <w:u w:val="single"/>
          <w:shd w:val="clear" w:color="auto" w:fill="00FF00"/>
        </w:rPr>
        <w:t xml:space="preserve">When I </w:t>
      </w:r>
      <w:r w:rsidRPr="00AB0C38">
        <w:rPr>
          <w:rFonts w:ascii="Georgia" w:eastAsia="Times New Roman" w:hAnsi="Georgia" w:cs="Times New Roman"/>
          <w:b/>
          <w:bCs/>
          <w:color w:val="000000"/>
          <w:szCs w:val="22"/>
          <w:u w:val="single"/>
        </w:rPr>
        <w:t xml:space="preserve">have </w:t>
      </w:r>
      <w:r w:rsidRPr="00AB0C38">
        <w:rPr>
          <w:rFonts w:ascii="Georgia" w:eastAsia="Times New Roman" w:hAnsi="Georgia" w:cs="Times New Roman"/>
          <w:b/>
          <w:bCs/>
          <w:color w:val="000000"/>
          <w:szCs w:val="22"/>
          <w:u w:val="single"/>
          <w:shd w:val="clear" w:color="auto" w:fill="00FF00"/>
        </w:rPr>
        <w:t>consider</w:t>
      </w:r>
      <w:r w:rsidRPr="00AB0C38">
        <w:rPr>
          <w:rFonts w:ascii="Georgia" w:eastAsia="Times New Roman" w:hAnsi="Georgia" w:cs="Times New Roman"/>
          <w:b/>
          <w:bCs/>
          <w:color w:val="000000"/>
          <w:szCs w:val="22"/>
          <w:u w:val="single"/>
        </w:rPr>
        <w:t xml:space="preserve">ed </w:t>
      </w:r>
      <w:r w:rsidRPr="00AB0C38">
        <w:rPr>
          <w:rFonts w:ascii="Georgia" w:eastAsia="Times New Roman" w:hAnsi="Georgia" w:cs="Times New Roman"/>
          <w:b/>
          <w:bCs/>
          <w:color w:val="000000"/>
          <w:szCs w:val="22"/>
          <w:u w:val="single"/>
          <w:shd w:val="clear" w:color="auto" w:fill="00FF00"/>
        </w:rPr>
        <w:t>the enormity of the white man's crimes against humanity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Against women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Against every </w:t>
      </w:r>
      <w:r w:rsidRPr="009906F5">
        <w:rPr>
          <w:rFonts w:ascii="Georgia" w:eastAsia="Times New Roman" w:hAnsi="Georgia" w:cs="Times New Roman"/>
          <w:b/>
          <w:bCs/>
          <w:color w:val="BFBFBF" w:themeColor="background1" w:themeShade="BF"/>
          <w:szCs w:val="22"/>
          <w:highlight w:val="lightGray"/>
          <w:u w:val="single"/>
          <w:shd w:val="clear" w:color="auto" w:fill="00FF00"/>
        </w:rPr>
        <w:t>living</w:t>
      </w:r>
      <w:r w:rsidRPr="009906F5">
        <w:rPr>
          <w:rFonts w:ascii="Georgia" w:eastAsia="Times New Roman" w:hAnsi="Georgia" w:cs="Times New Roman"/>
          <w:b/>
          <w:bCs/>
          <w:color w:val="BFBFBF" w:themeColor="background1" w:themeShade="BF"/>
          <w:szCs w:val="22"/>
          <w:u w:val="single"/>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person of color. Against the poor. </w:t>
      </w:r>
      <w:r w:rsidRPr="00AB0C38">
        <w:rPr>
          <w:rFonts w:ascii="Georgia" w:eastAsia="Times New Roman" w:hAnsi="Georgia" w:cs="Times New Roman"/>
          <w:b/>
          <w:bCs/>
          <w:color w:val="000000"/>
          <w:szCs w:val="22"/>
          <w:u w:val="single"/>
        </w:rPr>
        <w:t xml:space="preserve">Against my mother and my father. Against me </w:t>
      </w:r>
      <w:r w:rsidRPr="00AB0C38">
        <w:rPr>
          <w:rFonts w:ascii="Georgia" w:eastAsia="Times New Roman" w:hAnsi="Georgia" w:cs="Times New Roman"/>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eastAsia="Times New Roman" w:hAnsi="Georgia" w:cs="Times New Roman"/>
          <w:b/>
          <w:bCs/>
          <w:color w:val="000000"/>
          <w:szCs w:val="22"/>
          <w:u w:val="single"/>
        </w:rPr>
        <w:t>When I consider that he is, they are, a real and present threat to my life and the life of my daughter, my people,</w:t>
      </w:r>
      <w:r w:rsidRPr="00AB0C38">
        <w:rPr>
          <w:rFonts w:ascii="Georgia" w:eastAsia="Times New Roman" w:hAnsi="Georgia" w:cs="Times New Roman"/>
          <w:b/>
          <w:bCs/>
          <w:color w:val="000000"/>
          <w:szCs w:val="22"/>
          <w:u w:val="single"/>
          <w:shd w:val="clear" w:color="auto" w:fill="00FF00"/>
        </w:rPr>
        <w:t xml:space="preserve"> I think </w:t>
      </w:r>
      <w:r w:rsidRPr="00AB0C38">
        <w:rPr>
          <w:rFonts w:ascii="Georgia" w:eastAsia="Times New Roman" w:hAnsi="Georgia" w:cs="Times New Roman"/>
          <w:b/>
          <w:bCs/>
          <w:color w:val="000000"/>
          <w:szCs w:val="22"/>
          <w:u w:val="single"/>
        </w:rPr>
        <w:t>- in perfect harmony with my sisters of long ago:</w:t>
      </w:r>
      <w:r w:rsidRPr="00AB0C38">
        <w:rPr>
          <w:rFonts w:ascii="Georgia" w:eastAsia="Times New Roman" w:hAnsi="Georgia" w:cs="Times New Roman"/>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eastAsia="Times New Roman" w:hAnsi="Georgia" w:cs="Times New Roman"/>
          <w:b/>
          <w:bCs/>
          <w:color w:val="000000"/>
          <w:szCs w:val="22"/>
          <w:u w:val="single"/>
        </w:rPr>
        <w:t xml:space="preserve"> And </w:t>
      </w:r>
      <w:r w:rsidRPr="00AB0C38">
        <w:rPr>
          <w:rFonts w:ascii="Georgia" w:eastAsia="Times New Roman" w:hAnsi="Georgia" w:cs="Times New Roman"/>
          <w:b/>
          <w:bCs/>
          <w:color w:val="000000"/>
          <w:szCs w:val="22"/>
          <w:u w:val="single"/>
          <w:shd w:val="clear" w:color="auto" w:fill="00FF00"/>
        </w:rPr>
        <w:t xml:space="preserve">it would be good, </w:t>
      </w:r>
      <w:r w:rsidRPr="00AB0C38">
        <w:rPr>
          <w:rFonts w:ascii="Georgia" w:eastAsia="Times New Roman" w:hAnsi="Georgia" w:cs="Times New Roman"/>
          <w:b/>
          <w:bCs/>
          <w:color w:val="000000"/>
          <w:szCs w:val="22"/>
          <w:u w:val="single"/>
        </w:rPr>
        <w:t>perhaps,</w:t>
      </w:r>
      <w:r w:rsidRPr="00AB0C38">
        <w:rPr>
          <w:rFonts w:ascii="Georgia" w:eastAsia="Times New Roman" w:hAnsi="Georgia" w:cs="Times New Roman"/>
          <w:b/>
          <w:bCs/>
          <w:color w:val="000000"/>
          <w:szCs w:val="22"/>
          <w:u w:val="single"/>
          <w:shd w:val="clear" w:color="auto" w:fill="00FF00"/>
        </w:rPr>
        <w:t xml:space="preserve"> to put an end to the species in any case,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rather than let the white man continue to subjugate it, and continue to </w:t>
      </w:r>
      <w:r w:rsidRPr="00AB0C38">
        <w:rPr>
          <w:rFonts w:ascii="Georgia" w:eastAsia="Times New Roman" w:hAnsi="Georgia" w:cs="Times New Roman"/>
          <w:b/>
          <w:bCs/>
          <w:color w:val="000000"/>
          <w:szCs w:val="22"/>
          <w:u w:val="single"/>
        </w:rPr>
        <w:t xml:space="preserve">let their lust dominate, </w:t>
      </w:r>
      <w:r w:rsidRPr="00AB0C38">
        <w:rPr>
          <w:rFonts w:ascii="Georgia" w:eastAsia="Times New Roman" w:hAnsi="Georgia" w:cs="Times New Roman"/>
          <w:b/>
          <w:bCs/>
          <w:color w:val="000000"/>
          <w:szCs w:val="22"/>
          <w:u w:val="single"/>
          <w:shd w:val="clear" w:color="auto" w:fill="00FF00"/>
        </w:rPr>
        <w:t xml:space="preserve">exploit </w:t>
      </w:r>
      <w:r w:rsidRPr="00AB0C38">
        <w:rPr>
          <w:rFonts w:ascii="Georgia" w:eastAsia="Times New Roman" w:hAnsi="Georgia" w:cs="Times New Roman"/>
          <w:b/>
          <w:bCs/>
          <w:color w:val="000000"/>
          <w:szCs w:val="22"/>
          <w:u w:val="single"/>
        </w:rPr>
        <w:t xml:space="preserve">and despoil </w:t>
      </w:r>
      <w:r w:rsidRPr="00AB0C38">
        <w:rPr>
          <w:rFonts w:ascii="Georgia" w:eastAsia="Times New Roman" w:hAnsi="Georgia" w:cs="Times New Roman"/>
          <w:b/>
          <w:bCs/>
          <w:color w:val="000000"/>
          <w:szCs w:val="22"/>
          <w:u w:val="single"/>
          <w:shd w:val="clear" w:color="auto" w:fill="00FF00"/>
        </w:rPr>
        <w:t>not just our planet, but the rest of the universe</w:t>
      </w:r>
      <w:r w:rsidRPr="00AB0C38">
        <w:rPr>
          <w:rFonts w:ascii="Georgia" w:eastAsia="Times New Roman" w:hAnsi="Georgia" w:cs="Times New Roman"/>
          <w:b/>
          <w:bCs/>
          <w:color w:val="000000"/>
          <w:szCs w:val="22"/>
          <w:u w:val="single"/>
        </w:rPr>
        <w:t xml:space="preserve">, which is their clear and oft-stated intention; </w:t>
      </w:r>
      <w:r w:rsidRPr="00AB0C38">
        <w:rPr>
          <w:rFonts w:ascii="Georgia" w:eastAsia="Times New Roman" w:hAnsi="Georgia" w:cs="Times New Roman"/>
          <w:b/>
          <w:bCs/>
          <w:color w:val="000000"/>
          <w:szCs w:val="22"/>
          <w:u w:val="single"/>
          <w:shd w:val="clear" w:color="auto" w:fill="00FF00"/>
        </w:rPr>
        <w:t>leaving their arrogance</w:t>
      </w:r>
      <w:r w:rsidRPr="00AB0C38">
        <w:rPr>
          <w:rFonts w:ascii="Georgia" w:eastAsia="Times New Roman" w:hAnsi="Georgia" w:cs="Times New Roman"/>
          <w:b/>
          <w:bCs/>
          <w:color w:val="000000"/>
          <w:szCs w:val="22"/>
          <w:u w:val="single"/>
        </w:rPr>
        <w:t xml:space="preserve"> and litter </w:t>
      </w:r>
      <w:r w:rsidRPr="00AB0C38">
        <w:rPr>
          <w:rFonts w:ascii="Georgia" w:eastAsia="Times New Roman" w:hAnsi="Georgia" w:cs="Times New Roman"/>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eastAsia="Times New Roman" w:hAnsi="Georgia" w:cs="Times New Roman"/>
          <w:b/>
          <w:bCs/>
          <w:color w:val="000000"/>
          <w:szCs w:val="22"/>
          <w:u w:val="single"/>
        </w:rPr>
        <w:t xml:space="preserve">. They who have appointed themselves our representatives to the rest of the universe. </w:t>
      </w:r>
      <w:r w:rsidRPr="00AB0C38">
        <w:rPr>
          <w:rFonts w:ascii="Georgia" w:eastAsia="Times New Roman" w:hAnsi="Georgia" w:cs="Times New Roman"/>
          <w:b/>
          <w:bCs/>
          <w:color w:val="000000"/>
          <w:szCs w:val="22"/>
          <w:u w:val="single"/>
          <w:shd w:val="clear" w:color="auto" w:fill="00FF00"/>
        </w:rPr>
        <w:t>They who have never met any new creature without exploiting,</w:t>
      </w:r>
      <w:r w:rsidRPr="00AB0C38">
        <w:rPr>
          <w:rFonts w:ascii="Georgia" w:eastAsia="Times New Roman" w:hAnsi="Georgia" w:cs="Times New Roman"/>
          <w:b/>
          <w:bCs/>
          <w:color w:val="000000"/>
          <w:szCs w:val="22"/>
          <w:u w:val="single"/>
        </w:rPr>
        <w:t xml:space="preserve"> abusing </w:t>
      </w:r>
      <w:r w:rsidRPr="00AB0C38">
        <w:rPr>
          <w:rFonts w:ascii="Georgia" w:eastAsia="Times New Roman" w:hAnsi="Georgia" w:cs="Times New Roman"/>
          <w:b/>
          <w:bCs/>
          <w:color w:val="000000"/>
          <w:szCs w:val="22"/>
          <w:u w:val="single"/>
          <w:shd w:val="clear" w:color="auto" w:fill="00FF00"/>
        </w:rPr>
        <w:t>and destroying it.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They who</w:t>
      </w:r>
      <w:r w:rsidRPr="00AB0C38">
        <w:rPr>
          <w:rFonts w:ascii="Georgia" w:eastAsia="Times New Roman" w:hAnsi="Georgia" w:cs="Times New Roman"/>
          <w:b/>
          <w:bCs/>
          <w:color w:val="000000"/>
          <w:szCs w:val="22"/>
          <w:u w:val="single"/>
        </w:rPr>
        <w:t xml:space="preserve"> say we poor and colored and female and elderly blight neighborhoods, while they</w:t>
      </w:r>
      <w:r w:rsidRPr="00AB0C38">
        <w:rPr>
          <w:rFonts w:ascii="Georgia" w:eastAsia="Times New Roman" w:hAnsi="Georgia" w:cs="Times New Roman"/>
          <w:b/>
          <w:bCs/>
          <w:color w:val="000000"/>
          <w:szCs w:val="22"/>
          <w:u w:val="single"/>
          <w:shd w:val="clear" w:color="auto" w:fill="00FF00"/>
        </w:rPr>
        <w:t xml:space="preserve"> blight worlds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What they have done to the Old, they will do to the New. </w:t>
      </w:r>
      <w:r w:rsidRPr="00AB0C38">
        <w:rPr>
          <w:rFonts w:ascii="Georgia" w:eastAsia="Times New Roman" w:hAnsi="Georgia" w:cs="Times New Roman"/>
          <w:b/>
          <w:bCs/>
          <w:color w:val="000000"/>
          <w:szCs w:val="22"/>
          <w:u w:val="single"/>
          <w:shd w:val="clear" w:color="auto" w:fill="00FF00"/>
        </w:rPr>
        <w:t>Under the white man every star would become a South Africa, every planet a Vietnam. Fatally irradiating ourselves may</w:t>
      </w:r>
      <w:r w:rsidRPr="00AB0C38">
        <w:rPr>
          <w:rFonts w:ascii="Georgia" w:eastAsia="Times New Roman" w:hAnsi="Georgia" w:cs="Times New Roman"/>
          <w:b/>
          <w:bCs/>
          <w:color w:val="000000"/>
          <w:szCs w:val="22"/>
          <w:u w:val="single"/>
        </w:rPr>
        <w:t xml:space="preserve"> in fact </w:t>
      </w:r>
      <w:r w:rsidRPr="00AB0C38">
        <w:rPr>
          <w:rFonts w:ascii="Georgia" w:eastAsia="Times New Roman" w:hAnsi="Georgia" w:cs="Times New Roman"/>
          <w:b/>
          <w:bCs/>
          <w:color w:val="000000"/>
          <w:szCs w:val="22"/>
          <w:u w:val="single"/>
          <w:shd w:val="clear" w:color="auto" w:fill="00FF00"/>
        </w:rPr>
        <w:t>be the only way to save others from what Earth has already become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And this is a consideration that I believe requires some serious thought from every one of us. </w:t>
      </w:r>
      <w:r w:rsidRPr="00AB0C38">
        <w:rPr>
          <w:rFonts w:ascii="Georgia" w:eastAsia="Times New Roman" w:hAnsi="Georgia" w:cs="Times New Roman"/>
          <w:b/>
          <w:bCs/>
          <w:color w:val="000000"/>
          <w:szCs w:val="22"/>
          <w:u w:val="single"/>
          <w:shd w:val="clear" w:color="auto" w:fill="00FF00"/>
        </w:rPr>
        <w:t>However,</w:t>
      </w:r>
      <w:r w:rsidRPr="00AB0C38">
        <w:rPr>
          <w:rFonts w:ascii="Georgia" w:eastAsia="Times New Roman" w:hAnsi="Georgia" w:cs="Times New Roman"/>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eastAsia="Times New Roman" w:hAnsi="Georgia" w:cs="Times New Roman"/>
          <w:b/>
          <w:bCs/>
          <w:color w:val="000000"/>
          <w:szCs w:val="22"/>
          <w:u w:val="single"/>
          <w:shd w:val="clear" w:color="auto" w:fill="00FF00"/>
        </w:rPr>
        <w:t xml:space="preserve"> Life is better than death, I believe, if only because it is less boring, and because it has fresh peaches in it.</w:t>
      </w:r>
      <w:r w:rsidRPr="00AB0C38">
        <w:rPr>
          <w:rFonts w:ascii="Georgia" w:eastAsia="Times New Roman" w:hAnsi="Georgia" w:cs="Times New Roman"/>
          <w:color w:val="000000"/>
          <w:sz w:val="16"/>
          <w:szCs w:val="16"/>
        </w:rPr>
        <w:t xml:space="preserve"> In any case,</w:t>
      </w:r>
      <w:r w:rsidRPr="00AB0C38">
        <w:rPr>
          <w:rFonts w:ascii="Georgia" w:eastAsia="Times New Roman" w:hAnsi="Georgia" w:cs="Times New Roman"/>
          <w:b/>
          <w:bCs/>
          <w:color w:val="000000"/>
          <w:szCs w:val="22"/>
          <w:u w:val="single"/>
          <w:shd w:val="clear" w:color="auto" w:fill="00FF00"/>
        </w:rPr>
        <w:t xml:space="preserve"> Earth is my home</w:t>
      </w:r>
      <w:r w:rsidRPr="00AB0C38">
        <w:rPr>
          <w:rFonts w:ascii="Georgia" w:eastAsia="Times New Roman" w:hAnsi="Georgia" w:cs="Times New Roman"/>
          <w:color w:val="000000"/>
          <w:sz w:val="16"/>
          <w:szCs w:val="16"/>
        </w:rPr>
        <w:t>—though for centuries white people have tried to convince me I have no right to exist, except in the dirtiest, darkest corners of the globe. So let me tell you</w:t>
      </w:r>
      <w:r w:rsidRPr="00AB0C38">
        <w:rPr>
          <w:rFonts w:ascii="Georgia" w:eastAsia="Times New Roman" w:hAnsi="Georgia" w:cs="Times New Roman"/>
          <w:b/>
          <w:bCs/>
          <w:color w:val="000000"/>
          <w:szCs w:val="22"/>
          <w:u w:val="single"/>
          <w:shd w:val="clear" w:color="auto" w:fill="00FF00"/>
        </w:rPr>
        <w:t xml:space="preserve">: I intend to protect my home. </w:t>
      </w:r>
      <w:r w:rsidRPr="00AB0C38">
        <w:rPr>
          <w:rFonts w:ascii="Georgia" w:eastAsia="Times New Roman" w:hAnsi="Georgia" w:cs="Times New Roman"/>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10CA2FF6" w14:textId="77777777" w:rsidR="00A200A2" w:rsidRDefault="00A200A2" w:rsidP="00A200A2">
      <w:pPr>
        <w:spacing w:after="0" w:line="240" w:lineRule="auto"/>
        <w:rPr>
          <w:rFonts w:ascii="Georgia" w:eastAsia="Times New Roman" w:hAnsi="Georgia" w:cs="Times New Roman"/>
          <w:color w:val="000000"/>
          <w:sz w:val="16"/>
          <w:szCs w:val="16"/>
        </w:rPr>
      </w:pPr>
    </w:p>
    <w:p w14:paraId="379EB41A" w14:textId="77777777" w:rsidR="00A200A2" w:rsidRPr="00AB0C38" w:rsidRDefault="00A200A2" w:rsidP="00A200A2">
      <w:pPr>
        <w:spacing w:after="0" w:line="240" w:lineRule="auto"/>
        <w:rPr>
          <w:rFonts w:ascii="Times New Roman" w:eastAsia="Times New Roman" w:hAnsi="Times New Roman" w:cs="Times New Roman"/>
          <w:sz w:val="24"/>
        </w:rPr>
      </w:pPr>
    </w:p>
    <w:p w14:paraId="5E702B13" w14:textId="77777777" w:rsidR="00A200A2" w:rsidRPr="00AB0C38" w:rsidRDefault="00A200A2" w:rsidP="00A200A2">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10316BBF"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1</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“The Theft of Assembly”,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pg(16), [HTE] </w:t>
      </w:r>
      <w:hyperlink r:id="rId10"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52FF2AD2" w14:textId="77777777" w:rsidR="00A200A2" w:rsidRPr="00AB0C38" w:rsidRDefault="00A200A2" w:rsidP="00A200A2">
      <w:pPr>
        <w:spacing w:after="0" w:line="240" w:lineRule="auto"/>
        <w:rPr>
          <w:rFonts w:ascii="Times New Roman" w:eastAsia="Times New Roman" w:hAnsi="Times New Roman" w:cs="Times New Roman"/>
          <w:sz w:val="24"/>
        </w:rPr>
      </w:pPr>
    </w:p>
    <w:p w14:paraId="221A891E" w14:textId="77777777" w:rsidR="00A200A2" w:rsidRDefault="00A200A2" w:rsidP="00A200A2">
      <w:pPr>
        <w:spacing w:after="0" w:line="240" w:lineRule="auto"/>
        <w:rPr>
          <w:rFonts w:ascii="Georgia" w:eastAsia="Times New Roman" w:hAnsi="Georgia" w:cs="Times New Roman"/>
          <w:b/>
          <w:bCs/>
          <w:color w:val="000000"/>
          <w:szCs w:val="22"/>
          <w:u w:val="single"/>
        </w:rPr>
      </w:pPr>
      <w:r w:rsidRPr="00AB0C38">
        <w:rPr>
          <w:rFonts w:ascii="Georgia" w:eastAsia="Times New Roman" w:hAnsi="Georgia" w:cs="Times New Roman"/>
          <w:color w:val="000000"/>
          <w:sz w:val="10"/>
          <w:szCs w:val="10"/>
        </w:rPr>
        <w:t>If this is true, we should be worried. In its origins, and its contemporary mutations,</w:t>
      </w:r>
      <w:r w:rsidRPr="00AB0C38">
        <w:rPr>
          <w:rFonts w:ascii="Georgia" w:eastAsia="Times New Roman" w:hAnsi="Georgia" w:cs="Times New Roman"/>
          <w:b/>
          <w:bCs/>
          <w:color w:val="000000"/>
          <w:szCs w:val="22"/>
          <w:u w:val="single"/>
          <w:shd w:val="clear" w:color="auto" w:fill="00FF00"/>
        </w:rPr>
        <w:t xml:space="preserve"> logistics is a regulatory force standing against us, </w:t>
      </w:r>
      <w:r w:rsidRPr="00AB0C38">
        <w:rPr>
          <w:rFonts w:ascii="Georgia" w:eastAsia="Times New Roman" w:hAnsi="Georgia" w:cs="Times New Roman"/>
          <w:b/>
          <w:bCs/>
          <w:color w:val="000000"/>
          <w:szCs w:val="22"/>
          <w:u w:val="single"/>
        </w:rPr>
        <w:t>standing against the earth.</w:t>
      </w:r>
      <w:r w:rsidRPr="00AB0C38">
        <w:rPr>
          <w:rFonts w:ascii="Georgia" w:eastAsia="Times New Roman" w:hAnsi="Georgia" w:cs="Times New Roman"/>
          <w:b/>
          <w:bCs/>
          <w:color w:val="000000"/>
          <w:szCs w:val="22"/>
          <w:u w:val="single"/>
          <w:shd w:val="clear" w:color="auto" w:fill="00FF00"/>
        </w:rPr>
        <w:t xml:space="preserve"> Logistics begins in loss and emptiness</w:t>
      </w:r>
      <w:r w:rsidRPr="00AB0C38">
        <w:rPr>
          <w:rFonts w:ascii="Georgia" w:eastAsia="Times New Roman" w:hAnsi="Georgia" w:cs="Times New Roman"/>
          <w:b/>
          <w:bCs/>
          <w:color w:val="000000"/>
          <w:szCs w:val="22"/>
          <w:u w:val="single"/>
        </w:rPr>
        <w:t xml:space="preserve">. And it begins in a fundamental misapprehension called spacetime. The loss that marks ownership, </w:t>
      </w:r>
      <w:r w:rsidRPr="00AB0C38">
        <w:rPr>
          <w:rFonts w:ascii="Georgia" w:eastAsia="Times New Roman" w:hAnsi="Georgia" w:cs="Times New Roman"/>
          <w:b/>
          <w:bCs/>
          <w:color w:val="000000"/>
          <w:szCs w:val="22"/>
          <w:u w:val="single"/>
          <w:shd w:val="clear" w:color="auto" w:fill="00FF00"/>
        </w:rPr>
        <w:t>specifically the ownership of private property, the loss of sharing,</w:t>
      </w:r>
      <w:r w:rsidRPr="00AB0C38">
        <w:rPr>
          <w:rFonts w:ascii="Georgia" w:eastAsia="Times New Roman" w:hAnsi="Georgia" w:cs="Times New Roman"/>
          <w:b/>
          <w:bCs/>
          <w:color w:val="000000"/>
          <w:szCs w:val="22"/>
          <w:u w:val="single"/>
        </w:rPr>
        <w:t xml:space="preserve"> the loss of the earth and the consequent making of the world, </w:t>
      </w:r>
      <w:r w:rsidRPr="00AB0C38">
        <w:rPr>
          <w:rFonts w:ascii="Georgia" w:eastAsia="Times New Roman" w:hAnsi="Georgia" w:cs="Times New Roman"/>
          <w:b/>
          <w:bCs/>
          <w:color w:val="000000"/>
          <w:szCs w:val="22"/>
          <w:u w:val="single"/>
          <w:shd w:val="clear" w:color="auto" w:fill="00FF00"/>
        </w:rPr>
        <w:t xml:space="preserve">is </w:t>
      </w:r>
      <w:r w:rsidRPr="00AB0C38">
        <w:rPr>
          <w:rFonts w:ascii="Georgia" w:eastAsia="Times New Roman" w:hAnsi="Georgia" w:cs="Times New Roman"/>
          <w:b/>
          <w:bCs/>
          <w:color w:val="000000"/>
          <w:szCs w:val="22"/>
          <w:u w:val="single"/>
        </w:rPr>
        <w:t xml:space="preserve">simultaneously </w:t>
      </w:r>
      <w:r w:rsidRPr="00AB0C38">
        <w:rPr>
          <w:rFonts w:ascii="Georgia" w:eastAsia="Times New Roman" w:hAnsi="Georgia" w:cs="Times New Roman"/>
          <w:b/>
          <w:bCs/>
          <w:color w:val="000000"/>
          <w:szCs w:val="22"/>
          <w:u w:val="single"/>
          <w:shd w:val="clear" w:color="auto" w:fill="00FF00"/>
        </w:rPr>
        <w:t>the misapprehension that what is privatized is empty and will be filled by ownership itself,</w:t>
      </w:r>
      <w:r w:rsidRPr="00AB0C38">
        <w:rPr>
          <w:rFonts w:ascii="Georgia" w:eastAsia="Times New Roman" w:hAnsi="Georgia" w:cs="Times New Roman"/>
          <w:b/>
          <w:bCs/>
          <w:color w:val="000000"/>
          <w:szCs w:val="22"/>
          <w:u w:val="single"/>
        </w:rPr>
        <w:t xml:space="preserve"> by properties, by properties placed into it. This emptiness will be filled with an interior. </w:t>
      </w:r>
      <w:r w:rsidRPr="00AB0C38">
        <w:rPr>
          <w:rFonts w:ascii="Georgia" w:eastAsia="Times New Roman" w:hAnsi="Georgia" w:cs="Times New Roman"/>
          <w:b/>
          <w:bCs/>
          <w:color w:val="000000"/>
          <w:szCs w:val="22"/>
          <w:u w:val="single"/>
          <w:shd w:val="clear" w:color="auto" w:fill="00FF00"/>
        </w:rPr>
        <w:t>This emptiness is confirmed by logistics,</w:t>
      </w:r>
      <w:r w:rsidRPr="00AB0C38">
        <w:rPr>
          <w:rFonts w:ascii="Georgia" w:eastAsia="Times New Roman" w:hAnsi="Georgia" w:cs="Times New Roman"/>
          <w:b/>
          <w:bCs/>
          <w:color w:val="000000"/>
          <w:szCs w:val="22"/>
          <w:u w:val="single"/>
        </w:rPr>
        <w:t xml:space="preserve"> by the mobilization, </w:t>
      </w:r>
      <w:r w:rsidRPr="00AB0C38">
        <w:rPr>
          <w:rFonts w:ascii="Georgia" w:eastAsia="Times New Roman" w:hAnsi="Georgia" w:cs="Times New Roman"/>
          <w:b/>
          <w:bCs/>
          <w:color w:val="000000"/>
          <w:szCs w:val="22"/>
          <w:u w:val="single"/>
          <w:shd w:val="clear" w:color="auto" w:fill="00FF00"/>
        </w:rPr>
        <w:t>the colonizing drive, of this interior</w:t>
      </w:r>
      <w:r w:rsidRPr="00AB0C38">
        <w:rPr>
          <w:rFonts w:ascii="Georgia" w:eastAsia="Times New Roman" w:hAnsi="Georgia" w:cs="Times New Roman"/>
          <w:b/>
          <w:bCs/>
          <w:color w:val="000000"/>
          <w:szCs w:val="22"/>
          <w:u w:val="single"/>
        </w:rPr>
        <w:t xml:space="preserve"> – where properties are imported into empty space. </w:t>
      </w:r>
      <w:r w:rsidRPr="00AB0C38">
        <w:rPr>
          <w:rFonts w:ascii="Georgia" w:eastAsia="Times New Roman" w:hAnsi="Georgia" w:cs="Times New Roman"/>
          <w:b/>
          <w:bCs/>
          <w:color w:val="000000"/>
          <w:szCs w:val="22"/>
          <w:u w:val="single"/>
          <w:shd w:val="clear" w:color="auto" w:fill="00FF00"/>
        </w:rPr>
        <w:t>This begins,</w:t>
      </w:r>
      <w:r w:rsidRPr="00AB0C38">
        <w:rPr>
          <w:rFonts w:ascii="Georgia" w:eastAsia="Times New Roman" w:hAnsi="Georgia" w:cs="Times New Roman"/>
          <w:b/>
          <w:bCs/>
          <w:color w:val="000000"/>
          <w:szCs w:val="22"/>
          <w:u w:val="single"/>
        </w:rPr>
        <w:t xml:space="preserve"> again, with Locke or, at least, we can begin again </w:t>
      </w:r>
      <w:r w:rsidRPr="00AB0C38">
        <w:rPr>
          <w:rFonts w:ascii="Georgia" w:eastAsia="Times New Roman" w:hAnsi="Georgia" w:cs="Times New Roman"/>
          <w:b/>
          <w:bCs/>
          <w:color w:val="000000"/>
          <w:szCs w:val="22"/>
          <w:u w:val="single"/>
          <w:shd w:val="clear" w:color="auto" w:fill="00FF00"/>
        </w:rPr>
        <w:t>through</w:t>
      </w:r>
      <w:r w:rsidRPr="00AB0C38">
        <w:rPr>
          <w:rFonts w:ascii="Georgia" w:eastAsia="Times New Roman" w:hAnsi="Georgia" w:cs="Times New Roman"/>
          <w:b/>
          <w:bCs/>
          <w:color w:val="000000"/>
          <w:szCs w:val="22"/>
          <w:u w:val="single"/>
        </w:rPr>
        <w:t xml:space="preserve"> him. His concept of </w:t>
      </w:r>
      <w:r w:rsidRPr="00AB0C38">
        <w:rPr>
          <w:rFonts w:ascii="Georgia" w:eastAsia="Times New Roman" w:hAnsi="Georgia" w:cs="Times New Roman"/>
          <w:b/>
          <w:bCs/>
          <w:color w:val="000000"/>
          <w:szCs w:val="22"/>
          <w:u w:val="single"/>
          <w:shd w:val="clear" w:color="auto" w:fill="00FF00"/>
        </w:rPr>
        <w:t>the mind as tabula rasa</w:t>
      </w:r>
      <w:r w:rsidRPr="00AB0C38">
        <w:rPr>
          <w:rFonts w:ascii="Georgia" w:eastAsia="Times New Roman" w:hAnsi="Georgia" w:cs="Times New Roman"/>
          <w:b/>
          <w:bCs/>
          <w:color w:val="000000"/>
          <w:szCs w:val="22"/>
          <w:u w:val="single"/>
        </w:rPr>
        <w:t xml:space="preserve"> – often portrayed as an Enlightenment move away from predetermination – is </w:t>
      </w:r>
      <w:r w:rsidRPr="00AB0C38">
        <w:rPr>
          <w:rFonts w:ascii="Georgia" w:eastAsia="Times New Roman" w:hAnsi="Georgia" w:cs="Times New Roman"/>
          <w:b/>
          <w:bCs/>
          <w:color w:val="000000"/>
          <w:szCs w:val="22"/>
          <w:u w:val="single"/>
          <w:shd w:val="clear" w:color="auto" w:fill="00FF00"/>
        </w:rPr>
        <w:t xml:space="preserve">a projection of </w:t>
      </w:r>
      <w:r w:rsidRPr="00AB0C38">
        <w:rPr>
          <w:rFonts w:ascii="Georgia" w:eastAsia="Times New Roman" w:hAnsi="Georgia" w:cs="Times New Roman"/>
          <w:b/>
          <w:bCs/>
          <w:color w:val="000000"/>
          <w:szCs w:val="22"/>
          <w:u w:val="single"/>
        </w:rPr>
        <w:t xml:space="preserve">this </w:t>
      </w:r>
      <w:r w:rsidRPr="00AB0C38">
        <w:rPr>
          <w:rFonts w:ascii="Georgia" w:eastAsia="Times New Roman" w:hAnsi="Georgia" w:cs="Times New Roman"/>
          <w:b/>
          <w:bCs/>
          <w:color w:val="000000"/>
          <w:szCs w:val="22"/>
          <w:u w:val="single"/>
          <w:shd w:val="clear" w:color="auto" w:fill="00FF00"/>
        </w:rPr>
        <w:t>emptiness that must be owned and filled. For this emptiness to become private property it must be filled with</w:t>
      </w:r>
      <w:r w:rsidRPr="00AB0C38">
        <w:rPr>
          <w:rFonts w:ascii="Georgia" w:eastAsia="Times New Roman" w:hAnsi="Georgia" w:cs="Times New Roman"/>
          <w:b/>
          <w:bCs/>
          <w:color w:val="000000"/>
          <w:szCs w:val="22"/>
          <w:u w:val="single"/>
        </w:rPr>
        <w:t xml:space="preserve"> and located in the </w:t>
      </w:r>
      <w:r w:rsidRPr="00AB0C38">
        <w:rPr>
          <w:rFonts w:ascii="Georgia" w:eastAsia="Times New Roman" w:hAnsi="Georgia" w:cs="Times New Roman"/>
          <w:b/>
          <w:bCs/>
          <w:color w:val="000000"/>
          <w:szCs w:val="22"/>
          <w:u w:val="single"/>
          <w:shd w:val="clear" w:color="auto" w:fill="00FF00"/>
        </w:rPr>
        <w:t>coordinates of space and time.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Space emerges as the delimitation of what is mine, and time begins with the theft and imposition when it became mine</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The individual mind and its coming</w:t>
      </w:r>
      <w:r w:rsidRPr="00AB0C38">
        <w:rPr>
          <w:rFonts w:ascii="Georgia" w:eastAsia="Times New Roman" w:hAnsi="Georgia" w:cs="Times New Roman"/>
          <w:b/>
          <w:bCs/>
          <w:color w:val="000000"/>
          <w:szCs w:val="22"/>
          <w:u w:val="single"/>
        </w:rPr>
        <w:t xml:space="preserve"> to maturity</w:t>
      </w:r>
      <w:r w:rsidRPr="00AB0C38">
        <w:rPr>
          <w:rFonts w:ascii="Georgia" w:eastAsia="Times New Roman" w:hAnsi="Georgia" w:cs="Times New Roman"/>
          <w:b/>
          <w:bCs/>
          <w:color w:val="000000"/>
          <w:szCs w:val="22"/>
          <w:u w:val="single"/>
          <w:shd w:val="clear" w:color="auto" w:fill="00FF00"/>
        </w:rPr>
        <w:t xml:space="preserve"> out of the tabula rasa mark this first conquest.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Enlightenment interiority emerged from this emplotment of time and space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0"/>
          <w:szCs w:val="10"/>
        </w:rPr>
        <w:t>– to borrow from Hayden White –</w:t>
      </w:r>
      <w:r w:rsidRPr="00AB0C38">
        <w:rPr>
          <w:rFonts w:ascii="Georgia" w:eastAsia="Times New Roman" w:hAnsi="Georgia" w:cs="Times New Roman"/>
          <w:color w:val="000000"/>
          <w:sz w:val="10"/>
          <w:szCs w:val="10"/>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this separation from what is shared. </w:t>
      </w:r>
      <w:r w:rsidRPr="00AB0C38">
        <w:rPr>
          <w:rFonts w:ascii="Georgia" w:eastAsia="Times New Roman" w:hAnsi="Georgia" w:cs="Times New Roman"/>
          <w:b/>
          <w:bCs/>
          <w:color w:val="000000"/>
          <w:szCs w:val="22"/>
          <w:u w:val="single"/>
        </w:rPr>
        <w:t xml:space="preserve">But interiority is only for the owning mind. </w:t>
      </w:r>
      <w:r w:rsidRPr="00AB0C38">
        <w:rPr>
          <w:rFonts w:ascii="Georgia" w:eastAsia="Times New Roman" w:hAnsi="Georgia" w:cs="Times New Roman"/>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eastAsia="Times New Roman" w:hAnsi="Georgia" w:cs="Times New Roman"/>
          <w:b/>
          <w:bCs/>
          <w:color w:val="000000"/>
          <w:szCs w:val="22"/>
          <w:u w:val="single"/>
        </w:rPr>
        <w:t xml:space="preserve">not just needs but </w:t>
      </w:r>
      <w:r w:rsidRPr="00AB0C38">
        <w:rPr>
          <w:rFonts w:ascii="Georgia" w:eastAsia="Times New Roman" w:hAnsi="Georgia" w:cs="Times New Roman"/>
          <w:b/>
          <w:bCs/>
          <w:color w:val="000000"/>
          <w:szCs w:val="22"/>
          <w:u w:val="single"/>
          <w:shd w:val="clear" w:color="auto" w:fill="00FF00"/>
        </w:rPr>
        <w:t>compulsively</w:t>
      </w:r>
      <w:r w:rsidRPr="00AB0C38">
        <w:rPr>
          <w:rFonts w:ascii="Georgia" w:eastAsia="Times New Roman" w:hAnsi="Georgia" w:cs="Times New Roman"/>
          <w:b/>
          <w:bCs/>
          <w:color w:val="000000"/>
          <w:szCs w:val="22"/>
          <w:u w:val="single"/>
        </w:rPr>
        <w:t>, interminably, voraciously</w:t>
      </w:r>
      <w:r w:rsidRPr="00AB0C38">
        <w:rPr>
          <w:rFonts w:ascii="Georgia" w:eastAsia="Times New Roman" w:hAnsi="Georgia" w:cs="Times New Roman"/>
          <w:b/>
          <w:bCs/>
          <w:color w:val="000000"/>
          <w:szCs w:val="22"/>
          <w:u w:val="single"/>
          <w:shd w:val="clear" w:color="auto" w:fill="00FF00"/>
        </w:rPr>
        <w:t xml:space="preserve"> seeks without end. </w:t>
      </w:r>
      <w:r w:rsidRPr="00AB0C38">
        <w:rPr>
          <w:rFonts w:ascii="Georgia" w:eastAsia="Times New Roman" w:hAnsi="Georgia" w:cs="Times New Roman"/>
          <w:b/>
          <w:bCs/>
          <w:color w:val="000000"/>
          <w:szCs w:val="22"/>
          <w:u w:val="single"/>
        </w:rPr>
        <w:t xml:space="preserve">In other words, </w:t>
      </w:r>
      <w:r w:rsidRPr="00AB0C38">
        <w:rPr>
          <w:rFonts w:ascii="Georgia" w:eastAsia="Times New Roman" w:hAnsi="Georgia" w:cs="Times New Roman"/>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eastAsia="Times New Roman" w:hAnsi="Georgia" w:cs="Times New Roman"/>
          <w:b/>
          <w:bCs/>
          <w:color w:val="000000"/>
          <w:szCs w:val="22"/>
          <w:u w:val="single"/>
        </w:rPr>
        <w:t xml:space="preserve"> and logistics </w:t>
      </w:r>
      <w:r w:rsidRPr="00AB0C38">
        <w:rPr>
          <w:rFonts w:ascii="Georgia" w:eastAsia="Times New Roman" w:hAnsi="Georgia" w:cs="Times New Roman"/>
          <w:b/>
          <w:bCs/>
          <w:color w:val="000000"/>
          <w:szCs w:val="22"/>
          <w:u w:val="single"/>
          <w:shd w:val="clear" w:color="auto" w:fill="00FF00"/>
        </w:rPr>
        <w:t xml:space="preserve">start here </w:t>
      </w:r>
      <w:r w:rsidRPr="00AB0C38">
        <w:rPr>
          <w:rFonts w:ascii="Georgia" w:eastAsia="Times New Roman" w:hAnsi="Georgia" w:cs="Times New Roman"/>
          <w:b/>
          <w:bCs/>
          <w:color w:val="000000"/>
          <w:szCs w:val="22"/>
          <w:u w:val="single"/>
        </w:rPr>
        <w:t>inseparably?</w:t>
      </w:r>
    </w:p>
    <w:p w14:paraId="6F0AFAAB" w14:textId="77777777" w:rsidR="00A200A2" w:rsidRDefault="00A200A2" w:rsidP="00A200A2">
      <w:pPr>
        <w:spacing w:after="0" w:line="240" w:lineRule="auto"/>
        <w:rPr>
          <w:rFonts w:ascii="Georgia" w:eastAsia="Times New Roman" w:hAnsi="Georgia" w:cs="Times New Roman"/>
          <w:b/>
          <w:bCs/>
          <w:color w:val="000000"/>
          <w:szCs w:val="22"/>
          <w:u w:val="single"/>
        </w:rPr>
      </w:pPr>
    </w:p>
    <w:p w14:paraId="133F69DC" w14:textId="77777777" w:rsidR="00A200A2" w:rsidRPr="00AB0C38" w:rsidRDefault="00A200A2" w:rsidP="00A200A2">
      <w:pPr>
        <w:spacing w:after="0" w:line="240" w:lineRule="auto"/>
        <w:rPr>
          <w:rFonts w:ascii="Times New Roman" w:eastAsia="Times New Roman" w:hAnsi="Times New Roman" w:cs="Times New Roman"/>
          <w:sz w:val="24"/>
        </w:rPr>
      </w:pPr>
    </w:p>
    <w:p w14:paraId="02CCDA98" w14:textId="77777777" w:rsidR="00A200A2" w:rsidRPr="00AB0C38" w:rsidRDefault="00A200A2" w:rsidP="00A200A2">
      <w:pPr>
        <w:spacing w:after="0" w:line="240" w:lineRule="auto"/>
        <w:rPr>
          <w:rFonts w:ascii="Times New Roman" w:eastAsia="Times New Roman" w:hAnsi="Times New Roman" w:cs="Times New Roman"/>
          <w:sz w:val="24"/>
        </w:rPr>
      </w:pPr>
    </w:p>
    <w:p w14:paraId="07EA9924"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 And thus I affirm that the appropriation of outer space by private entities is unjust.</w:t>
      </w:r>
    </w:p>
    <w:p w14:paraId="4E01BC17" w14:textId="77777777" w:rsidR="00A200A2" w:rsidRPr="00AB0C38" w:rsidRDefault="00A200A2" w:rsidP="00A200A2">
      <w:pPr>
        <w:spacing w:after="0" w:line="240" w:lineRule="auto"/>
        <w:rPr>
          <w:rFonts w:ascii="Times New Roman" w:eastAsia="Times New Roman" w:hAnsi="Times New Roman" w:cs="Times New Roman"/>
          <w:sz w:val="24"/>
        </w:rPr>
      </w:pPr>
    </w:p>
    <w:p w14:paraId="3399B02A" w14:textId="77777777" w:rsidR="00A200A2" w:rsidRPr="00AB0C38" w:rsidRDefault="00A200A2" w:rsidP="00A200A2">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2A080271"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2</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“Usufruct and Use”,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pg(28-30), [HTE] </w:t>
      </w:r>
      <w:hyperlink r:id="rId11"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105271F6"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Cs w:val="22"/>
          <w:u w:val="single"/>
        </w:rPr>
        <w:t xml:space="preserve">What does it mean to stand for </w:t>
      </w:r>
      <w:r w:rsidRPr="00AB0C38">
        <w:rPr>
          <w:rFonts w:ascii="Georgia" w:eastAsia="Times New Roman" w:hAnsi="Georgia" w:cs="Times New Roman"/>
          <w:b/>
          <w:bCs/>
          <w:color w:val="000000"/>
          <w:szCs w:val="22"/>
          <w:u w:val="single"/>
          <w:shd w:val="clear" w:color="auto" w:fill="00FF00"/>
        </w:rPr>
        <w:t>improvement</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color w:val="000000"/>
          <w:sz w:val="14"/>
          <w:szCs w:val="14"/>
        </w:rPr>
        <w:t xml:space="preserve"> Or worse, to stand for what business calls a ‘commitment to continuous improvement‘? </w:t>
      </w:r>
      <w:r w:rsidRPr="00AB0C38">
        <w:rPr>
          <w:rFonts w:ascii="Georgia" w:eastAsia="Times New Roman" w:hAnsi="Georgia" w:cs="Times New Roman"/>
          <w:b/>
          <w:bCs/>
          <w:color w:val="000000"/>
          <w:szCs w:val="22"/>
          <w:u w:val="single"/>
        </w:rPr>
        <w:t>It</w:t>
      </w:r>
      <w:r w:rsidRPr="00AB0C38">
        <w:rPr>
          <w:rFonts w:ascii="Georgia" w:eastAsia="Times New Roman" w:hAnsi="Georgia" w:cs="Times New Roman"/>
          <w:b/>
          <w:bCs/>
          <w:color w:val="000000"/>
          <w:szCs w:val="22"/>
          <w:u w:val="single"/>
          <w:shd w:val="clear" w:color="auto" w:fill="00FF00"/>
        </w:rPr>
        <w:t xml:space="preserve"> means to stand for the brutal speciation of all.</w:t>
      </w:r>
      <w:r w:rsidRPr="00AB0C38">
        <w:rPr>
          <w:rFonts w:ascii="Georgia" w:eastAsia="Times New Roman" w:hAnsi="Georgia" w:cs="Times New Roman"/>
          <w:color w:val="000000"/>
          <w:sz w:val="14"/>
          <w:szCs w:val="14"/>
        </w:rPr>
        <w:t xml:space="preserve"> To take a stand for speciation is the beginning of a diabolical usufruct.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Improvement comes</w:t>
      </w:r>
      <w:r w:rsidRPr="00AB0C38">
        <w:rPr>
          <w:rFonts w:ascii="Georgia" w:eastAsia="Times New Roman" w:hAnsi="Georgia" w:cs="Times New Roman"/>
          <w:b/>
          <w:bCs/>
          <w:color w:val="000000"/>
          <w:szCs w:val="22"/>
          <w:u w:val="single"/>
        </w:rPr>
        <w:t xml:space="preserve"> to us </w:t>
      </w:r>
      <w:r w:rsidRPr="00AB0C38">
        <w:rPr>
          <w:rFonts w:ascii="Georgia" w:eastAsia="Times New Roman" w:hAnsi="Georgia" w:cs="Times New Roman"/>
          <w:b/>
          <w:bCs/>
          <w:color w:val="000000"/>
          <w:szCs w:val="22"/>
          <w:u w:val="single"/>
          <w:shd w:val="clear" w:color="auto" w:fill="00FF00"/>
        </w:rPr>
        <w:t>by</w:t>
      </w:r>
      <w:r w:rsidRPr="00AB0C38">
        <w:rPr>
          <w:rFonts w:ascii="Georgia" w:eastAsia="Times New Roman" w:hAnsi="Georgia" w:cs="Times New Roman"/>
          <w:b/>
          <w:bCs/>
          <w:color w:val="000000"/>
          <w:szCs w:val="22"/>
          <w:u w:val="single"/>
        </w:rPr>
        <w:t xml:space="preserve"> way of an </w:t>
      </w:r>
      <w:r w:rsidRPr="00AB0C38">
        <w:rPr>
          <w:rFonts w:ascii="Georgia" w:eastAsia="Times New Roman" w:hAnsi="Georgia" w:cs="Times New Roman"/>
          <w:b/>
          <w:bCs/>
          <w:color w:val="000000"/>
          <w:szCs w:val="22"/>
          <w:u w:val="single"/>
          <w:shd w:val="clear" w:color="auto" w:fill="00FF00"/>
        </w:rPr>
        <w:t xml:space="preserve">innovation in land </w:t>
      </w:r>
      <w:r w:rsidRPr="00AB0C38">
        <w:rPr>
          <w:rFonts w:ascii="Georgia" w:eastAsia="Times New Roman" w:hAnsi="Georgia" w:cs="Times New Roman"/>
          <w:b/>
          <w:bCs/>
          <w:color w:val="000000"/>
          <w:szCs w:val="22"/>
          <w:u w:val="single"/>
        </w:rPr>
        <w:t xml:space="preserve">tenure, </w:t>
      </w:r>
      <w:r w:rsidRPr="00AB0C38">
        <w:rPr>
          <w:rFonts w:ascii="Georgia" w:eastAsia="Times New Roman" w:hAnsi="Georgia" w:cs="Times New Roman"/>
          <w:b/>
          <w:bCs/>
          <w:color w:val="000000"/>
          <w:szCs w:val="22"/>
          <w:u w:val="single"/>
          <w:shd w:val="clear" w:color="auto" w:fill="00FF00"/>
        </w:rPr>
        <w:t>where individuated ownership</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derived from increasing the land’s productivity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is</w:t>
      </w:r>
      <w:r w:rsidRPr="00AB0C38">
        <w:rPr>
          <w:rFonts w:ascii="Georgia" w:eastAsia="Times New Roman" w:hAnsi="Georgia" w:cs="Times New Roman"/>
          <w:b/>
          <w:bCs/>
          <w:color w:val="000000"/>
          <w:szCs w:val="22"/>
          <w:u w:val="single"/>
        </w:rPr>
        <w:t xml:space="preserve"> given </w:t>
      </w:r>
      <w:r w:rsidRPr="00AB0C38">
        <w:rPr>
          <w:rFonts w:ascii="Georgia" w:eastAsia="Times New Roman" w:hAnsi="Georgia" w:cs="Times New Roman"/>
          <w:b/>
          <w:bCs/>
          <w:color w:val="000000"/>
          <w:szCs w:val="22"/>
          <w:u w:val="single"/>
          <w:shd w:val="clear" w:color="auto" w:fill="00FF00"/>
        </w:rPr>
        <w:t xml:space="preserve">in </w:t>
      </w:r>
      <w:r w:rsidRPr="00AB0C38">
        <w:rPr>
          <w:rFonts w:ascii="Georgia" w:eastAsia="Times New Roman" w:hAnsi="Georgia" w:cs="Times New Roman"/>
          <w:b/>
          <w:bCs/>
          <w:color w:val="000000"/>
          <w:szCs w:val="22"/>
          <w:u w:val="single"/>
        </w:rPr>
        <w:t xml:space="preserve">the </w:t>
      </w:r>
      <w:r w:rsidRPr="00AB0C38">
        <w:rPr>
          <w:rFonts w:ascii="Georgia" w:eastAsia="Times New Roman" w:hAnsi="Georgia" w:cs="Times New Roman"/>
          <w:b/>
          <w:bCs/>
          <w:color w:val="000000"/>
          <w:szCs w:val="22"/>
          <w:u w:val="single"/>
          <w:shd w:val="clear" w:color="auto" w:fill="00FF00"/>
        </w:rPr>
        <w:t>perpetual</w:t>
      </w:r>
      <w:r w:rsidRPr="00AB0C38">
        <w:rPr>
          <w:rFonts w:ascii="Georgia" w:eastAsia="Times New Roman" w:hAnsi="Georgia" w:cs="Times New Roman"/>
          <w:b/>
          <w:bCs/>
          <w:color w:val="000000"/>
          <w:szCs w:val="22"/>
          <w:u w:val="single"/>
        </w:rPr>
        <w:t xml:space="preserve">, and thus arrested, </w:t>
      </w:r>
      <w:r w:rsidRPr="00AB0C38">
        <w:rPr>
          <w:rFonts w:ascii="Georgia" w:eastAsia="Times New Roman" w:hAnsi="Georgia" w:cs="Times New Roman"/>
          <w:b/>
          <w:bCs/>
          <w:color w:val="000000"/>
          <w:szCs w:val="22"/>
          <w:u w:val="single"/>
          <w:shd w:val="clear" w:color="auto" w:fill="00FF00"/>
        </w:rPr>
        <w:t>becoming of exception’s miniature</w:t>
      </w:r>
      <w:r w:rsidRPr="00AB0C38">
        <w:rPr>
          <w:rFonts w:ascii="Georgia" w:eastAsia="Times New Roman" w:hAnsi="Georgia" w:cs="Times New Roman"/>
          <w:b/>
          <w:bCs/>
          <w:color w:val="000000"/>
          <w:szCs w:val="22"/>
          <w:u w:val="single"/>
        </w:rPr>
        <w:t xml:space="preserve">. This is to say that from the outset, </w:t>
      </w:r>
      <w:r w:rsidRPr="00AB0C38">
        <w:rPr>
          <w:rFonts w:ascii="Georgia" w:eastAsia="Times New Roman" w:hAnsi="Georgia" w:cs="Times New Roman"/>
          <w:b/>
          <w:bCs/>
          <w:color w:val="000000"/>
          <w:szCs w:val="22"/>
          <w:u w:val="single"/>
          <w:shd w:val="clear" w:color="auto" w:fill="00FF00"/>
        </w:rPr>
        <w:t>the ability to own</w:t>
      </w:r>
      <w:r w:rsidRPr="00AB0C38">
        <w:rPr>
          <w:rFonts w:ascii="Georgia" w:eastAsia="Times New Roman" w:hAnsi="Georgia" w:cs="Times New Roman"/>
          <w:b/>
          <w:bCs/>
          <w:color w:val="000000"/>
          <w:szCs w:val="22"/>
          <w:u w:val="single"/>
        </w:rPr>
        <w:t xml:space="preserve"> – </w:t>
      </w:r>
      <w:r w:rsidRPr="00AB0C38">
        <w:rPr>
          <w:rFonts w:ascii="Georgia" w:eastAsia="Times New Roman" w:hAnsi="Georgia" w:cs="Times New Roman"/>
          <w:b/>
          <w:bCs/>
          <w:color w:val="000000"/>
          <w:szCs w:val="22"/>
          <w:u w:val="single"/>
          <w:shd w:val="clear" w:color="auto" w:fill="00FF00"/>
        </w:rPr>
        <w:t>and</w:t>
      </w:r>
      <w:r w:rsidRPr="00AB0C38">
        <w:rPr>
          <w:rFonts w:ascii="Georgia" w:eastAsia="Times New Roman" w:hAnsi="Georgia" w:cs="Times New Roman"/>
          <w:b/>
          <w:bCs/>
          <w:color w:val="000000"/>
          <w:szCs w:val="22"/>
          <w:u w:val="single"/>
        </w:rPr>
        <w:t xml:space="preserve"> that ability’s first derivative</w:t>
      </w:r>
      <w:r w:rsidRPr="00AB0C38">
        <w:rPr>
          <w:rFonts w:ascii="Georgia" w:eastAsia="Times New Roman" w:hAnsi="Georgia" w:cs="Times New Roman"/>
          <w:b/>
          <w:bCs/>
          <w:color w:val="000000"/>
          <w:szCs w:val="22"/>
          <w:u w:val="single"/>
          <w:shd w:val="clear" w:color="auto" w:fill="00FF00"/>
        </w:rPr>
        <w:t xml:space="preserve">, self-possession </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is entwined with the ability to make more productive</w:t>
      </w:r>
      <w:r w:rsidRPr="00AB0C38">
        <w:rPr>
          <w:rFonts w:ascii="Georgia" w:eastAsia="Times New Roman" w:hAnsi="Georgia" w:cs="Times New Roman"/>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eastAsia="Times New Roman" w:hAnsi="Georgia" w:cs="Times New Roman"/>
          <w:b/>
          <w:bCs/>
          <w:color w:val="000000"/>
          <w:szCs w:val="22"/>
          <w:u w:val="single"/>
          <w:shd w:val="clear" w:color="auto" w:fill="00FF00"/>
        </w:rPr>
        <w:t xml:space="preserve"> Speciation is this </w:t>
      </w:r>
      <w:r w:rsidRPr="00AB0C38">
        <w:rPr>
          <w:rFonts w:ascii="Georgia" w:eastAsia="Times New Roman" w:hAnsi="Georgia" w:cs="Times New Roman"/>
          <w:b/>
          <w:bCs/>
          <w:color w:val="000000"/>
          <w:szCs w:val="22"/>
          <w:u w:val="single"/>
        </w:rPr>
        <w:t xml:space="preserve">general </w:t>
      </w:r>
      <w:r w:rsidRPr="00AB0C38">
        <w:rPr>
          <w:rFonts w:ascii="Georgia" w:eastAsia="Times New Roman" w:hAnsi="Georgia" w:cs="Times New Roman"/>
          <w:b/>
          <w:bCs/>
          <w:color w:val="000000"/>
          <w:szCs w:val="22"/>
          <w:u w:val="single"/>
          <w:shd w:val="clear" w:color="auto" w:fill="00FF00"/>
        </w:rPr>
        <w:t>reduction of the earth to productivity</w:t>
      </w:r>
      <w:r w:rsidRPr="00AB0C38">
        <w:rPr>
          <w:rFonts w:ascii="Georgia" w:eastAsia="Times New Roman" w:hAnsi="Georgia" w:cs="Times New Roman"/>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eastAsia="Times New Roman" w:hAnsi="Georgia" w:cs="Times New Roman"/>
          <w:b/>
          <w:bCs/>
          <w:color w:val="000000"/>
          <w:szCs w:val="22"/>
          <w:u w:val="single"/>
          <w:shd w:val="clear" w:color="auto" w:fill="00FF00"/>
        </w:rPr>
        <w:t xml:space="preserve"> European) man,</w:t>
      </w:r>
      <w:r w:rsidRPr="00AB0C38">
        <w:rPr>
          <w:rFonts w:ascii="Georgia" w:eastAsia="Times New Roman" w:hAnsi="Georgia" w:cs="Times New Roman"/>
          <w:b/>
          <w:bCs/>
          <w:color w:val="000000"/>
          <w:szCs w:val="22"/>
          <w:u w:val="single"/>
        </w:rPr>
        <w:t xml:space="preserve"> in and </w:t>
      </w:r>
      <w:r w:rsidRPr="00AB0C38">
        <w:rPr>
          <w:rFonts w:ascii="Georgia" w:eastAsia="Times New Roman" w:hAnsi="Georgia" w:cs="Times New Roman"/>
          <w:b/>
          <w:bCs/>
          <w:color w:val="000000"/>
          <w:szCs w:val="22"/>
          <w:u w:val="single"/>
          <w:shd w:val="clear" w:color="auto" w:fill="00FF00"/>
        </w:rPr>
        <w:t>as the exception, imposes speciation upon himself,</w:t>
      </w:r>
      <w:r w:rsidRPr="00AB0C38">
        <w:rPr>
          <w:rFonts w:ascii="Georgia" w:eastAsia="Times New Roman" w:hAnsi="Georgia" w:cs="Times New Roman"/>
          <w:b/>
          <w:bCs/>
          <w:color w:val="000000"/>
          <w:szCs w:val="22"/>
          <w:u w:val="single"/>
        </w:rPr>
        <w:t xml:space="preserve"> in an operation </w:t>
      </w:r>
      <w:r w:rsidRPr="00AB0C38">
        <w:rPr>
          <w:rFonts w:ascii="Georgia" w:eastAsia="Times New Roman" w:hAnsi="Georgia" w:cs="Times New Roman"/>
          <w:b/>
          <w:bCs/>
          <w:color w:val="000000"/>
          <w:szCs w:val="22"/>
          <w:u w:val="single"/>
          <w:shd w:val="clear" w:color="auto" w:fill="00FF00"/>
        </w:rPr>
        <w:t>that extracts</w:t>
      </w:r>
      <w:r w:rsidRPr="00AB0C38">
        <w:rPr>
          <w:rFonts w:ascii="Georgia" w:eastAsia="Times New Roman" w:hAnsi="Georgia" w:cs="Times New Roman"/>
          <w:b/>
          <w:bCs/>
          <w:color w:val="000000"/>
          <w:szCs w:val="22"/>
          <w:u w:val="single"/>
        </w:rPr>
        <w:t xml:space="preserve"> and excepts</w:t>
      </w:r>
      <w:r w:rsidRPr="00AB0C38">
        <w:rPr>
          <w:rFonts w:ascii="Georgia" w:eastAsia="Times New Roman" w:hAnsi="Georgia" w:cs="Times New Roman"/>
          <w:b/>
          <w:bCs/>
          <w:color w:val="000000"/>
          <w:szCs w:val="22"/>
          <w:u w:val="single"/>
          <w:shd w:val="clear" w:color="auto" w:fill="00FF00"/>
        </w:rPr>
        <w:t xml:space="preserve"> himself from the earth</w:t>
      </w:r>
      <w:r w:rsidRPr="00AB0C38">
        <w:rPr>
          <w:rFonts w:ascii="Georgia" w:eastAsia="Times New Roman" w:hAnsi="Georgia" w:cs="Times New Roman"/>
          <w:b/>
          <w:bCs/>
          <w:color w:val="000000"/>
          <w:szCs w:val="22"/>
          <w:u w:val="single"/>
        </w:rPr>
        <w:t xml:space="preserve"> in order</w:t>
      </w:r>
      <w:r w:rsidRPr="00AB0C38">
        <w:rPr>
          <w:rFonts w:ascii="Georgia" w:eastAsia="Times New Roman" w:hAnsi="Georgia" w:cs="Times New Roman"/>
          <w:b/>
          <w:bCs/>
          <w:color w:val="000000"/>
          <w:szCs w:val="22"/>
          <w:u w:val="single"/>
          <w:shd w:val="clear" w:color="auto" w:fill="00FF00"/>
        </w:rPr>
        <w:t xml:space="preserve"> to confirm his supposed dominion over it.</w:t>
      </w:r>
      <w:r w:rsidRPr="00AB0C38">
        <w:rPr>
          <w:rFonts w:ascii="Georgia" w:eastAsia="Times New Roman" w:hAnsi="Georgia" w:cs="Times New Roman"/>
          <w:b/>
          <w:bCs/>
          <w:color w:val="000000"/>
          <w:szCs w:val="22"/>
          <w:u w:val="single"/>
        </w:rPr>
        <w:t xml:space="preserve"> And just as the earth must be forcefully speciated to be possessed, </w:t>
      </w:r>
      <w:r w:rsidRPr="00AB0C38">
        <w:rPr>
          <w:rFonts w:ascii="Georgia" w:eastAsia="Times New Roman" w:hAnsi="Georgia" w:cs="Times New Roman"/>
          <w:b/>
          <w:bCs/>
          <w:color w:val="000000"/>
          <w:szCs w:val="22"/>
          <w:u w:val="single"/>
          <w:shd w:val="clear" w:color="auto" w:fill="00FF00"/>
        </w:rPr>
        <w:t xml:space="preserve">man must forcefully speciate himself </w:t>
      </w:r>
      <w:r w:rsidRPr="00AB0C38">
        <w:rPr>
          <w:rFonts w:ascii="Georgia" w:eastAsia="Times New Roman" w:hAnsi="Georgia" w:cs="Times New Roman"/>
          <w:b/>
          <w:bCs/>
          <w:color w:val="000000"/>
          <w:szCs w:val="22"/>
          <w:u w:val="single"/>
        </w:rPr>
        <w:t xml:space="preserve">in order </w:t>
      </w:r>
      <w:r w:rsidRPr="00AB0C38">
        <w:rPr>
          <w:rFonts w:ascii="Georgia" w:eastAsia="Times New Roman" w:hAnsi="Georgia" w:cs="Times New Roman"/>
          <w:b/>
          <w:bCs/>
          <w:color w:val="000000"/>
          <w:szCs w:val="22"/>
          <w:u w:val="single"/>
          <w:shd w:val="clear" w:color="auto" w:fill="00FF00"/>
        </w:rPr>
        <w:t>to enact</w:t>
      </w:r>
      <w:r w:rsidRPr="00AB0C38">
        <w:rPr>
          <w:rFonts w:ascii="Georgia" w:eastAsia="Times New Roman" w:hAnsi="Georgia" w:cs="Times New Roman"/>
          <w:b/>
          <w:bCs/>
          <w:color w:val="000000"/>
          <w:szCs w:val="22"/>
          <w:u w:val="single"/>
        </w:rPr>
        <w:t xml:space="preserve"> this kind of </w:t>
      </w:r>
      <w:r w:rsidRPr="00AB0C38">
        <w:rPr>
          <w:rFonts w:ascii="Georgia" w:eastAsia="Times New Roman" w:hAnsi="Georgia" w:cs="Times New Roman"/>
          <w:b/>
          <w:bCs/>
          <w:color w:val="000000"/>
          <w:szCs w:val="22"/>
          <w:u w:val="single"/>
          <w:shd w:val="clear" w:color="auto" w:fill="00FF00"/>
        </w:rPr>
        <w:t>possession</w:t>
      </w:r>
      <w:r w:rsidRPr="00AB0C38">
        <w:rPr>
          <w:rFonts w:ascii="Georgia" w:eastAsia="Times New Roman" w:hAnsi="Georgia" w:cs="Times New Roman"/>
          <w:b/>
          <w:bCs/>
          <w:color w:val="000000"/>
          <w:szCs w:val="22"/>
          <w:u w:val="single"/>
        </w:rPr>
        <w:t xml:space="preserve">. This is to say that </w:t>
      </w:r>
      <w:r w:rsidRPr="00AB0C38">
        <w:rPr>
          <w:rFonts w:ascii="Georgia" w:eastAsia="Times New Roman" w:hAnsi="Georgia" w:cs="Times New Roman"/>
          <w:b/>
          <w:bCs/>
          <w:color w:val="000000"/>
          <w:szCs w:val="22"/>
          <w:u w:val="single"/>
          <w:shd w:val="clear" w:color="auto" w:fill="00FF00"/>
        </w:rPr>
        <w:t>racialization is present in the very idea of dominion over the earth</w:t>
      </w:r>
      <w:r w:rsidRPr="00AB0C38">
        <w:rPr>
          <w:rFonts w:ascii="Georgia" w:eastAsia="Times New Roman" w:hAnsi="Georgia" w:cs="Times New Roman"/>
          <w:b/>
          <w:bCs/>
          <w:color w:val="000000"/>
          <w:szCs w:val="22"/>
          <w:u w:val="single"/>
        </w:rPr>
        <w:t>; in the very idea and enactment of the exception; in the very nuts and bolts of possession-by-improvement.</w:t>
      </w:r>
      <w:r w:rsidRPr="00AB0C38">
        <w:rPr>
          <w:rFonts w:ascii="Georgia" w:eastAsia="Times New Roman" w:hAnsi="Georgia" w:cs="Times New Roman"/>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eastAsia="Times New Roman" w:hAnsi="Georgia" w:cs="Times New Roman"/>
          <w:b/>
          <w:bCs/>
          <w:color w:val="000000"/>
          <w:szCs w:val="22"/>
          <w:u w:val="single"/>
        </w:rPr>
        <w:t>Speciated humans are endlessly improved through the endless work they do on their endless way to becoming Man</w:t>
      </w:r>
      <w:r w:rsidRPr="00AB0C38">
        <w:rPr>
          <w:rFonts w:ascii="Georgia" w:eastAsia="Times New Roman" w:hAnsi="Georgia" w:cs="Times New Roman"/>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eastAsia="Times New Roman" w:hAnsi="Georgia" w:cs="Times New Roman"/>
          <w:b/>
          <w:bCs/>
          <w:color w:val="000000"/>
          <w:szCs w:val="22"/>
          <w:u w:val="single"/>
          <w:shd w:val="clear" w:color="auto" w:fill="00FF00"/>
        </w:rPr>
        <w:t xml:space="preserve">The </w:t>
      </w:r>
      <w:r w:rsidRPr="00AB0C38">
        <w:rPr>
          <w:rFonts w:ascii="Georgia" w:eastAsia="Times New Roman" w:hAnsi="Georgia" w:cs="Times New Roman"/>
          <w:b/>
          <w:bCs/>
          <w:color w:val="000000"/>
          <w:szCs w:val="22"/>
          <w:u w:val="single"/>
        </w:rPr>
        <w:t xml:space="preserve">emergent </w:t>
      </w:r>
      <w:r w:rsidRPr="00AB0C38">
        <w:rPr>
          <w:rFonts w:ascii="Georgia" w:eastAsia="Times New Roman" w:hAnsi="Georgia" w:cs="Times New Roman"/>
          <w:b/>
          <w:bCs/>
          <w:color w:val="000000"/>
          <w:szCs w:val="22"/>
          <w:u w:val="single"/>
          <w:shd w:val="clear" w:color="auto" w:fill="00FF00"/>
        </w:rPr>
        <w:t xml:space="preserve">relation between speciation and racialization is the very </w:t>
      </w:r>
      <w:r w:rsidRPr="00AB0C38">
        <w:rPr>
          <w:rFonts w:ascii="Georgia" w:eastAsia="Times New Roman" w:hAnsi="Georgia" w:cs="Times New Roman"/>
          <w:b/>
          <w:bCs/>
          <w:color w:val="000000"/>
          <w:szCs w:val="22"/>
          <w:u w:val="single"/>
        </w:rPr>
        <w:t xml:space="preserve">conception and </w:t>
      </w:r>
      <w:r w:rsidRPr="00AB0C38">
        <w:rPr>
          <w:rFonts w:ascii="Georgia" w:eastAsia="Times New Roman" w:hAnsi="Georgia" w:cs="Times New Roman"/>
          <w:b/>
          <w:bCs/>
          <w:color w:val="000000"/>
          <w:szCs w:val="22"/>
          <w:u w:val="single"/>
          <w:shd w:val="clear" w:color="auto" w:fill="00FF00"/>
        </w:rPr>
        <w:t>conceptualization of the settler</w:t>
      </w:r>
      <w:r w:rsidRPr="00AB0C38">
        <w:rPr>
          <w:rFonts w:ascii="Georgia" w:eastAsia="Times New Roman" w:hAnsi="Georgia" w:cs="Times New Roman"/>
          <w:b/>
          <w:bCs/>
          <w:color w:val="000000"/>
          <w:szCs w:val="22"/>
          <w:u w:val="single"/>
        </w:rPr>
        <w:t xml:space="preserve">. Maintenance of that relation is his vigil and his eve. </w:t>
      </w:r>
      <w:r w:rsidRPr="00AB0C38">
        <w:rPr>
          <w:rFonts w:ascii="Georgia" w:eastAsia="Times New Roman" w:hAnsi="Georgia" w:cs="Times New Roman"/>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eastAsia="Times New Roman" w:hAnsi="Georgia" w:cs="Times New Roman"/>
          <w:b/>
          <w:bCs/>
          <w:color w:val="000000"/>
          <w:szCs w:val="22"/>
          <w:u w:val="single"/>
          <w:shd w:val="clear" w:color="auto" w:fill="00FF00"/>
        </w:rPr>
        <w:t>To make policy is to impose speciation upon everybody and everything</w:t>
      </w:r>
      <w:r w:rsidRPr="00AB0C38">
        <w:rPr>
          <w:rFonts w:ascii="Georgia" w:eastAsia="Times New Roman" w:hAnsi="Georgia" w:cs="Times New Roman"/>
          <w:b/>
          <w:bCs/>
          <w:color w:val="000000"/>
          <w:szCs w:val="22"/>
          <w:u w:val="single"/>
        </w:rPr>
        <w:t xml:space="preserve">, to inflict impoverishment in the name of improvement, to invoke the universal law of the usufruct of man. </w:t>
      </w:r>
      <w:r w:rsidRPr="00AB0C38">
        <w:rPr>
          <w:rFonts w:ascii="Georgia" w:eastAsia="Times New Roman" w:hAnsi="Georgia" w:cs="Times New Roman"/>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45EA93BA" w14:textId="77777777" w:rsidR="00A200A2" w:rsidRPr="00AB0C38" w:rsidRDefault="00A200A2" w:rsidP="00A200A2">
      <w:pPr>
        <w:spacing w:after="0" w:line="240" w:lineRule="auto"/>
        <w:rPr>
          <w:rFonts w:ascii="Times New Roman" w:eastAsia="Times New Roman" w:hAnsi="Times New Roman" w:cs="Times New Roman"/>
          <w:sz w:val="24"/>
        </w:rPr>
      </w:pPr>
    </w:p>
    <w:p w14:paraId="53322A99" w14:textId="77777777" w:rsidR="00A200A2" w:rsidRPr="00AB0C38" w:rsidRDefault="00A200A2" w:rsidP="00A200A2">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46991C3A"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3</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“The Theft of Assembly”,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pg(16-17), [HTE] </w:t>
      </w:r>
      <w:hyperlink r:id="rId12"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7ADCC571" w14:textId="77777777" w:rsidR="00A200A2" w:rsidRPr="00AB0C38" w:rsidRDefault="00A200A2" w:rsidP="00A200A2">
      <w:pPr>
        <w:spacing w:after="0" w:line="240" w:lineRule="auto"/>
        <w:rPr>
          <w:rFonts w:ascii="Times New Roman" w:eastAsia="Times New Roman" w:hAnsi="Times New Roman" w:cs="Times New Roman"/>
          <w:sz w:val="24"/>
        </w:rPr>
      </w:pPr>
    </w:p>
    <w:p w14:paraId="028F813B"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color w:val="000000"/>
          <w:sz w:val="14"/>
          <w:szCs w:val="14"/>
        </w:rPr>
        <w:t>This is why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there is no separating Locke the Enlightenment thinker from Locke the writer on race</w:t>
      </w:r>
      <w:r w:rsidRPr="00AB0C38">
        <w:rPr>
          <w:rFonts w:ascii="Georgia" w:eastAsia="Times New Roman" w:hAnsi="Georgia" w:cs="Times New Roman"/>
          <w:color w:val="000000"/>
          <w:sz w:val="14"/>
          <w:szCs w:val="14"/>
        </w:rPr>
        <w:t xml:space="preserve">, the author of the notorious colonial constitution of the Carolinas. </w:t>
      </w:r>
      <w:r w:rsidRPr="00AB0C38">
        <w:rPr>
          <w:rFonts w:ascii="Georgia" w:eastAsia="Times New Roman" w:hAnsi="Georgia" w:cs="Times New Roman"/>
          <w:b/>
          <w:bCs/>
          <w:color w:val="000000"/>
          <w:szCs w:val="22"/>
          <w:u w:val="single"/>
          <w:shd w:val="clear" w:color="auto" w:fill="00FF00"/>
        </w:rPr>
        <w:t>Ownership was a feedback loop – the more you own the more you own yourself.</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 more logistics you apply the more logic you acquire; the more logic you deploy the more logistics you require.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As Hortense Spillers says, the transatlantic slave trade was the supply chain of Enlightenment. It was never-ending quest and conquest, because ownership is perpetual loss</w:t>
      </w:r>
      <w:r w:rsidRPr="00AB0C38">
        <w:rPr>
          <w:rFonts w:ascii="Georgia" w:eastAsia="Times New Roman" w:hAnsi="Georgia" w:cs="Times New Roman"/>
          <w:b/>
          <w:bCs/>
          <w:color w:val="000000"/>
          <w:szCs w:val="22"/>
          <w:u w:val="single"/>
        </w:rPr>
        <w:t xml:space="preserve">. Gilles Deleuze said that he would rather call power “sad.” We might say the same of </w:t>
      </w:r>
      <w:r w:rsidRPr="00AB0C38">
        <w:rPr>
          <w:rFonts w:ascii="Georgia" w:eastAsia="Times New Roman" w:hAnsi="Georgia" w:cs="Times New Roman"/>
          <w:b/>
          <w:bCs/>
          <w:color w:val="000000"/>
          <w:szCs w:val="22"/>
          <w:u w:val="single"/>
          <w:shd w:val="clear" w:color="auto" w:fill="00FF00"/>
        </w:rPr>
        <w:t>ownership,</w:t>
      </w:r>
      <w:r w:rsidRPr="00AB0C38">
        <w:rPr>
          <w:rFonts w:ascii="Georgia" w:eastAsia="Times New Roman" w:hAnsi="Georgia" w:cs="Times New Roman"/>
          <w:b/>
          <w:bCs/>
          <w:color w:val="000000"/>
          <w:szCs w:val="22"/>
          <w:u w:val="single"/>
        </w:rPr>
        <w:t xml:space="preserve"> where</w:t>
      </w:r>
      <w:r w:rsidRPr="00AB0C38">
        <w:rPr>
          <w:rFonts w:ascii="Georgia" w:eastAsia="Times New Roman" w:hAnsi="Georgia" w:cs="Times New Roman"/>
          <w:b/>
          <w:bCs/>
          <w:color w:val="000000"/>
          <w:szCs w:val="22"/>
          <w:u w:val="single"/>
          <w:shd w:val="clear" w:color="auto" w:fill="00FF00"/>
        </w:rPr>
        <w:t xml:space="preserve"> lies the most direct sense of loss of sharing. This feeling of loss translates into a</w:t>
      </w:r>
      <w:r w:rsidRPr="00AB0C38">
        <w:rPr>
          <w:rFonts w:ascii="Georgia" w:eastAsia="Times New Roman" w:hAnsi="Georgia" w:cs="Times New Roman"/>
          <w:b/>
          <w:bCs/>
          <w:color w:val="000000"/>
          <w:szCs w:val="22"/>
          <w:u w:val="single"/>
        </w:rPr>
        <w:t xml:space="preserve"> diabolical </w:t>
      </w:r>
      <w:r w:rsidRPr="00AB0C38">
        <w:rPr>
          <w:rFonts w:ascii="Georgia" w:eastAsia="Times New Roman" w:hAnsi="Georgia" w:cs="Times New Roman"/>
          <w:b/>
          <w:bCs/>
          <w:color w:val="000000"/>
          <w:szCs w:val="22"/>
          <w:u w:val="single"/>
          <w:shd w:val="clear" w:color="auto" w:fill="00FF00"/>
        </w:rPr>
        <w:t>obsession with loss prevention</w:t>
      </w:r>
      <w:r w:rsidRPr="00AB0C38">
        <w:rPr>
          <w:rFonts w:ascii="Georgia" w:eastAsia="Times New Roman" w:hAnsi="Georgia" w:cs="Times New Roman"/>
          <w:b/>
          <w:bCs/>
          <w:color w:val="000000"/>
          <w:szCs w:val="22"/>
          <w:u w:val="single"/>
        </w:rPr>
        <w:t>. Logistics emerges as much as the science of loss prevention as the science of moving property through the emptiness, of making the world as it travels by filling it.</w:t>
      </w:r>
      <w:r w:rsidRPr="00AB0C38">
        <w:rPr>
          <w:rFonts w:ascii="Georgia" w:eastAsia="Times New Roman" w:hAnsi="Georgia" w:cs="Times New Roman"/>
          <w:color w:val="000000"/>
          <w:sz w:val="14"/>
          <w:szCs w:val="14"/>
        </w:rPr>
        <w:t xml:space="preserve"> This is not making the road as we walk, in the anarchist tradition.</w:t>
      </w:r>
      <w:r w:rsidRPr="00AB0C38">
        <w:rPr>
          <w:rFonts w:ascii="Georgia" w:eastAsia="Times New Roman" w:hAnsi="Georgia" w:cs="Times New Roman"/>
          <w:b/>
          <w:bCs/>
          <w:color w:val="000000"/>
          <w:szCs w:val="22"/>
          <w:u w:val="single"/>
        </w:rPr>
        <w:t xml:space="preserve"> This is converting everything in its path into a coordinated time and space for ownership.</w:t>
      </w:r>
      <w:r w:rsidRPr="00AB0C38">
        <w:rPr>
          <w:rFonts w:ascii="Georgia" w:eastAsia="Times New Roman" w:hAnsi="Georgia" w:cs="Times New Roman"/>
          <w:b/>
          <w:bCs/>
          <w:color w:val="000000"/>
          <w:szCs w:val="22"/>
          <w:u w:val="single"/>
          <w:shd w:val="clear" w:color="auto" w:fill="00FF00"/>
        </w:rPr>
        <w:t xml:space="preserve"> Such seizing, such grasping, and such loss prevention is the mode of operation for</w:t>
      </w:r>
      <w:r w:rsidRPr="00AB0C38">
        <w:rPr>
          <w:rFonts w:ascii="Georgia" w:eastAsia="Times New Roman" w:hAnsi="Georgia" w:cs="Times New Roman"/>
          <w:b/>
          <w:bCs/>
          <w:color w:val="000000"/>
          <w:szCs w:val="22"/>
          <w:u w:val="single"/>
        </w:rPr>
        <w:t xml:space="preserve"> the wickedness of</w:t>
      </w:r>
      <w:r w:rsidRPr="00AB0C38">
        <w:rPr>
          <w:rFonts w:ascii="Georgia" w:eastAsia="Times New Roman" w:hAnsi="Georgia" w:cs="Times New Roman"/>
          <w:b/>
          <w:bCs/>
          <w:color w:val="000000"/>
          <w:szCs w:val="22"/>
          <w:u w:val="single"/>
          <w:shd w:val="clear" w:color="auto" w:fill="00FF00"/>
        </w:rPr>
        <w:t xml:space="preserve"> the Atlantic slave trade</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the first massive,</w:t>
      </w:r>
      <w:r w:rsidRPr="00AB0C38">
        <w:rPr>
          <w:rFonts w:ascii="Georgia" w:eastAsia="Times New Roman" w:hAnsi="Georgia" w:cs="Times New Roman"/>
          <w:b/>
          <w:bCs/>
          <w:color w:val="000000"/>
          <w:szCs w:val="22"/>
          <w:u w:val="single"/>
        </w:rPr>
        <w:t xml:space="preserve"> diabolic, </w:t>
      </w:r>
      <w:r w:rsidRPr="00AB0C38">
        <w:rPr>
          <w:rFonts w:ascii="Georgia" w:eastAsia="Times New Roman" w:hAnsi="Georgia" w:cs="Times New Roman"/>
          <w:b/>
          <w:bCs/>
          <w:color w:val="000000"/>
          <w:szCs w:val="22"/>
          <w:u w:val="single"/>
          <w:shd w:val="clear" w:color="auto" w:fill="00FF00"/>
        </w:rPr>
        <w:t>commercial logistics. Already this feedback loop of ownership experiences amplified loss</w:t>
      </w:r>
      <w:r w:rsidRPr="00AB0C38">
        <w:rPr>
          <w:rFonts w:ascii="Georgia" w:eastAsia="Times New Roman" w:hAnsi="Georgia" w:cs="Times New Roman"/>
          <w:b/>
          <w:bCs/>
          <w:color w:val="000000"/>
          <w:szCs w:val="22"/>
          <w:u w:val="single"/>
        </w:rPr>
        <w:t xml:space="preserve">, the loss of sharing, with each emplotment. </w:t>
      </w:r>
      <w:r w:rsidRPr="00AB0C38">
        <w:rPr>
          <w:rFonts w:ascii="Georgia" w:eastAsia="Times New Roman" w:hAnsi="Georgia" w:cs="Times New Roman"/>
          <w:b/>
          <w:bCs/>
          <w:color w:val="000000"/>
          <w:szCs w:val="22"/>
          <w:u w:val="single"/>
          <w:shd w:val="clear" w:color="auto" w:fill="00FF00"/>
        </w:rPr>
        <w:t>But now, in taking up the European heritage of race and slavery</w:t>
      </w:r>
      <w:r w:rsidRPr="00AB0C38">
        <w:rPr>
          <w:rFonts w:ascii="Georgia" w:eastAsia="Times New Roman" w:hAnsi="Georgia" w:cs="Times New Roman"/>
          <w:b/>
          <w:bCs/>
          <w:color w:val="000000"/>
          <w:szCs w:val="22"/>
          <w:u w:val="single"/>
        </w:rPr>
        <w:t xml:space="preserve"> that Robinson identifes as emerging in the class struggle in Europe in the centuries directly before Locke and extending into Locke’s own time,</w:t>
      </w:r>
      <w:r w:rsidRPr="00AB0C38">
        <w:rPr>
          <w:rFonts w:ascii="Georgia" w:eastAsia="Times New Roman" w:hAnsi="Georgia" w:cs="Times New Roman"/>
          <w:b/>
          <w:bCs/>
          <w:color w:val="000000"/>
          <w:szCs w:val="22"/>
          <w:u w:val="single"/>
          <w:shd w:val="clear" w:color="auto" w:fill="00FF00"/>
        </w:rPr>
        <w:t xml:space="preserve"> a double loss is experienced, an intensifcation of the ownership feedback loop</w:t>
      </w:r>
      <w:r w:rsidRPr="00AB0C38">
        <w:rPr>
          <w:rFonts w:ascii="Georgia" w:eastAsia="Times New Roman" w:hAnsi="Georgia" w:cs="Times New Roman"/>
          <w:b/>
          <w:bCs/>
          <w:color w:val="000000"/>
          <w:szCs w:val="22"/>
          <w:u w:val="single"/>
        </w:rPr>
        <w:t xml:space="preserve"> (and what we call the subject reaction).</w:t>
      </w:r>
      <w:r w:rsidRPr="00AB0C38">
        <w:rPr>
          <w:rFonts w:ascii="Georgia" w:eastAsia="Times New Roman" w:hAnsi="Georgia" w:cs="Times New Roman"/>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eastAsia="Times New Roman" w:hAnsi="Georgia" w:cs="Times New Roman"/>
          <w:b/>
          <w:bCs/>
          <w:color w:val="000000"/>
          <w:szCs w:val="22"/>
          <w:u w:val="single"/>
        </w:rPr>
        <w:t xml:space="preserve"> And it is for this reason that we can say logistics is the white science.</w:t>
      </w:r>
      <w:r w:rsidRPr="00AB0C38">
        <w:rPr>
          <w:rFonts w:ascii="Georgia" w:eastAsia="Times New Roman" w:hAnsi="Georgia" w:cs="Times New Roman"/>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eastAsia="Times New Roman" w:hAnsi="Georgia" w:cs="Times New Roman"/>
          <w:b/>
          <w:bCs/>
          <w:color w:val="000000"/>
          <w:szCs w:val="22"/>
          <w:u w:val="single"/>
        </w:rPr>
        <w:t xml:space="preserve"> Making theory out of practice</w:t>
      </w:r>
      <w:r w:rsidRPr="00AB0C38">
        <w:rPr>
          <w:rFonts w:ascii="Georgia" w:eastAsia="Times New Roman" w:hAnsi="Georgia" w:cs="Times New Roman"/>
          <w:b/>
          <w:bCs/>
          <w:color w:val="000000"/>
          <w:szCs w:val="22"/>
          <w:u w:val="single"/>
          <w:shd w:val="clear" w:color="auto" w:fill="00FF00"/>
        </w:rPr>
        <w:t xml:space="preserve">, they are emplotted, </w:t>
      </w:r>
      <w:r w:rsidRPr="00AB0C38">
        <w:rPr>
          <w:rFonts w:ascii="Georgia" w:eastAsia="Times New Roman" w:hAnsi="Georgia" w:cs="Times New Roman"/>
          <w:b/>
          <w:bCs/>
          <w:color w:val="000000"/>
          <w:szCs w:val="22"/>
          <w:u w:val="single"/>
        </w:rPr>
        <w:t xml:space="preserve">as they’ve been taught to do, </w:t>
      </w:r>
      <w:r w:rsidRPr="00AB0C38">
        <w:rPr>
          <w:rFonts w:ascii="Georgia" w:eastAsia="Times New Roman" w:hAnsi="Georgia" w:cs="Times New Roman"/>
          <w:b/>
          <w:bCs/>
          <w:color w:val="000000"/>
          <w:szCs w:val="22"/>
          <w:u w:val="single"/>
          <w:shd w:val="clear" w:color="auto" w:fill="00FF00"/>
        </w:rPr>
        <w:t>establishing the spacetime of possession and self-possession in ownership. Every step they take is a standing of ground, a stomping of the world out of earthly existence and into racial capitalist human being</w:t>
      </w:r>
      <w:r w:rsidRPr="00AB0C38">
        <w:rPr>
          <w:rFonts w:ascii="Georgia" w:eastAsia="Times New Roman" w:hAnsi="Georgia" w:cs="Times New Roman"/>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eastAsia="Times New Roman" w:hAnsi="Georgia" w:cs="Times New Roman"/>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565D6D9A" w14:textId="77777777" w:rsidR="00A200A2" w:rsidRPr="00AB0C38" w:rsidRDefault="00A200A2" w:rsidP="00A200A2">
      <w:pPr>
        <w:spacing w:after="240" w:line="240" w:lineRule="auto"/>
        <w:rPr>
          <w:rFonts w:ascii="Times New Roman" w:eastAsia="Times New Roman" w:hAnsi="Times New Roman" w:cs="Times New Roman"/>
          <w:sz w:val="24"/>
        </w:rPr>
      </w:pPr>
      <w:r w:rsidRPr="00AB0C38">
        <w:rPr>
          <w:rFonts w:ascii="Times New Roman" w:eastAsia="Times New Roman" w:hAnsi="Times New Roman" w:cs="Times New Roman"/>
          <w:sz w:val="24"/>
        </w:rPr>
        <w:br/>
      </w:r>
    </w:p>
    <w:p w14:paraId="59429D7D" w14:textId="77777777" w:rsidR="00A200A2" w:rsidRPr="00AB0C38" w:rsidRDefault="00A200A2" w:rsidP="00A200A2">
      <w:pPr>
        <w:pStyle w:val="Heading4"/>
        <w:rPr>
          <w:rFonts w:ascii="Times New Roman" w:hAnsi="Times New Roman"/>
        </w:rPr>
      </w:pPr>
      <w:r w:rsidRPr="00AB0C38">
        <w:t>Politics pathologizes the general antagonism in order to prescribe more and more politics. We refuse this prescription and embrace a metaphysics of incompleteness. </w:t>
      </w:r>
    </w:p>
    <w:p w14:paraId="6BA0AE82"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4</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“We Want a Precedent”,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pg(23-26), [HTE] </w:t>
      </w:r>
      <w:hyperlink r:id="rId13"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0E5392DD"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Cs w:val="22"/>
          <w:u w:val="single"/>
          <w:shd w:val="clear" w:color="auto" w:fill="00FF00"/>
        </w:rPr>
        <w:t>Our President,</w:t>
      </w:r>
      <w:r w:rsidRPr="00AB0C38">
        <w:rPr>
          <w:rFonts w:ascii="Georgia" w:eastAsia="Times New Roman" w:hAnsi="Georgia" w:cs="Times New Roman"/>
          <w:b/>
          <w:bCs/>
          <w:color w:val="000000"/>
          <w:szCs w:val="22"/>
          <w:u w:val="single"/>
        </w:rPr>
        <w:t xml:space="preserve"> our deluded and degraded and demonic sovereign, in whatever form this abstraction of our abstract and wholly fictional equivalence will have taken,</w:t>
      </w:r>
      <w:r w:rsidRPr="00AB0C38">
        <w:rPr>
          <w:rFonts w:ascii="Georgia" w:eastAsia="Times New Roman" w:hAnsi="Georgia" w:cs="Times New Roman"/>
          <w:b/>
          <w:bCs/>
          <w:color w:val="000000"/>
          <w:szCs w:val="22"/>
          <w:u w:val="single"/>
          <w:shd w:val="clear" w:color="auto" w:fill="00FF00"/>
        </w:rPr>
        <w:t xml:space="preserve"> is a featureless point on a long</w:t>
      </w:r>
      <w:r w:rsidRPr="00AB0C38">
        <w:rPr>
          <w:rFonts w:ascii="Georgia" w:eastAsia="Times New Roman" w:hAnsi="Georgia" w:cs="Times New Roman"/>
          <w:b/>
          <w:bCs/>
          <w:color w:val="000000"/>
          <w:szCs w:val="22"/>
          <w:u w:val="single"/>
        </w:rPr>
        <w:t xml:space="preserve"> and hopelessly straight </w:t>
      </w:r>
      <w:r w:rsidRPr="00AB0C38">
        <w:rPr>
          <w:rFonts w:ascii="Georgia" w:eastAsia="Times New Roman" w:hAnsi="Georgia" w:cs="Times New Roman"/>
          <w:b/>
          <w:bCs/>
          <w:color w:val="000000"/>
          <w:szCs w:val="22"/>
          <w:u w:val="single"/>
          <w:shd w:val="clear" w:color="auto" w:fill="00FF00"/>
        </w:rPr>
        <w:t>line of knock-offs.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w:t>
      </w:r>
      <w:r w:rsidRPr="00AB0C38">
        <w:rPr>
          <w:rFonts w:ascii="Georgia" w:eastAsia="Times New Roman" w:hAnsi="Georgia" w:cs="Times New Roman"/>
          <w:b/>
          <w:bCs/>
          <w:color w:val="000000"/>
          <w:szCs w:val="22"/>
          <w:u w:val="single"/>
        </w:rPr>
        <w:t xml:space="preserve">n. So that in all its singularly focused limitation and qualification, </w:t>
      </w:r>
      <w:r w:rsidRPr="00AB0C38">
        <w:rPr>
          <w:rFonts w:ascii="Georgia" w:eastAsia="Times New Roman" w:hAnsi="Georgia" w:cs="Times New Roman"/>
          <w:b/>
          <w:bCs/>
          <w:color w:val="000000"/>
          <w:szCs w:val="22"/>
          <w:u w:val="single"/>
          <w:shd w:val="clear" w:color="auto" w:fill="00FF00"/>
        </w:rPr>
        <w:t>in the relative nothingness of the prison that it calls a world,</w:t>
      </w:r>
      <w:r w:rsidRPr="00AB0C38">
        <w:rPr>
          <w:rFonts w:ascii="Georgia" w:eastAsia="Times New Roman" w:hAnsi="Georgia" w:cs="Times New Roman"/>
          <w:b/>
          <w:bCs/>
          <w:color w:val="000000"/>
          <w:szCs w:val="22"/>
          <w:u w:val="single"/>
        </w:rPr>
        <w:t xml:space="preserve"> the all-encompassing and all to be settled sphere that it stomps all over all the time, posing for an impossible arc of deadly and impossible pictures,</w:t>
      </w:r>
      <w:r w:rsidRPr="00AB0C38">
        <w:rPr>
          <w:rFonts w:ascii="Georgia" w:eastAsia="Times New Roman" w:hAnsi="Georgia" w:cs="Times New Roman"/>
          <w:b/>
          <w:bCs/>
          <w:color w:val="000000"/>
          <w:szCs w:val="22"/>
          <w:u w:val="single"/>
          <w:shd w:val="clear" w:color="auto" w:fill="00FF00"/>
        </w:rPr>
        <w:t xml:space="preserve"> our President,</w:t>
      </w:r>
      <w:r w:rsidRPr="00AB0C38">
        <w:rPr>
          <w:rFonts w:ascii="Georgia" w:eastAsia="Times New Roman" w:hAnsi="Georgia" w:cs="Times New Roman"/>
          <w:b/>
          <w:bCs/>
          <w:color w:val="000000"/>
          <w:szCs w:val="22"/>
          <w:u w:val="single"/>
        </w:rPr>
        <w:t xml:space="preserve"> whichever one you ever wanted or didn’t want,</w:t>
      </w:r>
      <w:r w:rsidRPr="00AB0C38">
        <w:rPr>
          <w:rFonts w:ascii="Georgia" w:eastAsia="Times New Roman" w:hAnsi="Georgia" w:cs="Times New Roman"/>
          <w:b/>
          <w:bCs/>
          <w:color w:val="000000"/>
          <w:szCs w:val="22"/>
          <w:u w:val="single"/>
          <w:shd w:val="clear" w:color="auto" w:fill="00FF00"/>
        </w:rPr>
        <w:t xml:space="preserve"> each one after the other in </w:t>
      </w:r>
      <w:r w:rsidRPr="00AB0C38">
        <w:rPr>
          <w:rFonts w:ascii="Georgia" w:eastAsia="Times New Roman" w:hAnsi="Georgia" w:cs="Times New Roman"/>
          <w:b/>
          <w:bCs/>
          <w:color w:val="000000"/>
          <w:szCs w:val="22"/>
          <w:u w:val="single"/>
        </w:rPr>
        <w:t xml:space="preserve">noticeable </w:t>
      </w:r>
      <w:r w:rsidRPr="00AB0C38">
        <w:rPr>
          <w:rFonts w:ascii="Georgia" w:eastAsia="Times New Roman" w:hAnsi="Georgia" w:cs="Times New Roman"/>
          <w:b/>
          <w:bCs/>
          <w:color w:val="000000"/>
          <w:szCs w:val="22"/>
          <w:u w:val="single"/>
          <w:shd w:val="clear" w:color="auto" w:fill="00FF00"/>
        </w:rPr>
        <w:t xml:space="preserve">imperial decline, is just a sick, </w:t>
      </w:r>
      <w:r w:rsidRPr="00AB0C38">
        <w:rPr>
          <w:rFonts w:ascii="Georgia" w:eastAsia="Times New Roman" w:hAnsi="Georgia" w:cs="Times New Roman"/>
          <w:b/>
          <w:bCs/>
          <w:color w:val="000000"/>
          <w:szCs w:val="22"/>
          <w:u w:val="single"/>
        </w:rPr>
        <w:t xml:space="preserve">uneasy </w:t>
      </w:r>
      <w:r w:rsidRPr="00AB0C38">
        <w:rPr>
          <w:rFonts w:ascii="Georgia" w:eastAsia="Times New Roman" w:hAnsi="Georgia" w:cs="Times New Roman"/>
          <w:b/>
          <w:bCs/>
          <w:color w:val="000000"/>
          <w:szCs w:val="22"/>
          <w:u w:val="single"/>
          <w:shd w:val="clear" w:color="auto" w:fill="00FF00"/>
        </w:rPr>
        <w:t>head</w:t>
      </w:r>
      <w:r w:rsidRPr="00AB0C38">
        <w:rPr>
          <w:rFonts w:ascii="Georgia" w:eastAsia="Times New Roman" w:hAnsi="Georgia" w:cs="Times New Roman"/>
          <w:b/>
          <w:bCs/>
          <w:color w:val="000000"/>
          <w:szCs w:val="22"/>
          <w:u w:val="single"/>
        </w:rPr>
        <w:t xml:space="preserve"> in a hollow crown</w:t>
      </w:r>
      <w:r w:rsidRPr="00AB0C38">
        <w:rPr>
          <w:rFonts w:ascii="Georgia" w:eastAsia="Times New Roman" w:hAnsi="Georgia" w:cs="Times New Roman"/>
          <w:b/>
          <w:bCs/>
          <w:color w:val="000000"/>
          <w:szCs w:val="22"/>
          <w:u w:val="single"/>
          <w:shd w:val="clear" w:color="auto" w:fill="00FF00"/>
        </w:rPr>
        <w:t>, making us watch it talk about how it’s gonna kill us and then making us watch it kill us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2</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What we want is usually said to be all bound up with what we don’t have</w:t>
      </w:r>
      <w:r w:rsidRPr="00AB0C38">
        <w:rPr>
          <w:rFonts w:ascii="Georgia" w:eastAsia="Times New Roman" w:hAnsi="Georgia" w:cs="Times New Roman"/>
          <w:color w:val="000000"/>
          <w:sz w:val="14"/>
          <w:szCs w:val="14"/>
        </w:rPr>
        <w:t>. Zoe Leonard’s been talking about what we want, though, slantedly, in the dimensionless infinity room we can’t even crawl around in when we cruise the rub and whirr of the city as a grove of aspen in late fall, in the mountains, held and unheld at the bottom of the sea</w:t>
      </w:r>
      <w:r w:rsidRPr="00AB0C38">
        <w:rPr>
          <w:rFonts w:ascii="Georgia" w:eastAsia="Times New Roman" w:hAnsi="Georgia" w:cs="Times New Roman"/>
          <w:b/>
          <w:bCs/>
          <w:color w:val="000000"/>
          <w:szCs w:val="22"/>
          <w:u w:val="single"/>
        </w:rPr>
        <w:t xml:space="preserve">. She’s talking about what </w:t>
      </w:r>
      <w:r w:rsidRPr="00AB0C38">
        <w:rPr>
          <w:rFonts w:ascii="Georgia" w:eastAsia="Times New Roman" w:hAnsi="Georgia" w:cs="Times New Roman"/>
          <w:b/>
          <w:bCs/>
          <w:color w:val="000000"/>
          <w:szCs w:val="22"/>
          <w:u w:val="single"/>
          <w:shd w:val="clear" w:color="auto" w:fill="00FF00"/>
        </w:rPr>
        <w:t>we want in relation to what we have when what we have is all this experience of not having,</w:t>
      </w:r>
      <w:r w:rsidRPr="00AB0C38">
        <w:rPr>
          <w:rFonts w:ascii="Georgia" w:eastAsia="Times New Roman" w:hAnsi="Georgia" w:cs="Times New Roman"/>
          <w:b/>
          <w:bCs/>
          <w:color w:val="000000"/>
          <w:szCs w:val="22"/>
          <w:u w:val="single"/>
        </w:rPr>
        <w:t xml:space="preserve"> of shared nothing, </w:t>
      </w:r>
      <w:r w:rsidRPr="00AB0C38">
        <w:rPr>
          <w:rFonts w:ascii="Georgia" w:eastAsia="Times New Roman" w:hAnsi="Georgia" w:cs="Times New Roman"/>
          <w:b/>
          <w:bCs/>
          <w:color w:val="000000"/>
          <w:szCs w:val="22"/>
          <w:u w:val="single"/>
          <w:shd w:val="clear" w:color="auto" w:fill="00FF00"/>
        </w:rPr>
        <w:t>of sharing nothingness.</w:t>
      </w:r>
      <w:r w:rsidRPr="00AB0C38">
        <w:rPr>
          <w:rFonts w:ascii="Georgia" w:eastAsia="Times New Roman" w:hAnsi="Georgia" w:cs="Times New Roman"/>
          <w:b/>
          <w:bCs/>
          <w:color w:val="000000"/>
          <w:szCs w:val="22"/>
          <w:u w:val="single"/>
        </w:rPr>
        <w:t xml:space="preserve"> She speaks of and from </w:t>
      </w:r>
      <w:r w:rsidRPr="00AB0C38">
        <w:rPr>
          <w:rFonts w:ascii="Georgia" w:eastAsia="Times New Roman" w:hAnsi="Georgia" w:cs="Times New Roman"/>
          <w:b/>
          <w:bCs/>
          <w:color w:val="000000"/>
          <w:szCs w:val="22"/>
          <w:u w:val="single"/>
          <w:shd w:val="clear" w:color="auto" w:fill="00FF00"/>
        </w:rPr>
        <w:t xml:space="preserve">a common underprivilege, from the privilege of the common underground, in and from the wealth of a precarity that goes from hand to hand, as a caress. Look at all the richness we have, </w:t>
      </w:r>
      <w:r w:rsidRPr="00AB0C38">
        <w:rPr>
          <w:rFonts w:ascii="Georgia" w:eastAsia="Times New Roman" w:hAnsi="Georgia" w:cs="Times New Roman"/>
          <w:b/>
          <w:bCs/>
          <w:color w:val="000000"/>
          <w:szCs w:val="22"/>
          <w:u w:val="single"/>
        </w:rPr>
        <w:t>she says</w:t>
      </w:r>
      <w:r w:rsidRPr="00AB0C38">
        <w:rPr>
          <w:rFonts w:ascii="Georgia" w:eastAsia="Times New Roman" w:hAnsi="Georgia" w:cs="Times New Roman"/>
          <w:b/>
          <w:bCs/>
          <w:color w:val="000000"/>
          <w:szCs w:val="22"/>
          <w:u w:val="single"/>
          <w:shd w:val="clear" w:color="auto" w:fill="00FF00"/>
        </w:rPr>
        <w:t>, in having lost, in having suffered,</w:t>
      </w:r>
      <w:r w:rsidRPr="00AB0C38">
        <w:rPr>
          <w:rFonts w:ascii="Georgia" w:eastAsia="Times New Roman" w:hAnsi="Georgia" w:cs="Times New Roman"/>
          <w:b/>
          <w:bCs/>
          <w:color w:val="000000"/>
          <w:szCs w:val="22"/>
          <w:u w:val="single"/>
        </w:rPr>
        <w:t xml:space="preserve"> in having been suffered, in suffering one another as if we were one another’s little children, as if we were in love with one another, as if we loved one another so much that all one and another can do is go.</w:t>
      </w:r>
      <w:r w:rsidRPr="00AB0C38">
        <w:rPr>
          <w:rFonts w:ascii="Georgia" w:eastAsia="Times New Roman" w:hAnsi="Georgia" w:cs="Times New Roman"/>
          <w:color w:val="000000"/>
          <w:sz w:val="14"/>
          <w:szCs w:val="14"/>
        </w:rPr>
        <w:t xml:space="preserve"> We want a president, Zoe says, who’s loved and lost all that with us, who’s shared our little all, our little nothing.</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Such a thing, the general and generative nothingness that is more and less than political, would be unprecedented</w:t>
      </w:r>
      <w:r w:rsidRPr="00AB0C38">
        <w:rPr>
          <w:rFonts w:ascii="Georgia" w:eastAsia="Times New Roman" w:hAnsi="Georgia" w:cs="Times New Roman"/>
          <w:b/>
          <w:bCs/>
          <w:color w:val="000000"/>
          <w:szCs w:val="22"/>
          <w:u w:val="single"/>
        </w:rPr>
        <w:t xml:space="preserve">. Maybe </w:t>
      </w:r>
      <w:r w:rsidRPr="00AB0C38">
        <w:rPr>
          <w:rFonts w:ascii="Georgia" w:eastAsia="Times New Roman" w:hAnsi="Georgia" w:cs="Times New Roman"/>
          <w:b/>
          <w:bCs/>
          <w:color w:val="000000"/>
          <w:szCs w:val="22"/>
          <w:u w:val="single"/>
          <w:shd w:val="clear" w:color="auto" w:fill="00FF00"/>
        </w:rPr>
        <w:t>she doesn’t want a president</w:t>
      </w:r>
      <w:r w:rsidRPr="00AB0C38">
        <w:rPr>
          <w:rFonts w:ascii="Georgia" w:eastAsia="Times New Roman" w:hAnsi="Georgia" w:cs="Times New Roman"/>
          <w:b/>
          <w:bCs/>
          <w:color w:val="000000"/>
          <w:szCs w:val="22"/>
          <w:u w:val="single"/>
        </w:rPr>
        <w:t>; maybe</w:t>
      </w:r>
      <w:r w:rsidRPr="00AB0C38">
        <w:rPr>
          <w:rFonts w:ascii="Georgia" w:eastAsia="Times New Roman" w:hAnsi="Georgia" w:cs="Times New Roman"/>
          <w:b/>
          <w:bCs/>
          <w:color w:val="000000"/>
          <w:szCs w:val="22"/>
          <w:u w:val="single"/>
          <w:shd w:val="clear" w:color="auto" w:fill="00FF00"/>
        </w:rPr>
        <w:t xml:space="preserve"> she wants a precedent, the endlessly new thing of the absolutely no thing</w:t>
      </w:r>
      <w:r w:rsidRPr="00AB0C38">
        <w:rPr>
          <w:rFonts w:ascii="Georgia" w:eastAsia="Times New Roman" w:hAnsi="Georgia" w:cs="Times New Roman"/>
          <w:b/>
          <w:bCs/>
          <w:color w:val="000000"/>
          <w:szCs w:val="22"/>
          <w:u w:val="single"/>
        </w:rPr>
        <w:t xml:space="preserve">, its Zen xenogenerosity, its queer reproductivity, </w:t>
      </w:r>
      <w:r w:rsidRPr="00AB0C38">
        <w:rPr>
          <w:rFonts w:ascii="Georgia" w:eastAsia="Times New Roman" w:hAnsi="Georgia" w:cs="Times New Roman"/>
          <w:b/>
          <w:bCs/>
          <w:color w:val="000000"/>
          <w:szCs w:val="22"/>
          <w:u w:val="single"/>
          <w:shd w:val="clear" w:color="auto" w:fill="00FF00"/>
        </w:rPr>
        <w:t>which keeps on beginning in beginning’s absence as ungoverned and ungovernable care</w:t>
      </w:r>
      <w:r w:rsidRPr="00AB0C38">
        <w:rPr>
          <w:rFonts w:ascii="Georgia" w:eastAsia="Times New Roman" w:hAnsi="Georgia" w:cs="Times New Roman"/>
          <w:b/>
          <w:bCs/>
          <w:color w:val="000000"/>
          <w:szCs w:val="22"/>
          <w:u w:val="single"/>
        </w:rPr>
        <w:t>(ss)</w:t>
      </w:r>
      <w:r w:rsidRPr="00AB0C38">
        <w:rPr>
          <w:rFonts w:ascii="Georgia" w:eastAsia="Times New Roman" w:hAnsi="Georgia" w:cs="Times New Roman"/>
          <w:color w:val="000000"/>
          <w:sz w:val="14"/>
          <w:szCs w:val="14"/>
        </w:rPr>
        <w:t xml:space="preserve">. 3. </w:t>
      </w:r>
      <w:r w:rsidRPr="00AB0C38">
        <w:rPr>
          <w:rFonts w:ascii="Georgia" w:eastAsia="Times New Roman" w:hAnsi="Georgia" w:cs="Times New Roman"/>
          <w:b/>
          <w:bCs/>
          <w:color w:val="000000"/>
          <w:szCs w:val="22"/>
          <w:u w:val="single"/>
        </w:rPr>
        <w:t xml:space="preserve">Is it possible </w:t>
      </w:r>
      <w:r w:rsidRPr="00AB0C38">
        <w:rPr>
          <w:rFonts w:ascii="Georgia" w:eastAsia="Times New Roman" w:hAnsi="Georgia" w:cs="Times New Roman"/>
          <w:b/>
          <w:bCs/>
          <w:color w:val="000000"/>
          <w:szCs w:val="22"/>
          <w:u w:val="single"/>
          <w:shd w:val="clear" w:color="auto" w:fill="00FF00"/>
        </w:rPr>
        <w:t>to want what you have become in suffering,</w:t>
      </w:r>
      <w:r w:rsidRPr="00AB0C38">
        <w:rPr>
          <w:rFonts w:ascii="Georgia" w:eastAsia="Times New Roman" w:hAnsi="Georgia" w:cs="Times New Roman"/>
          <w:b/>
          <w:bCs/>
          <w:color w:val="000000"/>
          <w:szCs w:val="22"/>
          <w:u w:val="single"/>
        </w:rPr>
        <w:t xml:space="preserve"> both in the absence and in the depths of suffrage, </w:t>
      </w:r>
      <w:r w:rsidRPr="00AB0C38">
        <w:rPr>
          <w:rFonts w:ascii="Georgia" w:eastAsia="Times New Roman" w:hAnsi="Georgia" w:cs="Times New Roman"/>
          <w:b/>
          <w:bCs/>
          <w:color w:val="000000"/>
          <w:szCs w:val="22"/>
          <w:u w:val="single"/>
          <w:shd w:val="clear" w:color="auto" w:fill="00FF00"/>
        </w:rPr>
        <w:t>without wanting what it is to suffer</w:t>
      </w:r>
      <w:r w:rsidRPr="00AB0C38">
        <w:rPr>
          <w:rFonts w:ascii="Georgia" w:eastAsia="Times New Roman" w:hAnsi="Georgia" w:cs="Times New Roman"/>
          <w:b/>
          <w:bCs/>
          <w:color w:val="000000"/>
          <w:szCs w:val="22"/>
          <w:u w:val="single"/>
        </w:rPr>
        <w:t xml:space="preserve">? Can you want what it is to be all, and want what it is to be whole, without wanting to be complete? Is it possible </w:t>
      </w:r>
      <w:r w:rsidRPr="00AB0C38">
        <w:rPr>
          <w:rFonts w:ascii="Georgia" w:eastAsia="Times New Roman" w:hAnsi="Georgia" w:cs="Times New Roman"/>
          <w:b/>
          <w:bCs/>
          <w:color w:val="000000"/>
          <w:szCs w:val="22"/>
          <w:u w:val="single"/>
          <w:shd w:val="clear" w:color="auto" w:fill="00FF00"/>
        </w:rPr>
        <w:t>to crave the general incompleteness without that seemingly unbearable desire to be</w:t>
      </w:r>
      <w:r w:rsidRPr="00AB0C38">
        <w:rPr>
          <w:rFonts w:ascii="Georgia" w:eastAsia="Times New Roman" w:hAnsi="Georgia" w:cs="Times New Roman"/>
          <w:b/>
          <w:bCs/>
          <w:color w:val="000000"/>
          <w:szCs w:val="22"/>
          <w:u w:val="single"/>
        </w:rPr>
        <w:t xml:space="preserve"> pierced, ruptured, </w:t>
      </w:r>
      <w:r w:rsidRPr="00AB0C38">
        <w:rPr>
          <w:rFonts w:ascii="Georgia" w:eastAsia="Times New Roman" w:hAnsi="Georgia" w:cs="Times New Roman"/>
          <w:b/>
          <w:bCs/>
          <w:color w:val="000000"/>
          <w:szCs w:val="22"/>
          <w:u w:val="single"/>
          <w:shd w:val="clear" w:color="auto" w:fill="00FF00"/>
        </w:rPr>
        <w:t>broken</w:t>
      </w:r>
      <w:r w:rsidRPr="00AB0C38">
        <w:rPr>
          <w:rFonts w:ascii="Georgia" w:eastAsia="Times New Roman" w:hAnsi="Georgia" w:cs="Times New Roman"/>
          <w:color w:val="000000"/>
          <w:sz w:val="14"/>
          <w:szCs w:val="14"/>
          <w:shd w:val="clear" w:color="auto" w:fill="00FF00"/>
        </w:rPr>
        <w:t>?</w:t>
      </w:r>
      <w:r w:rsidRPr="00AB0C38">
        <w:rPr>
          <w:rFonts w:ascii="Georgia" w:eastAsia="Times New Roman" w:hAnsi="Georgia" w:cs="Times New Roman"/>
          <w:color w:val="000000"/>
          <w:sz w:val="14"/>
          <w:szCs w:val="14"/>
        </w:rPr>
        <w:t xml:space="preserve"> In lieu of the president we want and don’t want, we have Cedric Robinson, whom just a little while ago we lost.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w:t>
      </w:r>
      <w:r w:rsidRPr="00AB0C38">
        <w:rPr>
          <w:rFonts w:ascii="Georgia" w:eastAsia="Times New Roman" w:hAnsi="Georgia" w:cs="Times New Roman"/>
          <w:b/>
          <w:bCs/>
          <w:color w:val="000000"/>
          <w:szCs w:val="22"/>
          <w:u w:val="single"/>
        </w:rPr>
        <w:t xml:space="preserve">A logic is being jousted here. Is it not so that the emergence of </w:t>
      </w:r>
      <w:r w:rsidRPr="00AB0C38">
        <w:rPr>
          <w:rFonts w:ascii="Georgia" w:eastAsia="Times New Roman" w:hAnsi="Georgia" w:cs="Times New Roman"/>
          <w:b/>
          <w:bCs/>
          <w:color w:val="000000"/>
          <w:szCs w:val="22"/>
          <w:u w:val="single"/>
          <w:shd w:val="clear" w:color="auto" w:fill="00FF00"/>
        </w:rPr>
        <w:t>power as the instrument of certainty in human organization is</w:t>
      </w:r>
      <w:r w:rsidRPr="00AB0C38">
        <w:rPr>
          <w:rFonts w:ascii="Georgia" w:eastAsia="Times New Roman" w:hAnsi="Georgia" w:cs="Times New Roman"/>
          <w:b/>
          <w:bCs/>
          <w:color w:val="000000"/>
          <w:szCs w:val="22"/>
          <w:u w:val="single"/>
        </w:rPr>
        <w:t xml:space="preserve"> seen by many to be</w:t>
      </w:r>
      <w:r w:rsidRPr="00AB0C38">
        <w:rPr>
          <w:rFonts w:ascii="Georgia" w:eastAsia="Times New Roman" w:hAnsi="Georgia" w:cs="Times New Roman"/>
          <w:b/>
          <w:bCs/>
          <w:color w:val="000000"/>
          <w:szCs w:val="22"/>
          <w:u w:val="single"/>
          <w:shd w:val="clear" w:color="auto" w:fill="00FF00"/>
        </w:rPr>
        <w:t xml:space="preserve"> the</w:t>
      </w:r>
      <w:r w:rsidRPr="00AB0C38">
        <w:rPr>
          <w:rFonts w:ascii="Georgia" w:eastAsia="Times New Roman" w:hAnsi="Georgia" w:cs="Times New Roman"/>
          <w:b/>
          <w:bCs/>
          <w:color w:val="000000"/>
          <w:szCs w:val="22"/>
          <w:u w:val="single"/>
        </w:rPr>
        <w:t xml:space="preserve"> consequence of and </w:t>
      </w:r>
      <w:r w:rsidRPr="00AB0C38">
        <w:rPr>
          <w:rFonts w:ascii="Georgia" w:eastAsia="Times New Roman" w:hAnsi="Georgia" w:cs="Times New Roman"/>
          <w:b/>
          <w:bCs/>
          <w:color w:val="000000"/>
          <w:szCs w:val="22"/>
          <w:u w:val="single"/>
          <w:shd w:val="clear" w:color="auto" w:fill="00FF00"/>
        </w:rPr>
        <w:t>response to</w:t>
      </w:r>
      <w:r w:rsidRPr="00AB0C38">
        <w:rPr>
          <w:rFonts w:ascii="Georgia" w:eastAsia="Times New Roman" w:hAnsi="Georgia" w:cs="Times New Roman"/>
          <w:b/>
          <w:bCs/>
          <w:color w:val="000000"/>
          <w:szCs w:val="22"/>
          <w:u w:val="single"/>
        </w:rPr>
        <w:t xml:space="preserve"> the circumstances of</w:t>
      </w:r>
      <w:r w:rsidRPr="00AB0C38">
        <w:rPr>
          <w:rFonts w:ascii="Georgia" w:eastAsia="Times New Roman" w:hAnsi="Georgia" w:cs="Times New Roman"/>
          <w:b/>
          <w:bCs/>
          <w:color w:val="000000"/>
          <w:szCs w:val="22"/>
          <w:u w:val="single"/>
          <w:shd w:val="clear" w:color="auto" w:fill="00FF00"/>
        </w:rPr>
        <w:t xml:space="preserve"> inequality and </w:t>
      </w:r>
      <w:r w:rsidRPr="00AB0C38">
        <w:rPr>
          <w:rFonts w:ascii="Georgia" w:eastAsia="Times New Roman" w:hAnsi="Georgia" w:cs="Times New Roman"/>
          <w:b/>
          <w:bCs/>
          <w:color w:val="000000"/>
          <w:szCs w:val="22"/>
          <w:u w:val="single"/>
        </w:rPr>
        <w:t xml:space="preserve">sensed </w:t>
      </w:r>
      <w:r w:rsidRPr="00AB0C38">
        <w:rPr>
          <w:rFonts w:ascii="Georgia" w:eastAsia="Times New Roman" w:hAnsi="Georgia" w:cs="Times New Roman"/>
          <w:b/>
          <w:bCs/>
          <w:color w:val="000000"/>
          <w:szCs w:val="22"/>
          <w:u w:val="single"/>
          <w:shd w:val="clear" w:color="auto" w:fill="00FF00"/>
        </w:rPr>
        <w:t>social entropy</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color w:val="000000"/>
          <w:sz w:val="14"/>
          <w:szCs w:val="14"/>
        </w:rPr>
        <w:t xml:space="preserve">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AB0C38">
        <w:rPr>
          <w:rFonts w:ascii="Georgia" w:eastAsia="Times New Roman" w:hAnsi="Georgia" w:cs="Times New Roman"/>
          <w:b/>
          <w:bCs/>
          <w:color w:val="000000"/>
          <w:szCs w:val="22"/>
          <w:u w:val="single"/>
        </w:rPr>
        <w:t xml:space="preserve">Then </w:t>
      </w:r>
      <w:r w:rsidRPr="00AB0C38">
        <w:rPr>
          <w:rFonts w:ascii="Georgia" w:eastAsia="Times New Roman" w:hAnsi="Georgia" w:cs="Times New Roman"/>
          <w:b/>
          <w:bCs/>
          <w:color w:val="000000"/>
          <w:szCs w:val="22"/>
          <w:u w:val="single"/>
          <w:shd w:val="clear" w:color="auto" w:fill="00FF00"/>
        </w:rPr>
        <w:t>the principle of incompleteness</w:t>
      </w:r>
      <w:r w:rsidRPr="00AB0C38">
        <w:rPr>
          <w:rFonts w:ascii="Georgia" w:eastAsia="Times New Roman" w:hAnsi="Georgia" w:cs="Times New Roman"/>
          <w:b/>
          <w:bCs/>
          <w:color w:val="000000"/>
          <w:szCs w:val="22"/>
          <w:u w:val="single"/>
        </w:rPr>
        <w:t xml:space="preserve"> – the absence of discrete organismic integrity, if it were to occupy in a metaphysics the place of inequality in political philosophy, </w:t>
      </w:r>
      <w:r w:rsidRPr="00AB0C38">
        <w:rPr>
          <w:rFonts w:ascii="Georgia" w:eastAsia="Times New Roman" w:hAnsi="Georgia" w:cs="Times New Roman"/>
          <w:b/>
          <w:bCs/>
          <w:color w:val="000000"/>
          <w:szCs w:val="22"/>
          <w:u w:val="single"/>
          <w:shd w:val="clear" w:color="auto" w:fill="00FF00"/>
        </w:rPr>
        <w:t xml:space="preserve">would bring </w:t>
      </w:r>
      <w:r w:rsidRPr="00AB0C38">
        <w:rPr>
          <w:rFonts w:ascii="Georgia" w:eastAsia="Times New Roman" w:hAnsi="Georgia" w:cs="Times New Roman"/>
          <w:b/>
          <w:bCs/>
          <w:color w:val="000000"/>
          <w:szCs w:val="22"/>
          <w:u w:val="single"/>
        </w:rPr>
        <w:t xml:space="preserve">to human society </w:t>
      </w:r>
      <w:r w:rsidRPr="00AB0C38">
        <w:rPr>
          <w:rFonts w:ascii="Georgia" w:eastAsia="Times New Roman" w:hAnsi="Georgia" w:cs="Times New Roman"/>
          <w:b/>
          <w:bCs/>
          <w:color w:val="000000"/>
          <w:szCs w:val="22"/>
          <w:u w:val="single"/>
          <w:shd w:val="clear" w:color="auto" w:fill="00FF00"/>
        </w:rPr>
        <w:t>a paradigm subversive to political authority</w:t>
      </w:r>
      <w:r w:rsidRPr="00AB0C38">
        <w:rPr>
          <w:rFonts w:ascii="Georgia" w:eastAsia="Times New Roman" w:hAnsi="Georgia" w:cs="Times New Roman"/>
          <w:b/>
          <w:bCs/>
          <w:color w:val="000000"/>
          <w:szCs w:val="22"/>
          <w:u w:val="single"/>
        </w:rPr>
        <w:t xml:space="preserve"> as the archetypical resolution, as the prescription for order.5</w:t>
      </w:r>
      <w:r w:rsidRPr="00AB0C38">
        <w:rPr>
          <w:rFonts w:ascii="Georgia" w:eastAsia="Times New Roman" w:hAnsi="Georgia" w:cs="Times New Roman"/>
          <w:color w:val="000000"/>
          <w:sz w:val="14"/>
          <w:szCs w:val="14"/>
        </w:rPr>
        <w:t xml:space="preserve"> </w:t>
      </w:r>
      <w:r w:rsidRPr="00AB0C38">
        <w:rPr>
          <w:rFonts w:ascii="Georgia" w:eastAsia="Times New Roman" w:hAnsi="Georgia" w:cs="Times New Roman"/>
          <w:b/>
          <w:bCs/>
          <w:color w:val="000000"/>
          <w:szCs w:val="22"/>
          <w:u w:val="single"/>
        </w:rPr>
        <w:t xml:space="preserve">How can </w:t>
      </w:r>
      <w:r w:rsidRPr="00AB0C38">
        <w:rPr>
          <w:rFonts w:ascii="Georgia" w:eastAsia="Times New Roman" w:hAnsi="Georgia" w:cs="Times New Roman"/>
          <w:b/>
          <w:bCs/>
          <w:color w:val="000000"/>
          <w:szCs w:val="22"/>
          <w:u w:val="single"/>
          <w:shd w:val="clear" w:color="auto" w:fill="00FF00"/>
        </w:rPr>
        <w:t xml:space="preserve">we </w:t>
      </w:r>
      <w:r w:rsidRPr="00AB0C38">
        <w:rPr>
          <w:rFonts w:ascii="Georgia" w:eastAsia="Times New Roman" w:hAnsi="Georgia" w:cs="Times New Roman"/>
          <w:b/>
          <w:bCs/>
          <w:color w:val="000000"/>
          <w:szCs w:val="22"/>
          <w:u w:val="single"/>
        </w:rPr>
        <w:t xml:space="preserve">come more accurately to </w:t>
      </w:r>
      <w:r w:rsidRPr="00AB0C38">
        <w:rPr>
          <w:rFonts w:ascii="Georgia" w:eastAsia="Times New Roman" w:hAnsi="Georgia" w:cs="Times New Roman"/>
          <w:b/>
          <w:bCs/>
          <w:color w:val="000000"/>
          <w:szCs w:val="22"/>
          <w:u w:val="single"/>
          <w:shd w:val="clear" w:color="auto" w:fill="00FF00"/>
        </w:rPr>
        <w:t xml:space="preserve">understand American democracy </w:t>
      </w:r>
      <w:r w:rsidRPr="00AB0C38">
        <w:rPr>
          <w:rFonts w:ascii="Georgia" w:eastAsia="Times New Roman" w:hAnsi="Georgia" w:cs="Times New Roman"/>
          <w:b/>
          <w:bCs/>
          <w:color w:val="000000"/>
          <w:szCs w:val="22"/>
          <w:u w:val="single"/>
        </w:rPr>
        <w:t xml:space="preserve">– the brutality of our improvement, the viciousness of the ways we are put to use – </w:t>
      </w:r>
      <w:r w:rsidRPr="00AB0C38">
        <w:rPr>
          <w:rFonts w:ascii="Georgia" w:eastAsia="Times New Roman" w:hAnsi="Georgia" w:cs="Times New Roman"/>
          <w:b/>
          <w:bCs/>
          <w:color w:val="000000"/>
          <w:szCs w:val="22"/>
          <w:u w:val="single"/>
          <w:shd w:val="clear" w:color="auto" w:fill="00FF00"/>
        </w:rPr>
        <w:t>as the praxis of privatized interest in inequality, expressed in the theory of the abstract equality of every complete individual,</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whose constant recitation brutally regulates the general interest in an equality given in and as an absolute incompleteness that defies individuation?</w:t>
      </w:r>
      <w:r w:rsidRPr="00AB0C38">
        <w:rPr>
          <w:rFonts w:ascii="Georgia" w:eastAsia="Times New Roman" w:hAnsi="Georgia" w:cs="Times New Roman"/>
          <w:color w:val="000000"/>
          <w:sz w:val="14"/>
          <w:szCs w:val="14"/>
        </w:rPr>
        <w:t xml:space="preserve"> </w:t>
      </w:r>
      <w:r w:rsidRPr="00AB0C38">
        <w:rPr>
          <w:rFonts w:ascii="Georgia" w:eastAsia="Times New Roman" w:hAnsi="Georgia" w:cs="Times New Roman"/>
          <w:b/>
          <w:bCs/>
          <w:color w:val="000000"/>
          <w:szCs w:val="22"/>
          <w:u w:val="single"/>
        </w:rPr>
        <w:t xml:space="preserve">How can we come to understand that the interinanimation of our bondage and our freedom – and, therefore, of our liberalism and our protest – is the metaphysical foundation of a national political philosophy that we have come to claim in violation of the precedent we want. How can </w:t>
      </w:r>
      <w:r w:rsidRPr="00AB0C38">
        <w:rPr>
          <w:rFonts w:ascii="Georgia" w:eastAsia="Times New Roman" w:hAnsi="Georgia" w:cs="Times New Roman"/>
          <w:b/>
          <w:bCs/>
          <w:color w:val="000000"/>
          <w:szCs w:val="22"/>
          <w:u w:val="single"/>
          <w:shd w:val="clear" w:color="auto" w:fill="00FF00"/>
        </w:rPr>
        <w:t>we disavow</w:t>
      </w:r>
      <w:r w:rsidRPr="00AB0C38">
        <w:rPr>
          <w:rFonts w:ascii="Georgia" w:eastAsia="Times New Roman" w:hAnsi="Georgia" w:cs="Times New Roman"/>
          <w:b/>
          <w:bCs/>
          <w:color w:val="000000"/>
          <w:szCs w:val="22"/>
          <w:u w:val="single"/>
        </w:rPr>
        <w:t xml:space="preserve"> that claim, </w:t>
      </w:r>
      <w:r w:rsidRPr="00AB0C38">
        <w:rPr>
          <w:rFonts w:ascii="Georgia" w:eastAsia="Times New Roman" w:hAnsi="Georgia" w:cs="Times New Roman"/>
          <w:b/>
          <w:bCs/>
          <w:color w:val="000000"/>
          <w:szCs w:val="22"/>
          <w:u w:val="single"/>
          <w:shd w:val="clear" w:color="auto" w:fill="00FF00"/>
        </w:rPr>
        <w:t xml:space="preserve">having learned to want </w:t>
      </w:r>
      <w:r w:rsidRPr="00AB0C38">
        <w:rPr>
          <w:rFonts w:ascii="Georgia" w:eastAsia="Times New Roman" w:hAnsi="Georgia" w:cs="Times New Roman"/>
          <w:b/>
          <w:bCs/>
          <w:color w:val="000000"/>
          <w:szCs w:val="22"/>
          <w:u w:val="single"/>
        </w:rPr>
        <w:t>to want t</w:t>
      </w:r>
      <w:r w:rsidRPr="00AB0C38">
        <w:rPr>
          <w:rFonts w:ascii="Georgia" w:eastAsia="Times New Roman" w:hAnsi="Georgia" w:cs="Times New Roman"/>
          <w:b/>
          <w:bCs/>
          <w:color w:val="000000"/>
          <w:szCs w:val="22"/>
          <w:u w:val="single"/>
          <w:shd w:val="clear" w:color="auto" w:fill="00FF00"/>
        </w:rPr>
        <w:t xml:space="preserve">he order from which our forced desire is derived </w:t>
      </w:r>
      <w:r w:rsidRPr="00AB0C38">
        <w:rPr>
          <w:rFonts w:ascii="Georgia" w:eastAsia="Times New Roman" w:hAnsi="Georgia" w:cs="Times New Roman"/>
          <w:b/>
          <w:bCs/>
          <w:color w:val="000000"/>
          <w:szCs w:val="22"/>
          <w:u w:val="single"/>
        </w:rPr>
        <w:t xml:space="preserve">to be drowned in the disorder of all (the nothing) we have? </w:t>
      </w:r>
      <w:r w:rsidRPr="00AB0C38">
        <w:rPr>
          <w:rFonts w:ascii="Georgia" w:eastAsia="Times New Roman" w:hAnsi="Georgia" w:cs="Times New Roman"/>
          <w:b/>
          <w:bCs/>
          <w:color w:val="000000"/>
          <w:szCs w:val="22"/>
          <w:u w:val="single"/>
          <w:shd w:val="clear" w:color="auto" w:fill="00FF00"/>
        </w:rPr>
        <w:t xml:space="preserve">How can we </w:t>
      </w:r>
      <w:r w:rsidRPr="00AB0C38">
        <w:rPr>
          <w:rFonts w:ascii="Georgia" w:eastAsia="Times New Roman" w:hAnsi="Georgia" w:cs="Times New Roman"/>
          <w:b/>
          <w:bCs/>
          <w:color w:val="000000"/>
          <w:szCs w:val="22"/>
          <w:u w:val="single"/>
        </w:rPr>
        <w:t>more intensely</w:t>
      </w:r>
      <w:r w:rsidRPr="00AB0C38">
        <w:rPr>
          <w:rFonts w:ascii="Georgia" w:eastAsia="Times New Roman" w:hAnsi="Georgia" w:cs="Times New Roman"/>
          <w:b/>
          <w:bCs/>
          <w:color w:val="000000"/>
          <w:szCs w:val="22"/>
          <w:u w:val="single"/>
          <w:shd w:val="clear" w:color="auto" w:fill="00FF00"/>
        </w:rPr>
        <w:t xml:space="preserve"> feel the physics of our surround, our social aesthetic, the gravity of our love and loss, our shared, radically sounded</w:t>
      </w:r>
      <w:r w:rsidRPr="00AB0C38">
        <w:rPr>
          <w:rFonts w:ascii="Georgia" w:eastAsia="Times New Roman" w:hAnsi="Georgia" w:cs="Times New Roman"/>
          <w:b/>
          <w:bCs/>
          <w:color w:val="000000"/>
          <w:szCs w:val="22"/>
          <w:u w:val="single"/>
        </w:rPr>
        <w:t xml:space="preserve">, radically sent </w:t>
      </w:r>
      <w:r w:rsidRPr="00AB0C38">
        <w:rPr>
          <w:rFonts w:ascii="Georgia" w:eastAsia="Times New Roman" w:hAnsi="Georgia" w:cs="Times New Roman"/>
          <w:b/>
          <w:bCs/>
          <w:color w:val="000000"/>
          <w:szCs w:val="22"/>
          <w:u w:val="single"/>
          <w:shd w:val="clear" w:color="auto" w:fill="00FF00"/>
        </w:rPr>
        <w:t>incompleteness?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 xml:space="preserve">What would it mean to say we cannot take a position on politics – even the old and honorable ‘I don’t vote because I’m Marxist‘ position? What if we said we have no options, that here we don’t even have the option of no option? We think that would be good. Zoe gets us started: to think </w:t>
      </w:r>
      <w:r w:rsidRPr="00AB0C38">
        <w:rPr>
          <w:rFonts w:ascii="Georgia" w:eastAsia="Times New Roman" w:hAnsi="Georgia" w:cs="Times New Roman"/>
          <w:i/>
          <w:iCs/>
          <w:color w:val="000000"/>
          <w:sz w:val="14"/>
          <w:szCs w:val="14"/>
        </w:rPr>
        <w:t>off</w:t>
      </w:r>
      <w:r w:rsidRPr="00AB0C38">
        <w:rPr>
          <w:rFonts w:ascii="Georgia" w:eastAsia="Times New Roman" w:hAnsi="Georgia" w:cs="Times New Roman"/>
          <w:color w:val="000000"/>
          <w:sz w:val="14"/>
          <w:szCs w:val="14"/>
        </w:rPr>
        <w:t xml:space="preserve"> of what we want is lightly to inhabit not being and not having, here.</w:t>
      </w:r>
    </w:p>
    <w:p w14:paraId="3735CF79" w14:textId="77777777" w:rsidR="00A200A2" w:rsidRPr="00AB0C38" w:rsidRDefault="00A200A2" w:rsidP="00A200A2">
      <w:pPr>
        <w:spacing w:after="0" w:line="240" w:lineRule="auto"/>
        <w:rPr>
          <w:rFonts w:ascii="Times New Roman" w:eastAsia="Times New Roman" w:hAnsi="Times New Roman" w:cs="Times New Roman"/>
          <w:sz w:val="24"/>
        </w:rPr>
      </w:pPr>
    </w:p>
    <w:p w14:paraId="26652EB9" w14:textId="77777777" w:rsidR="00A200A2" w:rsidRPr="00AB0C38" w:rsidRDefault="00A200A2" w:rsidP="00A200A2">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12BE39EA" w14:textId="77777777" w:rsidR="00A200A2" w:rsidRPr="00AB0C38" w:rsidRDefault="00A200A2" w:rsidP="00A200A2">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5</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“A Partial Education”,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pg(62-67), [HTE] </w:t>
      </w:r>
      <w:hyperlink r:id="rId14"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26C07D28" w14:textId="77777777" w:rsidR="00A200A2" w:rsidRPr="00AB0C38" w:rsidRDefault="00A200A2" w:rsidP="00A200A2">
      <w:pPr>
        <w:spacing w:after="0" w:line="240" w:lineRule="auto"/>
        <w:rPr>
          <w:rFonts w:ascii="Times New Roman" w:eastAsia="Times New Roman" w:hAnsi="Times New Roman" w:cs="Times New Roman"/>
          <w:sz w:val="24"/>
        </w:rPr>
      </w:pPr>
    </w:p>
    <w:p w14:paraId="418E3562" w14:textId="77777777" w:rsidR="00A200A2" w:rsidRDefault="00A200A2" w:rsidP="00A200A2">
      <w:pPr>
        <w:spacing w:after="0" w:line="240" w:lineRule="auto"/>
        <w:rPr>
          <w:rFonts w:ascii="Georgia" w:eastAsia="Times New Roman" w:hAnsi="Georgia" w:cs="Times New Roman"/>
          <w:color w:val="000000"/>
          <w:sz w:val="16"/>
          <w:szCs w:val="16"/>
        </w:rPr>
      </w:pPr>
      <w:r w:rsidRPr="00AB0C38">
        <w:rPr>
          <w:rFonts w:ascii="Georgia" w:eastAsia="Times New Roman" w:hAnsi="Georgia" w:cs="Times New Roman"/>
          <w:color w:val="000000"/>
          <w:sz w:val="16"/>
          <w:szCs w:val="16"/>
        </w:rPr>
        <w:t>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w:t>
      </w:r>
      <w:r w:rsidRPr="00AB0C38">
        <w:rPr>
          <w:rFonts w:ascii="Georgia" w:eastAsia="Times New Roman" w:hAnsi="Georgia" w:cs="Times New Roman"/>
          <w:color w:val="000000"/>
          <w:sz w:val="16"/>
          <w:szCs w:val="16"/>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Perversion violates the </w:t>
      </w:r>
      <w:r w:rsidRPr="00AB0C38">
        <w:rPr>
          <w:rFonts w:ascii="Georgia" w:eastAsia="Times New Roman" w:hAnsi="Georgia" w:cs="Times New Roman"/>
          <w:b/>
          <w:bCs/>
          <w:color w:val="000000"/>
          <w:szCs w:val="22"/>
          <w:u w:val="single"/>
        </w:rPr>
        <w:t>principle of the</w:t>
      </w:r>
      <w:r w:rsidRPr="00AB0C38">
        <w:rPr>
          <w:rFonts w:ascii="Georgia" w:eastAsia="Times New Roman" w:hAnsi="Georgia" w:cs="Times New Roman"/>
          <w:b/>
          <w:bCs/>
          <w:color w:val="000000"/>
          <w:szCs w:val="22"/>
          <w:u w:val="single"/>
          <w:shd w:val="clear" w:color="auto" w:fill="00FF00"/>
        </w:rPr>
        <w:t xml:space="preserve"> individual by failing</w:t>
      </w:r>
      <w:r w:rsidRPr="00AB0C38">
        <w:rPr>
          <w:rFonts w:ascii="Georgia" w:eastAsia="Times New Roman" w:hAnsi="Georgia" w:cs="Times New Roman"/>
          <w:b/>
          <w:bCs/>
          <w:color w:val="000000"/>
          <w:szCs w:val="22"/>
          <w:u w:val="single"/>
        </w:rPr>
        <w:t xml:space="preserve"> to accede to</w:t>
      </w:r>
      <w:r w:rsidRPr="00AB0C38">
        <w:rPr>
          <w:rFonts w:ascii="Georgia" w:eastAsia="Times New Roman" w:hAnsi="Georgia" w:cs="Times New Roman"/>
          <w:b/>
          <w:bCs/>
          <w:color w:val="000000"/>
          <w:szCs w:val="22"/>
          <w:u w:val="single"/>
          <w:shd w:val="clear" w:color="auto" w:fill="00FF00"/>
        </w:rPr>
        <w:t xml:space="preserve"> its proper boundaries </w:t>
      </w:r>
      <w:r w:rsidRPr="00AB0C38">
        <w:rPr>
          <w:rFonts w:ascii="Georgia" w:eastAsia="Times New Roman" w:hAnsi="Georgia" w:cs="Times New Roman"/>
          <w:b/>
          <w:bCs/>
          <w:color w:val="000000"/>
          <w:szCs w:val="22"/>
          <w:u w:val="single"/>
        </w:rPr>
        <w:t>and comportments,</w:t>
      </w:r>
      <w:r w:rsidRPr="00AB0C38">
        <w:rPr>
          <w:rFonts w:ascii="Georgia" w:eastAsia="Times New Roman" w:hAnsi="Georgia" w:cs="Times New Roman"/>
          <w:b/>
          <w:bCs/>
          <w:color w:val="000000"/>
          <w:szCs w:val="22"/>
          <w:u w:val="single"/>
          <w:shd w:val="clear" w:color="auto" w:fill="00FF00"/>
        </w:rPr>
        <w:t xml:space="preserve"> and thus</w:t>
      </w:r>
      <w:r w:rsidRPr="00AB0C38">
        <w:rPr>
          <w:rFonts w:ascii="Georgia" w:eastAsia="Times New Roman" w:hAnsi="Georgia" w:cs="Times New Roman"/>
          <w:b/>
          <w:bCs/>
          <w:color w:val="000000"/>
          <w:szCs w:val="22"/>
          <w:u w:val="single"/>
        </w:rPr>
        <w:t xml:space="preserve"> the perverted individual</w:t>
      </w:r>
      <w:r w:rsidRPr="00AB0C38">
        <w:rPr>
          <w:rFonts w:ascii="Georgia" w:eastAsia="Times New Roman" w:hAnsi="Georgia" w:cs="Times New Roman"/>
          <w:b/>
          <w:bCs/>
          <w:color w:val="000000"/>
          <w:szCs w:val="22"/>
          <w:u w:val="single"/>
          <w:shd w:val="clear" w:color="auto" w:fill="00FF00"/>
        </w:rPr>
        <w:t xml:space="preserve"> is an ongoing violation that calls total education into being.</w:t>
      </w:r>
      <w:r w:rsidRPr="00AB0C38">
        <w:rPr>
          <w:rFonts w:ascii="Georgia" w:eastAsia="Times New Roman" w:hAnsi="Georgia" w:cs="Times New Roman"/>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eastAsia="Times New Roman" w:hAnsi="Georgia" w:cs="Times New Roman"/>
          <w:b/>
          <w:bCs/>
          <w:color w:val="000000"/>
          <w:szCs w:val="22"/>
          <w:u w:val="single"/>
          <w:shd w:val="clear" w:color="auto" w:fill="00FF00"/>
        </w:rPr>
        <w:t xml:space="preserve">Correction begins with the ascription of the body </w:t>
      </w:r>
      <w:r w:rsidRPr="00AB0C38">
        <w:rPr>
          <w:rFonts w:ascii="Georgia" w:eastAsia="Times New Roman" w:hAnsi="Georgia" w:cs="Times New Roman"/>
          <w:b/>
          <w:bCs/>
          <w:color w:val="000000"/>
          <w:szCs w:val="22"/>
          <w:u w:val="single"/>
        </w:rPr>
        <w:t xml:space="preserve">itself, the imposition of body </w:t>
      </w:r>
      <w:r w:rsidRPr="00AB0C38">
        <w:rPr>
          <w:rFonts w:ascii="Georgia" w:eastAsia="Times New Roman" w:hAnsi="Georgia" w:cs="Times New Roman"/>
          <w:b/>
          <w:bCs/>
          <w:color w:val="000000"/>
          <w:szCs w:val="22"/>
          <w:u w:val="single"/>
          <w:shd w:val="clear" w:color="auto" w:fill="00FF00"/>
        </w:rPr>
        <w:t>onto flesh</w:t>
      </w:r>
      <w:r w:rsidRPr="00AB0C38">
        <w:rPr>
          <w:rFonts w:ascii="Georgia" w:eastAsia="Times New Roman" w:hAnsi="Georgia" w:cs="Times New Roman"/>
          <w:b/>
          <w:bCs/>
          <w:color w:val="000000"/>
          <w:szCs w:val="22"/>
          <w:u w:val="single"/>
        </w:rPr>
        <w:t xml:space="preserve">; the attribution of perversion to the specific body, which justifies its </w:t>
      </w:r>
      <w:r w:rsidRPr="00AB0C38">
        <w:rPr>
          <w:rFonts w:ascii="Georgia" w:eastAsia="Times New Roman" w:hAnsi="Georgia" w:cs="Times New Roman"/>
          <w:b/>
          <w:bCs/>
          <w:color w:val="000000"/>
          <w:szCs w:val="22"/>
          <w:u w:val="single"/>
          <w:shd w:val="clear" w:color="auto" w:fill="00FF00"/>
        </w:rPr>
        <w:t>correction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follows from </w:t>
      </w:r>
      <w:r w:rsidRPr="00AB0C38">
        <w:rPr>
          <w:rFonts w:ascii="Georgia" w:eastAsia="Times New Roman" w:hAnsi="Georgia" w:cs="Times New Roman"/>
          <w:b/>
          <w:bCs/>
          <w:color w:val="000000"/>
          <w:szCs w:val="22"/>
          <w:u w:val="single"/>
        </w:rPr>
        <w:t xml:space="preserve">its isolation and manifests itself as </w:t>
      </w:r>
      <w:r w:rsidRPr="00AB0C38">
        <w:rPr>
          <w:rFonts w:ascii="Georgia" w:eastAsia="Times New Roman" w:hAnsi="Georgia" w:cs="Times New Roman"/>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eastAsia="Times New Roman" w:hAnsi="Georgia" w:cs="Times New Roman"/>
          <w:b/>
          <w:bCs/>
          <w:color w:val="000000"/>
          <w:szCs w:val="22"/>
          <w:u w:val="single"/>
        </w:rPr>
        <w:t xml:space="preserve">both </w:t>
      </w:r>
      <w:r w:rsidRPr="00AB0C38">
        <w:rPr>
          <w:rFonts w:ascii="Georgia" w:eastAsia="Times New Roman" w:hAnsi="Georgia" w:cs="Times New Roman"/>
          <w:b/>
          <w:bCs/>
          <w:color w:val="000000"/>
          <w:szCs w:val="22"/>
          <w:u w:val="single"/>
          <w:shd w:val="clear" w:color="auto" w:fill="00FF00"/>
        </w:rPr>
        <w:t>claimed and transcended.</w:t>
      </w:r>
      <w:r w:rsidRPr="00AB0C38">
        <w:rPr>
          <w:rFonts w:ascii="Georgia" w:eastAsia="Times New Roman" w:hAnsi="Georgia" w:cs="Times New Roman"/>
          <w:color w:val="000000"/>
          <w:sz w:val="16"/>
          <w:szCs w:val="16"/>
        </w:rPr>
        <w:t xml:space="preserve"> </w:t>
      </w:r>
      <w:r w:rsidRPr="00AB0C38">
        <w:rPr>
          <w:rFonts w:ascii="Georgia" w:eastAsia="Times New Roman" w:hAnsi="Georgia" w:cs="Times New Roman"/>
          <w:b/>
          <w:bCs/>
          <w:color w:val="000000"/>
          <w:szCs w:val="22"/>
          <w:u w:val="single"/>
        </w:rPr>
        <w:t>The ascription of body, the imposition of</w:t>
      </w:r>
      <w:r w:rsidRPr="00AB0C38">
        <w:rPr>
          <w:rFonts w:ascii="Georgia" w:eastAsia="Times New Roman" w:hAnsi="Georgia" w:cs="Times New Roman"/>
          <w:b/>
          <w:bCs/>
          <w:color w:val="000000"/>
          <w:szCs w:val="22"/>
          <w:u w:val="single"/>
          <w:shd w:val="clear" w:color="auto" w:fill="00FF00"/>
        </w:rPr>
        <w:t xml:space="preserve"> bounded and enclosed self-possession</w:t>
      </w:r>
      <w:r w:rsidRPr="00AB0C38">
        <w:rPr>
          <w:rFonts w:ascii="Georgia" w:eastAsia="Times New Roman" w:hAnsi="Georgia" w:cs="Times New Roman"/>
          <w:b/>
          <w:bCs/>
          <w:color w:val="000000"/>
          <w:szCs w:val="22"/>
          <w:u w:val="single"/>
        </w:rPr>
        <w:t xml:space="preserve">, of a discrete self subject to ownership, of ownership activated and confirmed either in theft or trade, </w:t>
      </w:r>
      <w:r w:rsidRPr="00AB0C38">
        <w:rPr>
          <w:rFonts w:ascii="Georgia" w:eastAsia="Times New Roman" w:hAnsi="Georgia" w:cs="Times New Roman"/>
          <w:b/>
          <w:bCs/>
          <w:color w:val="000000"/>
          <w:szCs w:val="22"/>
          <w:u w:val="single"/>
          <w:shd w:val="clear" w:color="auto" w:fill="00FF00"/>
        </w:rPr>
        <w:t xml:space="preserve">might be said to be the first </w:t>
      </w:r>
      <w:r w:rsidRPr="00AB0C38">
        <w:rPr>
          <w:rFonts w:ascii="Georgia" w:eastAsia="Times New Roman" w:hAnsi="Georgia" w:cs="Times New Roman"/>
          <w:b/>
          <w:bCs/>
          <w:color w:val="000000"/>
          <w:szCs w:val="22"/>
          <w:u w:val="single"/>
        </w:rPr>
        <w:t>reform, the first</w:t>
      </w:r>
      <w:r w:rsidRPr="00AB0C38">
        <w:rPr>
          <w:rFonts w:ascii="Georgia" w:eastAsia="Times New Roman" w:hAnsi="Georgia" w:cs="Times New Roman"/>
          <w:b/>
          <w:bCs/>
          <w:color w:val="000000"/>
          <w:szCs w:val="22"/>
          <w:u w:val="single"/>
          <w:shd w:val="clear" w:color="auto" w:fill="00FF00"/>
        </w:rPr>
        <w:t xml:space="preserve"> improvement, </w:t>
      </w:r>
      <w:r w:rsidRPr="00AB0C38">
        <w:rPr>
          <w:rFonts w:ascii="Georgia" w:eastAsia="Times New Roman" w:hAnsi="Georgia" w:cs="Times New Roman"/>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eastAsia="Times New Roman" w:hAnsi="Georgia" w:cs="Times New Roman"/>
          <w:b/>
          <w:bCs/>
          <w:color w:val="000000"/>
          <w:szCs w:val="22"/>
          <w:u w:val="single"/>
          <w:shd w:val="clear" w:color="auto" w:fill="00FF00"/>
        </w:rPr>
        <w:t>Instruction is the setting in order, the straightening out.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Instruction thereby reveals the essential relationship between improvement and </w:t>
      </w:r>
      <w:r w:rsidRPr="00AB0C38">
        <w:rPr>
          <w:rFonts w:ascii="Georgia" w:eastAsia="Times New Roman" w:hAnsi="Georgia" w:cs="Times New Roman"/>
          <w:b/>
          <w:bCs/>
          <w:color w:val="000000"/>
          <w:szCs w:val="22"/>
          <w:u w:val="single"/>
        </w:rPr>
        <w:t xml:space="preserve">impoverishment, between the private and </w:t>
      </w:r>
      <w:r w:rsidRPr="00AB0C38">
        <w:rPr>
          <w:rFonts w:ascii="Georgia" w:eastAsia="Times New Roman" w:hAnsi="Georgia" w:cs="Times New Roman"/>
          <w:b/>
          <w:bCs/>
          <w:color w:val="000000"/>
          <w:szCs w:val="22"/>
          <w:u w:val="single"/>
          <w:shd w:val="clear" w:color="auto" w:fill="00FF00"/>
        </w:rPr>
        <w:t>privation at the heart of total education</w:t>
      </w:r>
      <w:r w:rsidRPr="00AB0C38">
        <w:rPr>
          <w:rFonts w:ascii="Georgia" w:eastAsia="Times New Roman" w:hAnsi="Georgia" w:cs="Times New Roman"/>
          <w:b/>
          <w:bCs/>
          <w:color w:val="000000"/>
          <w:szCs w:val="22"/>
          <w:u w:val="single"/>
        </w:rPr>
        <w:t xml:space="preserve">. Perversion’s wealth becomes education’s profit. </w:t>
      </w:r>
      <w:r w:rsidRPr="00AB0C38">
        <w:rPr>
          <w:rFonts w:ascii="Georgia" w:eastAsia="Times New Roman" w:hAnsi="Georgia" w:cs="Times New Roman"/>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eastAsia="Times New Roman" w:hAnsi="Georgia" w:cs="Times New Roman"/>
          <w:b/>
          <w:bCs/>
          <w:color w:val="000000"/>
          <w:szCs w:val="22"/>
          <w:u w:val="single"/>
        </w:rPr>
        <w:t xml:space="preserve">in pointing out that the current prison program of ‘slow-motion genocide’ has long been the global norm </w:t>
      </w:r>
      <w:r w:rsidRPr="00AB0C38">
        <w:rPr>
          <w:rFonts w:ascii="Georgia" w:eastAsia="Times New Roman" w:hAnsi="Georgia" w:cs="Times New Roman"/>
          <w:b/>
          <w:bCs/>
          <w:color w:val="000000"/>
          <w:szCs w:val="22"/>
          <w:u w:val="single"/>
          <w:shd w:val="clear" w:color="auto" w:fill="00FF00"/>
        </w:rPr>
        <w:t>in racialized regimes,</w:t>
      </w:r>
      <w:r w:rsidRPr="00AB0C38">
        <w:rPr>
          <w:rFonts w:ascii="Georgia" w:eastAsia="Times New Roman" w:hAnsi="Georgia" w:cs="Times New Roman"/>
          <w:b/>
          <w:bCs/>
          <w:color w:val="000000"/>
          <w:szCs w:val="22"/>
          <w:u w:val="single"/>
        </w:rPr>
        <w:t xml:space="preserve"> abolitionist scholars refuse to countenance reform of the exception, alerting us to the fact that </w:t>
      </w:r>
      <w:r w:rsidRPr="00AB0C38">
        <w:rPr>
          <w:rFonts w:ascii="Georgia" w:eastAsia="Times New Roman" w:hAnsi="Georgia" w:cs="Times New Roman"/>
          <w:b/>
          <w:bCs/>
          <w:color w:val="000000"/>
          <w:szCs w:val="22"/>
          <w:u w:val="single"/>
          <w:shd w:val="clear" w:color="auto" w:fill="00FF00"/>
        </w:rPr>
        <w:t>reform of the prison</w:t>
      </w:r>
      <w:r w:rsidRPr="00AB0C38">
        <w:rPr>
          <w:rFonts w:ascii="Georgia" w:eastAsia="Times New Roman" w:hAnsi="Georgia" w:cs="Times New Roman"/>
          <w:b/>
          <w:bCs/>
          <w:color w:val="000000"/>
          <w:szCs w:val="22"/>
          <w:u w:val="single"/>
        </w:rPr>
        <w:t xml:space="preserve"> and reform of the prisoner </w:t>
      </w:r>
      <w:r w:rsidRPr="00AB0C38">
        <w:rPr>
          <w:rFonts w:ascii="Georgia" w:eastAsia="Times New Roman" w:hAnsi="Georgia" w:cs="Times New Roman"/>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eastAsia="Times New Roman" w:hAnsi="Georgia" w:cs="Times New Roman"/>
          <w:color w:val="000000"/>
          <w:sz w:val="16"/>
          <w:szCs w:val="16"/>
        </w:rPr>
        <w:t>29 But what if?</w:t>
      </w:r>
      <w:r w:rsidRPr="00AB0C38">
        <w:rPr>
          <w:rFonts w:ascii="Georgia" w:eastAsia="Times New Roman" w:hAnsi="Georgia" w:cs="Times New Roman"/>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eastAsia="Times New Roman" w:hAnsi="Georgia" w:cs="Times New Roman"/>
          <w:b/>
          <w:bCs/>
          <w:color w:val="000000"/>
          <w:szCs w:val="22"/>
          <w:u w:val="single"/>
          <w:shd w:val="clear" w:color="auto" w:fill="00FF00"/>
        </w:rPr>
        <w:t>perversion is an already given anti-/ante-individuation</w:t>
      </w:r>
      <w:r w:rsidRPr="00AB0C38">
        <w:rPr>
          <w:rFonts w:ascii="Georgia" w:eastAsia="Times New Roman" w:hAnsi="Georgia" w:cs="Times New Roman"/>
          <w:color w:val="000000"/>
          <w:sz w:val="16"/>
          <w:szCs w:val="16"/>
        </w:rPr>
        <w:t>.</w:t>
      </w:r>
      <w:r w:rsidRPr="00AB0C38">
        <w:rPr>
          <w:rFonts w:ascii="Georgia" w:eastAsia="Times New Roman" w:hAnsi="Georgia" w:cs="Times New Roman"/>
          <w:b/>
          <w:bCs/>
          <w:color w:val="000000"/>
          <w:szCs w:val="22"/>
          <w:u w:val="single"/>
          <w:shd w:val="clear" w:color="auto" w:fill="00FF00"/>
        </w:rPr>
        <w:t xml:space="preserve"> If prison/school </w:t>
      </w:r>
      <w:r w:rsidRPr="00AB0C38">
        <w:rPr>
          <w:rFonts w:ascii="Georgia" w:eastAsia="Times New Roman" w:hAnsi="Georgia" w:cs="Times New Roman"/>
          <w:b/>
          <w:bCs/>
          <w:color w:val="000000"/>
          <w:szCs w:val="22"/>
          <w:u w:val="single"/>
        </w:rPr>
        <w:t xml:space="preserve">are two sides of a common institutional structure that </w:t>
      </w:r>
      <w:r w:rsidRPr="00AB0C38">
        <w:rPr>
          <w:rFonts w:ascii="Georgia" w:eastAsia="Times New Roman" w:hAnsi="Georgia" w:cs="Times New Roman"/>
          <w:b/>
          <w:bCs/>
          <w:color w:val="000000"/>
          <w:szCs w:val="22"/>
          <w:u w:val="single"/>
          <w:shd w:val="clear" w:color="auto" w:fill="00FF00"/>
        </w:rPr>
        <w:t>operate</w:t>
      </w:r>
      <w:r w:rsidRPr="00AB0C38">
        <w:rPr>
          <w:rFonts w:ascii="Georgia" w:eastAsia="Times New Roman" w:hAnsi="Georgia" w:cs="Times New Roman"/>
          <w:b/>
          <w:bCs/>
          <w:color w:val="000000"/>
          <w:szCs w:val="22"/>
          <w:u w:val="single"/>
        </w:rPr>
        <w:t xml:space="preserve">s </w:t>
      </w:r>
      <w:r w:rsidRPr="00AB0C38">
        <w:rPr>
          <w:rFonts w:ascii="Georgia" w:eastAsia="Times New Roman" w:hAnsi="Georgia" w:cs="Times New Roman"/>
          <w:b/>
          <w:bCs/>
          <w:color w:val="000000"/>
          <w:szCs w:val="22"/>
          <w:u w:val="single"/>
          <w:shd w:val="clear" w:color="auto" w:fill="00FF00"/>
        </w:rPr>
        <w:t>by way of individuation</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then perversion is a pre-carceral breaking out of prison, a pre-scholarly dropping out of school, that </w:t>
      </w:r>
      <w:r w:rsidRPr="00AB0C38">
        <w:rPr>
          <w:rFonts w:ascii="Georgia" w:eastAsia="Times New Roman" w:hAnsi="Georgia" w:cs="Times New Roman"/>
          <w:b/>
          <w:bCs/>
          <w:color w:val="000000"/>
          <w:szCs w:val="22"/>
          <w:u w:val="single"/>
        </w:rPr>
        <w:t>continually reveals the ubiquity of the</w:t>
      </w:r>
      <w:r w:rsidRPr="00AB0C38">
        <w:rPr>
          <w:rFonts w:ascii="Georgia" w:eastAsia="Times New Roman" w:hAnsi="Georgia" w:cs="Times New Roman"/>
          <w:b/>
          <w:bCs/>
          <w:color w:val="000000"/>
          <w:szCs w:val="22"/>
          <w:u w:val="single"/>
          <w:shd w:val="clear" w:color="auto" w:fill="00FF00"/>
        </w:rPr>
        <w:t xml:space="preserve"> total education </w:t>
      </w:r>
      <w:r w:rsidRPr="00AB0C38">
        <w:rPr>
          <w:rFonts w:ascii="Georgia" w:eastAsia="Times New Roman" w:hAnsi="Georgia" w:cs="Times New Roman"/>
          <w:b/>
          <w:bCs/>
          <w:color w:val="000000"/>
          <w:szCs w:val="22"/>
          <w:u w:val="single"/>
        </w:rPr>
        <w:t xml:space="preserve">that </w:t>
      </w:r>
      <w:r w:rsidRPr="00AB0C38">
        <w:rPr>
          <w:rFonts w:ascii="Georgia" w:eastAsia="Times New Roman" w:hAnsi="Georgia" w:cs="Times New Roman"/>
          <w:b/>
          <w:bCs/>
          <w:color w:val="000000"/>
          <w:szCs w:val="22"/>
          <w:u w:val="single"/>
          <w:shd w:val="clear" w:color="auto" w:fill="00FF00"/>
        </w:rPr>
        <w:t>hunts</w:t>
      </w:r>
      <w:r w:rsidRPr="00AB0C38">
        <w:rPr>
          <w:rFonts w:ascii="Georgia" w:eastAsia="Times New Roman" w:hAnsi="Georgia" w:cs="Times New Roman"/>
          <w:b/>
          <w:bCs/>
          <w:color w:val="000000"/>
          <w:szCs w:val="22"/>
          <w:u w:val="single"/>
        </w:rPr>
        <w:t xml:space="preserve"> it</w:t>
      </w:r>
      <w:r w:rsidRPr="00AB0C38">
        <w:rPr>
          <w:rFonts w:ascii="Georgia" w:eastAsia="Times New Roman" w:hAnsi="Georgia" w:cs="Times New Roman"/>
          <w:b/>
          <w:bCs/>
          <w:color w:val="000000"/>
          <w:szCs w:val="22"/>
          <w:u w:val="single"/>
          <w:shd w:val="clear" w:color="auto" w:fill="00FF00"/>
        </w:rPr>
        <w:t xml:space="preserve"> down and puts </w:t>
      </w:r>
      <w:r w:rsidRPr="00AB0C38">
        <w:rPr>
          <w:rFonts w:ascii="Georgia" w:eastAsia="Times New Roman" w:hAnsi="Georgia" w:cs="Times New Roman"/>
          <w:b/>
          <w:bCs/>
          <w:color w:val="000000"/>
          <w:szCs w:val="22"/>
          <w:u w:val="single"/>
        </w:rPr>
        <w:t>it</w:t>
      </w:r>
      <w:r w:rsidRPr="00AB0C38">
        <w:rPr>
          <w:rFonts w:ascii="Georgia" w:eastAsia="Times New Roman" w:hAnsi="Georgia" w:cs="Times New Roman"/>
          <w:b/>
          <w:bCs/>
          <w:color w:val="000000"/>
          <w:szCs w:val="22"/>
          <w:u w:val="single"/>
          <w:shd w:val="clear" w:color="auto" w:fill="00FF00"/>
        </w:rPr>
        <w:t xml:space="preserve"> to work</w:t>
      </w:r>
      <w:r w:rsidRPr="00AB0C38">
        <w:rPr>
          <w:rFonts w:ascii="Georgia" w:eastAsia="Times New Roman" w:hAnsi="Georgia" w:cs="Times New Roman"/>
          <w:b/>
          <w:bCs/>
          <w:color w:val="000000"/>
          <w:szCs w:val="22"/>
          <w:u w:val="single"/>
        </w:rPr>
        <w:t>. Insofar as it is the case that in prison and in school one’s job is to learn, to get it straight, to straighten out, then it is also the case that</w:t>
      </w:r>
      <w:r w:rsidRPr="00AB0C38">
        <w:rPr>
          <w:rFonts w:ascii="Georgia" w:eastAsia="Times New Roman" w:hAnsi="Georgia" w:cs="Times New Roman"/>
          <w:b/>
          <w:bCs/>
          <w:color w:val="000000"/>
          <w:szCs w:val="22"/>
          <w:u w:val="single"/>
          <w:shd w:val="clear" w:color="auto" w:fill="00FF00"/>
        </w:rPr>
        <w:t xml:space="preserve"> every citizen and non-citizen,</w:t>
      </w:r>
      <w:r w:rsidRPr="00AB0C38">
        <w:rPr>
          <w:rFonts w:ascii="Georgia" w:eastAsia="Times New Roman" w:hAnsi="Georgia" w:cs="Times New Roman"/>
          <w:b/>
          <w:bCs/>
          <w:color w:val="000000"/>
          <w:szCs w:val="22"/>
          <w:u w:val="single"/>
        </w:rPr>
        <w:t xml:space="preserve"> every person and non-person, every worker who is in or out of work – even the enemy combatant, the prisoner, and the supposedly unemployable –</w:t>
      </w:r>
      <w:r w:rsidRPr="00AB0C38">
        <w:rPr>
          <w:rFonts w:ascii="Georgia" w:eastAsia="Times New Roman" w:hAnsi="Georgia" w:cs="Times New Roman"/>
          <w:b/>
          <w:bCs/>
          <w:color w:val="000000"/>
          <w:szCs w:val="22"/>
          <w:u w:val="single"/>
          <w:shd w:val="clear" w:color="auto" w:fill="00FF00"/>
        </w:rPr>
        <w:t xml:space="preserve"> is subject to a total education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color w:val="000000"/>
          <w:sz w:val="16"/>
          <w:szCs w:val="16"/>
        </w:rPr>
        <w:t> </w:t>
      </w:r>
    </w:p>
    <w:p w14:paraId="07A2BFE1" w14:textId="77777777" w:rsidR="00A200A2" w:rsidRDefault="00A200A2" w:rsidP="00A200A2">
      <w:pPr>
        <w:spacing w:after="0" w:line="240" w:lineRule="auto"/>
        <w:rPr>
          <w:rFonts w:ascii="Georgia" w:eastAsia="Times New Roman" w:hAnsi="Georgia" w:cs="Times New Roman"/>
          <w:color w:val="000000"/>
          <w:sz w:val="16"/>
          <w:szCs w:val="16"/>
        </w:rPr>
      </w:pPr>
    </w:p>
    <w:p w14:paraId="09A7D4F6" w14:textId="77777777" w:rsidR="00A200A2" w:rsidRPr="00A54291" w:rsidRDefault="00A200A2" w:rsidP="00A200A2">
      <w:pPr>
        <w:pStyle w:val="Heading4"/>
      </w:pPr>
      <w:r w:rsidRPr="00A54291">
        <w:t>Appropriation of outer space” by private entities refers to the exercise of exclusive control of space</w:t>
      </w:r>
      <w:r>
        <w:t>, TRAPP 13</w:t>
      </w:r>
    </w:p>
    <w:p w14:paraId="06A19A04" w14:textId="77777777" w:rsidR="00A200A2" w:rsidRPr="000B5B3E" w:rsidRDefault="00A200A2" w:rsidP="00A200A2">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009E4B39" w14:textId="77777777" w:rsidR="00A200A2" w:rsidRDefault="00A200A2" w:rsidP="00A200A2">
      <w:pPr>
        <w:rPr>
          <w:sz w:val="12"/>
          <w:szCs w:val="12"/>
        </w:rPr>
      </w:pPr>
      <w:r w:rsidRPr="00A54291">
        <w:rPr>
          <w:sz w:val="12"/>
          <w:szCs w:val="12"/>
        </w:rPr>
        <w:t>The issues presented in relation to the nonappropriation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E33F31">
        <w:rPr>
          <w:rFonts w:eastAsia="Calibri" w:cs="Calibri"/>
          <w:b/>
          <w:highlight w:val="green"/>
          <w:u w:val="single"/>
        </w:rPr>
        <w:t xml:space="preserve">Appropriation </w:t>
      </w:r>
      <w:r w:rsidRPr="002271DC">
        <w:rPr>
          <w:rFonts w:eastAsia="Calibri" w:cs="Calibri"/>
          <w:b/>
          <w:u w:val="single"/>
        </w:rPr>
        <w:t>of outer space</w:t>
      </w:r>
      <w:r w:rsidRPr="00A54291">
        <w:rPr>
          <w:sz w:val="12"/>
          <w:szCs w:val="12"/>
        </w:rPr>
        <w:t xml:space="preserve">, </w:t>
      </w:r>
      <w:r w:rsidRPr="002271DC">
        <w:rPr>
          <w:rFonts w:eastAsia="Calibri" w:cs="Calibri"/>
          <w:b/>
          <w:u w:val="single"/>
        </w:rPr>
        <w:t xml:space="preserve">therefore, </w:t>
      </w:r>
      <w:r w:rsidRPr="00E33F31">
        <w:rPr>
          <w:rFonts w:eastAsia="Calibri" w:cs="Calibri"/>
          <w:b/>
          <w:highlight w:val="green"/>
          <w:u w:val="single"/>
        </w:rPr>
        <w:t xml:space="preserve">is ‘the exercise of exclusive control or </w:t>
      </w:r>
      <w:r w:rsidRPr="002271DC">
        <w:rPr>
          <w:rFonts w:eastAsia="Calibri" w:cs="Calibri"/>
          <w:b/>
          <w:u w:val="single"/>
        </w:rPr>
        <w:t xml:space="preserve">exclusive </w:t>
      </w:r>
      <w:r w:rsidRPr="00E33F31">
        <w:rPr>
          <w:rFonts w:eastAsia="Calibri" w:cs="Calibri"/>
          <w:b/>
          <w:highlight w:val="green"/>
          <w:u w:val="single"/>
        </w:rPr>
        <w:t xml:space="preserve">use’ with </w:t>
      </w:r>
      <w:r w:rsidRPr="002271DC">
        <w:rPr>
          <w:rFonts w:eastAsia="Calibri" w:cs="Calibri"/>
          <w:b/>
          <w:u w:val="single"/>
        </w:rPr>
        <w:t xml:space="preserve">a sense of </w:t>
      </w:r>
      <w:r w:rsidRPr="00E33F31">
        <w:rPr>
          <w:rFonts w:eastAsia="Calibri" w:cs="Calibri"/>
          <w:b/>
          <w:highlight w:val="green"/>
          <w:u w:val="single"/>
        </w:rPr>
        <w:t xml:space="preserve">permanence, which limits other </w:t>
      </w:r>
      <w:r>
        <w:rPr>
          <w:rFonts w:eastAsia="Calibri" w:cs="Calibri"/>
          <w:b/>
          <w:u w:val="single"/>
        </w:rPr>
        <w:t>na</w:t>
      </w:r>
      <w:r w:rsidRPr="0028406C">
        <w:rPr>
          <w:rFonts w:eastAsia="Calibri" w:cs="Calibri"/>
          <w:b/>
          <w:u w:val="single"/>
        </w:rPr>
        <w:t xml:space="preserve">tions’ </w:t>
      </w:r>
      <w:r w:rsidRPr="00E33F31">
        <w:rPr>
          <w:rFonts w:eastAsia="Calibri" w:cs="Calibri"/>
          <w:b/>
          <w:highlight w:val="green"/>
          <w:u w:val="single"/>
        </w:rPr>
        <w:t xml:space="preserve">access </w:t>
      </w:r>
      <w:r w:rsidRPr="002271DC">
        <w:rPr>
          <w:rFonts w:eastAsia="Calibri" w:cs="Calibri"/>
          <w:b/>
          <w:u w:val="single"/>
        </w:rPr>
        <w:t>to i</w:t>
      </w:r>
      <w:r w:rsidRPr="00A54291">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3B86CEC" w14:textId="77777777" w:rsidR="00A200A2" w:rsidRDefault="00A200A2" w:rsidP="00A200A2">
      <w:pPr>
        <w:spacing w:after="0" w:line="240" w:lineRule="auto"/>
        <w:rPr>
          <w:rFonts w:ascii="Georgia" w:eastAsia="Times New Roman" w:hAnsi="Georgia" w:cs="Times New Roman"/>
          <w:color w:val="000000"/>
          <w:sz w:val="16"/>
          <w:szCs w:val="16"/>
        </w:rPr>
      </w:pPr>
    </w:p>
    <w:p w14:paraId="653781CF" w14:textId="77777777" w:rsidR="00A200A2" w:rsidRDefault="00A200A2" w:rsidP="00A200A2">
      <w:pPr>
        <w:spacing w:after="0" w:line="240" w:lineRule="auto"/>
        <w:rPr>
          <w:rFonts w:ascii="Georgia" w:eastAsia="Times New Roman" w:hAnsi="Georgia" w:cs="Times New Roman"/>
          <w:color w:val="000000"/>
          <w:sz w:val="16"/>
          <w:szCs w:val="16"/>
        </w:rPr>
      </w:pPr>
    </w:p>
    <w:p w14:paraId="1D7BD2F8" w14:textId="77777777" w:rsidR="00A200A2" w:rsidRDefault="00A200A2" w:rsidP="00A200A2">
      <w:pPr>
        <w:pStyle w:val="Heading1"/>
      </w:pPr>
      <w:r>
        <w:t>UV</w:t>
      </w:r>
    </w:p>
    <w:p w14:paraId="325935BB" w14:textId="77777777" w:rsidR="00A200A2" w:rsidRPr="00D12D77" w:rsidRDefault="00A200A2" w:rsidP="00A200A2">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236F2545" w14:textId="77777777" w:rsidR="00A200A2" w:rsidRPr="004040B4" w:rsidRDefault="00A200A2" w:rsidP="00A200A2">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79F595D7" w14:textId="77777777" w:rsidR="00A200A2" w:rsidRPr="004040B4" w:rsidRDefault="00A200A2" w:rsidP="00A200A2">
      <w:pPr>
        <w:pStyle w:val="Heading4"/>
        <w:rPr>
          <w:rStyle w:val="Style13ptBold"/>
          <w:rFonts w:cs="Calibri"/>
          <w:b/>
          <w:bCs w:val="0"/>
        </w:rPr>
      </w:pPr>
      <w:r w:rsidRPr="004040B4">
        <w:rPr>
          <w:rStyle w:val="Style13ptBold"/>
          <w:rFonts w:cs="Calibri"/>
          <w:b/>
          <w:bCs w:val="0"/>
        </w:rPr>
        <w:t>a] grant me it else infinite abuse – neg won’t have any deterrence</w:t>
      </w:r>
    </w:p>
    <w:p w14:paraId="5D8247C6" w14:textId="77777777" w:rsidR="00A200A2" w:rsidRPr="004040B4" w:rsidRDefault="00A200A2" w:rsidP="00A200A2">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6A085BB5" w14:textId="77777777" w:rsidR="00A200A2" w:rsidRPr="004040B4" w:rsidRDefault="00A200A2" w:rsidP="00A200A2">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5DB3145B" w14:textId="77777777" w:rsidR="00A200A2" w:rsidRPr="004040B4" w:rsidRDefault="00A200A2" w:rsidP="00A200A2">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3A20CC96" w14:textId="77777777" w:rsidR="00A200A2" w:rsidRPr="004040B4" w:rsidRDefault="00A200A2" w:rsidP="00A200A2">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1755750E" w14:textId="77777777" w:rsidR="00A200A2" w:rsidRPr="00895DC1" w:rsidRDefault="00A200A2" w:rsidP="00A200A2">
      <w:pPr>
        <w:pStyle w:val="Heading4"/>
        <w:rPr>
          <w:sz w:val="24"/>
          <w:szCs w:val="24"/>
        </w:rPr>
      </w:pPr>
      <w:r>
        <w:rPr>
          <w:rFonts w:cs="Calibri"/>
          <w:sz w:val="24"/>
          <w:szCs w:val="24"/>
        </w:rPr>
        <w:t>3.</w:t>
      </w:r>
      <w:r w:rsidRPr="00895DC1">
        <w:rPr>
          <w:rFonts w:cs="Calibri"/>
          <w:sz w:val="24"/>
          <w:szCs w:val="24"/>
        </w:rPr>
        <w:t xml:space="preserve"> Presumption and permissibility affirm – A] statements are true till false – if I said my name was Wali, you would believe me absent evidence to the contrary </w:t>
      </w:r>
    </w:p>
    <w:p w14:paraId="44785667" w14:textId="77777777" w:rsidR="00A200A2" w:rsidRPr="00895DC1" w:rsidRDefault="00A200A2" w:rsidP="00A200A2">
      <w:pPr>
        <w:pStyle w:val="Heading4"/>
        <w:rPr>
          <w:sz w:val="24"/>
          <w:szCs w:val="24"/>
        </w:rPr>
      </w:pPr>
      <w:r>
        <w:rPr>
          <w:sz w:val="24"/>
          <w:szCs w:val="24"/>
        </w:rPr>
        <w:t>4.</w:t>
      </w:r>
      <w:r w:rsidRPr="00895DC1">
        <w:rPr>
          <w:sz w:val="24"/>
          <w:szCs w:val="24"/>
        </w:rPr>
        <w:t xml:space="preserve"> cx checks solve – there’s no abuse if I provide whatever you need before your prep time, asking in cx for me to meet your interps solves abuse </w:t>
      </w:r>
    </w:p>
    <w:p w14:paraId="6F8911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00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0A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4DF1D"/>
  <w14:defaultImageDpi w14:val="300"/>
  <w15:docId w15:val="{14D952AC-F124-A94F-B7E3-5D658BD1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00A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00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00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00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200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00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0A2"/>
  </w:style>
  <w:style w:type="character" w:customStyle="1" w:styleId="Heading1Char">
    <w:name w:val="Heading 1 Char"/>
    <w:aliases w:val="Pocket Char"/>
    <w:basedOn w:val="DefaultParagraphFont"/>
    <w:link w:val="Heading1"/>
    <w:uiPriority w:val="9"/>
    <w:rsid w:val="00A200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00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00A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200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00A2"/>
    <w:rPr>
      <w:b/>
      <w:sz w:val="26"/>
      <w:u w:val="none"/>
    </w:rPr>
  </w:style>
  <w:style w:type="character" w:customStyle="1" w:styleId="StyleUnderline">
    <w:name w:val="Style Underline"/>
    <w:aliases w:val="Underline"/>
    <w:basedOn w:val="DefaultParagraphFont"/>
    <w:uiPriority w:val="1"/>
    <w:qFormat/>
    <w:rsid w:val="00A200A2"/>
    <w:rPr>
      <w:b w:val="0"/>
      <w:sz w:val="22"/>
      <w:u w:val="single"/>
    </w:rPr>
  </w:style>
  <w:style w:type="character" w:styleId="Emphasis">
    <w:name w:val="Emphasis"/>
    <w:basedOn w:val="DefaultParagraphFont"/>
    <w:uiPriority w:val="20"/>
    <w:qFormat/>
    <w:rsid w:val="00A200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00A2"/>
    <w:rPr>
      <w:color w:val="auto"/>
      <w:u w:val="none"/>
    </w:rPr>
  </w:style>
  <w:style w:type="character" w:styleId="Hyperlink">
    <w:name w:val="Hyperlink"/>
    <w:basedOn w:val="DefaultParagraphFont"/>
    <w:uiPriority w:val="99"/>
    <w:semiHidden/>
    <w:unhideWhenUsed/>
    <w:rsid w:val="00A200A2"/>
    <w:rPr>
      <w:color w:val="auto"/>
      <w:u w:val="none"/>
    </w:rPr>
  </w:style>
  <w:style w:type="paragraph" w:styleId="DocumentMap">
    <w:name w:val="Document Map"/>
    <w:basedOn w:val="Normal"/>
    <w:link w:val="DocumentMapChar"/>
    <w:uiPriority w:val="99"/>
    <w:semiHidden/>
    <w:unhideWhenUsed/>
    <w:rsid w:val="00A200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00A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4484</Words>
  <Characters>25559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2022-01-15T16:11:00Z</dcterms:created>
  <dcterms:modified xsi:type="dcterms:W3CDTF">2022-01-15T16:12:00Z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