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F29BC" w14:textId="1E23D971" w:rsidR="00D50F9D" w:rsidRPr="0007420E" w:rsidRDefault="00D50F9D" w:rsidP="00D50F9D">
      <w:pPr>
        <w:pStyle w:val="Heading2"/>
        <w:rPr>
          <w:rFonts w:cs="Calibri"/>
        </w:rPr>
      </w:pPr>
      <w:r w:rsidRPr="0007420E">
        <w:rPr>
          <w:rFonts w:cs="Calibri"/>
        </w:rPr>
        <w:t>1ac</w:t>
      </w:r>
      <w:r>
        <w:rPr>
          <w:rFonts w:cs="Calibri"/>
        </w:rPr>
        <w:t xml:space="preserve">- Princeton r3 </w:t>
      </w:r>
    </w:p>
    <w:p w14:paraId="4AF0C213" w14:textId="77777777" w:rsidR="00D50F9D" w:rsidRPr="0007420E" w:rsidRDefault="00D50F9D" w:rsidP="00D50F9D">
      <w:pPr>
        <w:pStyle w:val="Heading3"/>
        <w:rPr>
          <w:rFonts w:cs="Calibri"/>
        </w:rPr>
      </w:pPr>
      <w:r w:rsidRPr="0007420E">
        <w:rPr>
          <w:rFonts w:cs="Calibri"/>
        </w:rPr>
        <w:lastRenderedPageBreak/>
        <w:t>Framework</w:t>
      </w:r>
    </w:p>
    <w:p w14:paraId="11523643" w14:textId="77777777" w:rsidR="00D50F9D" w:rsidRPr="0007420E" w:rsidRDefault="00D50F9D" w:rsidP="00D50F9D">
      <w:pPr>
        <w:pStyle w:val="Heading4"/>
        <w:rPr>
          <w:rFonts w:cs="Calibri"/>
        </w:rPr>
      </w:pPr>
      <w:r w:rsidRPr="0007420E">
        <w:rPr>
          <w:rFonts w:cs="Calibri"/>
        </w:rPr>
        <w:t>Freedom is a primary ethical good –</w:t>
      </w:r>
    </w:p>
    <w:p w14:paraId="19F85646" w14:textId="77777777" w:rsidR="00D50F9D" w:rsidRPr="0007420E" w:rsidRDefault="00D50F9D" w:rsidP="00D50F9D">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proofErr w:type="spellStart"/>
      <w:r w:rsidRPr="0007420E">
        <w:rPr>
          <w:rFonts w:cs="Calibri"/>
        </w:rPr>
        <w:t>Gewirth</w:t>
      </w:r>
      <w:proofErr w:type="spellEnd"/>
      <w:r w:rsidRPr="0007420E">
        <w:rPr>
          <w:rFonts w:cs="Calibri"/>
        </w:rPr>
        <w:t xml:space="preserve"> 84 bracketed for grammar and gendered language </w:t>
      </w:r>
    </w:p>
    <w:p w14:paraId="67127C2A" w14:textId="77777777" w:rsidR="00D50F9D" w:rsidRPr="0007420E" w:rsidRDefault="00D50F9D" w:rsidP="00D50F9D">
      <w:pPr>
        <w:rPr>
          <w:sz w:val="16"/>
          <w:szCs w:val="16"/>
        </w:rPr>
      </w:pPr>
      <w:r w:rsidRPr="0007420E">
        <w:rPr>
          <w:sz w:val="16"/>
          <w:szCs w:val="16"/>
        </w:rPr>
        <w:t xml:space="preserve">[Alan </w:t>
      </w:r>
      <w:proofErr w:type="spellStart"/>
      <w:r w:rsidRPr="0007420E">
        <w:rPr>
          <w:sz w:val="16"/>
          <w:szCs w:val="16"/>
        </w:rPr>
        <w:t>Gewirth</w:t>
      </w:r>
      <w:proofErr w:type="spellEnd"/>
      <w:r w:rsidRPr="0007420E">
        <w:rPr>
          <w:sz w:val="16"/>
          <w:szCs w:val="16"/>
        </w:rPr>
        <w:t xml:space="preserve">,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w:t>
      </w:r>
      <w:proofErr w:type="spellStart"/>
      <w:r w:rsidRPr="0007420E">
        <w:rPr>
          <w:sz w:val="16"/>
          <w:szCs w:val="16"/>
        </w:rPr>
        <w:t>Iss</w:t>
      </w:r>
      <w:proofErr w:type="spellEnd"/>
      <w:r w:rsidRPr="0007420E">
        <w:rPr>
          <w:sz w:val="16"/>
          <w:szCs w:val="16"/>
        </w:rPr>
        <w:t>. 1 Article 5, 1984, https://scholarship.law.nd.edu/ajj/vol29/iss1/5/, DOA:9-10-2018 // WWBW Recut LHP AV]</w:t>
      </w:r>
    </w:p>
    <w:p w14:paraId="4B325510" w14:textId="77777777" w:rsidR="00D50F9D" w:rsidRPr="0007420E" w:rsidRDefault="00D50F9D" w:rsidP="00D50F9D">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t>
      </w:r>
      <w:proofErr w:type="spellStart"/>
      <w:r w:rsidRPr="0007420E">
        <w:rPr>
          <w:sz w:val="10"/>
        </w:rPr>
        <w:t>well being</w:t>
      </w:r>
      <w:proofErr w:type="spellEnd"/>
      <w:r w:rsidRPr="0007420E">
        <w:rPr>
          <w:sz w:val="10"/>
        </w:rPr>
        <w:t xml:space="preserve">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w:t>
      </w:r>
      <w:proofErr w:type="gramStart"/>
      <w:r w:rsidRPr="00707B98">
        <w:rPr>
          <w:b/>
          <w:bCs/>
          <w:highlight w:val="yellow"/>
          <w:u w:val="single"/>
        </w:rPr>
        <w:t>and also</w:t>
      </w:r>
      <w:proofErr w:type="gramEnd"/>
      <w:r w:rsidRPr="00707B98">
        <w:rPr>
          <w:b/>
          <w:bCs/>
          <w:highlight w:val="yellow"/>
          <w:u w:val="single"/>
        </w:rPr>
        <w:t xml:space="preserve">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 xml:space="preserve">on which he must ground his own right-claims. What I am saying, then, is that every agent, simply by virtue of being an agent, must regard his freedom and </w:t>
      </w:r>
      <w:proofErr w:type="spellStart"/>
      <w:r w:rsidRPr="0007420E">
        <w:rPr>
          <w:sz w:val="10"/>
        </w:rPr>
        <w:t>well being</w:t>
      </w:r>
      <w:proofErr w:type="spellEnd"/>
      <w:r w:rsidRPr="0007420E">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07420E">
        <w:rPr>
          <w:sz w:val="10"/>
        </w:rPr>
        <w:t>), because</w:t>
      </w:r>
      <w:proofErr w:type="gramEnd"/>
      <w:r w:rsidRPr="0007420E">
        <w:rPr>
          <w:sz w:val="10"/>
        </w:rPr>
        <w:t xml:space="preserve"> it combines the formal consideration of consistency with the material consideration of the generic features and rights of action.</w:t>
      </w:r>
    </w:p>
    <w:p w14:paraId="64F61FAD" w14:textId="77777777" w:rsidR="00D50F9D" w:rsidRPr="0007420E" w:rsidRDefault="00D50F9D" w:rsidP="00D50F9D">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512A1A05" w14:textId="77777777" w:rsidR="00D50F9D" w:rsidRPr="0007420E" w:rsidRDefault="00D50F9D" w:rsidP="00D50F9D">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57351A6A" w14:textId="77777777" w:rsidR="00D50F9D" w:rsidRPr="0007420E" w:rsidRDefault="00D50F9D" w:rsidP="00D50F9D">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t>
      </w:r>
      <w:proofErr w:type="gramStart"/>
      <w:r w:rsidRPr="0007420E">
        <w:rPr>
          <w:sz w:val="16"/>
        </w:rPr>
        <w:t>whether or not</w:t>
      </w:r>
      <w:proofErr w:type="gramEnd"/>
      <w:r w:rsidRPr="0007420E">
        <w:rPr>
          <w:sz w:val="16"/>
        </w:rPr>
        <w:t xml:space="preserve">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w:t>
      </w:r>
      <w:proofErr w:type="gramStart"/>
      <w:r w:rsidRPr="0007420E">
        <w:rPr>
          <w:b/>
          <w:u w:val="single"/>
        </w:rPr>
        <w:t>and also</w:t>
      </w:r>
      <w:proofErr w:type="gramEnd"/>
      <w:r w:rsidRPr="0007420E">
        <w:rPr>
          <w:b/>
          <w:u w:val="single"/>
        </w:rPr>
        <w:t xml:space="preserve">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w:t>
      </w:r>
      <w:proofErr w:type="gramStart"/>
      <w:r w:rsidRPr="0007420E">
        <w:rPr>
          <w:sz w:val="16"/>
        </w:rPr>
        <w:t>and also</w:t>
      </w:r>
      <w:proofErr w:type="gramEnd"/>
      <w:r w:rsidRPr="0007420E">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xml:space="preserve">, as an </w:t>
      </w:r>
      <w:proofErr w:type="gramStart"/>
      <w:r w:rsidRPr="0007420E">
        <w:rPr>
          <w:b/>
          <w:u w:val="single"/>
        </w:rPr>
        <w:t>end in itself</w:t>
      </w:r>
      <w:proofErr w:type="gramEnd"/>
      <w:r w:rsidRPr="0007420E">
        <w:rPr>
          <w:b/>
          <w:u w:val="single"/>
        </w:rPr>
        <w:t>.</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w:t>
      </w:r>
      <w:r w:rsidRPr="0007420E">
        <w:rPr>
          <w:sz w:val="16"/>
        </w:rPr>
        <w:lastRenderedPageBreak/>
        <w:t xml:space="preserve">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07420E">
        <w:rPr>
          <w:sz w:val="16"/>
        </w:rPr>
        <w:t>good</w:t>
      </w:r>
      <w:proofErr w:type="gramEnd"/>
      <w:r w:rsidRPr="0007420E">
        <w:rPr>
          <w:sz w:val="16"/>
        </w:rPr>
        <w:t xml:space="preserve"> or evil, have equal (absolute) worth as ends in themselves. For Kantian ethics </w:t>
      </w:r>
      <w:r w:rsidRPr="0007420E">
        <w:rPr>
          <w:b/>
          <w:u w:val="single"/>
        </w:rPr>
        <w:t xml:space="preserve">the rational nature in every person is an end </w:t>
      </w:r>
      <w:proofErr w:type="gramStart"/>
      <w:r w:rsidRPr="0007420E">
        <w:rPr>
          <w:b/>
          <w:u w:val="single"/>
        </w:rPr>
        <w:t>in itself whether</w:t>
      </w:r>
      <w:proofErr w:type="gramEnd"/>
      <w:r w:rsidRPr="0007420E">
        <w:rPr>
          <w:b/>
          <w:u w:val="single"/>
        </w:rPr>
        <w:t xml:space="preserve"> the person is morally good or bad.</w:t>
      </w:r>
    </w:p>
    <w:p w14:paraId="2B43443A" w14:textId="77777777" w:rsidR="00D50F9D" w:rsidRPr="00F60A9D" w:rsidRDefault="00D50F9D" w:rsidP="00D50F9D">
      <w:pPr>
        <w:pStyle w:val="Heading4"/>
        <w:rPr>
          <w:rFonts w:cs="Calibri"/>
        </w:rPr>
      </w:pPr>
      <w:r w:rsidRPr="00F60A9D">
        <w:rPr>
          <w:rFonts w:cs="Calibri"/>
        </w:rPr>
        <w:t xml:space="preserve">There are two models of freedom—the non-interference model and the non-domination model. The non-interference model holds that a person’s freedom is violated if they are </w:t>
      </w:r>
      <w:proofErr w:type="gramStart"/>
      <w:r w:rsidRPr="00F60A9D">
        <w:rPr>
          <w:rFonts w:cs="Calibri"/>
        </w:rPr>
        <w:t>actually interfered</w:t>
      </w:r>
      <w:proofErr w:type="gramEnd"/>
      <w:r w:rsidRPr="00F60A9D">
        <w:rPr>
          <w:rFonts w:cs="Calibri"/>
        </w:rPr>
        <w:t xml:space="preserve">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4E9D383D" w14:textId="77777777" w:rsidR="00D50F9D" w:rsidRPr="00BA7908" w:rsidRDefault="00D50F9D" w:rsidP="00D50F9D">
      <w:pPr>
        <w:rPr>
          <w:sz w:val="16"/>
          <w:szCs w:val="16"/>
        </w:rPr>
      </w:pPr>
      <w:r w:rsidRPr="00BA7908">
        <w:rPr>
          <w:sz w:val="16"/>
          <w:szCs w:val="16"/>
        </w:rPr>
        <w:t>Philip Pettit, “Legitimacy and Justice in Republican Perspective” Current Legal Problems, 2012 RE Recut LHP AV</w:t>
      </w:r>
    </w:p>
    <w:p w14:paraId="00836DD5" w14:textId="77777777" w:rsidR="00D50F9D" w:rsidRPr="00F60A9D" w:rsidRDefault="00D50F9D" w:rsidP="00D50F9D">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w:t>
      </w:r>
      <w:proofErr w:type="gramStart"/>
      <w:r w:rsidRPr="00F60A9D">
        <w:rPr>
          <w:sz w:val="10"/>
        </w:rPr>
        <w:t>Indeed</w:t>
      </w:r>
      <w:proofErr w:type="gramEnd"/>
      <w:r w:rsidRPr="00F60A9D">
        <w:rPr>
          <w:sz w:val="10"/>
        </w:rPr>
        <w:t xml:space="preserve">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w:t>
      </w:r>
      <w:proofErr w:type="spellStart"/>
      <w:r w:rsidRPr="00F60A9D">
        <w:rPr>
          <w:sz w:val="10"/>
        </w:rPr>
        <w:t>Libourne</w:t>
      </w:r>
      <w:proofErr w:type="spellEnd"/>
      <w:r w:rsidRPr="00F60A9D">
        <w:rPr>
          <w:sz w:val="10"/>
        </w:rPr>
        <w:t xml:space="preserv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 xml:space="preserve">Turning now to the second of our three conditions, the basis on which the fundamental or basic liberties </w:t>
      </w:r>
      <w:proofErr w:type="gramStart"/>
      <w:r w:rsidRPr="00F60A9D">
        <w:rPr>
          <w:b/>
          <w:bCs/>
          <w:u w:val="single"/>
        </w:rPr>
        <w:t>have to</w:t>
      </w:r>
      <w:proofErr w:type="gramEnd"/>
      <w:r w:rsidRPr="00F60A9D">
        <w:rPr>
          <w:b/>
          <w:bCs/>
          <w:u w:val="single"/>
        </w:rPr>
        <w:t xml:space="preserve"> be secured for civic freedom in the republican sense is a basis in public law</w:t>
      </w:r>
      <w:r w:rsidRPr="00F60A9D">
        <w:rPr>
          <w:sz w:val="10"/>
        </w:rPr>
        <w:t xml:space="preserve">. As a matter of shared awareness amongst the citizenry, it </w:t>
      </w:r>
      <w:proofErr w:type="gramStart"/>
      <w:r w:rsidRPr="00F60A9D">
        <w:rPr>
          <w:sz w:val="10"/>
        </w:rPr>
        <w:t>has to</w:t>
      </w:r>
      <w:proofErr w:type="gramEnd"/>
      <w:r w:rsidRPr="00F60A9D">
        <w:rPr>
          <w:sz w:val="10"/>
        </w:rPr>
        <w:t xml:space="preserve">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 xml:space="preserve">in the exercise of relevant choices by a law that is promulgated in public and applied equally in </w:t>
      </w:r>
      <w:proofErr w:type="spellStart"/>
      <w:r w:rsidRPr="00F60A9D">
        <w:rPr>
          <w:b/>
          <w:bCs/>
          <w:u w:val="single"/>
        </w:rPr>
        <w:t>defence</w:t>
      </w:r>
      <w:proofErr w:type="spellEnd"/>
      <w:r w:rsidRPr="00F60A9D">
        <w:rPr>
          <w:b/>
          <w:bCs/>
          <w:u w:val="single"/>
        </w:rPr>
        <w:t xml:space="preserv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 xml:space="preserve">it is possible to have to depend on the will of the </w:t>
      </w:r>
      <w:r w:rsidRPr="00F60A9D">
        <w:rPr>
          <w:b/>
          <w:bCs/>
          <w:u w:val="single"/>
        </w:rPr>
        <w:lastRenderedPageBreak/>
        <w:t>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 xml:space="preserve">’s will; they have to depend on the state of the </w:t>
      </w:r>
      <w:proofErr w:type="gramStart"/>
      <w:r w:rsidRPr="00F60A9D">
        <w:rPr>
          <w:b/>
          <w:bCs/>
          <w:u w:val="single"/>
        </w:rPr>
        <w:t>master’s</w:t>
      </w:r>
      <w:proofErr w:type="gramEnd"/>
      <w:r w:rsidRPr="00F60A9D">
        <w:rPr>
          <w:b/>
          <w:bCs/>
          <w:u w:val="single"/>
        </w:rPr>
        <w:t xml:space="preserve"> will remaining </w:t>
      </w:r>
      <w:proofErr w:type="spellStart"/>
      <w:r w:rsidRPr="00F60A9D">
        <w:rPr>
          <w:b/>
          <w:bCs/>
          <w:u w:val="single"/>
        </w:rPr>
        <w:t>favourable</w:t>
      </w:r>
      <w:proofErr w:type="spellEnd"/>
      <w:r w:rsidRPr="00F60A9D">
        <w:rPr>
          <w:b/>
          <w:bCs/>
          <w:u w:val="single"/>
        </w:rPr>
        <w:t xml:space="preserv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w:t>
      </w:r>
      <w:proofErr w:type="gramStart"/>
      <w:r w:rsidRPr="00F60A9D">
        <w:rPr>
          <w:sz w:val="10"/>
        </w:rPr>
        <w:t>pretty straightforward</w:t>
      </w:r>
      <w:proofErr w:type="gramEnd"/>
      <w:r w:rsidRPr="00F60A9D">
        <w:rPr>
          <w:sz w:val="10"/>
        </w:rPr>
        <w:t xml:space="preserve">.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proofErr w:type="gramStart"/>
      <w:r w:rsidRPr="00707B98">
        <w:rPr>
          <w:b/>
          <w:bCs/>
          <w:highlight w:val="yellow"/>
          <w:u w:val="single"/>
        </w:rPr>
        <w:t>so</w:t>
      </w:r>
      <w:proofErr w:type="gramEnd"/>
      <w:r w:rsidRPr="00707B98">
        <w:rPr>
          <w:b/>
          <w:bCs/>
          <w:highlight w:val="yellow"/>
          <w:u w:val="single"/>
        </w:rPr>
        <w:t xml:space="preserve">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 xml:space="preserve">the state in which the demos or people exercise a suitable form of </w:t>
      </w:r>
      <w:proofErr w:type="spellStart"/>
      <w:r w:rsidRPr="00F60A9D">
        <w:rPr>
          <w:b/>
          <w:bCs/>
          <w:u w:val="single"/>
        </w:rPr>
        <w:t>kratos</w:t>
      </w:r>
      <w:proofErr w:type="spellEnd"/>
      <w:r w:rsidRPr="00F60A9D">
        <w:rPr>
          <w:b/>
          <w:bCs/>
          <w:u w:val="single"/>
        </w:rPr>
        <w:t xml:space="preserve"> or control over those in power.</w:t>
      </w:r>
      <w:r w:rsidRPr="00F60A9D">
        <w:rPr>
          <w:sz w:val="10"/>
        </w:rPr>
        <w:t xml:space="preserve"> </w:t>
      </w:r>
      <w:r w:rsidRPr="00F60A9D">
        <w:rPr>
          <w:b/>
          <w:bCs/>
          <w:u w:val="single"/>
        </w:rPr>
        <w:t xml:space="preserve">This abstract answer points us in the direction that a satisfactory theory of legitimacy </w:t>
      </w:r>
      <w:proofErr w:type="gramStart"/>
      <w:r w:rsidRPr="00F60A9D">
        <w:rPr>
          <w:b/>
          <w:bCs/>
          <w:u w:val="single"/>
        </w:rPr>
        <w:t>has to</w:t>
      </w:r>
      <w:proofErr w:type="gramEnd"/>
      <w:r w:rsidRPr="00F60A9D">
        <w:rPr>
          <w:b/>
          <w:bCs/>
          <w:u w:val="single"/>
        </w:rPr>
        <w:t xml:space="preserve">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4D19268C" w14:textId="77777777" w:rsidR="00D50F9D" w:rsidRPr="007C26D7" w:rsidRDefault="00D50F9D" w:rsidP="00D50F9D">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58E89C1B" w14:textId="77777777" w:rsidR="00D50F9D" w:rsidRDefault="00D50F9D" w:rsidP="00D50F9D">
      <w:pPr>
        <w:pStyle w:val="Heading4"/>
      </w:pPr>
      <w:r w:rsidRPr="0007420E">
        <w:t>Impact calc</w:t>
      </w:r>
      <w:r>
        <w:t xml:space="preserve"> – power can be exercised non-arbitrarily insofar as those interfered with have control over domination, Pettit 2:</w:t>
      </w:r>
    </w:p>
    <w:p w14:paraId="6EB9958B" w14:textId="77777777" w:rsidR="00D50F9D" w:rsidRPr="00DA77C9" w:rsidRDefault="00D50F9D" w:rsidP="00D50F9D">
      <w:r>
        <w:t>Pettit P. Freedom in the market. Politics, Philosophy &amp; Economics. 2006;5(2):131-149. doi:10.1177/1470594X06064218 //LHP AV Accessed 7/4/21</w:t>
      </w:r>
    </w:p>
    <w:p w14:paraId="60AAD840" w14:textId="77777777" w:rsidR="00D50F9D" w:rsidRPr="00E80A12" w:rsidRDefault="00D50F9D" w:rsidP="00D50F9D">
      <w:pPr>
        <w:rPr>
          <w:sz w:val="10"/>
        </w:rPr>
      </w:pPr>
      <w:proofErr w:type="gramStart"/>
      <w:r w:rsidRPr="00E80A12">
        <w:rPr>
          <w:sz w:val="10"/>
        </w:rPr>
        <w:lastRenderedPageBreak/>
        <w:t>In order to</w:t>
      </w:r>
      <w:proofErr w:type="gramEnd"/>
      <w:r w:rsidRPr="00E80A12">
        <w:rPr>
          <w:sz w:val="10"/>
        </w:rPr>
        <w:t xml:space="preserve">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w:t>
      </w:r>
      <w:proofErr w:type="gramStart"/>
      <w:r w:rsidRPr="00E80A12">
        <w:rPr>
          <w:sz w:val="10"/>
        </w:rPr>
        <w:t>interfere:</w:t>
      </w:r>
      <w:proofErr w:type="gramEnd"/>
      <w:r w:rsidRPr="00E80A12">
        <w:rPr>
          <w:sz w:val="10"/>
        </w:rPr>
        <w:t xml:space="preserve"> not, at any rate, unless contextual criteria give such an omission a positive interpretation. Given that social freedom is what is at issue, </w:t>
      </w:r>
      <w:r w:rsidRPr="00DA77C9">
        <w:rPr>
          <w:b/>
          <w:bCs/>
          <w:u w:val="single"/>
        </w:rPr>
        <w:t xml:space="preserve">I </w:t>
      </w:r>
      <w:proofErr w:type="gramStart"/>
      <w:r w:rsidRPr="00DA77C9">
        <w:rPr>
          <w:b/>
          <w:bCs/>
          <w:u w:val="single"/>
        </w:rPr>
        <w:t>have to</w:t>
      </w:r>
      <w:proofErr w:type="gramEnd"/>
      <w:r w:rsidRPr="00DA77C9">
        <w:rPr>
          <w:b/>
          <w:bCs/>
          <w:u w:val="single"/>
        </w:rPr>
        <w:t xml:space="preserve">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w:t>
      </w:r>
      <w:proofErr w:type="gramStart"/>
      <w:r w:rsidRPr="00E80A12">
        <w:rPr>
          <w:sz w:val="10"/>
        </w:rPr>
        <w:t>agency</w:t>
      </w:r>
      <w:proofErr w:type="gramEnd"/>
      <w:r w:rsidRPr="00E80A12">
        <w:rPr>
          <w:sz w:val="10"/>
        </w:rPr>
        <w:t xml:space="preserve">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w:t>
      </w:r>
      <w:proofErr w:type="gramStart"/>
      <w:r w:rsidRPr="00E80A12">
        <w:rPr>
          <w:sz w:val="10"/>
        </w:rPr>
        <w:t>But,</w:t>
      </w:r>
      <w:proofErr w:type="gramEnd"/>
      <w:r w:rsidRPr="00E80A12">
        <w:rPr>
          <w:sz w:val="10"/>
        </w:rPr>
        <w:t xml:space="preserve"> plausibly, it may also involve changing the options by adding a penalty to one of the alternatives; this might reduce the set to A, B, and C-minus, where ‘</w:t>
      </w:r>
      <w:proofErr w:type="spellStart"/>
      <w:r w:rsidRPr="00E80A12">
        <w:rPr>
          <w:sz w:val="10"/>
        </w:rPr>
        <w:t>Cminus</w:t>
      </w:r>
      <w:proofErr w:type="spellEnd"/>
      <w:r w:rsidRPr="00E80A12">
        <w:rPr>
          <w:sz w:val="10"/>
        </w:rPr>
        <w:t xml:space="preserve">’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t>
      </w:r>
      <w:proofErr w:type="gramStart"/>
      <w:r w:rsidRPr="00E80A12">
        <w:rPr>
          <w:sz w:val="10"/>
        </w:rPr>
        <w:t>with:</w:t>
      </w:r>
      <w:proofErr w:type="gramEnd"/>
      <w:r w:rsidRPr="00E80A12">
        <w:rPr>
          <w:sz w:val="10"/>
        </w:rPr>
        <w:t xml:space="preserve">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w:t>
      </w:r>
      <w:proofErr w:type="gramStart"/>
      <w:r w:rsidRPr="00E80A12">
        <w:rPr>
          <w:sz w:val="10"/>
        </w:rPr>
        <w:t>justified, or</w:t>
      </w:r>
      <w:proofErr w:type="gramEnd"/>
      <w:r w:rsidRPr="00E80A12">
        <w:rPr>
          <w:sz w:val="10"/>
        </w:rPr>
        <w:t xml:space="preserve">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4302B82C" w14:textId="2D6C0507" w:rsidR="00D50F9D" w:rsidRPr="00F60A9D" w:rsidRDefault="00D50F9D" w:rsidP="00D50F9D">
      <w:pPr>
        <w:pStyle w:val="Heading4"/>
        <w:rPr>
          <w:rFonts w:cs="Calibri"/>
        </w:rPr>
      </w:pPr>
      <w:r w:rsidRPr="00F60A9D">
        <w:rPr>
          <w:rFonts w:cs="Calibri"/>
        </w:rPr>
        <w:t xml:space="preserve">Domination as a condition takes away a person’s status as human – categorical dehumanization is created by communal recognition of domination. Pettit </w:t>
      </w:r>
      <w:r>
        <w:rPr>
          <w:rFonts w:cs="Calibri"/>
        </w:rPr>
        <w:t>4:</w:t>
      </w:r>
    </w:p>
    <w:p w14:paraId="5A604999" w14:textId="77777777" w:rsidR="00D50F9D" w:rsidRPr="00BA7908" w:rsidRDefault="00D50F9D" w:rsidP="00D50F9D">
      <w:pPr>
        <w:rPr>
          <w:sz w:val="16"/>
          <w:szCs w:val="16"/>
        </w:rPr>
      </w:pPr>
      <w:r w:rsidRPr="00BA7908">
        <w:rPr>
          <w:sz w:val="16"/>
          <w:szCs w:val="16"/>
        </w:rPr>
        <w:t>PETTIT, PHILIP. “THE DOMINATION COMPLAINT.” Nomos, vol. 46, 2005, pp. 87–117. JSTOR, www.jstor.org/stable/24220143. Accessed 19 Aug. 2020.</w:t>
      </w:r>
    </w:p>
    <w:p w14:paraId="3AF455B6" w14:textId="77777777" w:rsidR="00D50F9D" w:rsidRPr="00F60A9D" w:rsidRDefault="00D50F9D" w:rsidP="00D50F9D">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xml:space="preserve">. He will no longer have the sort of voice that can be reliably </w:t>
      </w:r>
      <w:proofErr w:type="gramStart"/>
      <w:r w:rsidRPr="00F60A9D">
        <w:rPr>
          <w:sz w:val="16"/>
        </w:rPr>
        <w:t>forthright, or</w:t>
      </w:r>
      <w:proofErr w:type="gramEnd"/>
      <w:r w:rsidRPr="00F60A9D">
        <w:rPr>
          <w:sz w:val="16"/>
        </w:rPr>
        <w:t xml:space="preserve">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sidRPr="00F60A9D">
        <w:rPr>
          <w:sz w:val="16"/>
        </w:rPr>
        <w:t>Schneewind</w:t>
      </w:r>
      <w:proofErr w:type="spellEnd"/>
      <w:r w:rsidRPr="00F60A9D">
        <w:rPr>
          <w:sz w:val="16"/>
        </w:rPr>
        <w:t xml:space="preserve">, who quotes </w:t>
      </w:r>
      <w:r w:rsidRPr="00F60A9D">
        <w:rPr>
          <w:sz w:val="16"/>
        </w:rPr>
        <w:lastRenderedPageBreak/>
        <w:t xml:space="preserve">Kant as saying: "It is not all one under what title I get something. What properly belongs to me must not be accorded to me merely as something I ask for."22 </w:t>
      </w:r>
      <w:proofErr w:type="spellStart"/>
      <w:r w:rsidRPr="00F60A9D">
        <w:rPr>
          <w:sz w:val="16"/>
        </w:rPr>
        <w:t>Schneewind</w:t>
      </w:r>
      <w:proofErr w:type="spellEnd"/>
      <w:r w:rsidRPr="00F60A9D">
        <w:rPr>
          <w:sz w:val="16"/>
        </w:rPr>
        <w:t xml:space="preserve">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w:t>
      </w:r>
      <w:proofErr w:type="gramStart"/>
      <w:r w:rsidRPr="00F60A9D">
        <w:rPr>
          <w:sz w:val="16"/>
        </w:rPr>
        <w:t>figures, and</w:t>
      </w:r>
      <w:proofErr w:type="gramEnd"/>
      <w:r w:rsidRPr="00F60A9D">
        <w:rPr>
          <w:sz w:val="16"/>
        </w:rPr>
        <w:t xml:space="preserve"> will always invite only condescension or contempt. They will have no more standing, in a somewhat archaic image, than dogs that cower at their masters' feet or snuggle that up their mistress’s skirt. </w:t>
      </w:r>
    </w:p>
    <w:p w14:paraId="7EA1F2D9" w14:textId="6F8ABEE1" w:rsidR="00D50F9D" w:rsidRPr="00EF4D9C" w:rsidRDefault="00D50F9D" w:rsidP="00D50F9D">
      <w:pPr>
        <w:rPr>
          <w:b/>
          <w:bCs/>
          <w:u w:val="single"/>
        </w:rPr>
      </w:pPr>
      <w:r w:rsidRPr="006620DC">
        <w:rPr>
          <w:b/>
          <w:bCs/>
          <w:u w:val="single"/>
        </w:rPr>
        <w:t xml:space="preserve">recognized by others must be its body </w:t>
      </w:r>
    </w:p>
    <w:p w14:paraId="25EE78A1" w14:textId="77777777" w:rsidR="00D50F9D" w:rsidRPr="0007420E" w:rsidRDefault="00D50F9D" w:rsidP="00D50F9D">
      <w:pPr>
        <w:pStyle w:val="Heading3"/>
        <w:rPr>
          <w:rFonts w:cs="Calibri"/>
        </w:rPr>
      </w:pPr>
      <w:r w:rsidRPr="0007420E">
        <w:rPr>
          <w:rFonts w:cs="Calibri"/>
        </w:rPr>
        <w:lastRenderedPageBreak/>
        <w:t>Contention</w:t>
      </w:r>
    </w:p>
    <w:p w14:paraId="48966D76" w14:textId="77777777" w:rsidR="00D50F9D" w:rsidRPr="00F36497" w:rsidRDefault="00D50F9D" w:rsidP="00D50F9D">
      <w:pPr>
        <w:pStyle w:val="Heading4"/>
      </w:pPr>
      <w:r w:rsidRPr="0007420E">
        <w:t xml:space="preserve">Absent a right to strike, </w:t>
      </w:r>
      <w:r>
        <w:t>workers are dominated –</w:t>
      </w:r>
    </w:p>
    <w:p w14:paraId="4DF231D1" w14:textId="77777777" w:rsidR="00D50F9D" w:rsidRDefault="00D50F9D" w:rsidP="00D50F9D">
      <w:pPr>
        <w:pStyle w:val="Heading4"/>
      </w:pPr>
      <w:r w:rsidRPr="0007420E">
        <w:t>1] Structural</w:t>
      </w:r>
      <w:r>
        <w:t xml:space="preserve"> Domination – a labor market structurally requires exploitation and domination – workers need an alternative, </w:t>
      </w:r>
      <w:proofErr w:type="spellStart"/>
      <w:r>
        <w:t>Gourevitch</w:t>
      </w:r>
      <w:proofErr w:type="spellEnd"/>
      <w:r>
        <w:t xml:space="preserve"> 16:</w:t>
      </w:r>
    </w:p>
    <w:p w14:paraId="5F6DF29E" w14:textId="77777777" w:rsidR="00D50F9D" w:rsidRDefault="00D50F9D" w:rsidP="00D50F9D">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1801937C" w14:textId="77777777" w:rsidR="00D50F9D" w:rsidRPr="00DC007D" w:rsidRDefault="00D50F9D" w:rsidP="00D50F9D">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xml:space="preserve">. Even those not so sympathetic to the complaints of modern wage-laborers can be found saying, as David Hume famously did, that “the fear of punishment will never draw so much </w:t>
      </w:r>
      <w:proofErr w:type="spellStart"/>
      <w:r w:rsidRPr="00DC007D">
        <w:rPr>
          <w:sz w:val="10"/>
        </w:rPr>
        <w:t>labour</w:t>
      </w:r>
      <w:proofErr w:type="spellEnd"/>
      <w:r w:rsidRPr="00DC007D">
        <w:rPr>
          <w:sz w:val="10"/>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DC007D">
        <w:rPr>
          <w:sz w:val="10"/>
        </w:rPr>
        <w:t>long-run</w:t>
      </w:r>
      <w:proofErr w:type="gramEnd"/>
      <w:r w:rsidRPr="00DC007D">
        <w:rPr>
          <w:sz w:val="10"/>
        </w:rPr>
        <w:t xml:space="preserve">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w:t>
      </w:r>
      <w:proofErr w:type="spellStart"/>
      <w:r w:rsidRPr="00EE3634">
        <w:rPr>
          <w:b/>
          <w:bCs/>
          <w:u w:val="single"/>
        </w:rPr>
        <w:t>every where</w:t>
      </w:r>
      <w:proofErr w:type="spellEnd"/>
      <w:r w:rsidRPr="00EE3634">
        <w:rPr>
          <w:b/>
          <w:bCs/>
          <w:u w:val="single"/>
        </w:rPr>
        <w:t xml:space="preserv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t>
      </w:r>
      <w:proofErr w:type="gramStart"/>
      <w:r w:rsidRPr="00DC007D">
        <w:rPr>
          <w:sz w:val="10"/>
        </w:rPr>
        <w:t>workmen;</w:t>
      </w:r>
      <w:proofErr w:type="gramEnd"/>
      <w:r w:rsidRPr="00DC007D">
        <w:rPr>
          <w:sz w:val="10"/>
        </w:rPr>
        <w:t xml:space="preserve"> who sometimes too, without any provocation of this kind, combine of their own accord to raise the price of their </w:t>
      </w:r>
      <w:proofErr w:type="spellStart"/>
      <w:r w:rsidRPr="00DC007D">
        <w:rPr>
          <w:sz w:val="10"/>
        </w:rPr>
        <w:t>labour</w:t>
      </w:r>
      <w:proofErr w:type="spellEnd"/>
      <w:r w:rsidRPr="00DC007D">
        <w:rPr>
          <w:sz w:val="10"/>
        </w:rPr>
        <w:t xml:space="preserve">” (Smith [1776] 1982, I.8.12). For this </w:t>
      </w:r>
      <w:proofErr w:type="gramStart"/>
      <w:r w:rsidRPr="00DC007D">
        <w:rPr>
          <w:sz w:val="10"/>
        </w:rPr>
        <w:t>reason</w:t>
      </w:r>
      <w:proofErr w:type="gramEnd"/>
      <w:r w:rsidRPr="00DC007D">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w:t>
      </w:r>
      <w:proofErr w:type="gramStart"/>
      <w:r w:rsidRPr="00DC007D">
        <w:rPr>
          <w:sz w:val="10"/>
        </w:rPr>
        <w:t>all of</w:t>
      </w:r>
      <w:proofErr w:type="gramEnd"/>
      <w:r w:rsidRPr="00DC007D">
        <w:rPr>
          <w:sz w:val="10"/>
        </w:rPr>
        <w:t xml:space="preserve"> these arguments remain within a form of social theory that attempts to make capitalist practice more like its theoretical </w:t>
      </w:r>
      <w:proofErr w:type="spellStart"/>
      <w:r w:rsidRPr="00DC007D">
        <w:rPr>
          <w:sz w:val="10"/>
        </w:rPr>
        <w:t>selfimage</w:t>
      </w:r>
      <w:proofErr w:type="spellEnd"/>
      <w:r w:rsidRPr="00DC007D">
        <w:rPr>
          <w:sz w:val="10"/>
        </w:rPr>
        <w:t xml:space="preserv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w:t>
      </w:r>
      <w:proofErr w:type="gramStart"/>
      <w:r w:rsidRPr="00DC007D">
        <w:rPr>
          <w:sz w:val="10"/>
        </w:rPr>
        <w:t>is able to</w:t>
      </w:r>
      <w:proofErr w:type="gramEnd"/>
      <w:r w:rsidRPr="00DC007D">
        <w:rPr>
          <w:sz w:val="10"/>
        </w:rPr>
        <w:t xml:space="preserve"> dictate his terms. In proportion as the other party is in a weak position, he must accept </w:t>
      </w:r>
      <w:proofErr w:type="spellStart"/>
      <w:r w:rsidRPr="00DC007D">
        <w:rPr>
          <w:sz w:val="10"/>
        </w:rPr>
        <w:t>unfavourable</w:t>
      </w:r>
      <w:proofErr w:type="spellEnd"/>
      <w:r w:rsidRPr="00DC007D">
        <w:rPr>
          <w:sz w:val="10"/>
        </w:rPr>
        <w:t xml:space="preserv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w:t>
      </w:r>
      <w:proofErr w:type="gramStart"/>
      <w:r w:rsidRPr="00DC007D">
        <w:rPr>
          <w:sz w:val="10"/>
        </w:rPr>
        <w:t>generally speaking unreasonable</w:t>
      </w:r>
      <w:proofErr w:type="gramEnd"/>
      <w:r w:rsidRPr="00DC007D">
        <w:rPr>
          <w:sz w:val="10"/>
        </w:rPr>
        <w:t xml:space="preserv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w:t>
      </w:r>
      <w:proofErr w:type="spellStart"/>
      <w:r w:rsidRPr="00DC007D">
        <w:rPr>
          <w:sz w:val="10"/>
        </w:rPr>
        <w:t>Ezorsky</w:t>
      </w:r>
      <w:proofErr w:type="spellEnd"/>
      <w:r w:rsidRPr="00DC007D">
        <w:rPr>
          <w:sz w:val="10"/>
        </w:rPr>
        <w:t xml:space="preserve">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w:t>
      </w:r>
      <w:proofErr w:type="gramStart"/>
      <w:r w:rsidRPr="00DC007D">
        <w:rPr>
          <w:sz w:val="10"/>
        </w:rPr>
        <w:t>exchange</w:t>
      </w:r>
      <w:proofErr w:type="gramEnd"/>
      <w:r w:rsidRPr="00DC007D">
        <w:rPr>
          <w:sz w:val="10"/>
        </w:rPr>
        <w:t xml:space="preserv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 xml:space="preserve">monopolize all or nearly </w:t>
      </w:r>
      <w:proofErr w:type="gramStart"/>
      <w:r w:rsidRPr="00EE3634">
        <w:rPr>
          <w:b/>
          <w:bCs/>
          <w:u w:val="single"/>
        </w:rPr>
        <w:t>all of</w:t>
      </w:r>
      <w:proofErr w:type="gramEnd"/>
      <w:r w:rsidRPr="00EE3634">
        <w:rPr>
          <w:b/>
          <w:bCs/>
          <w:u w:val="single"/>
        </w:rPr>
        <w:t xml:space="preserve"> the productive assets</w:t>
      </w:r>
      <w:r w:rsidRPr="00DC007D">
        <w:rPr>
          <w:sz w:val="10"/>
        </w:rPr>
        <w:t xml:space="preserve"> in that society. These are the necessary conditions to create a labor market sufficiently robust to organize production. </w:t>
      </w:r>
      <w:proofErr w:type="gramStart"/>
      <w:r w:rsidRPr="00DC007D">
        <w:rPr>
          <w:sz w:val="10"/>
        </w:rPr>
        <w:t xml:space="preserve">That is to say, </w:t>
      </w:r>
      <w:r w:rsidRPr="00EE3634">
        <w:rPr>
          <w:b/>
          <w:bCs/>
          <w:u w:val="single"/>
        </w:rPr>
        <w:t>a</w:t>
      </w:r>
      <w:proofErr w:type="gramEnd"/>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w:t>
      </w:r>
      <w:r w:rsidRPr="00DC007D">
        <w:rPr>
          <w:sz w:val="10"/>
        </w:rPr>
        <w:lastRenderedPageBreak/>
        <w:t xml:space="preserve">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Exploitation just is the word for structural domination in the domain of economic production (</w:t>
      </w:r>
      <w:proofErr w:type="spellStart"/>
      <w:r w:rsidRPr="00DC007D">
        <w:rPr>
          <w:sz w:val="10"/>
        </w:rPr>
        <w:t>Vrousalis</w:t>
      </w:r>
      <w:proofErr w:type="spellEnd"/>
      <w:r w:rsidRPr="00DC007D">
        <w:rPr>
          <w:sz w:val="10"/>
        </w:rPr>
        <w:t xml:space="preserve">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DC007D">
        <w:rPr>
          <w:sz w:val="10"/>
        </w:rPr>
        <w:t>So</w:t>
      </w:r>
      <w:proofErr w:type="gramEnd"/>
      <w:r w:rsidRPr="00DC007D">
        <w:rPr>
          <w:sz w:val="10"/>
        </w:rPr>
        <w:t xml:space="preserve">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0F83A7BC" w14:textId="77777777" w:rsidR="00D50F9D" w:rsidRDefault="00D50F9D" w:rsidP="00D50F9D">
      <w:pPr>
        <w:pStyle w:val="Heading4"/>
      </w:pPr>
      <w:r w:rsidRPr="0007420E">
        <w:t>2] Workplace</w:t>
      </w:r>
      <w:r>
        <w:t xml:space="preserve"> Domination – authority within the workplace arbitrarily resides in the hands of employers, which alienates and dominates workers, </w:t>
      </w:r>
      <w:proofErr w:type="spellStart"/>
      <w:r>
        <w:t>Gourevitch</w:t>
      </w:r>
      <w:proofErr w:type="spellEnd"/>
      <w:r>
        <w:t xml:space="preserve"> 2:</w:t>
      </w:r>
    </w:p>
    <w:p w14:paraId="48C686CD" w14:textId="77777777" w:rsidR="00D50F9D" w:rsidRDefault="00D50F9D" w:rsidP="00D50F9D">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32E4676" w14:textId="77777777" w:rsidR="00D50F9D" w:rsidRPr="00450D02" w:rsidRDefault="00D50F9D" w:rsidP="00D50F9D">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 xml:space="preserve">and standards that cover the complex, ongoing, </w:t>
      </w:r>
      <w:proofErr w:type="gramStart"/>
      <w:r w:rsidRPr="00450D02">
        <w:rPr>
          <w:b/>
          <w:bCs/>
          <w:u w:val="single"/>
        </w:rPr>
        <w:t>ever changing</w:t>
      </w:r>
      <w:proofErr w:type="gramEnd"/>
      <w:r w:rsidRPr="00450D02">
        <w:rPr>
          <w:b/>
          <w:bCs/>
          <w:u w:val="single"/>
        </w:rPr>
        <w:t xml:space="preserve">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450D02">
        <w:rPr>
          <w:sz w:val="10"/>
        </w:rPr>
        <w:t>these fail</w:t>
      </w:r>
      <w:proofErr w:type="gramEnd"/>
      <w:r w:rsidRPr="00450D02">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w:t>
      </w:r>
      <w:proofErr w:type="spellStart"/>
      <w:r w:rsidRPr="00450D02">
        <w:rPr>
          <w:sz w:val="10"/>
        </w:rPr>
        <w:t>Gourevitch</w:t>
      </w:r>
      <w:proofErr w:type="spellEnd"/>
      <w:r w:rsidRPr="00450D02">
        <w:rPr>
          <w:sz w:val="10"/>
        </w:rPr>
        <w:t xml:space="preserve">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w:t>
      </w:r>
      <w:proofErr w:type="spellStart"/>
      <w:r w:rsidRPr="00450D02">
        <w:rPr>
          <w:sz w:val="10"/>
        </w:rPr>
        <w:t>Egelko</w:t>
      </w:r>
      <w:proofErr w:type="spellEnd"/>
      <w:r w:rsidRPr="00450D02">
        <w:rPr>
          <w:sz w:val="10"/>
        </w:rPr>
        <w:t xml:space="preserve">,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w:t>
      </w:r>
      <w:proofErr w:type="spellStart"/>
      <w:r w:rsidRPr="00450D02">
        <w:rPr>
          <w:sz w:val="10"/>
        </w:rPr>
        <w:t>Gourevitch</w:t>
      </w:r>
      <w:proofErr w:type="spellEnd"/>
      <w:r w:rsidRPr="00450D02">
        <w:rPr>
          <w:sz w:val="10"/>
        </w:rPr>
        <w:t xml:space="preserve">,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 xml:space="preserve">depending upon the caprice of one’s </w:t>
      </w:r>
      <w:proofErr w:type="gramStart"/>
      <w:r w:rsidRPr="00450D02">
        <w:rPr>
          <w:b/>
          <w:bCs/>
          <w:u w:val="single"/>
        </w:rPr>
        <w:t>fellow-beings</w:t>
      </w:r>
      <w:proofErr w:type="gramEnd"/>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 xml:space="preserve">is intimately bound up with the commodification of </w:t>
      </w:r>
      <w:r w:rsidRPr="00450D02">
        <w:rPr>
          <w:b/>
          <w:bCs/>
          <w:highlight w:val="yellow"/>
          <w:u w:val="single"/>
        </w:rPr>
        <w:lastRenderedPageBreak/>
        <w:t>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 xml:space="preserve">To have a property-right in something is to have </w:t>
      </w:r>
      <w:proofErr w:type="gramStart"/>
      <w:r w:rsidRPr="00450D02">
        <w:rPr>
          <w:b/>
          <w:bCs/>
          <w:u w:val="single"/>
        </w:rPr>
        <w:t>some kind of exclusive</w:t>
      </w:r>
      <w:proofErr w:type="gramEnd"/>
      <w:r w:rsidRPr="00450D02">
        <w:rPr>
          <w:b/>
          <w:bCs/>
          <w:u w:val="single"/>
        </w:rPr>
        <w:t xml:space="preser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 xml:space="preserve">This purchase of labor gives control over the laborer-his physical intellectual, </w:t>
      </w:r>
      <w:proofErr w:type="gramStart"/>
      <w:r w:rsidRPr="00450D02">
        <w:rPr>
          <w:b/>
          <w:bCs/>
          <w:u w:val="single"/>
        </w:rPr>
        <w:t>social</w:t>
      </w:r>
      <w:proofErr w:type="gramEnd"/>
      <w:r w:rsidRPr="00450D02">
        <w:rPr>
          <w:b/>
          <w:bCs/>
          <w:u w:val="single"/>
        </w:rPr>
        <w:t xml:space="preserve">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 xml:space="preserve">it is impossible for a contract to specify </w:t>
      </w:r>
      <w:proofErr w:type="gramStart"/>
      <w:r w:rsidRPr="00450D02">
        <w:rPr>
          <w:b/>
          <w:bCs/>
          <w:u w:val="single"/>
        </w:rPr>
        <w:t>all of</w:t>
      </w:r>
      <w:proofErr w:type="gramEnd"/>
      <w:r w:rsidRPr="00450D02">
        <w:rPr>
          <w:b/>
          <w:bCs/>
          <w:u w:val="single"/>
        </w:rPr>
        <w:t xml:space="preserve"> the eventualities</w:t>
      </w:r>
      <w:r w:rsidRPr="00450D02">
        <w:rPr>
          <w:sz w:val="10"/>
        </w:rPr>
        <w:t xml:space="preserve"> that arise in the complex, ongoing process of running a workplace. Something else </w:t>
      </w:r>
      <w:proofErr w:type="gramStart"/>
      <w:r w:rsidRPr="00450D02">
        <w:rPr>
          <w:sz w:val="10"/>
        </w:rPr>
        <w:t>has to</w:t>
      </w:r>
      <w:proofErr w:type="gramEnd"/>
      <w:r w:rsidRPr="00450D02">
        <w:rPr>
          <w:sz w:val="10"/>
        </w:rPr>
        <w:t xml:space="preserve">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sidRPr="00450D02">
        <w:rPr>
          <w:sz w:val="10"/>
        </w:rPr>
        <w:t>Atleson</w:t>
      </w:r>
      <w:proofErr w:type="spellEnd"/>
      <w:r w:rsidRPr="00450D02">
        <w:rPr>
          <w:sz w:val="10"/>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2151C422" w14:textId="77777777" w:rsidR="00D50F9D" w:rsidRDefault="00D50F9D" w:rsidP="00D50F9D">
      <w:pPr>
        <w:pStyle w:val="Heading4"/>
      </w:pPr>
      <w:r w:rsidRPr="0007420E">
        <w:t>Thus, the plan:</w:t>
      </w:r>
      <w:r>
        <w:t xml:space="preserve"> A just government ought to recognize an unconditional right of workers to strike. </w:t>
      </w:r>
      <w:proofErr w:type="spellStart"/>
      <w:r>
        <w:t>Gourevitch</w:t>
      </w:r>
      <w:proofErr w:type="spellEnd"/>
      <w:r>
        <w:t xml:space="preserve"> 3:</w:t>
      </w:r>
    </w:p>
    <w:p w14:paraId="58DE06B9" w14:textId="77777777" w:rsidR="00D50F9D" w:rsidRPr="007D4300" w:rsidRDefault="00D50F9D" w:rsidP="00D50F9D">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58B4C4CB" w14:textId="77777777" w:rsidR="00D50F9D" w:rsidRPr="00444C7A" w:rsidRDefault="00D50F9D" w:rsidP="00D50F9D">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w:t>
      </w:r>
      <w:proofErr w:type="gramStart"/>
      <w:r w:rsidRPr="00444C7A">
        <w:rPr>
          <w:sz w:val="10"/>
        </w:rPr>
        <w:t>quit</w:t>
      </w:r>
      <w:proofErr w:type="gramEnd"/>
      <w:r w:rsidRPr="00444C7A">
        <w:rPr>
          <w:sz w:val="10"/>
        </w:rPr>
        <w:t xml:space="preserve">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w:t>
      </w:r>
      <w:r w:rsidRPr="00444C7A">
        <w:rPr>
          <w:sz w:val="10"/>
        </w:rPr>
        <w:lastRenderedPageBreak/>
        <w:t xml:space="preserve">right to withdraw </w:t>
      </w:r>
      <w:proofErr w:type="spellStart"/>
      <w:r w:rsidRPr="00444C7A">
        <w:rPr>
          <w:sz w:val="10"/>
        </w:rPr>
        <w:t>labour</w:t>
      </w:r>
      <w:proofErr w:type="spellEnd"/>
      <w:r w:rsidRPr="00444C7A">
        <w:rPr>
          <w:sz w:val="10"/>
        </w:rPr>
        <w:t xml:space="preserve">, which is a clear right of free men, does not describe the </w:t>
      </w:r>
      <w:proofErr w:type="spellStart"/>
      <w:r w:rsidRPr="00444C7A">
        <w:rPr>
          <w:sz w:val="10"/>
        </w:rPr>
        <w:t>behaviour</w:t>
      </w:r>
      <w:proofErr w:type="spellEnd"/>
      <w:r w:rsidRPr="00444C7A">
        <w:rPr>
          <w:sz w:val="10"/>
        </w:rPr>
        <w:t xml:space="preserve"> of strikers…Strikers…withdraw from the performance of their jobs, but in the only relevant sense they do not withdraw their </w:t>
      </w:r>
      <w:proofErr w:type="spellStart"/>
      <w:r w:rsidRPr="00444C7A">
        <w:rPr>
          <w:sz w:val="10"/>
        </w:rPr>
        <w:t>labour</w:t>
      </w:r>
      <w:proofErr w:type="spellEnd"/>
      <w:r w:rsidRPr="00444C7A">
        <w:rPr>
          <w:sz w:val="10"/>
        </w:rPr>
        <w:t>. The jobs from which they have withdrawn performance belong to them, they maintain.</w:t>
      </w:r>
    </w:p>
    <w:p w14:paraId="29EE7491" w14:textId="77777777" w:rsidR="00D50F9D" w:rsidRDefault="00D50F9D" w:rsidP="00D50F9D">
      <w:pPr>
        <w:pStyle w:val="Heading4"/>
      </w:pPr>
      <w:r>
        <w:t xml:space="preserve">Current legal norms effectively eliminate a right to strike – the </w:t>
      </w:r>
      <w:proofErr w:type="spellStart"/>
      <w:r>
        <w:t>aff’s</w:t>
      </w:r>
      <w:proofErr w:type="spellEnd"/>
      <w:r>
        <w:t xml:space="preserve"> philosophical defense grounds an unconditional right to strike that’s distinct from the traditional voluntarist version, </w:t>
      </w:r>
      <w:proofErr w:type="spellStart"/>
      <w:r>
        <w:t>Gourevitch</w:t>
      </w:r>
      <w:proofErr w:type="spellEnd"/>
      <w:r>
        <w:t xml:space="preserve"> 4:</w:t>
      </w:r>
    </w:p>
    <w:p w14:paraId="3BFAA9D4" w14:textId="77777777" w:rsidR="00D50F9D" w:rsidRDefault="00D50F9D" w:rsidP="00D50F9D">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1A520AFA" w14:textId="77777777" w:rsidR="00D50F9D" w:rsidRPr="00444C7A" w:rsidRDefault="00D50F9D" w:rsidP="00D50F9D">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w:t>
      </w:r>
      <w:proofErr w:type="spellStart"/>
      <w:r w:rsidRPr="00444C7A">
        <w:rPr>
          <w:sz w:val="10"/>
        </w:rPr>
        <w:t>Ferrie</w:t>
      </w:r>
      <w:proofErr w:type="spellEnd"/>
      <w:r w:rsidRPr="00444C7A">
        <w:rPr>
          <w:sz w:val="10"/>
        </w:rPr>
        <w:t xml:space="preserve"> 2000; Naidu and </w:t>
      </w:r>
      <w:proofErr w:type="spellStart"/>
      <w:r w:rsidRPr="00444C7A">
        <w:rPr>
          <w:sz w:val="10"/>
        </w:rPr>
        <w:t>Yuchtman</w:t>
      </w:r>
      <w:proofErr w:type="spellEnd"/>
      <w:r w:rsidRPr="00444C7A">
        <w:rPr>
          <w:sz w:val="10"/>
        </w:rPr>
        <w:t xml:space="preserve">,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444C7A">
        <w:rPr>
          <w:sz w:val="10"/>
        </w:rPr>
        <w:t>…( Locke</w:t>
      </w:r>
      <w:proofErr w:type="gramEnd"/>
      <w:r w:rsidRPr="00444C7A">
        <w:rPr>
          <w:sz w:val="10"/>
        </w:rPr>
        <w:t xml:space="preserv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 xml:space="preserve">Or the right to strike must take place purely in voluntaristic terms, in which case no basic rights are violated. But in that </w:t>
      </w:r>
      <w:proofErr w:type="gramStart"/>
      <w:r w:rsidRPr="00444C7A">
        <w:rPr>
          <w:b/>
          <w:bCs/>
          <w:u w:val="single"/>
        </w:rPr>
        <w:t>case</w:t>
      </w:r>
      <w:proofErr w:type="gramEnd"/>
      <w:r w:rsidRPr="00444C7A">
        <w:rPr>
          <w:b/>
          <w:bCs/>
          <w:u w:val="single"/>
        </w:rPr>
        <w:t xml:space="preserve"> there is little chance of the strike succeeding and there is no recognition of the strikers’ right to the job</w:t>
      </w:r>
      <w:r w:rsidRPr="00444C7A">
        <w:rPr>
          <w:sz w:val="10"/>
        </w:rPr>
        <w:t xml:space="preserve">. Lest this </w:t>
      </w:r>
      <w:proofErr w:type="gramStart"/>
      <w:r w:rsidRPr="00444C7A">
        <w:rPr>
          <w:sz w:val="10"/>
        </w:rPr>
        <w:t>seem</w:t>
      </w:r>
      <w:proofErr w:type="gramEnd"/>
      <w:r w:rsidRPr="00444C7A">
        <w:rPr>
          <w:sz w:val="10"/>
        </w:rPr>
        <w:t xml:space="preserve">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w:t>
      </w:r>
      <w:proofErr w:type="gramStart"/>
      <w:r w:rsidRPr="00444C7A">
        <w:rPr>
          <w:sz w:val="10"/>
        </w:rPr>
        <w:t>a number of</w:t>
      </w:r>
      <w:proofErr w:type="gramEnd"/>
      <w:r w:rsidRPr="00444C7A">
        <w:rPr>
          <w:sz w:val="10"/>
        </w:rPr>
        <w:t xml:space="preserve">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 xml:space="preserve">the state may not issue pre-strike </w:t>
      </w:r>
      <w:proofErr w:type="gramStart"/>
      <w:r w:rsidRPr="00444C7A">
        <w:rPr>
          <w:b/>
          <w:bCs/>
          <w:u w:val="single"/>
        </w:rPr>
        <w:t>injunctions</w:t>
      </w:r>
      <w:proofErr w:type="gramEnd"/>
      <w:r w:rsidRPr="00444C7A">
        <w:rPr>
          <w:b/>
          <w:bCs/>
          <w:u w:val="single"/>
        </w:rPr>
        <w:t xml:space="preserve">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w:t>
      </w:r>
      <w:proofErr w:type="spellStart"/>
      <w:r w:rsidRPr="00444C7A">
        <w:rPr>
          <w:sz w:val="10"/>
        </w:rPr>
        <w:t>Laguardia</w:t>
      </w:r>
      <w:proofErr w:type="spellEnd"/>
      <w:r w:rsidRPr="00444C7A">
        <w:rPr>
          <w:sz w:val="10"/>
        </w:rPr>
        <w:t xml:space="preserve">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w:t>
      </w:r>
      <w:proofErr w:type="spellStart"/>
      <w:r w:rsidRPr="00444C7A">
        <w:rPr>
          <w:sz w:val="10"/>
        </w:rPr>
        <w:t>Coppage</w:t>
      </w:r>
      <w:proofErr w:type="spellEnd"/>
      <w:r w:rsidRPr="00444C7A">
        <w:rPr>
          <w:sz w:val="10"/>
        </w:rPr>
        <w:t xml:space="preserv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w:t>
      </w:r>
      <w:proofErr w:type="gramStart"/>
      <w:r w:rsidRPr="00444C7A">
        <w:rPr>
          <w:sz w:val="10"/>
        </w:rPr>
        <w:t>as a consequence of</w:t>
      </w:r>
      <w:proofErr w:type="gramEnd"/>
      <w:r w:rsidRPr="00444C7A">
        <w:rPr>
          <w:sz w:val="10"/>
        </w:rPr>
        <w:t xml:space="preserve">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 xml:space="preserve">4 I am especially indebted to Laura </w:t>
      </w:r>
      <w:proofErr w:type="spellStart"/>
      <w:r w:rsidRPr="00444C7A">
        <w:rPr>
          <w:sz w:val="10"/>
        </w:rPr>
        <w:t>Weinrib</w:t>
      </w:r>
      <w:proofErr w:type="spellEnd"/>
      <w:r w:rsidRPr="00444C7A">
        <w:rPr>
          <w:sz w:val="10"/>
        </w:rPr>
        <w:t xml:space="preserve">, whose helpful guidance on American labor law has saved me from </w:t>
      </w:r>
      <w:proofErr w:type="gramStart"/>
      <w:r w:rsidRPr="00444C7A">
        <w:rPr>
          <w:sz w:val="10"/>
        </w:rPr>
        <w:t>a number of</w:t>
      </w:r>
      <w:proofErr w:type="gramEnd"/>
      <w:r w:rsidRPr="00444C7A">
        <w:rPr>
          <w:sz w:val="10"/>
        </w:rPr>
        <w:t xml:space="preserve"> errors. 5 The story is more complicated since injunctions have returned through ‘no-strike’ clauses in union contracts and </w:t>
      </w:r>
      <w:proofErr w:type="gramStart"/>
      <w:r w:rsidRPr="00444C7A">
        <w:rPr>
          <w:sz w:val="10"/>
        </w:rPr>
        <w:t>through the use of</w:t>
      </w:r>
      <w:proofErr w:type="gramEnd"/>
      <w:r w:rsidRPr="00444C7A">
        <w:rPr>
          <w:sz w:val="10"/>
        </w:rPr>
        <w:t xml:space="preserve">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w:t>
      </w:r>
      <w:proofErr w:type="spellStart"/>
      <w:r w:rsidRPr="00444C7A">
        <w:rPr>
          <w:sz w:val="10"/>
        </w:rPr>
        <w:t>Atleson</w:t>
      </w:r>
      <w:proofErr w:type="spellEnd"/>
      <w:r w:rsidRPr="00444C7A">
        <w:rPr>
          <w:sz w:val="10"/>
        </w:rPr>
        <w:t xml:space="preserve">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As one legal scholar has put it, “The ‘right to strike’ upon risk of permanent job loss is a ‘right’ the nature of which is appreciated only by lawyers” (</w:t>
      </w:r>
      <w:proofErr w:type="spellStart"/>
      <w:r w:rsidRPr="00444C7A">
        <w:rPr>
          <w:sz w:val="10"/>
        </w:rPr>
        <w:t>Atleson</w:t>
      </w:r>
      <w:proofErr w:type="spellEnd"/>
      <w:r w:rsidRPr="00444C7A">
        <w:rPr>
          <w:sz w:val="10"/>
        </w:rPr>
        <w:t xml:space="preserve">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 xml:space="preserve">Workers may </w:t>
      </w:r>
      <w:r w:rsidRPr="00444C7A">
        <w:rPr>
          <w:b/>
          <w:bCs/>
          <w:u w:val="single"/>
        </w:rPr>
        <w:lastRenderedPageBreak/>
        <w:t>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w:t>
      </w:r>
      <w:proofErr w:type="spellStart"/>
      <w:r w:rsidRPr="00444C7A">
        <w:rPr>
          <w:sz w:val="10"/>
        </w:rPr>
        <w:t>unionorganizers</w:t>
      </w:r>
      <w:proofErr w:type="spellEnd"/>
      <w:r w:rsidRPr="00444C7A">
        <w:rPr>
          <w:sz w:val="10"/>
        </w:rPr>
        <w:t xml:space="preserve">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proofErr w:type="gramStart"/>
      <w:r w:rsidRPr="00444C7A">
        <w:rPr>
          <w:b/>
          <w:bCs/>
          <w:u w:val="single"/>
        </w:rPr>
        <w:t>remains</w:t>
      </w:r>
      <w:proofErr w:type="gramEnd"/>
      <w:r w:rsidRPr="00444C7A">
        <w:rPr>
          <w:b/>
          <w:bCs/>
          <w:u w:val="single"/>
        </w:rPr>
        <w:t xml:space="preserve">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w:t>
      </w:r>
      <w:proofErr w:type="spellStart"/>
      <w:r w:rsidRPr="00444C7A">
        <w:rPr>
          <w:sz w:val="10"/>
        </w:rPr>
        <w:t>Atleson</w:t>
      </w:r>
      <w:proofErr w:type="spellEnd"/>
      <w:r w:rsidRPr="00444C7A">
        <w:rPr>
          <w:sz w:val="10"/>
        </w:rPr>
        <w:t xml:space="preserve"> 1983, 67-109). </w:t>
      </w:r>
      <w:r w:rsidRPr="00707B98">
        <w:rPr>
          <w:b/>
          <w:bCs/>
          <w:highlight w:val="yellow"/>
          <w:u w:val="single"/>
        </w:rPr>
        <w:t xml:space="preserve">Strikes must therefore be restricted on </w:t>
      </w:r>
      <w:r w:rsidRPr="00444C7A">
        <w:rPr>
          <w:b/>
          <w:bCs/>
          <w:u w:val="single"/>
        </w:rPr>
        <w:t xml:space="preserve">illegal labor practices or on </w:t>
      </w:r>
      <w:proofErr w:type="gramStart"/>
      <w:r w:rsidRPr="00444C7A">
        <w:rPr>
          <w:b/>
          <w:bCs/>
          <w:u w:val="single"/>
        </w:rPr>
        <w:t>bread and butter</w:t>
      </w:r>
      <w:proofErr w:type="gramEnd"/>
      <w:r w:rsidRPr="00444C7A">
        <w:rPr>
          <w:b/>
          <w:bCs/>
          <w:u w:val="single"/>
        </w:rPr>
        <w:t xml:space="preserve">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w:t>
      </w:r>
      <w:proofErr w:type="gramStart"/>
      <w:r w:rsidRPr="00444C7A">
        <w:rPr>
          <w:sz w:val="10"/>
        </w:rPr>
        <w:t>8</w:t>
      </w:r>
      <w:proofErr w:type="gramEnd"/>
      <w:r w:rsidRPr="00444C7A">
        <w:rPr>
          <w:sz w:val="10"/>
        </w:rPr>
        <w:t xml:space="preserve">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xml:space="preserve">. In other words, many of the current legal restrictions on workers make </w:t>
      </w:r>
      <w:proofErr w:type="gramStart"/>
      <w:r w:rsidRPr="00444C7A">
        <w:rPr>
          <w:sz w:val="10"/>
        </w:rPr>
        <w:t>some kind of sense</w:t>
      </w:r>
      <w:proofErr w:type="gramEnd"/>
      <w:r w:rsidRPr="00444C7A">
        <w:rPr>
          <w:sz w:val="10"/>
        </w:rPr>
        <w:t xml:space="preserve"> if we accept the voluntarist position. To understand why this voluntarist view is wrong, we must move to the world of social theory. Specifically, we have to understand the way in which the commodification of ‘labor-power’ </w:t>
      </w:r>
      <w:proofErr w:type="gramStart"/>
      <w:r w:rsidRPr="00444C7A">
        <w:rPr>
          <w:sz w:val="10"/>
        </w:rPr>
        <w:t>subjects</w:t>
      </w:r>
      <w:proofErr w:type="gramEnd"/>
      <w:r w:rsidRPr="00444C7A">
        <w:rPr>
          <w:sz w:val="10"/>
        </w:rPr>
        <w:t xml:space="preserve"> workers to overlapping forms of unfreedom.</w:t>
      </w:r>
    </w:p>
    <w:p w14:paraId="587BCDF1" w14:textId="77777777" w:rsidR="00D50F9D" w:rsidRDefault="00D50F9D" w:rsidP="00D50F9D">
      <w:pPr>
        <w:pStyle w:val="Heading4"/>
      </w:pPr>
      <w:r>
        <w:t>The plan solves –</w:t>
      </w:r>
    </w:p>
    <w:p w14:paraId="20988E70" w14:textId="77777777" w:rsidR="00D50F9D" w:rsidRDefault="00D50F9D" w:rsidP="00D50F9D">
      <w:pPr>
        <w:pStyle w:val="Heading4"/>
      </w:pPr>
      <w:r>
        <w:t xml:space="preserve">1] Power – it reverses power relationships and challenges the structure of economic control itself – that alleviates domination, </w:t>
      </w:r>
      <w:proofErr w:type="spellStart"/>
      <w:r>
        <w:t>Gourevitch</w:t>
      </w:r>
      <w:proofErr w:type="spellEnd"/>
      <w:r>
        <w:t xml:space="preserve"> 5:</w:t>
      </w:r>
    </w:p>
    <w:p w14:paraId="179D2A25" w14:textId="77777777" w:rsidR="00D50F9D" w:rsidRPr="005D1088" w:rsidRDefault="00D50F9D" w:rsidP="00D50F9D">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3667D8D" w14:textId="77777777" w:rsidR="00D50F9D" w:rsidRPr="005D1088" w:rsidRDefault="00D50F9D" w:rsidP="00D50F9D">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w:t>
      </w:r>
      <w:proofErr w:type="gramStart"/>
      <w:r w:rsidRPr="005D1088">
        <w:rPr>
          <w:sz w:val="10"/>
        </w:rPr>
        <w:t>particular job</w:t>
      </w:r>
      <w:proofErr w:type="gramEnd"/>
      <w:r w:rsidRPr="005D1088">
        <w:rPr>
          <w:sz w:val="10"/>
        </w:rPr>
        <w:t xml:space="preserve">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 xml:space="preserve">Limiting the employer’s ability to make contracts with others, and preventing other workers from taking </w:t>
      </w:r>
      <w:r w:rsidRPr="005D1088">
        <w:rPr>
          <w:b/>
          <w:bCs/>
          <w:u w:val="single"/>
        </w:rPr>
        <w:lastRenderedPageBreak/>
        <w:t>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w:t>
      </w:r>
      <w:proofErr w:type="spellStart"/>
      <w:r w:rsidRPr="005D1088">
        <w:rPr>
          <w:sz w:val="10"/>
        </w:rPr>
        <w:t>Brecher</w:t>
      </w:r>
      <w:proofErr w:type="spellEnd"/>
      <w:r w:rsidRPr="005D1088">
        <w:rPr>
          <w:sz w:val="10"/>
        </w:rPr>
        <w:t xml:space="preserve">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5D1088">
        <w:rPr>
          <w:sz w:val="10"/>
        </w:rPr>
        <w:t>and in particular, how</w:t>
      </w:r>
      <w:proofErr w:type="gramEnd"/>
      <w:r w:rsidRPr="005D1088">
        <w:rPr>
          <w:sz w:val="10"/>
        </w:rPr>
        <w:t xml:space="preserve">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 xml:space="preserve">Workers are always already in relationships with </w:t>
      </w:r>
      <w:proofErr w:type="gramStart"/>
      <w:r w:rsidRPr="005D1088">
        <w:rPr>
          <w:b/>
          <w:bCs/>
          <w:u w:val="single"/>
        </w:rPr>
        <w:t>employers</w:t>
      </w:r>
      <w:proofErr w:type="gramEnd"/>
      <w:r w:rsidRPr="005D1088">
        <w:rPr>
          <w:b/>
          <w:bCs/>
          <w:u w:val="single"/>
        </w:rPr>
        <w:t xml:space="preserve"> and they cannot leave the basic relationship of earning money only by selling labor-power, no matter how many jobs they might quit</w:t>
      </w:r>
      <w:r w:rsidRPr="005D1088">
        <w:rPr>
          <w:sz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sidRPr="005D1088">
        <w:rPr>
          <w:sz w:val="10"/>
        </w:rPr>
        <w:t>correct</w:t>
      </w:r>
      <w:proofErr w:type="gramEnd"/>
      <w:r w:rsidRPr="005D1088">
        <w:rPr>
          <w:sz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0DEB2EDE" w14:textId="77777777" w:rsidR="00D50F9D" w:rsidRDefault="00D50F9D" w:rsidP="00D50F9D">
      <w:pPr>
        <w:pStyle w:val="Heading4"/>
      </w:pPr>
      <w:r>
        <w:t>2</w:t>
      </w:r>
      <w:r w:rsidRPr="0007420E">
        <w:t xml:space="preserve">] </w:t>
      </w:r>
      <w:r>
        <w:t xml:space="preserve">Decommodification – strikes challenge the notion of labor as a mere commodity – that empowers workers and resists arbitrary managerial authority, </w:t>
      </w:r>
      <w:proofErr w:type="spellStart"/>
      <w:r>
        <w:t>Gourevitch</w:t>
      </w:r>
      <w:proofErr w:type="spellEnd"/>
      <w:r>
        <w:t xml:space="preserve"> 6:</w:t>
      </w:r>
    </w:p>
    <w:p w14:paraId="1271A74F" w14:textId="77777777" w:rsidR="00D50F9D" w:rsidRDefault="00D50F9D" w:rsidP="00D50F9D">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F8B65F9" w14:textId="5DD23DF0" w:rsidR="00D50F9D" w:rsidRPr="00924ECE" w:rsidRDefault="00D50F9D" w:rsidP="00C84FB8">
      <w:pPr>
        <w:rPr>
          <w:u w:val="single"/>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p>
    <w:p w14:paraId="21C238D0" w14:textId="78431B1C" w:rsidR="00A75335" w:rsidRDefault="00A75335" w:rsidP="00F601E6"/>
    <w:p w14:paraId="41740904" w14:textId="1B8AC46F" w:rsidR="007360A5" w:rsidRDefault="007360A5" w:rsidP="00F601E6"/>
    <w:p w14:paraId="359E91F8" w14:textId="1F52A10D" w:rsidR="007360A5" w:rsidRDefault="007360A5" w:rsidP="00F601E6"/>
    <w:p w14:paraId="7A49C92D" w14:textId="7BB7CCFD" w:rsidR="006A5C0A" w:rsidRDefault="006A5C0A" w:rsidP="006A5C0A"/>
    <w:p w14:paraId="553FF9AC" w14:textId="77777777" w:rsidR="006A5C0A" w:rsidRPr="006A5C0A" w:rsidRDefault="006A5C0A" w:rsidP="006A5C0A"/>
    <w:sectPr w:rsidR="006A5C0A" w:rsidRPr="006A5C0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DF2224"/>
    <w:multiLevelType w:val="hybridMultilevel"/>
    <w:tmpl w:val="FAE271D0"/>
    <w:lvl w:ilvl="0" w:tplc="38B283FC">
      <w:start w:val="1"/>
      <w:numFmt w:val="bullet"/>
      <w:lvlText w:val=""/>
      <w:lvlJc w:val="left"/>
      <w:pPr>
        <w:ind w:left="1080" w:hanging="360"/>
      </w:pPr>
      <w:rPr>
        <w:rFonts w:ascii="Wingdings" w:eastAsiaTheme="minorEastAsia"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D810442"/>
    <w:multiLevelType w:val="hybridMultilevel"/>
    <w:tmpl w:val="69402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E927DB"/>
    <w:multiLevelType w:val="hybridMultilevel"/>
    <w:tmpl w:val="33DE3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800F9A"/>
    <w:multiLevelType w:val="hybridMultilevel"/>
    <w:tmpl w:val="D7848446"/>
    <w:lvl w:ilvl="0" w:tplc="9FDA1E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1F66781"/>
    <w:multiLevelType w:val="hybridMultilevel"/>
    <w:tmpl w:val="346EB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10776A"/>
    <w:multiLevelType w:val="hybridMultilevel"/>
    <w:tmpl w:val="B9F460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B9632F"/>
    <w:multiLevelType w:val="hybridMultilevel"/>
    <w:tmpl w:val="511AB450"/>
    <w:lvl w:ilvl="0" w:tplc="A8C416B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89F7913"/>
    <w:multiLevelType w:val="hybridMultilevel"/>
    <w:tmpl w:val="3BE41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B74961"/>
    <w:multiLevelType w:val="hybridMultilevel"/>
    <w:tmpl w:val="CD56D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5"/>
  </w:num>
  <w:num w:numId="15">
    <w:abstractNumId w:val="17"/>
  </w:num>
  <w:num w:numId="16">
    <w:abstractNumId w:val="16"/>
  </w:num>
  <w:num w:numId="17">
    <w:abstractNumId w:val="14"/>
  </w:num>
  <w:num w:numId="18">
    <w:abstractNumId w:val="18"/>
  </w:num>
  <w:num w:numId="19">
    <w:abstractNumId w:val="1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53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2E4"/>
    <w:rsid w:val="00383071"/>
    <w:rsid w:val="00383B19"/>
    <w:rsid w:val="00384CBC"/>
    <w:rsid w:val="003933F9"/>
    <w:rsid w:val="00395864"/>
    <w:rsid w:val="00396557"/>
    <w:rsid w:val="00397316"/>
    <w:rsid w:val="003A248F"/>
    <w:rsid w:val="003A4D9C"/>
    <w:rsid w:val="003B1668"/>
    <w:rsid w:val="003C0EE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5C0A"/>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0A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335"/>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02A"/>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FB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F9D"/>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D2F"/>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17C73D"/>
  <w14:defaultImageDpi w14:val="300"/>
  <w15:docId w15:val="{D06D20F1-DD2B-9940-BCE9-669DF9D1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0F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753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53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A753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t"/>
    <w:basedOn w:val="Normal"/>
    <w:next w:val="Normal"/>
    <w:link w:val="Heading4Char"/>
    <w:uiPriority w:val="9"/>
    <w:unhideWhenUsed/>
    <w:qFormat/>
    <w:rsid w:val="00A753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53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5335"/>
  </w:style>
  <w:style w:type="character" w:customStyle="1" w:styleId="Heading1Char">
    <w:name w:val="Heading 1 Char"/>
    <w:aliases w:val="Pocket Char"/>
    <w:basedOn w:val="DefaultParagraphFont"/>
    <w:link w:val="Heading1"/>
    <w:uiPriority w:val="9"/>
    <w:rsid w:val="00A753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533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A75335"/>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A753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75335"/>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A75335"/>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A753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7533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A75335"/>
    <w:rPr>
      <w:color w:val="auto"/>
      <w:u w:val="none"/>
    </w:rPr>
  </w:style>
  <w:style w:type="paragraph" w:styleId="DocumentMap">
    <w:name w:val="Document Map"/>
    <w:basedOn w:val="Normal"/>
    <w:link w:val="DocumentMapChar"/>
    <w:uiPriority w:val="99"/>
    <w:semiHidden/>
    <w:unhideWhenUsed/>
    <w:rsid w:val="00A753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5335"/>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D50F9D"/>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D50F9D"/>
    <w:rPr>
      <w:color w:val="605E5C"/>
      <w:shd w:val="clear" w:color="auto" w:fill="E1DFDD"/>
    </w:rPr>
  </w:style>
  <w:style w:type="paragraph" w:customStyle="1" w:styleId="textbold">
    <w:name w:val="text bold"/>
    <w:basedOn w:val="Normal"/>
    <w:link w:val="Emphasis"/>
    <w:uiPriority w:val="20"/>
    <w:qFormat/>
    <w:rsid w:val="00D50F9D"/>
    <w:pPr>
      <w:widowControl w:val="0"/>
      <w:ind w:left="720"/>
      <w:jc w:val="both"/>
    </w:pPr>
    <w:rPr>
      <w:b/>
      <w:iCs/>
      <w:u w:val="single"/>
    </w:rPr>
  </w:style>
  <w:style w:type="character" w:customStyle="1" w:styleId="dttext">
    <w:name w:val="dttext"/>
    <w:basedOn w:val="DefaultParagraphFont"/>
    <w:rsid w:val="00D50F9D"/>
  </w:style>
  <w:style w:type="character" w:styleId="Strong">
    <w:name w:val="Strong"/>
    <w:basedOn w:val="DefaultParagraphFont"/>
    <w:uiPriority w:val="22"/>
    <w:qFormat/>
    <w:rsid w:val="00D50F9D"/>
    <w:rPr>
      <w:b/>
      <w:bCs/>
    </w:rPr>
  </w:style>
  <w:style w:type="paragraph" w:styleId="Header">
    <w:name w:val="header"/>
    <w:basedOn w:val="Normal"/>
    <w:link w:val="HeaderChar"/>
    <w:uiPriority w:val="99"/>
    <w:unhideWhenUsed/>
    <w:rsid w:val="00D50F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F9D"/>
    <w:rPr>
      <w:rFonts w:ascii="Calibri" w:hAnsi="Calibri"/>
      <w:sz w:val="22"/>
    </w:rPr>
  </w:style>
  <w:style w:type="paragraph" w:styleId="Footer">
    <w:name w:val="footer"/>
    <w:basedOn w:val="Normal"/>
    <w:link w:val="FooterChar"/>
    <w:uiPriority w:val="99"/>
    <w:unhideWhenUsed/>
    <w:rsid w:val="00D50F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F9D"/>
    <w:rPr>
      <w:rFonts w:ascii="Calibri" w:hAnsi="Calibri"/>
      <w:sz w:val="22"/>
    </w:rPr>
  </w:style>
  <w:style w:type="paragraph" w:styleId="Revision">
    <w:name w:val="Revision"/>
    <w:hidden/>
    <w:uiPriority w:val="99"/>
    <w:semiHidden/>
    <w:rsid w:val="00D50F9D"/>
    <w:rPr>
      <w:rFonts w:ascii="Calibri" w:hAnsi="Calibri"/>
      <w:sz w:val="22"/>
    </w:rPr>
  </w:style>
  <w:style w:type="paragraph" w:styleId="ListParagraph">
    <w:name w:val="List Paragraph"/>
    <w:aliases w:val="6 font"/>
    <w:basedOn w:val="Normal"/>
    <w:uiPriority w:val="34"/>
    <w:qFormat/>
    <w:rsid w:val="00D50F9D"/>
    <w:pPr>
      <w:ind w:left="720"/>
      <w:contextualSpacing/>
    </w:pPr>
  </w:style>
  <w:style w:type="paragraph" w:styleId="NoSpacing">
    <w:name w:val="No Spacing"/>
    <w:aliases w:val="Card Format,ClearFormatting,DDI Tag,Tag Title,No Spacing51,No Spacing6,No Spacing7,No Spacing8,Dont u,No Spacing311,tag"/>
    <w:basedOn w:val="Heading1"/>
    <w:autoRedefine/>
    <w:uiPriority w:val="99"/>
    <w:qFormat/>
    <w:rsid w:val="007360A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ngh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13</Pages>
  <Words>9466</Words>
  <Characters>53957</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Mayah Singh</cp:lastModifiedBy>
  <cp:revision>6</cp:revision>
  <dcterms:created xsi:type="dcterms:W3CDTF">2021-12-04T13:48:00Z</dcterms:created>
  <dcterms:modified xsi:type="dcterms:W3CDTF">2021-12-04T14:58:00Z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