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698C7" w14:textId="77777777" w:rsidR="00DF4F4E" w:rsidRDefault="00DF4F4E" w:rsidP="00DF4F4E">
      <w:pPr>
        <w:pStyle w:val="Heading2"/>
      </w:pPr>
      <w:r>
        <w:t>1 – State Bad K</w:t>
      </w:r>
    </w:p>
    <w:p w14:paraId="228FE316" w14:textId="77777777" w:rsidR="00DF4F4E" w:rsidRPr="00813926" w:rsidRDefault="00DF4F4E" w:rsidP="00DF4F4E">
      <w:pPr>
        <w:pStyle w:val="Heading4"/>
        <w:rPr>
          <w:rFonts w:eastAsia="Times New Roman" w:cs="Calibri"/>
          <w:color w:val="222222"/>
          <w:sz w:val="20"/>
          <w:szCs w:val="20"/>
          <w:shd w:val="clear" w:color="auto" w:fill="FFFFFF"/>
        </w:rPr>
      </w:pPr>
      <w:r>
        <w:rPr>
          <w:rFonts w:cs="Calibri"/>
        </w:rPr>
        <w:t xml:space="preserve">The </w:t>
      </w:r>
      <w:proofErr w:type="spellStart"/>
      <w:r>
        <w:rPr>
          <w:rFonts w:cs="Calibri"/>
        </w:rPr>
        <w:t>aff</w:t>
      </w:r>
      <w:proofErr w:type="spellEnd"/>
      <w:r>
        <w:rPr>
          <w:rFonts w:cs="Calibri"/>
        </w:rPr>
        <w:t xml:space="preserve"> positions space under the aegis of the state – not to, as they claim, assist the world, but to enable state expansion, </w:t>
      </w:r>
      <w:proofErr w:type="spellStart"/>
      <w:r>
        <w:rPr>
          <w:rFonts w:cs="Calibri"/>
        </w:rPr>
        <w:t>Laursen</w:t>
      </w:r>
      <w:proofErr w:type="spellEnd"/>
      <w:r>
        <w:rPr>
          <w:rFonts w:cs="Calibri"/>
        </w:rPr>
        <w:t xml:space="preserve"> 2021</w:t>
      </w:r>
    </w:p>
    <w:p w14:paraId="05077FD6" w14:textId="77777777" w:rsidR="00DF4F4E" w:rsidRPr="00813926" w:rsidRDefault="00DF4F4E" w:rsidP="00DF4F4E">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
    <w:p w14:paraId="0BBFFB1A" w14:textId="77777777" w:rsidR="00DF4F4E" w:rsidRPr="00813926" w:rsidRDefault="00DF4F4E" w:rsidP="00DF4F4E">
      <w:pPr>
        <w:spacing w:after="0" w:line="240" w:lineRule="auto"/>
        <w:rPr>
          <w:rFonts w:eastAsia="Times New Roman"/>
          <w:sz w:val="24"/>
        </w:rPr>
      </w:pPr>
      <w:proofErr w:type="spellStart"/>
      <w:r w:rsidRPr="00813926">
        <w:rPr>
          <w:rFonts w:eastAsia="Times New Roman"/>
          <w:sz w:val="24"/>
        </w:rPr>
        <w:t>pg</w:t>
      </w:r>
      <w:proofErr w:type="spellEnd"/>
      <w:r w:rsidRPr="00813926">
        <w:rPr>
          <w:rFonts w:eastAsia="Times New Roman"/>
          <w:sz w:val="24"/>
        </w:rPr>
        <w:t xml:space="preserve"> 196-</w:t>
      </w:r>
    </w:p>
    <w:p w14:paraId="5F10DD6D" w14:textId="77777777" w:rsidR="00DF4F4E" w:rsidRPr="00813926" w:rsidRDefault="00DF4F4E" w:rsidP="00DF4F4E">
      <w:pPr>
        <w:pStyle w:val="NormalWeb"/>
        <w:rPr>
          <w:rFonts w:ascii="Calibri" w:hAnsi="Calibri" w:cs="Calibri"/>
          <w:b/>
          <w:bCs/>
          <w:u w:val="single"/>
        </w:rPr>
      </w:pPr>
      <w:r w:rsidRPr="002561C1">
        <w:rPr>
          <w:rFonts w:ascii="Calibri" w:hAnsi="Calibri" w:cs="Calibri"/>
          <w:sz w:val="8"/>
        </w:rPr>
        <w:t xml:space="preserve">But why, one might ask, does that discussion have to take place? </w:t>
      </w:r>
      <w:r w:rsidRPr="006F69C5">
        <w:rPr>
          <w:rFonts w:ascii="Calibri" w:hAnsi="Calibri" w:cs="Calibri"/>
          <w:b/>
          <w:bCs/>
          <w:u w:val="single"/>
        </w:rPr>
        <w:t>Isn’t it possible</w:t>
      </w:r>
      <w:r w:rsidRPr="00813926">
        <w:rPr>
          <w:rFonts w:ascii="Calibri" w:hAnsi="Calibri" w:cs="Calibri"/>
          <w:b/>
          <w:bCs/>
          <w:u w:val="single"/>
        </w:rPr>
        <w:t xml:space="preserve"> that </w:t>
      </w:r>
      <w:r w:rsidRPr="002561C1">
        <w:rPr>
          <w:rFonts w:ascii="Calibri" w:hAnsi="Calibri" w:cs="Calibri"/>
          <w:b/>
          <w:bCs/>
          <w:highlight w:val="yellow"/>
          <w:u w:val="single"/>
        </w:rPr>
        <w:t>we can reform</w:t>
      </w:r>
      <w:r w:rsidRPr="00813926">
        <w:rPr>
          <w:rFonts w:ascii="Calibri" w:hAnsi="Calibri" w:cs="Calibri"/>
          <w:b/>
          <w:bCs/>
          <w:u w:val="single"/>
        </w:rPr>
        <w:t xml:space="preserve"> </w:t>
      </w:r>
      <w:r w:rsidRPr="006F69C5">
        <w:rPr>
          <w:rFonts w:ascii="Calibri" w:hAnsi="Calibri" w:cs="Calibri"/>
          <w:b/>
          <w:bCs/>
          <w:highlight w:val="yellow"/>
          <w:u w:val="single"/>
        </w:rPr>
        <w:t>the State</w:t>
      </w:r>
      <w:r w:rsidRPr="00813926">
        <w:rPr>
          <w:rFonts w:ascii="Calibri" w:hAnsi="Calibri" w:cs="Calibri"/>
          <w:b/>
          <w:bCs/>
          <w:u w:val="single"/>
        </w:rPr>
        <w:t xml:space="preserve"> and make it work for us rather than for its elites? This would </w:t>
      </w:r>
      <w:r w:rsidRPr="006F69C5">
        <w:rPr>
          <w:rFonts w:ascii="Calibri" w:hAnsi="Calibri" w:cs="Calibri"/>
          <w:b/>
          <w:bCs/>
          <w:u w:val="single"/>
        </w:rPr>
        <w:t xml:space="preserve">only be the case </w:t>
      </w:r>
      <w:r w:rsidRPr="002561C1">
        <w:rPr>
          <w:rFonts w:ascii="Calibri" w:hAnsi="Calibri" w:cs="Calibri"/>
          <w:b/>
          <w:bCs/>
          <w:highlight w:val="yellow"/>
          <w:u w:val="single"/>
        </w:rPr>
        <w:t xml:space="preserve">if </w:t>
      </w:r>
      <w:r w:rsidRPr="00813926">
        <w:rPr>
          <w:rFonts w:ascii="Calibri" w:hAnsi="Calibri" w:cs="Calibri"/>
          <w:b/>
          <w:bCs/>
          <w:u w:val="single"/>
        </w:rPr>
        <w:t xml:space="preserve">the </w:t>
      </w:r>
      <w:r w:rsidRPr="002561C1">
        <w:rPr>
          <w:rFonts w:ascii="Calibri" w:hAnsi="Calibri" w:cs="Calibri"/>
          <w:b/>
          <w:bCs/>
          <w:highlight w:val="yellow"/>
          <w:u w:val="single"/>
        </w:rPr>
        <w:t xml:space="preserve">State </w:t>
      </w:r>
      <w:r w:rsidRPr="002F62D0">
        <w:rPr>
          <w:rFonts w:ascii="Calibri" w:hAnsi="Calibri" w:cs="Calibri"/>
          <w:b/>
          <w:bCs/>
          <w:u w:val="single"/>
        </w:rPr>
        <w:t xml:space="preserve">really </w:t>
      </w:r>
      <w:r w:rsidRPr="002561C1">
        <w:rPr>
          <w:rFonts w:ascii="Calibri" w:hAnsi="Calibri" w:cs="Calibri"/>
          <w:b/>
          <w:bCs/>
          <w:highlight w:val="yellow"/>
          <w:u w:val="single"/>
        </w:rPr>
        <w:t>was transcendent</w:t>
      </w:r>
      <w:r w:rsidRPr="00813926">
        <w:rPr>
          <w:rFonts w:ascii="Calibri" w:hAnsi="Calibri" w:cs="Calibri"/>
          <w:b/>
          <w:bCs/>
          <w:u w:val="single"/>
        </w:rPr>
        <w:t>, as it claims to be,</w:t>
      </w:r>
      <w:r w:rsidRPr="002561C1">
        <w:rPr>
          <w:rFonts w:ascii="Calibri" w:hAnsi="Calibri" w:cs="Calibri"/>
          <w:sz w:val="8"/>
        </w:rPr>
        <w:t xml:space="preserve"> </w:t>
      </w:r>
      <w:r w:rsidRPr="00813926">
        <w:rPr>
          <w:rFonts w:ascii="Calibri" w:hAnsi="Calibri" w:cs="Calibri"/>
          <w:b/>
          <w:bCs/>
          <w:u w:val="single"/>
        </w:rPr>
        <w:t>if it really did exist on a plane over and above all human existence</w:t>
      </w:r>
      <w:r w:rsidRPr="002561C1">
        <w:rPr>
          <w:rFonts w:ascii="Calibri" w:hAnsi="Calibri" w:cs="Calibri"/>
          <w:sz w:val="8"/>
        </w:rPr>
        <w:t>, such that it perfectly comprehends and can legislate for every aspect of human life and society satisfactorily and equitably at any given time</w:t>
      </w:r>
      <w:r w:rsidRPr="00813926">
        <w:rPr>
          <w:rFonts w:ascii="Calibri" w:hAnsi="Calibri" w:cs="Calibri"/>
          <w:b/>
          <w:bCs/>
          <w:u w:val="single"/>
        </w:rPr>
        <w:t xml:space="preserve">. </w:t>
      </w:r>
      <w:r w:rsidRPr="002561C1">
        <w:rPr>
          <w:rFonts w:ascii="Calibri" w:hAnsi="Calibri" w:cs="Calibri"/>
          <w:b/>
          <w:bCs/>
          <w:highlight w:val="yellow"/>
          <w:u w:val="single"/>
        </w:rPr>
        <w:t>It isn’t</w:t>
      </w:r>
      <w:r w:rsidRPr="00813926">
        <w:rPr>
          <w:rFonts w:ascii="Calibri" w:hAnsi="Calibri" w:cs="Calibri"/>
          <w:b/>
          <w:bCs/>
          <w:u w:val="single"/>
        </w:rPr>
        <w:t xml:space="preserve">, and it doesn’t. It’s the </w:t>
      </w:r>
      <w:r w:rsidRPr="002561C1">
        <w:rPr>
          <w:rFonts w:ascii="Calibri" w:hAnsi="Calibri" w:cs="Calibri"/>
          <w:b/>
          <w:bCs/>
          <w:highlight w:val="yellow"/>
          <w:u w:val="single"/>
        </w:rPr>
        <w:t>product of a</w:t>
      </w:r>
      <w:r w:rsidRPr="00813926">
        <w:rPr>
          <w:rFonts w:ascii="Calibri" w:hAnsi="Calibri" w:cs="Calibri"/>
          <w:b/>
          <w:bCs/>
          <w:u w:val="single"/>
        </w:rPr>
        <w:t xml:space="preserve"> </w:t>
      </w:r>
      <w:r w:rsidRPr="002F62D0">
        <w:rPr>
          <w:rFonts w:ascii="Calibri" w:hAnsi="Calibri" w:cs="Calibri"/>
          <w:b/>
          <w:bCs/>
          <w:u w:val="single"/>
        </w:rPr>
        <w:t xml:space="preserve">particular </w:t>
      </w:r>
      <w:r w:rsidRPr="002561C1">
        <w:rPr>
          <w:rFonts w:ascii="Calibri" w:hAnsi="Calibri" w:cs="Calibri"/>
          <w:b/>
          <w:bCs/>
          <w:highlight w:val="yellow"/>
          <w:u w:val="single"/>
        </w:rPr>
        <w:t>five-hundred-year period of history</w:t>
      </w:r>
      <w:r w:rsidRPr="00813926">
        <w:rPr>
          <w:rFonts w:ascii="Calibri" w:hAnsi="Calibri" w:cs="Calibri"/>
          <w:b/>
          <w:bCs/>
          <w:u w:val="single"/>
        </w:rPr>
        <w:t xml:space="preserve">, and its principal skill at any given </w:t>
      </w:r>
      <w:r w:rsidRPr="002F62D0">
        <w:rPr>
          <w:rFonts w:ascii="Calibri" w:hAnsi="Calibri" w:cs="Calibri"/>
          <w:b/>
          <w:bCs/>
          <w:u w:val="single"/>
        </w:rPr>
        <w:t>moment</w:t>
      </w:r>
      <w:r w:rsidRPr="00813926">
        <w:rPr>
          <w:rFonts w:ascii="Calibri" w:hAnsi="Calibri" w:cs="Calibri"/>
          <w:b/>
          <w:bCs/>
          <w:u w:val="single"/>
        </w:rPr>
        <w:t xml:space="preserve"> is its own survival.</w:t>
      </w:r>
      <w:r w:rsidRPr="002561C1">
        <w:rPr>
          <w:rFonts w:ascii="Calibri" w:hAnsi="Calibri" w:cs="Calibri"/>
          <w:sz w:val="8"/>
        </w:rPr>
        <w:t xml:space="preserve">  </w:t>
      </w:r>
      <w:r w:rsidRPr="00813926">
        <w:rPr>
          <w:rFonts w:ascii="Calibri" w:hAnsi="Calibri" w:cs="Calibri"/>
          <w:b/>
          <w:bCs/>
          <w:u w:val="single"/>
        </w:rPr>
        <w:t xml:space="preserve">This is </w:t>
      </w:r>
      <w:proofErr w:type="gramStart"/>
      <w:r w:rsidRPr="00813926">
        <w:rPr>
          <w:rFonts w:ascii="Calibri" w:hAnsi="Calibri" w:cs="Calibri"/>
          <w:b/>
          <w:bCs/>
          <w:u w:val="single"/>
        </w:rPr>
        <w:t>all the more</w:t>
      </w:r>
      <w:proofErr w:type="gramEnd"/>
      <w:r w:rsidRPr="00813926">
        <w:rPr>
          <w:rFonts w:ascii="Calibri" w:hAnsi="Calibri" w:cs="Calibri"/>
          <w:b/>
          <w:bCs/>
          <w:u w:val="single"/>
        </w:rPr>
        <w:t xml:space="preserve"> unfortunate since the </w:t>
      </w:r>
      <w:r w:rsidRPr="002561C1">
        <w:rPr>
          <w:rFonts w:ascii="Calibri" w:hAnsi="Calibri" w:cs="Calibri"/>
          <w:b/>
          <w:bCs/>
          <w:highlight w:val="yellow"/>
          <w:u w:val="single"/>
        </w:rPr>
        <w:t>problems the State</w:t>
      </w:r>
      <w:r w:rsidRPr="00813926">
        <w:rPr>
          <w:rFonts w:ascii="Calibri" w:hAnsi="Calibri" w:cs="Calibri"/>
          <w:b/>
          <w:bCs/>
          <w:u w:val="single"/>
        </w:rPr>
        <w:t xml:space="preserve"> has </w:t>
      </w:r>
      <w:r w:rsidRPr="002F62D0">
        <w:rPr>
          <w:rFonts w:ascii="Calibri" w:hAnsi="Calibri" w:cs="Calibri"/>
          <w:b/>
          <w:bCs/>
          <w:u w:val="single"/>
        </w:rPr>
        <w:t>created</w:t>
      </w:r>
      <w:r w:rsidRPr="00813926">
        <w:rPr>
          <w:rFonts w:ascii="Calibri" w:hAnsi="Calibri" w:cs="Calibri"/>
          <w:b/>
          <w:bCs/>
          <w:u w:val="single"/>
        </w:rPr>
        <w:t xml:space="preserve"> are </w:t>
      </w:r>
      <w:r w:rsidRPr="002561C1">
        <w:rPr>
          <w:rFonts w:ascii="Calibri" w:hAnsi="Calibri" w:cs="Calibri"/>
          <w:b/>
          <w:bCs/>
          <w:highlight w:val="yellow"/>
          <w:u w:val="single"/>
        </w:rPr>
        <w:t xml:space="preserve">becoming </w:t>
      </w:r>
      <w:r w:rsidRPr="002F62D0">
        <w:rPr>
          <w:rFonts w:ascii="Calibri" w:hAnsi="Calibri" w:cs="Calibri"/>
          <w:b/>
          <w:bCs/>
          <w:u w:val="single"/>
        </w:rPr>
        <w:t xml:space="preserve">more </w:t>
      </w:r>
      <w:r w:rsidRPr="002561C1">
        <w:rPr>
          <w:rFonts w:ascii="Calibri" w:hAnsi="Calibri" w:cs="Calibri"/>
          <w:b/>
          <w:bCs/>
          <w:highlight w:val="yellow"/>
          <w:u w:val="single"/>
        </w:rPr>
        <w:t>severe</w:t>
      </w:r>
      <w:r w:rsidRPr="00813926">
        <w:rPr>
          <w:rFonts w:ascii="Calibri" w:hAnsi="Calibri" w:cs="Calibri"/>
          <w:b/>
          <w:bCs/>
          <w:u w:val="single"/>
        </w:rPr>
        <w:t>, not less</w:t>
      </w:r>
      <w:r w:rsidRPr="002561C1">
        <w:rPr>
          <w:rFonts w:ascii="Calibri" w:hAnsi="Calibri" w:cs="Calibri"/>
          <w:sz w:val="8"/>
        </w:rPr>
        <w:t xml:space="preserve">. </w:t>
      </w:r>
      <w:r w:rsidRPr="00813926">
        <w:rPr>
          <w:rFonts w:ascii="Calibri" w:hAnsi="Calibri" w:cs="Calibri"/>
          <w:b/>
          <w:bCs/>
          <w:u w:val="single"/>
        </w:rPr>
        <w:t>Wholesale stripping of natural resources, which began with the early modern State’s consuming quest for gold and silver, has escalated</w:t>
      </w:r>
      <w:r w:rsidRPr="002561C1">
        <w:rPr>
          <w:rFonts w:ascii="Calibri" w:hAnsi="Calibri" w:cs="Calibri"/>
          <w:sz w:val="8"/>
        </w:rPr>
        <w:t xml:space="preserve"> in vulnerable regions like the Amazon and parts of Indonesia, </w:t>
      </w:r>
      <w:r w:rsidRPr="00813926">
        <w:rPr>
          <w:rFonts w:ascii="Calibri" w:hAnsi="Calibri" w:cs="Calibri"/>
          <w:b/>
          <w:bCs/>
          <w:u w:val="single"/>
        </w:rPr>
        <w:t>threatening to make the earth’s atmosphere unbreathable</w:t>
      </w:r>
      <w:r w:rsidRPr="002561C1">
        <w:rPr>
          <w:rFonts w:ascii="Calibri" w:hAnsi="Calibri" w:cs="Calibri"/>
          <w:sz w:val="8"/>
        </w:rPr>
        <w:t xml:space="preserve">. The State’s intrusion into our personal lives, growing ever more sophisticated, now threatens to </w:t>
      </w:r>
      <w:proofErr w:type="gramStart"/>
      <w:r w:rsidRPr="002561C1">
        <w:rPr>
          <w:rFonts w:ascii="Calibri" w:hAnsi="Calibri" w:cs="Calibri"/>
          <w:sz w:val="8"/>
        </w:rPr>
        <w:t>entirely destroy</w:t>
      </w:r>
      <w:proofErr w:type="gramEnd"/>
      <w:r w:rsidRPr="002561C1">
        <w:rPr>
          <w:rFonts w:ascii="Calibri" w:hAnsi="Calibri" w:cs="Calibri"/>
          <w:sz w:val="8"/>
        </w:rPr>
        <w:t xml:space="preserve"> privacy and create the most efficient police state in history; in 2020, the coronavirus pandemic provided yet another handy excuse to take this capability further. The revival of the nuclear arms race and the expansion of the “family” of nuclear-armed countries has made the State an existential threat to life on this planet; right away in 1945, the State established that it was willing to use such weapons.  </w:t>
      </w:r>
      <w:proofErr w:type="gramStart"/>
      <w:r w:rsidRPr="00813926">
        <w:rPr>
          <w:rFonts w:ascii="Calibri" w:hAnsi="Calibri" w:cs="Calibri"/>
          <w:b/>
          <w:bCs/>
          <w:u w:val="single"/>
        </w:rPr>
        <w:t>All of</w:t>
      </w:r>
      <w:proofErr w:type="gramEnd"/>
      <w:r w:rsidRPr="00813926">
        <w:rPr>
          <w:rFonts w:ascii="Calibri" w:hAnsi="Calibri" w:cs="Calibri"/>
          <w:b/>
          <w:bCs/>
          <w:u w:val="single"/>
        </w:rPr>
        <w:t xml:space="preserve"> these </w:t>
      </w:r>
      <w:r w:rsidRPr="002561C1">
        <w:rPr>
          <w:rFonts w:ascii="Calibri" w:hAnsi="Calibri" w:cs="Calibri"/>
          <w:b/>
          <w:bCs/>
          <w:highlight w:val="yellow"/>
          <w:u w:val="single"/>
        </w:rPr>
        <w:t>developments took place within</w:t>
      </w:r>
      <w:r w:rsidRPr="00813926">
        <w:rPr>
          <w:rFonts w:ascii="Calibri" w:hAnsi="Calibri" w:cs="Calibri"/>
          <w:b/>
          <w:bCs/>
          <w:u w:val="single"/>
        </w:rPr>
        <w:t xml:space="preserve"> the </w:t>
      </w:r>
      <w:r w:rsidRPr="002561C1">
        <w:rPr>
          <w:rFonts w:ascii="Calibri" w:hAnsi="Calibri" w:cs="Calibri"/>
          <w:b/>
          <w:bCs/>
          <w:highlight w:val="yellow"/>
          <w:u w:val="single"/>
        </w:rPr>
        <w:t>past one hundred y</w:t>
      </w:r>
      <w:r w:rsidRPr="00813926">
        <w:rPr>
          <w:rFonts w:ascii="Calibri" w:hAnsi="Calibri" w:cs="Calibri"/>
          <w:b/>
          <w:bCs/>
          <w:u w:val="single"/>
        </w:rPr>
        <w:t xml:space="preserve">ears. We’re already getting a glimpse of the </w:t>
      </w:r>
      <w:r w:rsidRPr="002561C1">
        <w:rPr>
          <w:rFonts w:ascii="Calibri" w:hAnsi="Calibri" w:cs="Calibri"/>
          <w:b/>
          <w:bCs/>
          <w:highlight w:val="yellow"/>
          <w:u w:val="single"/>
        </w:rPr>
        <w:t>next stage</w:t>
      </w:r>
      <w:r w:rsidRPr="00813926">
        <w:rPr>
          <w:rFonts w:ascii="Calibri" w:hAnsi="Calibri" w:cs="Calibri"/>
          <w:b/>
          <w:bCs/>
          <w:u w:val="single"/>
        </w:rPr>
        <w:t>.</w:t>
      </w:r>
      <w:r w:rsidRPr="002561C1">
        <w:rPr>
          <w:rFonts w:ascii="Calibri" w:hAnsi="Calibri" w:cs="Calibri"/>
          <w:sz w:val="8"/>
        </w:rPr>
        <w:t xml:space="preserve">  In May 2020, President Trump held an Oval Office ceremony to unveil the official flag of the newest branch of the U.S. armed forces: </w:t>
      </w:r>
      <w:proofErr w:type="gramStart"/>
      <w:r w:rsidRPr="002561C1">
        <w:rPr>
          <w:rFonts w:ascii="Calibri" w:hAnsi="Calibri" w:cs="Calibri"/>
          <w:b/>
          <w:bCs/>
          <w:highlight w:val="yellow"/>
          <w:u w:val="single"/>
        </w:rPr>
        <w:t>the</w:t>
      </w:r>
      <w:proofErr w:type="gramEnd"/>
      <w:r w:rsidRPr="002561C1">
        <w:rPr>
          <w:rFonts w:ascii="Calibri" w:hAnsi="Calibri" w:cs="Calibri"/>
          <w:b/>
          <w:bCs/>
          <w:highlight w:val="yellow"/>
          <w:u w:val="single"/>
        </w:rPr>
        <w:t xml:space="preserve"> Space Force</w:t>
      </w:r>
      <w:r w:rsidRPr="002561C1">
        <w:rPr>
          <w:rFonts w:ascii="Calibri" w:hAnsi="Calibri" w:cs="Calibri"/>
          <w:sz w:val="8"/>
        </w:rPr>
        <w:t xml:space="preserve">. Calling it a “very special moment,” Trump congratulated his administration for having “worked very hard on this and it’s so important from a defensive standpoint, from an offensive standpoint, from every standpoint there is,” thereby admitting up front that U.S. militarization of outer space was aggressive in intent. “We have developed some of the most incredible weapons anyone’s ever seen,” including a new “super-duper missile,” he enthused, “and it’s moving along very rapidly.” 49 The new Space Force amounted to an abrogation of the Outer Space Treaty that the United States and other governments signed in 1967 to prevent “a new form of colonial competition” and to bar the use of outer space for military purposes.  The same month that Trump held his flag ceremony, </w:t>
      </w:r>
      <w:r w:rsidRPr="00813926">
        <w:rPr>
          <w:rFonts w:ascii="Calibri" w:hAnsi="Calibri" w:cs="Calibri"/>
          <w:b/>
          <w:bCs/>
          <w:u w:val="single"/>
        </w:rPr>
        <w:t>the White House announced that the United States would begin negotiating accords with other governments</w:t>
      </w:r>
      <w:r w:rsidRPr="002561C1">
        <w:rPr>
          <w:rFonts w:ascii="Calibri" w:hAnsi="Calibri" w:cs="Calibri"/>
          <w:sz w:val="8"/>
        </w:rPr>
        <w:t xml:space="preserve"> including Canada, Japan, the United Arab Emirates, and European countries </w:t>
      </w:r>
      <w:r w:rsidRPr="00813926">
        <w:rPr>
          <w:rFonts w:ascii="Calibri" w:hAnsi="Calibri" w:cs="Calibri"/>
          <w:b/>
          <w:bCs/>
          <w:u w:val="single"/>
        </w:rPr>
        <w:t>with “like-minded” interests</w:t>
      </w:r>
      <w:r w:rsidRPr="002561C1">
        <w:rPr>
          <w:rFonts w:ascii="Calibri" w:hAnsi="Calibri" w:cs="Calibri"/>
          <w:sz w:val="8"/>
        </w:rPr>
        <w:t xml:space="preserve"> </w:t>
      </w:r>
      <w:r w:rsidRPr="00813926">
        <w:rPr>
          <w:rFonts w:ascii="Calibri" w:hAnsi="Calibri" w:cs="Calibri"/>
          <w:b/>
          <w:bCs/>
          <w:u w:val="single"/>
        </w:rPr>
        <w:t>in mining</w:t>
      </w:r>
      <w:r w:rsidRPr="002561C1">
        <w:rPr>
          <w:rFonts w:ascii="Calibri" w:hAnsi="Calibri" w:cs="Calibri"/>
          <w:sz w:val="8"/>
        </w:rPr>
        <w:t xml:space="preserve"> </w:t>
      </w:r>
      <w:r w:rsidRPr="00813926">
        <w:rPr>
          <w:rFonts w:ascii="Calibri" w:hAnsi="Calibri" w:cs="Calibri"/>
          <w:b/>
          <w:bCs/>
          <w:u w:val="single"/>
        </w:rPr>
        <w:t>the</w:t>
      </w:r>
      <w:r w:rsidRPr="002561C1">
        <w:rPr>
          <w:rFonts w:ascii="Calibri" w:hAnsi="Calibri" w:cs="Calibri"/>
          <w:sz w:val="8"/>
        </w:rPr>
        <w:t xml:space="preserve"> </w:t>
      </w:r>
      <w:r w:rsidRPr="00813926">
        <w:rPr>
          <w:rFonts w:ascii="Calibri" w:hAnsi="Calibri" w:cs="Calibri"/>
          <w:b/>
          <w:bCs/>
          <w:u w:val="single"/>
        </w:rPr>
        <w:t>moon</w:t>
      </w:r>
      <w:r w:rsidRPr="002561C1">
        <w:rPr>
          <w:rFonts w:ascii="Calibri" w:hAnsi="Calibri" w:cs="Calibri"/>
          <w:sz w:val="8"/>
        </w:rPr>
        <w:t xml:space="preserve">. The “Artemis Accords,” as the projected agreement was named, would include “safety zones” surrounding future moon bases to prevent damage or interference from rival countries—or companies. These would presumably include Russia, which was pointedly left out of the negotiations. </w:t>
      </w:r>
      <w:proofErr w:type="gramStart"/>
      <w:r w:rsidRPr="002561C1">
        <w:rPr>
          <w:rFonts w:ascii="Calibri" w:hAnsi="Calibri" w:cs="Calibri"/>
          <w:sz w:val="8"/>
        </w:rPr>
        <w:t xml:space="preserve">50  </w:t>
      </w:r>
      <w:r w:rsidRPr="00813926">
        <w:rPr>
          <w:rFonts w:ascii="Calibri" w:hAnsi="Calibri" w:cs="Calibri"/>
          <w:b/>
          <w:bCs/>
          <w:u w:val="single"/>
        </w:rPr>
        <w:t>Neither</w:t>
      </w:r>
      <w:proofErr w:type="gramEnd"/>
      <w:r w:rsidRPr="00813926">
        <w:rPr>
          <w:rFonts w:ascii="Calibri" w:hAnsi="Calibri" w:cs="Calibri"/>
          <w:b/>
          <w:bCs/>
          <w:u w:val="single"/>
        </w:rPr>
        <w:t xml:space="preserve"> of these developments should have been the least bit surprising, </w:t>
      </w:r>
      <w:r w:rsidRPr="002F62D0">
        <w:rPr>
          <w:rFonts w:ascii="Calibri" w:hAnsi="Calibri" w:cs="Calibri"/>
          <w:b/>
          <w:bCs/>
          <w:u w:val="single"/>
        </w:rPr>
        <w:t>despite</w:t>
      </w:r>
      <w:r w:rsidRPr="00813926">
        <w:rPr>
          <w:rFonts w:ascii="Calibri" w:hAnsi="Calibri" w:cs="Calibri"/>
          <w:b/>
          <w:bCs/>
          <w:u w:val="single"/>
        </w:rPr>
        <w:t xml:space="preserve"> more than half a century of </w:t>
      </w:r>
      <w:r w:rsidRPr="002561C1">
        <w:rPr>
          <w:rFonts w:ascii="Calibri" w:hAnsi="Calibri" w:cs="Calibri"/>
          <w:b/>
          <w:bCs/>
          <w:highlight w:val="yellow"/>
          <w:u w:val="single"/>
        </w:rPr>
        <w:t>protestations</w:t>
      </w:r>
      <w:r w:rsidRPr="00813926">
        <w:rPr>
          <w:rFonts w:ascii="Calibri" w:hAnsi="Calibri" w:cs="Calibri"/>
          <w:b/>
          <w:bCs/>
          <w:u w:val="single"/>
        </w:rPr>
        <w:t xml:space="preserve"> </w:t>
      </w:r>
      <w:r w:rsidRPr="002561C1">
        <w:rPr>
          <w:rFonts w:ascii="Calibri" w:hAnsi="Calibri" w:cs="Calibri"/>
          <w:b/>
          <w:bCs/>
          <w:highlight w:val="yellow"/>
          <w:u w:val="single"/>
        </w:rPr>
        <w:t xml:space="preserve">that no state </w:t>
      </w:r>
      <w:r w:rsidRPr="002F62D0">
        <w:rPr>
          <w:rFonts w:ascii="Calibri" w:hAnsi="Calibri" w:cs="Calibri"/>
          <w:b/>
          <w:bCs/>
          <w:u w:val="single"/>
        </w:rPr>
        <w:t xml:space="preserve">was </w:t>
      </w:r>
      <w:r w:rsidRPr="002561C1">
        <w:rPr>
          <w:rFonts w:ascii="Calibri" w:hAnsi="Calibri" w:cs="Calibri"/>
          <w:b/>
          <w:bCs/>
          <w:highlight w:val="yellow"/>
          <w:u w:val="single"/>
        </w:rPr>
        <w:t>interested in turning</w:t>
      </w:r>
      <w:r w:rsidRPr="00813926">
        <w:rPr>
          <w:rFonts w:ascii="Calibri" w:hAnsi="Calibri" w:cs="Calibri"/>
          <w:b/>
          <w:bCs/>
          <w:u w:val="single"/>
        </w:rPr>
        <w:t xml:space="preserve"> outer </w:t>
      </w:r>
      <w:r w:rsidRPr="002561C1">
        <w:rPr>
          <w:rFonts w:ascii="Calibri" w:hAnsi="Calibri" w:cs="Calibri"/>
          <w:b/>
          <w:bCs/>
          <w:highlight w:val="yellow"/>
          <w:u w:val="single"/>
        </w:rPr>
        <w:t>space</w:t>
      </w:r>
      <w:r w:rsidRPr="00813926">
        <w:rPr>
          <w:rFonts w:ascii="Calibri" w:hAnsi="Calibri" w:cs="Calibri"/>
          <w:b/>
          <w:bCs/>
          <w:u w:val="single"/>
        </w:rPr>
        <w:t xml:space="preserve"> </w:t>
      </w:r>
      <w:r w:rsidRPr="002561C1">
        <w:rPr>
          <w:rFonts w:ascii="Calibri" w:hAnsi="Calibri" w:cs="Calibri"/>
          <w:b/>
          <w:bCs/>
          <w:highlight w:val="yellow"/>
          <w:u w:val="single"/>
        </w:rPr>
        <w:t>into</w:t>
      </w:r>
      <w:r w:rsidRPr="00813926">
        <w:rPr>
          <w:rFonts w:ascii="Calibri" w:hAnsi="Calibri" w:cs="Calibri"/>
          <w:b/>
          <w:bCs/>
          <w:u w:val="single"/>
        </w:rPr>
        <w:t xml:space="preserve"> a </w:t>
      </w:r>
      <w:r w:rsidRPr="002561C1">
        <w:rPr>
          <w:rFonts w:ascii="Calibri" w:hAnsi="Calibri" w:cs="Calibri"/>
          <w:b/>
          <w:bCs/>
          <w:highlight w:val="yellow"/>
          <w:u w:val="single"/>
        </w:rPr>
        <w:t>battlefield</w:t>
      </w:r>
      <w:r w:rsidRPr="00813926">
        <w:rPr>
          <w:rFonts w:ascii="Calibri" w:hAnsi="Calibri" w:cs="Calibri"/>
          <w:b/>
          <w:bCs/>
          <w:u w:val="single"/>
        </w:rPr>
        <w:t xml:space="preserve">, a </w:t>
      </w:r>
      <w:r w:rsidRPr="002F62D0">
        <w:rPr>
          <w:rFonts w:ascii="Calibri" w:hAnsi="Calibri" w:cs="Calibri"/>
          <w:b/>
          <w:bCs/>
          <w:u w:val="single"/>
        </w:rPr>
        <w:t>shooting gallery</w:t>
      </w:r>
      <w:r w:rsidRPr="00813926">
        <w:rPr>
          <w:rFonts w:ascii="Calibri" w:hAnsi="Calibri" w:cs="Calibri"/>
          <w:b/>
          <w:bCs/>
          <w:u w:val="single"/>
        </w:rPr>
        <w:t xml:space="preserve">, </w:t>
      </w:r>
      <w:r w:rsidRPr="002F62D0">
        <w:rPr>
          <w:rFonts w:ascii="Calibri" w:hAnsi="Calibri" w:cs="Calibri"/>
          <w:b/>
          <w:bCs/>
          <w:highlight w:val="yellow"/>
          <w:u w:val="single"/>
        </w:rPr>
        <w:t>or</w:t>
      </w:r>
      <w:r w:rsidRPr="00813926">
        <w:rPr>
          <w:rFonts w:ascii="Calibri" w:hAnsi="Calibri" w:cs="Calibri"/>
          <w:b/>
          <w:bCs/>
          <w:u w:val="single"/>
        </w:rPr>
        <w:t xml:space="preserve"> </w:t>
      </w:r>
      <w:r w:rsidRPr="002F62D0">
        <w:rPr>
          <w:rFonts w:ascii="Calibri" w:hAnsi="Calibri" w:cs="Calibri"/>
          <w:b/>
          <w:bCs/>
          <w:u w:val="single"/>
        </w:rPr>
        <w:t>another</w:t>
      </w:r>
      <w:r w:rsidRPr="00813926">
        <w:rPr>
          <w:rFonts w:ascii="Calibri" w:hAnsi="Calibri" w:cs="Calibri"/>
          <w:b/>
          <w:bCs/>
          <w:u w:val="single"/>
        </w:rPr>
        <w:t xml:space="preserve"> </w:t>
      </w:r>
      <w:r w:rsidRPr="002F62D0">
        <w:rPr>
          <w:rFonts w:ascii="Calibri" w:hAnsi="Calibri" w:cs="Calibri"/>
          <w:b/>
          <w:bCs/>
          <w:u w:val="single"/>
        </w:rPr>
        <w:t xml:space="preserve">natural </w:t>
      </w:r>
      <w:r w:rsidRPr="002561C1">
        <w:rPr>
          <w:rFonts w:ascii="Calibri" w:hAnsi="Calibri" w:cs="Calibri"/>
          <w:b/>
          <w:bCs/>
          <w:highlight w:val="yellow"/>
          <w:u w:val="single"/>
        </w:rPr>
        <w:t>resource</w:t>
      </w:r>
      <w:r w:rsidRPr="00813926">
        <w:rPr>
          <w:rFonts w:ascii="Calibri" w:hAnsi="Calibri" w:cs="Calibri"/>
          <w:b/>
          <w:bCs/>
          <w:u w:val="single"/>
        </w:rPr>
        <w:t xml:space="preserve"> to be despoiled. It </w:t>
      </w:r>
      <w:r w:rsidRPr="002561C1">
        <w:rPr>
          <w:rFonts w:ascii="Calibri" w:hAnsi="Calibri" w:cs="Calibri"/>
          <w:b/>
          <w:bCs/>
          <w:highlight w:val="yellow"/>
          <w:u w:val="single"/>
        </w:rPr>
        <w:t>never</w:t>
      </w:r>
      <w:r w:rsidRPr="00813926">
        <w:rPr>
          <w:rFonts w:ascii="Calibri" w:hAnsi="Calibri" w:cs="Calibri"/>
          <w:b/>
          <w:bCs/>
          <w:u w:val="single"/>
        </w:rPr>
        <w:t xml:space="preserve"> was </w:t>
      </w:r>
      <w:r w:rsidRPr="002561C1">
        <w:rPr>
          <w:rFonts w:ascii="Calibri" w:hAnsi="Calibri" w:cs="Calibri"/>
          <w:b/>
          <w:bCs/>
          <w:highlight w:val="yellow"/>
          <w:u w:val="single"/>
        </w:rPr>
        <w:t>within</w:t>
      </w:r>
      <w:r w:rsidRPr="00813926">
        <w:rPr>
          <w:rFonts w:ascii="Calibri" w:hAnsi="Calibri" w:cs="Calibri"/>
          <w:b/>
          <w:bCs/>
          <w:u w:val="single"/>
        </w:rPr>
        <w:t xml:space="preserve"> the </w:t>
      </w:r>
      <w:r w:rsidRPr="002561C1">
        <w:rPr>
          <w:rFonts w:ascii="Calibri" w:hAnsi="Calibri" w:cs="Calibri"/>
          <w:b/>
          <w:bCs/>
          <w:highlight w:val="yellow"/>
          <w:u w:val="single"/>
        </w:rPr>
        <w:t>logic</w:t>
      </w:r>
      <w:r w:rsidRPr="00813926">
        <w:rPr>
          <w:rFonts w:ascii="Calibri" w:hAnsi="Calibri" w:cs="Calibri"/>
          <w:b/>
          <w:bCs/>
          <w:u w:val="single"/>
        </w:rPr>
        <w:t xml:space="preserve"> </w:t>
      </w:r>
      <w:r w:rsidRPr="002561C1">
        <w:rPr>
          <w:rFonts w:ascii="Calibri" w:hAnsi="Calibri" w:cs="Calibri"/>
          <w:b/>
          <w:bCs/>
          <w:highlight w:val="yellow"/>
          <w:u w:val="single"/>
        </w:rPr>
        <w:t>of</w:t>
      </w:r>
      <w:r w:rsidRPr="00813926">
        <w:rPr>
          <w:rFonts w:ascii="Calibri" w:hAnsi="Calibri" w:cs="Calibri"/>
          <w:b/>
          <w:bCs/>
          <w:u w:val="single"/>
        </w:rPr>
        <w:t xml:space="preserve"> the </w:t>
      </w:r>
      <w:r w:rsidRPr="002561C1">
        <w:rPr>
          <w:rFonts w:ascii="Calibri" w:hAnsi="Calibri" w:cs="Calibri"/>
          <w:b/>
          <w:bCs/>
          <w:highlight w:val="yellow"/>
          <w:u w:val="single"/>
        </w:rPr>
        <w:t>State to stick</w:t>
      </w:r>
      <w:r w:rsidRPr="00813926">
        <w:rPr>
          <w:rFonts w:ascii="Calibri" w:hAnsi="Calibri" w:cs="Calibri"/>
          <w:b/>
          <w:bCs/>
          <w:u w:val="single"/>
        </w:rPr>
        <w:t xml:space="preserve"> </w:t>
      </w:r>
      <w:r w:rsidRPr="002561C1">
        <w:rPr>
          <w:rFonts w:ascii="Calibri" w:hAnsi="Calibri" w:cs="Calibri"/>
          <w:b/>
          <w:bCs/>
          <w:highlight w:val="yellow"/>
          <w:u w:val="single"/>
        </w:rPr>
        <w:t>to any such pledge</w:t>
      </w:r>
      <w:r w:rsidRPr="00813926">
        <w:rPr>
          <w:rFonts w:ascii="Calibri" w:hAnsi="Calibri" w:cs="Calibri"/>
          <w:b/>
          <w:bCs/>
          <w:u w:val="single"/>
        </w:rPr>
        <w:t xml:space="preserve">, and there should be no doubt that </w:t>
      </w:r>
      <w:r w:rsidRPr="002F62D0">
        <w:rPr>
          <w:rFonts w:ascii="Calibri" w:hAnsi="Calibri" w:cs="Calibri"/>
          <w:b/>
          <w:bCs/>
          <w:highlight w:val="yellow"/>
          <w:u w:val="single"/>
        </w:rPr>
        <w:t>these</w:t>
      </w:r>
      <w:r w:rsidRPr="002F62D0">
        <w:rPr>
          <w:rFonts w:ascii="Calibri" w:hAnsi="Calibri" w:cs="Calibri"/>
          <w:b/>
          <w:bCs/>
          <w:u w:val="single"/>
        </w:rPr>
        <w:t xml:space="preserve"> </w:t>
      </w:r>
      <w:r w:rsidRPr="002561C1">
        <w:rPr>
          <w:rFonts w:ascii="Calibri" w:hAnsi="Calibri" w:cs="Calibri"/>
          <w:b/>
          <w:bCs/>
          <w:highlight w:val="yellow"/>
          <w:u w:val="single"/>
        </w:rPr>
        <w:t>initiatives</w:t>
      </w:r>
      <w:r w:rsidRPr="00813926">
        <w:rPr>
          <w:rFonts w:ascii="Calibri" w:hAnsi="Calibri" w:cs="Calibri"/>
          <w:b/>
          <w:bCs/>
          <w:u w:val="single"/>
        </w:rPr>
        <w:t xml:space="preserve"> </w:t>
      </w:r>
      <w:r w:rsidRPr="002561C1">
        <w:rPr>
          <w:rFonts w:ascii="Calibri" w:hAnsi="Calibri" w:cs="Calibri"/>
          <w:b/>
          <w:bCs/>
          <w:highlight w:val="yellow"/>
          <w:u w:val="single"/>
        </w:rPr>
        <w:t>will</w:t>
      </w:r>
      <w:r w:rsidRPr="00813926">
        <w:rPr>
          <w:rFonts w:ascii="Calibri" w:hAnsi="Calibri" w:cs="Calibri"/>
          <w:b/>
          <w:bCs/>
          <w:u w:val="single"/>
        </w:rPr>
        <w:t xml:space="preserve"> </w:t>
      </w:r>
      <w:r w:rsidRPr="002561C1">
        <w:rPr>
          <w:rFonts w:ascii="Calibri" w:hAnsi="Calibri" w:cs="Calibri"/>
          <w:b/>
          <w:bCs/>
          <w:highlight w:val="yellow"/>
          <w:u w:val="single"/>
        </w:rPr>
        <w:t>continue</w:t>
      </w:r>
      <w:r w:rsidRPr="002561C1">
        <w:rPr>
          <w:rFonts w:ascii="Calibri" w:hAnsi="Calibri" w:cs="Calibri"/>
          <w:sz w:val="8"/>
        </w:rPr>
        <w:t>, in the United States and elsewhere, outlasting parties, individual politicians, and shifts in alliances. ¶</w:t>
      </w:r>
      <w:proofErr w:type="gramStart"/>
      <w:r w:rsidRPr="002561C1">
        <w:rPr>
          <w:rFonts w:ascii="Calibri" w:hAnsi="Calibri" w:cs="Calibri"/>
          <w:sz w:val="8"/>
        </w:rPr>
        <w:t xml:space="preserve">¶  </w:t>
      </w:r>
      <w:r w:rsidRPr="00813926">
        <w:rPr>
          <w:rFonts w:ascii="Calibri" w:hAnsi="Calibri" w:cs="Calibri"/>
          <w:b/>
          <w:bCs/>
          <w:u w:val="single"/>
        </w:rPr>
        <w:t>The</w:t>
      </w:r>
      <w:proofErr w:type="gramEnd"/>
      <w:r w:rsidRPr="00813926">
        <w:rPr>
          <w:rFonts w:ascii="Calibri" w:hAnsi="Calibri" w:cs="Calibri"/>
          <w:b/>
          <w:bCs/>
          <w:u w:val="single"/>
        </w:rPr>
        <w:t xml:space="preserve"> larger implications </w:t>
      </w:r>
      <w:r w:rsidRPr="002F62D0">
        <w:rPr>
          <w:rFonts w:ascii="Calibri" w:hAnsi="Calibri" w:cs="Calibri"/>
          <w:b/>
          <w:bCs/>
          <w:u w:val="single"/>
        </w:rPr>
        <w:t>are</w:t>
      </w:r>
      <w:r w:rsidRPr="00813926">
        <w:rPr>
          <w:rFonts w:ascii="Calibri" w:hAnsi="Calibri" w:cs="Calibri"/>
          <w:b/>
          <w:bCs/>
          <w:u w:val="single"/>
        </w:rPr>
        <w:t xml:space="preserve"> also clear: the </w:t>
      </w:r>
      <w:r w:rsidRPr="002561C1">
        <w:rPr>
          <w:rFonts w:ascii="Calibri" w:hAnsi="Calibri" w:cs="Calibri"/>
          <w:b/>
          <w:bCs/>
          <w:highlight w:val="yellow"/>
          <w:u w:val="single"/>
        </w:rPr>
        <w:t>State refuses</w:t>
      </w:r>
      <w:r w:rsidRPr="00813926">
        <w:rPr>
          <w:rFonts w:ascii="Calibri" w:hAnsi="Calibri" w:cs="Calibri"/>
          <w:b/>
          <w:bCs/>
          <w:u w:val="single"/>
        </w:rPr>
        <w:t xml:space="preserve"> </w:t>
      </w:r>
      <w:r w:rsidRPr="002561C1">
        <w:rPr>
          <w:rFonts w:ascii="Calibri" w:hAnsi="Calibri" w:cs="Calibri"/>
          <w:b/>
          <w:bCs/>
          <w:highlight w:val="yellow"/>
          <w:u w:val="single"/>
        </w:rPr>
        <w:t xml:space="preserve">to be bound to </w:t>
      </w:r>
      <w:r w:rsidRPr="002F62D0">
        <w:rPr>
          <w:rFonts w:ascii="Calibri" w:hAnsi="Calibri" w:cs="Calibri"/>
          <w:b/>
          <w:bCs/>
          <w:u w:val="single"/>
        </w:rPr>
        <w:t>one</w:t>
      </w:r>
      <w:r w:rsidRPr="00813926">
        <w:rPr>
          <w:rFonts w:ascii="Calibri" w:hAnsi="Calibri" w:cs="Calibri"/>
          <w:b/>
          <w:bCs/>
          <w:u w:val="single"/>
        </w:rPr>
        <w:t xml:space="preserve"> </w:t>
      </w:r>
      <w:r w:rsidRPr="002561C1">
        <w:rPr>
          <w:rFonts w:ascii="Calibri" w:hAnsi="Calibri" w:cs="Calibri"/>
          <w:b/>
          <w:bCs/>
          <w:highlight w:val="yellow"/>
          <w:u w:val="single"/>
        </w:rPr>
        <w:t>planet</w:t>
      </w:r>
      <w:r w:rsidRPr="00813926">
        <w:rPr>
          <w:rFonts w:ascii="Calibri" w:hAnsi="Calibri" w:cs="Calibri"/>
          <w:b/>
          <w:bCs/>
          <w:u w:val="single"/>
        </w:rPr>
        <w:t xml:space="preserve"> or one environment. It is greater than the earth, and greater than any human population. </w:t>
      </w:r>
      <w:r w:rsidRPr="002561C1">
        <w:rPr>
          <w:rFonts w:ascii="Calibri" w:hAnsi="Calibri" w:cs="Calibri"/>
          <w:b/>
          <w:bCs/>
          <w:highlight w:val="yellow"/>
          <w:u w:val="single"/>
        </w:rPr>
        <w:t>If</w:t>
      </w:r>
      <w:r w:rsidRPr="00813926">
        <w:rPr>
          <w:rFonts w:ascii="Calibri" w:hAnsi="Calibri" w:cs="Calibri"/>
          <w:b/>
          <w:bCs/>
          <w:u w:val="single"/>
        </w:rPr>
        <w:t xml:space="preserve"> </w:t>
      </w:r>
      <w:r w:rsidRPr="002561C1">
        <w:rPr>
          <w:rFonts w:ascii="Calibri" w:hAnsi="Calibri" w:cs="Calibri"/>
          <w:b/>
          <w:bCs/>
          <w:highlight w:val="yellow"/>
          <w:u w:val="single"/>
        </w:rPr>
        <w:t xml:space="preserve">it turns </w:t>
      </w:r>
      <w:r w:rsidRPr="002F62D0">
        <w:rPr>
          <w:rFonts w:ascii="Calibri" w:hAnsi="Calibri" w:cs="Calibri"/>
          <w:b/>
          <w:bCs/>
          <w:u w:val="single"/>
        </w:rPr>
        <w:t xml:space="preserve">this </w:t>
      </w:r>
      <w:r w:rsidRPr="002561C1">
        <w:rPr>
          <w:rFonts w:ascii="Calibri" w:hAnsi="Calibri" w:cs="Calibri"/>
          <w:b/>
          <w:bCs/>
          <w:highlight w:val="yellow"/>
          <w:u w:val="single"/>
        </w:rPr>
        <w:t>planet</w:t>
      </w:r>
      <w:r w:rsidRPr="00813926">
        <w:rPr>
          <w:rFonts w:ascii="Calibri" w:hAnsi="Calibri" w:cs="Calibri"/>
          <w:b/>
          <w:bCs/>
          <w:u w:val="single"/>
        </w:rPr>
        <w:t xml:space="preserve"> </w:t>
      </w:r>
      <w:r w:rsidRPr="002F62D0">
        <w:rPr>
          <w:rFonts w:ascii="Calibri" w:hAnsi="Calibri" w:cs="Calibri"/>
          <w:b/>
          <w:bCs/>
          <w:u w:val="single"/>
        </w:rPr>
        <w:t xml:space="preserve">into an </w:t>
      </w:r>
      <w:r w:rsidRPr="002561C1">
        <w:rPr>
          <w:rFonts w:ascii="Calibri" w:hAnsi="Calibri" w:cs="Calibri"/>
          <w:b/>
          <w:bCs/>
          <w:highlight w:val="yellow"/>
          <w:u w:val="single"/>
        </w:rPr>
        <w:t xml:space="preserve">unlivable </w:t>
      </w:r>
      <w:r w:rsidRPr="002F62D0">
        <w:rPr>
          <w:rFonts w:ascii="Calibri" w:hAnsi="Calibri" w:cs="Calibri"/>
          <w:b/>
          <w:bCs/>
          <w:u w:val="single"/>
        </w:rPr>
        <w:t>husk</w:t>
      </w:r>
      <w:r w:rsidRPr="00813926">
        <w:rPr>
          <w:rFonts w:ascii="Calibri" w:hAnsi="Calibri" w:cs="Calibri"/>
          <w:b/>
          <w:bCs/>
          <w:u w:val="single"/>
        </w:rPr>
        <w:t xml:space="preserve"> through environmental depredation, race war, or nuclear holocaust, so be it; the </w:t>
      </w:r>
      <w:r w:rsidRPr="002561C1">
        <w:rPr>
          <w:rFonts w:ascii="Calibri" w:hAnsi="Calibri" w:cs="Calibri"/>
          <w:b/>
          <w:bCs/>
          <w:highlight w:val="yellow"/>
          <w:u w:val="single"/>
        </w:rPr>
        <w:t xml:space="preserve">State </w:t>
      </w:r>
      <w:r w:rsidRPr="002F62D0">
        <w:rPr>
          <w:rFonts w:ascii="Calibri" w:hAnsi="Calibri" w:cs="Calibri"/>
          <w:b/>
          <w:bCs/>
          <w:u w:val="single"/>
        </w:rPr>
        <w:t xml:space="preserve">will </w:t>
      </w:r>
      <w:r w:rsidRPr="002F62D0">
        <w:rPr>
          <w:rFonts w:ascii="Calibri" w:hAnsi="Calibri" w:cs="Calibri"/>
          <w:b/>
          <w:bCs/>
          <w:highlight w:val="yellow"/>
          <w:u w:val="single"/>
        </w:rPr>
        <w:t>find</w:t>
      </w:r>
      <w:r w:rsidRPr="002F62D0">
        <w:rPr>
          <w:rFonts w:ascii="Calibri" w:hAnsi="Calibri" w:cs="Calibri"/>
          <w:b/>
          <w:bCs/>
          <w:u w:val="single"/>
        </w:rPr>
        <w:t xml:space="preserve"> other </w:t>
      </w:r>
      <w:r w:rsidRPr="002561C1">
        <w:rPr>
          <w:rFonts w:ascii="Calibri" w:hAnsi="Calibri" w:cs="Calibri"/>
          <w:b/>
          <w:bCs/>
          <w:highlight w:val="yellow"/>
          <w:u w:val="single"/>
        </w:rPr>
        <w:t xml:space="preserve">worlds to </w:t>
      </w:r>
      <w:r w:rsidRPr="002F62D0">
        <w:rPr>
          <w:rFonts w:ascii="Calibri" w:hAnsi="Calibri" w:cs="Calibri"/>
          <w:b/>
          <w:bCs/>
          <w:highlight w:val="yellow"/>
          <w:u w:val="single"/>
        </w:rPr>
        <w:t>shape</w:t>
      </w:r>
      <w:r w:rsidRPr="002F62D0">
        <w:rPr>
          <w:rFonts w:ascii="Calibri" w:hAnsi="Calibri" w:cs="Calibri"/>
          <w:b/>
          <w:bCs/>
          <w:u w:val="single"/>
        </w:rPr>
        <w:t xml:space="preserve"> to its will</w:t>
      </w:r>
      <w:r w:rsidRPr="00813926">
        <w:rPr>
          <w:rFonts w:ascii="Calibri" w:hAnsi="Calibri" w:cs="Calibri"/>
          <w:b/>
          <w:bCs/>
          <w:u w:val="single"/>
        </w:rPr>
        <w:t xml:space="preserve">, </w:t>
      </w:r>
      <w:r w:rsidRPr="002F62D0">
        <w:rPr>
          <w:rFonts w:ascii="Calibri" w:hAnsi="Calibri" w:cs="Calibri"/>
          <w:b/>
          <w:bCs/>
          <w:u w:val="single"/>
        </w:rPr>
        <w:t>other settings in which to reproduce</w:t>
      </w:r>
      <w:r w:rsidRPr="00813926">
        <w:rPr>
          <w:rFonts w:ascii="Calibri" w:hAnsi="Calibri" w:cs="Calibri"/>
          <w:b/>
          <w:bCs/>
          <w:u w:val="single"/>
        </w:rPr>
        <w:t xml:space="preserve"> itself. </w:t>
      </w:r>
    </w:p>
    <w:p w14:paraId="250B754B" w14:textId="77777777" w:rsidR="00DF4F4E" w:rsidRDefault="00DF4F4E" w:rsidP="00DF4F4E">
      <w:pPr>
        <w:pStyle w:val="Heading4"/>
      </w:pPr>
      <w:r>
        <w:t xml:space="preserve">Anarchist revolutions are fragile; they need space apart, space to grow strong – and the process of reading the </w:t>
      </w:r>
      <w:proofErr w:type="spellStart"/>
      <w:r>
        <w:t>kritik</w:t>
      </w:r>
      <w:proofErr w:type="spellEnd"/>
      <w:r>
        <w:t xml:space="preserve"> is one of creating revolutionary spaces, </w:t>
      </w:r>
    </w:p>
    <w:p w14:paraId="439F77CB" w14:textId="77777777" w:rsidR="00DF4F4E" w:rsidRDefault="00DF4F4E" w:rsidP="00DF4F4E">
      <w:proofErr w:type="spellStart"/>
      <w:r>
        <w:t>Bevensee</w:t>
      </w:r>
      <w:proofErr w:type="spellEnd"/>
      <w:r>
        <w:t>, Emmi. No Date.  “</w:t>
      </w:r>
      <w:r w:rsidRPr="009311C8">
        <w:t>Anarchists Need Space Because We’re Fighting in All Directions</w:t>
      </w:r>
      <w:r>
        <w:t xml:space="preserve">.” </w:t>
      </w:r>
      <w:hyperlink r:id="rId9" w:history="1">
        <w:r w:rsidRPr="00484CF1">
          <w:rPr>
            <w:rStyle w:val="Hyperlink"/>
          </w:rPr>
          <w:t>https://theanarchistlibrary.org/library/emmi-bevensee-anarchists-need-space-because-we-re-fighting-in-all-directions</w:t>
        </w:r>
      </w:hyperlink>
    </w:p>
    <w:p w14:paraId="57C36D67" w14:textId="77777777" w:rsidR="00DF4F4E" w:rsidRPr="00063872" w:rsidRDefault="00DF4F4E" w:rsidP="00DF4F4E">
      <w:pPr>
        <w:rPr>
          <w:b/>
          <w:bCs/>
          <w:u w:val="single"/>
        </w:rPr>
      </w:pPr>
      <w:r w:rsidRPr="00256279">
        <w:rPr>
          <w:b/>
          <w:bCs/>
          <w:highlight w:val="yellow"/>
          <w:u w:val="single"/>
        </w:rPr>
        <w:lastRenderedPageBreak/>
        <w:t xml:space="preserve">Anarchism requires </w:t>
      </w:r>
      <w:r w:rsidRPr="00BC0BB0">
        <w:rPr>
          <w:b/>
          <w:bCs/>
          <w:u w:val="single"/>
        </w:rPr>
        <w:t xml:space="preserve">creative </w:t>
      </w:r>
      <w:r w:rsidRPr="00C24202">
        <w:rPr>
          <w:b/>
          <w:bCs/>
          <w:u w:val="single"/>
        </w:rPr>
        <w:t xml:space="preserve">experimentation and needs </w:t>
      </w:r>
      <w:r w:rsidRPr="00BC0BB0">
        <w:rPr>
          <w:b/>
          <w:bCs/>
          <w:u w:val="single"/>
        </w:rPr>
        <w:t xml:space="preserve">all the </w:t>
      </w:r>
      <w:r w:rsidRPr="00256279">
        <w:rPr>
          <w:b/>
          <w:bCs/>
          <w:highlight w:val="yellow"/>
          <w:u w:val="single"/>
        </w:rPr>
        <w:t xml:space="preserve">spaces </w:t>
      </w:r>
      <w:r w:rsidRPr="00BC0BB0">
        <w:rPr>
          <w:b/>
          <w:bCs/>
          <w:u w:val="single"/>
        </w:rPr>
        <w:t>possible to achieve its goals</w:t>
      </w:r>
      <w:r w:rsidRPr="00BC0BB0">
        <w:rPr>
          <w:b/>
          <w:bCs/>
          <w:highlight w:val="yellow"/>
          <w:u w:val="single"/>
        </w:rPr>
        <w:t>.</w:t>
      </w:r>
      <w:r w:rsidRPr="00256279">
        <w:rPr>
          <w:sz w:val="16"/>
        </w:rPr>
        <w:t xml:space="preserve"> Because these spaces and projects are </w:t>
      </w:r>
      <w:proofErr w:type="gramStart"/>
      <w:r w:rsidRPr="00256279">
        <w:rPr>
          <w:sz w:val="16"/>
        </w:rPr>
        <w:t>vulnerable</w:t>
      </w:r>
      <w:proofErr w:type="gramEnd"/>
      <w:r w:rsidRPr="00256279">
        <w:rPr>
          <w:sz w:val="16"/>
        </w:rPr>
        <w:t xml:space="preserve"> we need all the defenses with the least tradeoffs we can muster. </w:t>
      </w:r>
      <w:r w:rsidRPr="00256279">
        <w:rPr>
          <w:b/>
          <w:bCs/>
          <w:highlight w:val="yellow"/>
          <w:u w:val="single"/>
        </w:rPr>
        <w:t>Space-</w:t>
      </w:r>
      <w:r w:rsidRPr="00BC0BB0">
        <w:rPr>
          <w:b/>
          <w:bCs/>
          <w:u w:val="single"/>
        </w:rPr>
        <w:t xml:space="preserve">friendly </w:t>
      </w:r>
      <w:r w:rsidRPr="00256279">
        <w:rPr>
          <w:b/>
          <w:bCs/>
          <w:highlight w:val="yellow"/>
          <w:u w:val="single"/>
        </w:rPr>
        <w:t xml:space="preserve">anarchism </w:t>
      </w:r>
      <w:r w:rsidRPr="00BC0BB0">
        <w:rPr>
          <w:b/>
          <w:bCs/>
          <w:highlight w:val="yellow"/>
          <w:u w:val="single"/>
        </w:rPr>
        <w:t>offers</w:t>
      </w:r>
      <w:r w:rsidRPr="00BC0BB0">
        <w:rPr>
          <w:b/>
          <w:bCs/>
          <w:u w:val="single"/>
        </w:rPr>
        <w:t xml:space="preserve"> </w:t>
      </w:r>
      <w:r w:rsidRPr="004E5CC9">
        <w:rPr>
          <w:b/>
          <w:bCs/>
          <w:u w:val="single"/>
        </w:rPr>
        <w:t xml:space="preserve">us </w:t>
      </w:r>
      <w:r w:rsidRPr="00256279">
        <w:rPr>
          <w:b/>
          <w:bCs/>
          <w:highlight w:val="yellow"/>
          <w:u w:val="single"/>
        </w:rPr>
        <w:t>new horizons</w:t>
      </w:r>
      <w:r w:rsidRPr="00256279">
        <w:rPr>
          <w:sz w:val="16"/>
          <w:highlight w:val="yellow"/>
        </w:rPr>
        <w:t xml:space="preserve"> </w:t>
      </w:r>
      <w:r w:rsidRPr="00256279">
        <w:rPr>
          <w:sz w:val="16"/>
        </w:rPr>
        <w:t xml:space="preserve">to create, explore, and practice while simultaneously generating new and more defensible dynamics for our radical networks. </w:t>
      </w:r>
      <w:r w:rsidRPr="00BC0BB0">
        <w:rPr>
          <w:b/>
          <w:bCs/>
          <w:u w:val="single"/>
        </w:rPr>
        <w:t xml:space="preserve">Whether as </w:t>
      </w:r>
      <w:r w:rsidRPr="002F62D0">
        <w:rPr>
          <w:b/>
          <w:bCs/>
          <w:u w:val="single"/>
        </w:rPr>
        <w:t xml:space="preserve">roaming insurrectionary </w:t>
      </w:r>
      <w:r w:rsidRPr="002F62D0">
        <w:rPr>
          <w:b/>
          <w:bCs/>
          <w:highlight w:val="yellow"/>
          <w:u w:val="single"/>
        </w:rPr>
        <w:t>pirates</w:t>
      </w:r>
      <w:r w:rsidRPr="002F62D0">
        <w:rPr>
          <w:b/>
          <w:bCs/>
          <w:u w:val="single"/>
        </w:rPr>
        <w:t xml:space="preserve"> or </w:t>
      </w:r>
      <w:proofErr w:type="spellStart"/>
      <w:r w:rsidRPr="002F62D0">
        <w:rPr>
          <w:b/>
          <w:bCs/>
          <w:u w:val="single"/>
        </w:rPr>
        <w:t>horizontalist</w:t>
      </w:r>
      <w:proofErr w:type="spellEnd"/>
      <w:r w:rsidRPr="002F62D0">
        <w:rPr>
          <w:b/>
          <w:bCs/>
          <w:u w:val="single"/>
        </w:rPr>
        <w:t xml:space="preserve"> </w:t>
      </w:r>
      <w:r w:rsidRPr="002F62D0">
        <w:rPr>
          <w:b/>
          <w:bCs/>
          <w:highlight w:val="yellow"/>
          <w:u w:val="single"/>
        </w:rPr>
        <w:t>communes</w:t>
      </w:r>
      <w:r w:rsidRPr="004E5CC9">
        <w:rPr>
          <w:b/>
          <w:bCs/>
          <w:u w:val="single"/>
        </w:rPr>
        <w:t>, we must make a case for space-centric anarchism</w:t>
      </w:r>
      <w:r w:rsidRPr="00256279">
        <w:rPr>
          <w:sz w:val="16"/>
        </w:rPr>
        <w:t xml:space="preserve"> and then work through the intricacies of its ethics and practical requirements. Our Vulnerability is Our Strength. </w:t>
      </w:r>
      <w:r w:rsidRPr="004E5CC9">
        <w:rPr>
          <w:b/>
          <w:bCs/>
          <w:u w:val="single"/>
        </w:rPr>
        <w:t>Our enemies</w:t>
      </w:r>
      <w:r w:rsidRPr="00256279">
        <w:rPr>
          <w:sz w:val="16"/>
        </w:rPr>
        <w:t xml:space="preserve">, especially </w:t>
      </w:r>
      <w:proofErr w:type="spellStart"/>
      <w:r w:rsidRPr="00256279">
        <w:rPr>
          <w:sz w:val="16"/>
        </w:rPr>
        <w:t>tankies</w:t>
      </w:r>
      <w:proofErr w:type="spellEnd"/>
      <w:r w:rsidRPr="00256279">
        <w:rPr>
          <w:sz w:val="16"/>
        </w:rPr>
        <w:t xml:space="preserve">, </w:t>
      </w:r>
      <w:r w:rsidRPr="004E5CC9">
        <w:rPr>
          <w:b/>
          <w:bCs/>
          <w:u w:val="single"/>
        </w:rPr>
        <w:t xml:space="preserve">always gloat over the fact that </w:t>
      </w:r>
      <w:r w:rsidRPr="00256279">
        <w:rPr>
          <w:b/>
          <w:bCs/>
          <w:highlight w:val="yellow"/>
          <w:u w:val="single"/>
        </w:rPr>
        <w:t xml:space="preserve">anarchists </w:t>
      </w:r>
      <w:r w:rsidRPr="00BC0BB0">
        <w:rPr>
          <w:b/>
          <w:bCs/>
          <w:u w:val="single"/>
        </w:rPr>
        <w:t xml:space="preserve">always </w:t>
      </w:r>
      <w:r w:rsidRPr="00256279">
        <w:rPr>
          <w:b/>
          <w:bCs/>
          <w:highlight w:val="yellow"/>
          <w:u w:val="single"/>
        </w:rPr>
        <w:t>get slaughtered</w:t>
      </w:r>
      <w:r w:rsidRPr="00256279">
        <w:rPr>
          <w:sz w:val="16"/>
        </w:rPr>
        <w:t xml:space="preserve">. “An anarchist revolution has never succeeded!” </w:t>
      </w:r>
      <w:r w:rsidRPr="004E5CC9">
        <w:rPr>
          <w:b/>
          <w:bCs/>
          <w:u w:val="single"/>
        </w:rPr>
        <w:t xml:space="preserve">Regardless of this misunderstanding of longstanding anarchist projects and societies, and the backhanded glorification of brutalist authoritarian regimes, they’re right in that </w:t>
      </w:r>
      <w:r w:rsidRPr="00BC0BB0">
        <w:rPr>
          <w:b/>
          <w:bCs/>
          <w:u w:val="single"/>
        </w:rPr>
        <w:t xml:space="preserve">it is </w:t>
      </w:r>
      <w:r w:rsidRPr="00256279">
        <w:rPr>
          <w:b/>
          <w:bCs/>
          <w:highlight w:val="yellow"/>
          <w:u w:val="single"/>
        </w:rPr>
        <w:t xml:space="preserve">hard to protect anarchism </w:t>
      </w:r>
      <w:r w:rsidRPr="00BC0BB0">
        <w:rPr>
          <w:b/>
          <w:bCs/>
          <w:u w:val="single"/>
        </w:rPr>
        <w:t>especially while it blossoms</w:t>
      </w:r>
      <w:r w:rsidRPr="00256279">
        <w:rPr>
          <w:sz w:val="16"/>
          <w:highlight w:val="yellow"/>
        </w:rPr>
        <w:t xml:space="preserve">. </w:t>
      </w:r>
      <w:r w:rsidRPr="00256279">
        <w:rPr>
          <w:b/>
          <w:bCs/>
          <w:u w:val="single"/>
        </w:rPr>
        <w:t>We abhor unnecessary games of domination and the manipulative power plays that they require.</w:t>
      </w:r>
      <w:r w:rsidRPr="00256279">
        <w:rPr>
          <w:sz w:val="16"/>
        </w:rPr>
        <w:t xml:space="preserve"> </w:t>
      </w:r>
      <w:r w:rsidRPr="00256279">
        <w:rPr>
          <w:b/>
          <w:bCs/>
          <w:u w:val="single"/>
        </w:rPr>
        <w:t>We shy away from the zero-sum outlook that characterizes most of these so-called</w:t>
      </w:r>
      <w:r w:rsidRPr="004E5CC9">
        <w:rPr>
          <w:b/>
          <w:bCs/>
          <w:u w:val="single"/>
        </w:rPr>
        <w:t xml:space="preserve"> “successful revolutions” of the authoritarian communist or corporate capitalist varieties alike. </w:t>
      </w:r>
      <w:r w:rsidRPr="00256279">
        <w:rPr>
          <w:b/>
          <w:bCs/>
          <w:highlight w:val="yellow"/>
          <w:u w:val="single"/>
        </w:rPr>
        <w:t xml:space="preserve">We </w:t>
      </w:r>
      <w:r w:rsidRPr="00BC0BB0">
        <w:rPr>
          <w:b/>
          <w:bCs/>
          <w:highlight w:val="yellow"/>
          <w:u w:val="single"/>
        </w:rPr>
        <w:t>want</w:t>
      </w:r>
      <w:r w:rsidRPr="00BC0BB0">
        <w:rPr>
          <w:b/>
          <w:bCs/>
          <w:u w:val="single"/>
        </w:rPr>
        <w:t xml:space="preserve"> to build </w:t>
      </w:r>
      <w:r w:rsidRPr="00256279">
        <w:rPr>
          <w:b/>
          <w:bCs/>
          <w:highlight w:val="yellow"/>
          <w:u w:val="single"/>
        </w:rPr>
        <w:t>societies where people don’t have to destroy each other</w:t>
      </w:r>
      <w:r w:rsidRPr="00BC0BB0">
        <w:rPr>
          <w:b/>
          <w:bCs/>
          <w:u w:val="single"/>
        </w:rPr>
        <w:t xml:space="preserve"> </w:t>
      </w:r>
      <w:r w:rsidRPr="00256279">
        <w:rPr>
          <w:b/>
          <w:bCs/>
          <w:highlight w:val="yellow"/>
          <w:u w:val="single"/>
        </w:rPr>
        <w:t>to get their needs met</w:t>
      </w:r>
      <w:r w:rsidRPr="004E5CC9">
        <w:rPr>
          <w:b/>
          <w:bCs/>
          <w:u w:val="single"/>
        </w:rPr>
        <w:t xml:space="preserve">. </w:t>
      </w:r>
      <w:r w:rsidRPr="00256279">
        <w:rPr>
          <w:sz w:val="16"/>
        </w:rPr>
        <w:t xml:space="preserve">We </w:t>
      </w:r>
      <w:r w:rsidRPr="00BC0BB0">
        <w:rPr>
          <w:sz w:val="16"/>
        </w:rPr>
        <w:t>want</w:t>
      </w:r>
      <w:r w:rsidRPr="00256279">
        <w:rPr>
          <w:sz w:val="16"/>
        </w:rPr>
        <w:t xml:space="preserve"> societies where people have positive freedom not just social contracts with cartels of state and corporate violence. </w:t>
      </w:r>
      <w:r w:rsidRPr="00BC0BB0">
        <w:rPr>
          <w:sz w:val="16"/>
        </w:rPr>
        <w:t>But</w:t>
      </w:r>
      <w:r w:rsidRPr="00256279">
        <w:rPr>
          <w:sz w:val="16"/>
        </w:rPr>
        <w:t xml:space="preserve"> </w:t>
      </w:r>
      <w:r w:rsidRPr="00BC0BB0">
        <w:rPr>
          <w:sz w:val="16"/>
        </w:rPr>
        <w:t>we</w:t>
      </w:r>
      <w:r w:rsidRPr="00256279">
        <w:rPr>
          <w:sz w:val="16"/>
        </w:rPr>
        <w:t xml:space="preserve"> don’t just want it. </w:t>
      </w:r>
      <w:r w:rsidRPr="004E5CC9">
        <w:rPr>
          <w:b/>
          <w:bCs/>
          <w:u w:val="single"/>
        </w:rPr>
        <w:t>Anarchists are practical. We dream but we also birth these visions into the world.</w:t>
      </w:r>
      <w:r w:rsidRPr="00256279">
        <w:rPr>
          <w:sz w:val="16"/>
        </w:rPr>
        <w:t xml:space="preserve"> We struggle against coercion at every level. It’s exhausting </w:t>
      </w:r>
      <w:proofErr w:type="spellStart"/>
      <w:proofErr w:type="gramStart"/>
      <w:r w:rsidRPr="00256279">
        <w:rPr>
          <w:sz w:val="16"/>
        </w:rPr>
        <w:t>but,to</w:t>
      </w:r>
      <w:proofErr w:type="spellEnd"/>
      <w:proofErr w:type="gramEnd"/>
      <w:r w:rsidRPr="00256279">
        <w:rPr>
          <w:sz w:val="16"/>
        </w:rPr>
        <w:t xml:space="preserve"> an anarchist, everything is a front in the struggle for positive freedom. We are in constant struggle even if many parts of it just look like love and joy. </w:t>
      </w:r>
      <w:r w:rsidRPr="004E5CC9">
        <w:rPr>
          <w:b/>
          <w:bCs/>
          <w:u w:val="single"/>
        </w:rPr>
        <w:t xml:space="preserve">We don’t take the simple comfort of picking our battles as a movement even if we prioritize projects individually. For this </w:t>
      </w:r>
      <w:proofErr w:type="gramStart"/>
      <w:r w:rsidRPr="004E5CC9">
        <w:rPr>
          <w:b/>
          <w:bCs/>
          <w:u w:val="single"/>
        </w:rPr>
        <w:t>reason</w:t>
      </w:r>
      <w:proofErr w:type="gramEnd"/>
      <w:r w:rsidRPr="004E5CC9">
        <w:rPr>
          <w:b/>
          <w:bCs/>
          <w:u w:val="single"/>
        </w:rPr>
        <w:t xml:space="preserve"> our movements are diversely rich... and vulnerable.</w:t>
      </w:r>
      <w:r w:rsidRPr="00256279">
        <w:rPr>
          <w:sz w:val="16"/>
        </w:rPr>
        <w:t xml:space="preserve"> Because we don’t focus on the game of thrones for </w:t>
      </w:r>
      <w:proofErr w:type="gramStart"/>
      <w:r w:rsidRPr="00256279">
        <w:rPr>
          <w:sz w:val="16"/>
        </w:rPr>
        <w:t>power</w:t>
      </w:r>
      <w:proofErr w:type="gramEnd"/>
      <w:r w:rsidRPr="00256279">
        <w:rPr>
          <w:sz w:val="16"/>
        </w:rPr>
        <w:t xml:space="preserve"> we are vulnerable to those that do. Our enemies seek to master the weapons that we rightfully fear. It corrupts them but they get better and better at it. It’s no coincidence that so few anarchist societies have thorough weapons training and the ability to practically defend themselves. </w:t>
      </w:r>
      <w:r w:rsidRPr="004E5CC9">
        <w:rPr>
          <w:b/>
          <w:bCs/>
          <w:u w:val="single"/>
        </w:rPr>
        <w:t xml:space="preserve">We don’t want to build power. We’d much rather try to build a world where a focus on offensive violence is unnecessary. So </w:t>
      </w:r>
      <w:r w:rsidRPr="003A66D4">
        <w:rPr>
          <w:b/>
          <w:bCs/>
          <w:u w:val="single"/>
        </w:rPr>
        <w:t xml:space="preserve">even in places </w:t>
      </w:r>
      <w:r w:rsidRPr="00256279">
        <w:rPr>
          <w:b/>
          <w:bCs/>
          <w:highlight w:val="yellow"/>
          <w:u w:val="single"/>
        </w:rPr>
        <w:t>where anarchists</w:t>
      </w:r>
      <w:r w:rsidRPr="00D85CF3">
        <w:rPr>
          <w:b/>
          <w:bCs/>
          <w:u w:val="single"/>
        </w:rPr>
        <w:t xml:space="preserve">, or societies that practice anarchist values </w:t>
      </w:r>
      <w:r w:rsidRPr="003A66D4">
        <w:rPr>
          <w:b/>
          <w:bCs/>
          <w:u w:val="single"/>
        </w:rPr>
        <w:t xml:space="preserve">have found the ability to </w:t>
      </w:r>
      <w:r w:rsidRPr="00256279">
        <w:rPr>
          <w:b/>
          <w:bCs/>
          <w:highlight w:val="yellow"/>
          <w:u w:val="single"/>
        </w:rPr>
        <w:t>defend themselves</w:t>
      </w:r>
      <w:r w:rsidRPr="004E5CC9">
        <w:rPr>
          <w:b/>
          <w:bCs/>
          <w:u w:val="single"/>
        </w:rPr>
        <w:t xml:space="preserve"> such as Rojava, Spain, and the Zapatista autonomous zones, </w:t>
      </w:r>
      <w:r w:rsidRPr="003A66D4">
        <w:rPr>
          <w:b/>
          <w:bCs/>
          <w:u w:val="single"/>
        </w:rPr>
        <w:t xml:space="preserve">our physical </w:t>
      </w:r>
      <w:r w:rsidRPr="00256279">
        <w:rPr>
          <w:b/>
          <w:bCs/>
          <w:highlight w:val="yellow"/>
          <w:u w:val="single"/>
        </w:rPr>
        <w:t xml:space="preserve">defense has </w:t>
      </w:r>
      <w:r w:rsidRPr="00D85CF3">
        <w:rPr>
          <w:b/>
          <w:bCs/>
          <w:u w:val="single"/>
        </w:rPr>
        <w:t xml:space="preserve">often </w:t>
      </w:r>
      <w:r w:rsidRPr="003A66D4">
        <w:rPr>
          <w:b/>
          <w:bCs/>
          <w:u w:val="single"/>
        </w:rPr>
        <w:t xml:space="preserve">either </w:t>
      </w:r>
      <w:r w:rsidRPr="00D85CF3">
        <w:rPr>
          <w:b/>
          <w:bCs/>
          <w:u w:val="single"/>
        </w:rPr>
        <w:t xml:space="preserve">still </w:t>
      </w:r>
      <w:r w:rsidRPr="003A66D4">
        <w:rPr>
          <w:b/>
          <w:bCs/>
          <w:u w:val="single"/>
        </w:rPr>
        <w:t xml:space="preserve">eventually </w:t>
      </w:r>
      <w:r w:rsidRPr="00256279">
        <w:rPr>
          <w:b/>
          <w:bCs/>
          <w:highlight w:val="yellow"/>
          <w:u w:val="single"/>
        </w:rPr>
        <w:t>failed or succeeded because of their relationship with other</w:t>
      </w:r>
      <w:r w:rsidRPr="004E5CC9">
        <w:rPr>
          <w:b/>
          <w:bCs/>
          <w:u w:val="single"/>
        </w:rPr>
        <w:t xml:space="preserve">, often creative, </w:t>
      </w:r>
      <w:r w:rsidRPr="00256279">
        <w:rPr>
          <w:b/>
          <w:bCs/>
          <w:highlight w:val="yellow"/>
          <w:u w:val="single"/>
        </w:rPr>
        <w:t>strategies</w:t>
      </w:r>
      <w:r w:rsidRPr="004E5CC9">
        <w:rPr>
          <w:b/>
          <w:bCs/>
          <w:u w:val="single"/>
        </w:rPr>
        <w:t>.</w:t>
      </w:r>
      <w:r w:rsidRPr="00256279">
        <w:rPr>
          <w:sz w:val="16"/>
        </w:rPr>
        <w:t xml:space="preserve"> But it’s not just monopolies of violence that we’re bad at, it’s also politics in general. We lean </w:t>
      </w:r>
      <w:proofErr w:type="spellStart"/>
      <w:r w:rsidRPr="00256279">
        <w:rPr>
          <w:sz w:val="16"/>
        </w:rPr>
        <w:t>extraparlimentary</w:t>
      </w:r>
      <w:proofErr w:type="spellEnd"/>
      <w:r w:rsidRPr="00256279">
        <w:rPr>
          <w:sz w:val="16"/>
        </w:rPr>
        <w:t xml:space="preserve"> as a movement and often try to build parallel movements outside of the reign of deeply compromised electoral politics. </w:t>
      </w:r>
      <w:proofErr w:type="gramStart"/>
      <w:r w:rsidRPr="00256279">
        <w:rPr>
          <w:sz w:val="16"/>
        </w:rPr>
        <w:t>So</w:t>
      </w:r>
      <w:proofErr w:type="gramEnd"/>
      <w:r w:rsidRPr="00256279">
        <w:rPr>
          <w:sz w:val="16"/>
        </w:rPr>
        <w:t xml:space="preserve"> while we’re building our own infrastructure and ways of doing things, the career politicians who are intimidated by us are always amassing their forces against us whether through the ballot or the police. These examples are just a taste of the ways in which our greatest assets, the very core of what we love, are some of our largest attack vectors. Insurrectionary, Parallel, and Creative Spaces for Experimentation </w:t>
      </w:r>
      <w:r w:rsidRPr="00256279">
        <w:rPr>
          <w:b/>
          <w:bCs/>
          <w:highlight w:val="yellow"/>
          <w:u w:val="single"/>
        </w:rPr>
        <w:t xml:space="preserve">Because we’re </w:t>
      </w:r>
      <w:r w:rsidRPr="00D85CF3">
        <w:rPr>
          <w:b/>
          <w:bCs/>
          <w:highlight w:val="yellow"/>
          <w:u w:val="single"/>
        </w:rPr>
        <w:t>vulnerable</w:t>
      </w:r>
      <w:r w:rsidRPr="00D85CF3">
        <w:rPr>
          <w:b/>
          <w:bCs/>
          <w:u w:val="single"/>
        </w:rPr>
        <w:t xml:space="preserve"> on all sides</w:t>
      </w:r>
      <w:r w:rsidRPr="00256279">
        <w:rPr>
          <w:b/>
          <w:bCs/>
          <w:highlight w:val="yellow"/>
          <w:u w:val="single"/>
        </w:rPr>
        <w:t>, we need space</w:t>
      </w:r>
      <w:r w:rsidRPr="004E5CC9">
        <w:rPr>
          <w:b/>
          <w:bCs/>
          <w:u w:val="single"/>
        </w:rPr>
        <w:t xml:space="preserve">. In the immediate sense we need a place to meet, virtual or physical. </w:t>
      </w:r>
      <w:r w:rsidRPr="00267C8F">
        <w:rPr>
          <w:b/>
          <w:bCs/>
          <w:highlight w:val="yellow"/>
          <w:u w:val="single"/>
        </w:rPr>
        <w:t>We need to spread out</w:t>
      </w:r>
      <w:r w:rsidRPr="004E5CC9">
        <w:rPr>
          <w:b/>
          <w:bCs/>
          <w:u w:val="single"/>
        </w:rPr>
        <w:t>.</w:t>
      </w:r>
      <w:r w:rsidRPr="00256279">
        <w:rPr>
          <w:sz w:val="16"/>
        </w:rPr>
        <w:t xml:space="preserve"> </w:t>
      </w:r>
      <w:r w:rsidRPr="004E5CC9">
        <w:rPr>
          <w:b/>
          <w:bCs/>
          <w:u w:val="single"/>
        </w:rPr>
        <w:t xml:space="preserve">Space can be the abstract and general notion of the distance between two objects or the concrete but expansive area beyond our atmosphere. </w:t>
      </w:r>
      <w:r w:rsidRPr="00256279">
        <w:rPr>
          <w:sz w:val="16"/>
        </w:rPr>
        <w:t xml:space="preserve">The fact that they share a word in English (and many other languages) is itself evocative of what we want. </w:t>
      </w:r>
      <w:r w:rsidRPr="004E5CC9">
        <w:rPr>
          <w:b/>
          <w:bCs/>
          <w:u w:val="single"/>
        </w:rPr>
        <w:t xml:space="preserve">In our love of outer space, we are </w:t>
      </w:r>
      <w:proofErr w:type="gramStart"/>
      <w:r w:rsidRPr="004E5CC9">
        <w:rPr>
          <w:b/>
          <w:bCs/>
          <w:u w:val="single"/>
        </w:rPr>
        <w:t>actually committing</w:t>
      </w:r>
      <w:proofErr w:type="gramEnd"/>
      <w:r w:rsidRPr="004E5CC9">
        <w:rPr>
          <w:b/>
          <w:bCs/>
          <w:u w:val="single"/>
        </w:rPr>
        <w:t xml:space="preserve"> to our love of the path between things.</w:t>
      </w:r>
      <w:r>
        <w:rPr>
          <w:b/>
          <w:bCs/>
          <w:u w:val="single"/>
        </w:rPr>
        <w:t xml:space="preserve"> </w:t>
      </w:r>
      <w:r w:rsidRPr="004E5CC9">
        <w:rPr>
          <w:b/>
          <w:bCs/>
          <w:u w:val="single"/>
        </w:rPr>
        <w:t>The heart of anarchism is creative experimentation and the interplay between theory and practice. Our attempts at traversing these paths are often delicate</w:t>
      </w:r>
      <w:r w:rsidRPr="00256279">
        <w:rPr>
          <w:sz w:val="16"/>
        </w:rPr>
        <w:t xml:space="preserve">. Our experiments have the advantage of being decentralized and as such generate resilience. You can’t pick off our leaders if we have none. You can’t destroy our movement if it’s completely dynamic and constantly adapting </w:t>
      </w:r>
      <w:proofErr w:type="gramStart"/>
      <w:r w:rsidRPr="00256279">
        <w:rPr>
          <w:sz w:val="16"/>
        </w:rPr>
        <w:t>it’s</w:t>
      </w:r>
      <w:proofErr w:type="gramEnd"/>
      <w:r w:rsidRPr="00256279">
        <w:rPr>
          <w:sz w:val="16"/>
        </w:rPr>
        <w:t xml:space="preserve"> edges and vectors. They attack one point and that point just changes form or gets mimicked somewhere else. We have the power of whack-a-mole. </w:t>
      </w:r>
      <w:r w:rsidRPr="004E5CC9">
        <w:rPr>
          <w:b/>
          <w:bCs/>
          <w:u w:val="single"/>
        </w:rPr>
        <w:t xml:space="preserve">But that </w:t>
      </w:r>
      <w:r w:rsidRPr="00267C8F">
        <w:rPr>
          <w:b/>
          <w:bCs/>
          <w:highlight w:val="yellow"/>
          <w:u w:val="single"/>
        </w:rPr>
        <w:t>resilient adaptivity alone isn’t enough</w:t>
      </w:r>
      <w:r w:rsidRPr="004E5CC9">
        <w:rPr>
          <w:b/>
          <w:bCs/>
          <w:u w:val="single"/>
        </w:rPr>
        <w:t>.</w:t>
      </w:r>
      <w:r w:rsidRPr="00256279">
        <w:rPr>
          <w:sz w:val="16"/>
        </w:rPr>
        <w:t xml:space="preserve"> </w:t>
      </w:r>
      <w:proofErr w:type="spellStart"/>
      <w:r w:rsidRPr="00256279">
        <w:rPr>
          <w:sz w:val="16"/>
        </w:rPr>
        <w:t>Tankies</w:t>
      </w:r>
      <w:proofErr w:type="spellEnd"/>
      <w:r w:rsidRPr="00256279">
        <w:rPr>
          <w:sz w:val="16"/>
        </w:rPr>
        <w:t xml:space="preserve"> take this problem and use it to justify authoritarian centralism. “You can’t have a revolution without </w:t>
      </w:r>
      <w:proofErr w:type="spellStart"/>
      <w:r w:rsidRPr="00256279">
        <w:rPr>
          <w:sz w:val="16"/>
        </w:rPr>
        <w:t>gulagging</w:t>
      </w:r>
      <w:proofErr w:type="spellEnd"/>
      <w:r w:rsidRPr="00256279">
        <w:rPr>
          <w:sz w:val="16"/>
        </w:rPr>
        <w:t xml:space="preserve"> the saboteurs and enemies of that revolution! You need domination to create </w:t>
      </w:r>
      <w:proofErr w:type="spellStart"/>
      <w:r w:rsidRPr="00256279">
        <w:rPr>
          <w:sz w:val="16"/>
        </w:rPr>
        <w:t>freedom</w:t>
      </w:r>
      <w:proofErr w:type="gramStart"/>
      <w:r w:rsidRPr="00256279">
        <w:rPr>
          <w:sz w:val="16"/>
        </w:rPr>
        <w:t>!”Because</w:t>
      </w:r>
      <w:proofErr w:type="spellEnd"/>
      <w:proofErr w:type="gramEnd"/>
      <w:r w:rsidRPr="00256279">
        <w:rPr>
          <w:sz w:val="16"/>
        </w:rPr>
        <w:t xml:space="preserve"> we recognize the interdependent relationship between ends and means we fundamentally doubt the viability of movements that employ such tradeoffs and search for strategies without them.</w:t>
      </w:r>
      <w:r>
        <w:rPr>
          <w:b/>
          <w:bCs/>
          <w:u w:val="single"/>
        </w:rPr>
        <w:t xml:space="preserve"> </w:t>
      </w:r>
      <w:r w:rsidRPr="004E5CC9">
        <w:rPr>
          <w:b/>
          <w:bCs/>
          <w:u w:val="single"/>
        </w:rPr>
        <w:t xml:space="preserve">Insurrectionary anarchism seeks to create these spaces through creative and </w:t>
      </w:r>
      <w:proofErr w:type="spellStart"/>
      <w:r w:rsidRPr="004E5CC9">
        <w:rPr>
          <w:b/>
          <w:bCs/>
          <w:u w:val="single"/>
        </w:rPr>
        <w:t>stigmergic</w:t>
      </w:r>
      <w:proofErr w:type="spellEnd"/>
      <w:r w:rsidRPr="004E5CC9">
        <w:rPr>
          <w:b/>
          <w:bCs/>
          <w:u w:val="single"/>
        </w:rPr>
        <w:t xml:space="preserve"> revolutionary pockets. In the joy of liberation people can </w:t>
      </w:r>
      <w:r w:rsidRPr="004E5CC9">
        <w:rPr>
          <w:b/>
          <w:bCs/>
          <w:u w:val="single"/>
        </w:rPr>
        <w:lastRenderedPageBreak/>
        <w:t>experiment with alternative modes of self-organization</w:t>
      </w:r>
      <w:r w:rsidRPr="00256279">
        <w:rPr>
          <w:sz w:val="16"/>
        </w:rPr>
        <w:t>. Insurrection carves out the spaces in time and place that allow us to build without the constant attacks and pressing dynamics of power as it is. The longstanding gradualist processes and parallel infrastructures that we’ve been working for in the margins are then able to come in and take roots. We defend these spaces from all sides using a variety of means.</w:t>
      </w:r>
    </w:p>
    <w:p w14:paraId="7F48ED45" w14:textId="77777777" w:rsidR="00DF4F4E" w:rsidRPr="00813926" w:rsidRDefault="00DF4F4E" w:rsidP="00DF4F4E">
      <w:pPr>
        <w:pStyle w:val="Heading4"/>
        <w:rPr>
          <w:rFonts w:cs="Calibri"/>
        </w:rPr>
      </w:pPr>
      <w:r w:rsidRPr="00813926">
        <w:rPr>
          <w:rFonts w:cs="Calibri"/>
        </w:rPr>
        <w:t>The state occasionally subverts capital in the name of stabilizing the overall system. Do not be deceived—the only way to get rid of capitalism is to get rid of the state</w:t>
      </w:r>
      <w:r>
        <w:rPr>
          <w:rFonts w:cs="Calibri"/>
        </w:rPr>
        <w:t xml:space="preserve"> </w:t>
      </w:r>
      <w:proofErr w:type="spellStart"/>
      <w:r w:rsidRPr="00813926">
        <w:rPr>
          <w:rFonts w:eastAsia="Times New Roman"/>
          <w:color w:val="222222"/>
          <w:sz w:val="20"/>
          <w:szCs w:val="20"/>
          <w:shd w:val="clear" w:color="auto" w:fill="FFFFFF"/>
        </w:rPr>
        <w:t>Laursen</w:t>
      </w:r>
      <w:proofErr w:type="spellEnd"/>
      <w:r>
        <w:rPr>
          <w:rFonts w:eastAsia="Times New Roman"/>
          <w:color w:val="222222"/>
          <w:sz w:val="20"/>
          <w:szCs w:val="20"/>
          <w:shd w:val="clear" w:color="auto" w:fill="FFFFFF"/>
        </w:rPr>
        <w:t xml:space="preserve"> 21</w:t>
      </w:r>
      <w:r w:rsidRPr="00813926">
        <w:rPr>
          <w:rFonts w:cs="Calibri"/>
        </w:rPr>
        <w:t xml:space="preserve">. </w:t>
      </w:r>
    </w:p>
    <w:p w14:paraId="2BC35CA4" w14:textId="77777777" w:rsidR="00DF4F4E" w:rsidRPr="00813926" w:rsidRDefault="00DF4F4E" w:rsidP="00DF4F4E">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109-111</w:t>
      </w:r>
    </w:p>
    <w:p w14:paraId="00C5BAB3" w14:textId="77777777" w:rsidR="00DF4F4E" w:rsidRPr="00813926" w:rsidRDefault="00DF4F4E" w:rsidP="00DF4F4E">
      <w:pPr>
        <w:pStyle w:val="NormalWeb"/>
        <w:rPr>
          <w:rFonts w:ascii="Calibri" w:hAnsi="Calibri" w:cs="Calibri"/>
          <w:b/>
          <w:bCs/>
          <w:u w:val="single"/>
        </w:rPr>
      </w:pPr>
      <w:r w:rsidRPr="00813926">
        <w:rPr>
          <w:rFonts w:ascii="Calibri" w:hAnsi="Calibri" w:cs="Calibri"/>
          <w:b/>
          <w:bCs/>
          <w:u w:val="single"/>
        </w:rPr>
        <w:t xml:space="preserve">The immediate interests of the State and capital are not always congruent— and when they are not, </w:t>
      </w:r>
      <w:r w:rsidRPr="003A66D4">
        <w:rPr>
          <w:rFonts w:ascii="Calibri" w:hAnsi="Calibri" w:cs="Calibri"/>
          <w:b/>
          <w:bCs/>
          <w:u w:val="single"/>
        </w:rPr>
        <w:t xml:space="preserve">usually it is the </w:t>
      </w:r>
      <w:r w:rsidRPr="000A6B85">
        <w:rPr>
          <w:rFonts w:ascii="Calibri" w:hAnsi="Calibri" w:cs="Calibri"/>
          <w:b/>
          <w:bCs/>
          <w:highlight w:val="yellow"/>
          <w:u w:val="single"/>
        </w:rPr>
        <w:t xml:space="preserve">State </w:t>
      </w:r>
      <w:r w:rsidRPr="003A66D4">
        <w:rPr>
          <w:rFonts w:ascii="Calibri" w:hAnsi="Calibri" w:cs="Calibri"/>
          <w:b/>
          <w:bCs/>
          <w:u w:val="single"/>
        </w:rPr>
        <w:t xml:space="preserve">that </w:t>
      </w:r>
      <w:r w:rsidRPr="000A6B85">
        <w:rPr>
          <w:rFonts w:ascii="Calibri" w:hAnsi="Calibri" w:cs="Calibri"/>
          <w:b/>
          <w:bCs/>
          <w:highlight w:val="yellow"/>
          <w:u w:val="single"/>
        </w:rPr>
        <w:t>determines the agenda</w:t>
      </w:r>
      <w:r w:rsidRPr="000A6B85">
        <w:rPr>
          <w:rFonts w:ascii="Calibri" w:hAnsi="Calibri" w:cs="Calibri"/>
          <w:sz w:val="16"/>
        </w:rPr>
        <w:t xml:space="preserve">. For example, in 1834 the British Parliament downgraded the rich and politically powerful East India Company into a managing agency for the British government in India and in 1873 dissolved it (after a final dividend payment and stock redemption). The European carve-up of the developing world into colonies and protectorates, at around the same time, which </w:t>
      </w:r>
      <w:proofErr w:type="gramStart"/>
      <w:r w:rsidRPr="000A6B85">
        <w:rPr>
          <w:rFonts w:ascii="Calibri" w:hAnsi="Calibri" w:cs="Calibri"/>
          <w:sz w:val="16"/>
        </w:rPr>
        <w:t>in reality was</w:t>
      </w:r>
      <w:proofErr w:type="gramEnd"/>
      <w:r w:rsidRPr="000A6B85">
        <w:rPr>
          <w:rFonts w:ascii="Calibri" w:hAnsi="Calibri" w:cs="Calibri"/>
          <w:sz w:val="16"/>
        </w:rPr>
        <w:t xml:space="preserve"> sparked by political ambitions, territorial rivalries, and proxy warfare, not to mention the need to supply military and civil posts to members of polite families, was rationalized as a business proposition. But European capitalists and businesses underinvested in these territories, which served primarily to extend the State’s military and political control. Commercial exploitation took place mainly in other parts of the developing world, such as the Americas, that Europe did not politically control, and later in the former European colonies after they (re)gained independence.  </w:t>
      </w:r>
      <w:r w:rsidRPr="00813926">
        <w:rPr>
          <w:rFonts w:ascii="Calibri" w:hAnsi="Calibri" w:cs="Calibri"/>
          <w:b/>
          <w:bCs/>
          <w:u w:val="single"/>
        </w:rPr>
        <w:t xml:space="preserve">More recently, </w:t>
      </w:r>
      <w:r w:rsidRPr="003A66D4">
        <w:rPr>
          <w:rFonts w:ascii="Calibri" w:hAnsi="Calibri" w:cs="Calibri"/>
          <w:b/>
          <w:bCs/>
          <w:u w:val="single"/>
        </w:rPr>
        <w:t xml:space="preserve">the </w:t>
      </w:r>
      <w:r w:rsidRPr="000A6B85">
        <w:rPr>
          <w:rFonts w:ascii="Calibri" w:hAnsi="Calibri" w:cs="Calibri"/>
          <w:b/>
          <w:bCs/>
          <w:highlight w:val="yellow"/>
          <w:u w:val="single"/>
        </w:rPr>
        <w:t xml:space="preserve">U.S. </w:t>
      </w:r>
      <w:r w:rsidRPr="003A66D4">
        <w:rPr>
          <w:rFonts w:ascii="Calibri" w:hAnsi="Calibri" w:cs="Calibri"/>
          <w:b/>
          <w:bCs/>
          <w:u w:val="single"/>
        </w:rPr>
        <w:t xml:space="preserve">government for strategic reasons has </w:t>
      </w:r>
      <w:r w:rsidRPr="000A6B85">
        <w:rPr>
          <w:rFonts w:ascii="Calibri" w:hAnsi="Calibri" w:cs="Calibri"/>
          <w:b/>
          <w:bCs/>
          <w:highlight w:val="yellow"/>
          <w:u w:val="single"/>
        </w:rPr>
        <w:t>forb</w:t>
      </w:r>
      <w:r w:rsidRPr="003A66D4">
        <w:rPr>
          <w:rFonts w:ascii="Calibri" w:hAnsi="Calibri" w:cs="Calibri"/>
          <w:b/>
          <w:bCs/>
          <w:highlight w:val="yellow"/>
          <w:u w:val="single"/>
        </w:rPr>
        <w:t>id</w:t>
      </w:r>
      <w:r w:rsidRPr="003A66D4">
        <w:rPr>
          <w:rFonts w:ascii="Calibri" w:hAnsi="Calibri" w:cs="Calibri"/>
          <w:b/>
          <w:bCs/>
          <w:u w:val="single"/>
        </w:rPr>
        <w:t>den</w:t>
      </w:r>
      <w:r w:rsidRPr="000A6B85">
        <w:rPr>
          <w:rFonts w:ascii="Calibri" w:hAnsi="Calibri" w:cs="Calibri"/>
          <w:b/>
          <w:bCs/>
          <w:highlight w:val="yellow"/>
          <w:u w:val="single"/>
        </w:rPr>
        <w:t xml:space="preserve"> American </w:t>
      </w:r>
      <w:r w:rsidRPr="001160B8">
        <w:rPr>
          <w:rFonts w:ascii="Calibri" w:hAnsi="Calibri" w:cs="Calibri"/>
          <w:b/>
          <w:bCs/>
          <w:u w:val="single"/>
        </w:rPr>
        <w:t xml:space="preserve">companies from </w:t>
      </w:r>
      <w:r w:rsidRPr="003A66D4">
        <w:rPr>
          <w:rFonts w:ascii="Calibri" w:hAnsi="Calibri" w:cs="Calibri"/>
          <w:b/>
          <w:bCs/>
          <w:u w:val="single"/>
        </w:rPr>
        <w:t xml:space="preserve">doing </w:t>
      </w:r>
      <w:r w:rsidRPr="000A6B85">
        <w:rPr>
          <w:rFonts w:ascii="Calibri" w:hAnsi="Calibri" w:cs="Calibri"/>
          <w:b/>
          <w:bCs/>
          <w:highlight w:val="yellow"/>
          <w:u w:val="single"/>
        </w:rPr>
        <w:t xml:space="preserve">business in </w:t>
      </w:r>
      <w:r w:rsidRPr="003A66D4">
        <w:rPr>
          <w:rFonts w:ascii="Calibri" w:hAnsi="Calibri" w:cs="Calibri"/>
          <w:b/>
          <w:bCs/>
          <w:highlight w:val="yellow"/>
          <w:u w:val="single"/>
        </w:rPr>
        <w:t>post</w:t>
      </w:r>
      <w:r w:rsidRPr="000A6B85">
        <w:rPr>
          <w:rFonts w:ascii="Calibri" w:hAnsi="Calibri" w:cs="Calibri"/>
          <w:b/>
          <w:bCs/>
          <w:highlight w:val="yellow"/>
          <w:u w:val="single"/>
        </w:rPr>
        <w:t>-revolutionary Cuba</w:t>
      </w:r>
      <w:r w:rsidRPr="000A6B85">
        <w:rPr>
          <w:rFonts w:ascii="Calibri" w:hAnsi="Calibri" w:cs="Calibri"/>
          <w:sz w:val="16"/>
        </w:rPr>
        <w:t xml:space="preserve">, </w:t>
      </w:r>
      <w:proofErr w:type="gramStart"/>
      <w:r w:rsidRPr="000A6B85">
        <w:rPr>
          <w:rFonts w:ascii="Calibri" w:hAnsi="Calibri" w:cs="Calibri"/>
          <w:sz w:val="16"/>
        </w:rPr>
        <w:t>despite the fact that</w:t>
      </w:r>
      <w:proofErr w:type="gramEnd"/>
      <w:r w:rsidRPr="000A6B85">
        <w:rPr>
          <w:rFonts w:ascii="Calibri" w:hAnsi="Calibri" w:cs="Calibri"/>
          <w:sz w:val="16"/>
        </w:rPr>
        <w:t xml:space="preserve"> other governments have allowed their businesspeople to pursue opportunities there—</w:t>
      </w:r>
      <w:r w:rsidRPr="00813926">
        <w:rPr>
          <w:rFonts w:ascii="Calibri" w:hAnsi="Calibri" w:cs="Calibri"/>
          <w:b/>
          <w:bCs/>
          <w:u w:val="single"/>
        </w:rPr>
        <w:t>and U.S. companies have largely accepted the edict</w:t>
      </w:r>
      <w:r w:rsidRPr="000A6B85">
        <w:rPr>
          <w:rFonts w:ascii="Calibri" w:hAnsi="Calibri" w:cs="Calibri"/>
          <w:sz w:val="16"/>
        </w:rPr>
        <w:t xml:space="preserve">. In 2020, the Chinese government shut down the initial public offering of Ant Group, the enormous Internet finance firm, when its controlling shareholder criticized Chinese regulators. 21 Meanwhile, the Trump administration pursued a damaging trade war with Beijing, regardless of the preferences of major corporations and agricultural interests that by then were intimately and profitably connected with China.  Likewise, when the United States returned Shah Mohammad Reza Pahlavi to the throne of Iran in 1953 and replaced the UK as his government’s dominant foreign partner, it took over 40 percent of what had been Britain’s stake in Iranian oil production. U.S. oil companies initially weren’t interested, preferring cheaper Saudi Arabian oil, and had to be persuaded to participate in an enterprise that was primarily about extending Washington’s influence in the Middle East. But they understood their role to be, in part, as agents of Washington’s foreign policy in the region, and so, of course, they went along. A further instance occurred during the post–Cold War period in the 1990s, when the U.S. defense budget shrank—temporarily, as it happened—in the wake of the Soviet Union’s collapse, and the Defense Department forced the merger of dozens of American military contractors into three giants: Boeing Company, Raytheon Company, and Lockheed Martin Corporation. 22 Finally, there is the close cooperation Washington has exacted from high-tech and communications companies since 9/11 in its effort to expand its surveillance capabilities.  </w:t>
      </w:r>
      <w:r w:rsidRPr="00813926">
        <w:rPr>
          <w:rFonts w:ascii="Calibri" w:hAnsi="Calibri" w:cs="Calibri"/>
          <w:b/>
          <w:bCs/>
          <w:u w:val="single"/>
        </w:rPr>
        <w:t xml:space="preserve">These examples </w:t>
      </w:r>
      <w:r w:rsidRPr="003A66D4">
        <w:rPr>
          <w:rFonts w:ascii="Calibri" w:hAnsi="Calibri" w:cs="Calibri"/>
          <w:b/>
          <w:bCs/>
          <w:u w:val="single"/>
        </w:rPr>
        <w:t xml:space="preserve">underscore the </w:t>
      </w:r>
      <w:r w:rsidRPr="003A66D4">
        <w:rPr>
          <w:rFonts w:ascii="Calibri" w:hAnsi="Calibri" w:cs="Calibri"/>
          <w:b/>
          <w:bCs/>
          <w:highlight w:val="yellow"/>
          <w:u w:val="single"/>
        </w:rPr>
        <w:t>State</w:t>
      </w:r>
      <w:r w:rsidRPr="003A66D4">
        <w:rPr>
          <w:rFonts w:ascii="Calibri" w:hAnsi="Calibri" w:cs="Calibri"/>
          <w:b/>
          <w:bCs/>
          <w:u w:val="single"/>
        </w:rPr>
        <w:t xml:space="preserve">’s knack for </w:t>
      </w:r>
      <w:r w:rsidRPr="000A6B85">
        <w:rPr>
          <w:rFonts w:ascii="Calibri" w:hAnsi="Calibri" w:cs="Calibri"/>
          <w:b/>
          <w:bCs/>
          <w:highlight w:val="yellow"/>
          <w:u w:val="single"/>
        </w:rPr>
        <w:t xml:space="preserve">taking the </w:t>
      </w:r>
      <w:r w:rsidRPr="003A66D4">
        <w:rPr>
          <w:rFonts w:ascii="Calibri" w:hAnsi="Calibri" w:cs="Calibri"/>
          <w:b/>
          <w:bCs/>
          <w:u w:val="single"/>
        </w:rPr>
        <w:t xml:space="preserve">long </w:t>
      </w:r>
      <w:r w:rsidRPr="000A6B85">
        <w:rPr>
          <w:rFonts w:ascii="Calibri" w:hAnsi="Calibri" w:cs="Calibri"/>
          <w:b/>
          <w:bCs/>
          <w:highlight w:val="yellow"/>
          <w:u w:val="single"/>
        </w:rPr>
        <w:t xml:space="preserve">view </w:t>
      </w:r>
      <w:r w:rsidRPr="003A66D4">
        <w:rPr>
          <w:rFonts w:ascii="Calibri" w:hAnsi="Calibri" w:cs="Calibri"/>
          <w:b/>
          <w:bCs/>
          <w:u w:val="single"/>
        </w:rPr>
        <w:t xml:space="preserve">and the willingness </w:t>
      </w:r>
      <w:r w:rsidRPr="000A6B85">
        <w:rPr>
          <w:rFonts w:ascii="Calibri" w:hAnsi="Calibri" w:cs="Calibri"/>
          <w:b/>
          <w:bCs/>
          <w:highlight w:val="yellow"/>
          <w:u w:val="single"/>
        </w:rPr>
        <w:t xml:space="preserve">of capital </w:t>
      </w:r>
      <w:r w:rsidRPr="003A66D4">
        <w:rPr>
          <w:rFonts w:ascii="Calibri" w:hAnsi="Calibri" w:cs="Calibri"/>
          <w:b/>
          <w:bCs/>
          <w:u w:val="single"/>
        </w:rPr>
        <w:t xml:space="preserve">and big business </w:t>
      </w:r>
      <w:r w:rsidRPr="000A6B85">
        <w:rPr>
          <w:rFonts w:ascii="Calibri" w:hAnsi="Calibri" w:cs="Calibri"/>
          <w:b/>
          <w:bCs/>
          <w:highlight w:val="yellow"/>
          <w:u w:val="single"/>
        </w:rPr>
        <w:t>to follow its</w:t>
      </w:r>
      <w:r w:rsidRPr="003A66D4">
        <w:rPr>
          <w:rFonts w:ascii="Calibri" w:hAnsi="Calibri" w:cs="Calibri"/>
          <w:b/>
          <w:bCs/>
          <w:u w:val="single"/>
        </w:rPr>
        <w:t xml:space="preserve"> </w:t>
      </w:r>
      <w:r w:rsidRPr="000A6B85">
        <w:rPr>
          <w:rFonts w:ascii="Calibri" w:hAnsi="Calibri" w:cs="Calibri"/>
          <w:b/>
          <w:bCs/>
          <w:highlight w:val="yellow"/>
          <w:u w:val="single"/>
        </w:rPr>
        <w:t>direction</w:t>
      </w:r>
      <w:r w:rsidRPr="00813926">
        <w:rPr>
          <w:rFonts w:ascii="Calibri" w:hAnsi="Calibri" w:cs="Calibri"/>
          <w:b/>
          <w:bCs/>
          <w:u w:val="single"/>
        </w:rPr>
        <w:t xml:space="preserve">, knowing that in the end, </w:t>
      </w:r>
      <w:r w:rsidRPr="003A66D4">
        <w:rPr>
          <w:rFonts w:ascii="Calibri" w:hAnsi="Calibri" w:cs="Calibri"/>
          <w:b/>
          <w:bCs/>
          <w:u w:val="single"/>
        </w:rPr>
        <w:t xml:space="preserve">they </w:t>
      </w:r>
      <w:r w:rsidRPr="000A6B85">
        <w:rPr>
          <w:rFonts w:ascii="Calibri" w:hAnsi="Calibri" w:cs="Calibri"/>
          <w:b/>
          <w:bCs/>
          <w:highlight w:val="yellow"/>
          <w:u w:val="single"/>
        </w:rPr>
        <w:t>all contribute to the same project</w:t>
      </w:r>
      <w:r w:rsidRPr="00813926">
        <w:rPr>
          <w:rFonts w:ascii="Calibri" w:hAnsi="Calibri" w:cs="Calibri"/>
          <w:b/>
          <w:bCs/>
          <w:u w:val="single"/>
        </w:rPr>
        <w:t xml:space="preserve">. Lacking both the leadership and the protection (from itself) </w:t>
      </w:r>
      <w:r w:rsidRPr="000A6B85">
        <w:rPr>
          <w:rFonts w:ascii="Calibri" w:hAnsi="Calibri" w:cs="Calibri"/>
          <w:b/>
          <w:bCs/>
          <w:highlight w:val="yellow"/>
          <w:u w:val="single"/>
        </w:rPr>
        <w:t xml:space="preserve">extended by the State, capital </w:t>
      </w:r>
      <w:r w:rsidRPr="001160B8">
        <w:rPr>
          <w:rFonts w:ascii="Calibri" w:hAnsi="Calibri" w:cs="Calibri"/>
          <w:b/>
          <w:bCs/>
          <w:u w:val="single"/>
        </w:rPr>
        <w:t xml:space="preserve">would </w:t>
      </w:r>
      <w:r w:rsidRPr="00813926">
        <w:rPr>
          <w:rFonts w:ascii="Calibri" w:hAnsi="Calibri" w:cs="Calibri"/>
          <w:b/>
          <w:bCs/>
          <w:u w:val="single"/>
        </w:rPr>
        <w:t xml:space="preserve">either </w:t>
      </w:r>
      <w:r w:rsidRPr="000A6B85">
        <w:rPr>
          <w:rFonts w:ascii="Calibri" w:hAnsi="Calibri" w:cs="Calibri"/>
          <w:b/>
          <w:bCs/>
          <w:highlight w:val="yellow"/>
          <w:u w:val="single"/>
        </w:rPr>
        <w:t xml:space="preserve">destroy itself </w:t>
      </w:r>
      <w:r w:rsidRPr="00813926">
        <w:rPr>
          <w:rFonts w:ascii="Calibri" w:hAnsi="Calibri" w:cs="Calibri"/>
          <w:b/>
          <w:bCs/>
          <w:u w:val="single"/>
        </w:rPr>
        <w:t>or be quickly brought down.</w:t>
      </w:r>
      <w:r w:rsidRPr="000A6B85">
        <w:rPr>
          <w:rFonts w:ascii="Calibri" w:hAnsi="Calibri" w:cs="Calibri"/>
          <w:sz w:val="16"/>
        </w:rPr>
        <w:t xml:space="preserve"> </w:t>
      </w:r>
      <w:r w:rsidRPr="00813926">
        <w:rPr>
          <w:rFonts w:ascii="Calibri" w:hAnsi="Calibri" w:cs="Calibri"/>
          <w:b/>
          <w:bCs/>
          <w:u w:val="single"/>
        </w:rPr>
        <w:t xml:space="preserve">More fundamentally, </w:t>
      </w:r>
      <w:r w:rsidRPr="000A6B85">
        <w:rPr>
          <w:rFonts w:ascii="Calibri" w:hAnsi="Calibri" w:cs="Calibri"/>
          <w:b/>
          <w:bCs/>
          <w:highlight w:val="yellow"/>
          <w:u w:val="single"/>
        </w:rPr>
        <w:t>the State dictates the environment in which capital functions</w:t>
      </w:r>
      <w:r w:rsidRPr="00813926">
        <w:rPr>
          <w:rFonts w:ascii="Calibri" w:hAnsi="Calibri" w:cs="Calibri"/>
          <w:b/>
          <w:bCs/>
          <w:u w:val="single"/>
        </w:rPr>
        <w:t>, and unless a regime is directly hostile to capital itself, business and financial interests will play ball.</w:t>
      </w:r>
      <w:r w:rsidRPr="000A6B85">
        <w:rPr>
          <w:rFonts w:ascii="Calibri" w:hAnsi="Calibri" w:cs="Calibri"/>
          <w:sz w:val="16"/>
        </w:rPr>
        <w:t xml:space="preserve"> Following months of street protests against </w:t>
      </w:r>
      <w:proofErr w:type="gramStart"/>
      <w:r w:rsidRPr="000A6B85">
        <w:rPr>
          <w:rFonts w:ascii="Calibri" w:hAnsi="Calibri" w:cs="Calibri"/>
          <w:sz w:val="16"/>
        </w:rPr>
        <w:t>Beijing’s  increasing</w:t>
      </w:r>
      <w:proofErr w:type="gramEnd"/>
      <w:r w:rsidRPr="000A6B85">
        <w:rPr>
          <w:rFonts w:ascii="Calibri" w:hAnsi="Calibri" w:cs="Calibri"/>
          <w:sz w:val="16"/>
        </w:rPr>
        <w:t xml:space="preserve"> encroachment on Hong Kong’s autonomy, for example, many large foreign-owned banks, trading houses, and other enterprises were expected to relocate from the island city to other parts of East Asia, perhaps crippling the territory’s economy. But it quickly became clear that wasn’t going to happen.  “Global financial institutions that are deeply rooted in Hong Kong ... have already been adapting to a changing business environment,” the Wall Street Journal reported weeks after a repressive new national security law was imposed. “They have ramped up hires of Mandarin speakers and Chinese professionals [Hong Kong residents’ principal language is Cantonese] and positioned themselves to win more deals and attract more money from Chinese companies and investors.... Western banks ... have been careful not to say anything critical of Chinese policy or the national-security law.”  Just as the law was coming into effect, Hong Kong “played host to a blizzard of stock sales,” the Journal noted, and “the city’s famously expensive real- estate market has been resilient.” To bolster confidence, regulators announced new rules making it easier to move money across China’s borders. 23 If Beijing wanted to crack down on civil liberties in Hong Kong, multinationals were not going to let that get in the way of business.  </w:t>
      </w:r>
      <w:r w:rsidRPr="000A6B85">
        <w:rPr>
          <w:rFonts w:ascii="Calibri" w:hAnsi="Calibri" w:cs="Calibri"/>
          <w:b/>
          <w:bCs/>
          <w:highlight w:val="yellow"/>
          <w:u w:val="single"/>
        </w:rPr>
        <w:t>Capitalism</w:t>
      </w:r>
      <w:r w:rsidRPr="00813926">
        <w:rPr>
          <w:rFonts w:ascii="Calibri" w:hAnsi="Calibri" w:cs="Calibri"/>
          <w:b/>
          <w:bCs/>
          <w:u w:val="single"/>
        </w:rPr>
        <w:t xml:space="preserve">, then, is not a closed or all-encompassing operating system; it </w:t>
      </w:r>
      <w:r w:rsidRPr="000A6B85">
        <w:rPr>
          <w:rFonts w:ascii="Calibri" w:hAnsi="Calibri" w:cs="Calibri"/>
          <w:b/>
          <w:bCs/>
          <w:highlight w:val="yellow"/>
          <w:u w:val="single"/>
        </w:rPr>
        <w:t xml:space="preserve">needs </w:t>
      </w:r>
      <w:r w:rsidRPr="003A66D4">
        <w:rPr>
          <w:rFonts w:ascii="Calibri" w:hAnsi="Calibri" w:cs="Calibri"/>
          <w:b/>
          <w:bCs/>
          <w:u w:val="single"/>
        </w:rPr>
        <w:t xml:space="preserve">the </w:t>
      </w:r>
      <w:r w:rsidRPr="000A6B85">
        <w:rPr>
          <w:rFonts w:ascii="Calibri" w:hAnsi="Calibri" w:cs="Calibri"/>
          <w:b/>
          <w:bCs/>
          <w:highlight w:val="yellow"/>
          <w:u w:val="single"/>
        </w:rPr>
        <w:t>State to function</w:t>
      </w:r>
      <w:r w:rsidRPr="000A6B85">
        <w:rPr>
          <w:rFonts w:ascii="Calibri" w:hAnsi="Calibri" w:cs="Calibri"/>
          <w:sz w:val="16"/>
        </w:rPr>
        <w:t xml:space="preserve">. But the State needs capital to </w:t>
      </w:r>
      <w:r w:rsidRPr="000A6B85">
        <w:rPr>
          <w:rFonts w:ascii="Calibri" w:hAnsi="Calibri" w:cs="Calibri"/>
          <w:sz w:val="16"/>
        </w:rPr>
        <w:lastRenderedPageBreak/>
        <w:t xml:space="preserve">realize its goals.  </w:t>
      </w:r>
      <w:r w:rsidRPr="00813926">
        <w:rPr>
          <w:rFonts w:ascii="Calibri" w:hAnsi="Calibri" w:cs="Calibri"/>
          <w:b/>
          <w:bCs/>
          <w:u w:val="single"/>
        </w:rPr>
        <w:t>The Left tends to see this relationship quite differently, if it sees the relationship at all</w:t>
      </w:r>
      <w:r w:rsidRPr="000A6B85">
        <w:rPr>
          <w:rFonts w:ascii="Calibri" w:hAnsi="Calibri" w:cs="Calibri"/>
          <w:sz w:val="16"/>
        </w:rPr>
        <w:t xml:space="preserve">. “Capitalism is not the solution to urban America’s problems,” anthropologist and geographer David Harvey wrote in response to the economic collapse during the COVID crisis; “capitalism itself is the problem.” “Unless we address the root causes of those problems in the structure of our economic system,” he declared, “we’ll never be able to solve them.” 24  This is true so far as it goes, but </w:t>
      </w:r>
      <w:r w:rsidRPr="000A6B85">
        <w:rPr>
          <w:rFonts w:ascii="Calibri" w:hAnsi="Calibri" w:cs="Calibri"/>
          <w:b/>
          <w:bCs/>
          <w:highlight w:val="yellow"/>
          <w:u w:val="single"/>
        </w:rPr>
        <w:t xml:space="preserve">unless we </w:t>
      </w:r>
      <w:r w:rsidRPr="00813926">
        <w:rPr>
          <w:rFonts w:ascii="Calibri" w:hAnsi="Calibri" w:cs="Calibri"/>
          <w:b/>
          <w:bCs/>
          <w:u w:val="single"/>
        </w:rPr>
        <w:t xml:space="preserve">first </w:t>
      </w:r>
      <w:r w:rsidRPr="000A6B85">
        <w:rPr>
          <w:rFonts w:ascii="Calibri" w:hAnsi="Calibri" w:cs="Calibri"/>
          <w:b/>
          <w:bCs/>
          <w:highlight w:val="yellow"/>
          <w:u w:val="single"/>
        </w:rPr>
        <w:t xml:space="preserve">understand </w:t>
      </w:r>
      <w:r w:rsidRPr="001160B8">
        <w:rPr>
          <w:rFonts w:ascii="Calibri" w:hAnsi="Calibri" w:cs="Calibri"/>
          <w:b/>
          <w:bCs/>
          <w:u w:val="single"/>
        </w:rPr>
        <w:t xml:space="preserve">the </w:t>
      </w:r>
      <w:r w:rsidRPr="000A6B85">
        <w:rPr>
          <w:rFonts w:ascii="Calibri" w:hAnsi="Calibri" w:cs="Calibri"/>
          <w:b/>
          <w:bCs/>
          <w:highlight w:val="yellow"/>
          <w:u w:val="single"/>
        </w:rPr>
        <w:t xml:space="preserve">capitalist </w:t>
      </w:r>
      <w:r w:rsidRPr="001160B8">
        <w:rPr>
          <w:rFonts w:ascii="Calibri" w:hAnsi="Calibri" w:cs="Calibri"/>
          <w:b/>
          <w:bCs/>
          <w:u w:val="single"/>
        </w:rPr>
        <w:t xml:space="preserve">system </w:t>
      </w:r>
      <w:r w:rsidRPr="000A6B85">
        <w:rPr>
          <w:rFonts w:ascii="Calibri" w:hAnsi="Calibri" w:cs="Calibri"/>
          <w:b/>
          <w:bCs/>
          <w:highlight w:val="yellow"/>
          <w:u w:val="single"/>
        </w:rPr>
        <w:t xml:space="preserve">as a component of the </w:t>
      </w:r>
      <w:r w:rsidRPr="00813926">
        <w:rPr>
          <w:rFonts w:ascii="Calibri" w:hAnsi="Calibri" w:cs="Calibri"/>
          <w:b/>
          <w:bCs/>
          <w:u w:val="single"/>
        </w:rPr>
        <w:t xml:space="preserve">larger system of the </w:t>
      </w:r>
      <w:r w:rsidRPr="000A6B85">
        <w:rPr>
          <w:rFonts w:ascii="Calibri" w:hAnsi="Calibri" w:cs="Calibri"/>
          <w:b/>
          <w:bCs/>
          <w:highlight w:val="yellow"/>
          <w:u w:val="single"/>
        </w:rPr>
        <w:t xml:space="preserve">State, any attempt to move beyond capitalism will only lead </w:t>
      </w:r>
      <w:r w:rsidRPr="001160B8">
        <w:rPr>
          <w:rFonts w:ascii="Calibri" w:hAnsi="Calibri" w:cs="Calibri"/>
          <w:b/>
          <w:bCs/>
          <w:highlight w:val="yellow"/>
          <w:u w:val="single"/>
        </w:rPr>
        <w:t>to</w:t>
      </w:r>
      <w:r w:rsidRPr="001160B8">
        <w:rPr>
          <w:rFonts w:ascii="Calibri" w:hAnsi="Calibri" w:cs="Calibri"/>
          <w:b/>
          <w:bCs/>
          <w:u w:val="single"/>
        </w:rPr>
        <w:t xml:space="preserve"> a further </w:t>
      </w:r>
      <w:r w:rsidRPr="000A6B85">
        <w:rPr>
          <w:rFonts w:ascii="Calibri" w:hAnsi="Calibri" w:cs="Calibri"/>
          <w:b/>
          <w:bCs/>
          <w:highlight w:val="yellow"/>
          <w:u w:val="single"/>
        </w:rPr>
        <w:t xml:space="preserve">buildup of the State </w:t>
      </w:r>
      <w:r w:rsidRPr="00813926">
        <w:rPr>
          <w:rFonts w:ascii="Calibri" w:hAnsi="Calibri" w:cs="Calibri"/>
          <w:b/>
          <w:bCs/>
          <w:u w:val="single"/>
        </w:rPr>
        <w:t xml:space="preserve">and, in the end, the reproduction of capitalism in some form. This was precisely </w:t>
      </w:r>
      <w:r w:rsidRPr="00AC2135">
        <w:rPr>
          <w:rFonts w:ascii="Calibri" w:hAnsi="Calibri" w:cs="Calibri"/>
          <w:b/>
          <w:bCs/>
          <w:u w:val="single"/>
        </w:rPr>
        <w:t>the outcome at the end of the “socialist decades” following the Russian Revolution</w:t>
      </w:r>
      <w:r w:rsidRPr="00813926">
        <w:rPr>
          <w:rFonts w:ascii="Calibri" w:hAnsi="Calibri" w:cs="Calibri"/>
          <w:b/>
          <w:bCs/>
          <w:u w:val="single"/>
        </w:rPr>
        <w:t xml:space="preserve"> and the heyday of social-democratic governments in Europe and elsewhere. The more that social movements and collective and cooperative practices were integrated into the State, the more likely they were to be displaced by practices that relied on capital. To get rid of capitalism requires getting rid of the State. </w:t>
      </w:r>
    </w:p>
    <w:p w14:paraId="3C982491" w14:textId="77777777" w:rsidR="00DF4F4E" w:rsidRPr="00063872" w:rsidRDefault="00DF4F4E" w:rsidP="00DF4F4E">
      <w:pPr>
        <w:pStyle w:val="Heading4"/>
        <w:rPr>
          <w:rFonts w:cs="Calibri"/>
          <w:shd w:val="clear" w:color="auto" w:fill="FFFFFF"/>
        </w:rPr>
      </w:pPr>
      <w:r w:rsidRPr="00063872">
        <w:rPr>
          <w:rFonts w:cs="Calibri"/>
          <w:shd w:val="clear" w:color="auto" w:fill="FFFFFF"/>
        </w:rPr>
        <w:t xml:space="preserve">Capitalism is a death </w:t>
      </w:r>
      <w:proofErr w:type="gramStart"/>
      <w:r w:rsidRPr="00063872">
        <w:rPr>
          <w:rFonts w:cs="Calibri"/>
          <w:shd w:val="clear" w:color="auto" w:fill="FFFFFF"/>
        </w:rPr>
        <w:t>cult</w:t>
      </w:r>
      <w:proofErr w:type="gramEnd"/>
      <w:r w:rsidRPr="00063872">
        <w:rPr>
          <w:rFonts w:cs="Calibri"/>
          <w:shd w:val="clear" w:color="auto" w:fill="FFFFFF"/>
        </w:rPr>
        <w:t xml:space="preserve"> and the apocalypse is currently happening – </w:t>
      </w:r>
      <w:r>
        <w:rPr>
          <w:rFonts w:cs="Calibri"/>
          <w:shd w:val="clear" w:color="auto" w:fill="FFFFFF"/>
        </w:rPr>
        <w:t>Earth is doomed to climate change, but we can escape</w:t>
      </w:r>
      <w:r w:rsidRPr="00063872">
        <w:rPr>
          <w:rFonts w:cs="Calibri"/>
          <w:shd w:val="clear" w:color="auto" w:fill="FFFFFF"/>
        </w:rPr>
        <w:t xml:space="preserve">, </w:t>
      </w:r>
      <w:proofErr w:type="spellStart"/>
      <w:r w:rsidRPr="00063872">
        <w:rPr>
          <w:rFonts w:cs="Calibri"/>
          <w:shd w:val="clear" w:color="auto" w:fill="FFFFFF"/>
        </w:rPr>
        <w:t>Allinson</w:t>
      </w:r>
      <w:proofErr w:type="spellEnd"/>
      <w:r w:rsidRPr="00063872">
        <w:rPr>
          <w:rFonts w:cs="Calibri"/>
          <w:shd w:val="clear" w:color="auto" w:fill="FFFFFF"/>
        </w:rPr>
        <w:t xml:space="preserve"> 21</w:t>
      </w:r>
    </w:p>
    <w:p w14:paraId="33BFA9B7" w14:textId="77777777" w:rsidR="00DF4F4E" w:rsidRPr="00063872" w:rsidRDefault="00DF4F4E" w:rsidP="00DF4F4E">
      <w:pPr>
        <w:rPr>
          <w:rFonts w:cs="Calibri"/>
        </w:rPr>
      </w:pPr>
      <w:proofErr w:type="spellStart"/>
      <w:r w:rsidRPr="00063872">
        <w:rPr>
          <w:rFonts w:cs="Calibri"/>
          <w:color w:val="222222"/>
          <w:sz w:val="20"/>
          <w:szCs w:val="20"/>
          <w:shd w:val="clear" w:color="auto" w:fill="FFFFFF"/>
        </w:rPr>
        <w:t>Allinson</w:t>
      </w:r>
      <w:proofErr w:type="spellEnd"/>
      <w:r w:rsidRPr="00063872">
        <w:rPr>
          <w:rFonts w:cs="Calibri"/>
          <w:color w:val="222222"/>
          <w:sz w:val="20"/>
          <w:szCs w:val="20"/>
          <w:shd w:val="clear" w:color="auto" w:fill="FFFFFF"/>
        </w:rPr>
        <w:t>, J. (2021). </w:t>
      </w:r>
      <w:r w:rsidRPr="00063872">
        <w:rPr>
          <w:rFonts w:cs="Calibri"/>
          <w:i/>
          <w:iCs/>
          <w:color w:val="222222"/>
          <w:sz w:val="20"/>
          <w:szCs w:val="20"/>
          <w:shd w:val="clear" w:color="auto" w:fill="FFFFFF"/>
        </w:rPr>
        <w:t xml:space="preserve">The tragedy of the worker: towards the </w:t>
      </w:r>
      <w:proofErr w:type="spellStart"/>
      <w:r w:rsidRPr="00063872">
        <w:rPr>
          <w:rFonts w:cs="Calibri"/>
          <w:i/>
          <w:iCs/>
          <w:color w:val="222222"/>
          <w:sz w:val="20"/>
          <w:szCs w:val="20"/>
          <w:shd w:val="clear" w:color="auto" w:fill="FFFFFF"/>
        </w:rPr>
        <w:t>proletarocene</w:t>
      </w:r>
      <w:proofErr w:type="spellEnd"/>
      <w:r w:rsidRPr="00063872">
        <w:rPr>
          <w:rFonts w:cs="Calibri"/>
          <w:color w:val="222222"/>
          <w:sz w:val="20"/>
          <w:szCs w:val="20"/>
          <w:shd w:val="clear" w:color="auto" w:fill="FFFFFF"/>
        </w:rPr>
        <w:t>. Verso Books.</w:t>
      </w:r>
      <w:r w:rsidRPr="00063872">
        <w:rPr>
          <w:rFonts w:cs="Calibri"/>
        </w:rPr>
        <w:t xml:space="preserve"> </w:t>
      </w:r>
      <w:proofErr w:type="spellStart"/>
      <w:r w:rsidRPr="00063872">
        <w:rPr>
          <w:rFonts w:cs="Calibri"/>
        </w:rPr>
        <w:t>pg</w:t>
      </w:r>
      <w:proofErr w:type="spellEnd"/>
      <w:r w:rsidRPr="00063872">
        <w:rPr>
          <w:rFonts w:cs="Calibri"/>
        </w:rPr>
        <w:t xml:space="preserve"> 8-17</w:t>
      </w:r>
    </w:p>
    <w:p w14:paraId="5ADEAB05" w14:textId="77777777" w:rsidR="00DF4F4E" w:rsidRPr="00CA2FB2" w:rsidRDefault="00DF4F4E" w:rsidP="00DF4F4E">
      <w:pPr>
        <w:shd w:val="clear" w:color="auto" w:fill="FFFFFF"/>
        <w:spacing w:before="100" w:beforeAutospacing="1" w:after="100" w:afterAutospacing="1"/>
        <w:rPr>
          <w:rFonts w:cs="Calibri"/>
          <w:sz w:val="10"/>
        </w:rPr>
      </w:pPr>
      <w:r w:rsidRPr="00063872">
        <w:rPr>
          <w:rFonts w:cs="Calibri"/>
          <w:sz w:val="10"/>
        </w:rPr>
        <w:t xml:space="preserve">Capitalism, like certain bacteria, like the death-drive, is immortal. It has its limits and crises but, perversely, seems to </w:t>
      </w:r>
      <w:r w:rsidRPr="00063872">
        <w:rPr>
          <w:rFonts w:cs="Calibri"/>
          <w:i/>
          <w:iCs/>
          <w:sz w:val="10"/>
        </w:rPr>
        <w:t xml:space="preserve">thrive </w:t>
      </w:r>
      <w:r w:rsidRPr="00063872">
        <w:rPr>
          <w:rFonts w:cs="Calibri"/>
          <w:sz w:val="10"/>
        </w:rPr>
        <w:t xml:space="preserve">on these. Unlike the multi- species life-systems powering it, </w:t>
      </w:r>
      <w:r w:rsidRPr="00063872">
        <w:rPr>
          <w:rFonts w:cs="Calibri"/>
          <w:b/>
          <w:bCs/>
          <w:highlight w:val="yellow"/>
          <w:u w:val="single"/>
        </w:rPr>
        <w:t xml:space="preserve">the </w:t>
      </w:r>
      <w:r w:rsidRPr="00AC2135">
        <w:rPr>
          <w:rFonts w:cs="Calibri"/>
          <w:b/>
          <w:bCs/>
          <w:u w:val="single"/>
        </w:rPr>
        <w:t xml:space="preserve">only </w:t>
      </w:r>
      <w:r w:rsidRPr="00063872">
        <w:rPr>
          <w:rFonts w:cs="Calibri"/>
          <w:b/>
          <w:bCs/>
          <w:i/>
          <w:iCs/>
          <w:u w:val="single"/>
        </w:rPr>
        <w:t xml:space="preserve">terminal </w:t>
      </w:r>
      <w:r w:rsidRPr="00063872">
        <w:rPr>
          <w:rFonts w:cs="Calibri"/>
          <w:b/>
          <w:bCs/>
          <w:highlight w:val="yellow"/>
          <w:u w:val="single"/>
        </w:rPr>
        <w:t xml:space="preserve">limit to capital’s </w:t>
      </w:r>
      <w:r w:rsidRPr="00063872">
        <w:rPr>
          <w:rFonts w:cs="Calibri"/>
          <w:b/>
          <w:bCs/>
          <w:u w:val="single"/>
        </w:rPr>
        <w:t xml:space="preserve">perpetual augmentation </w:t>
      </w:r>
      <w:r w:rsidRPr="00063872">
        <w:rPr>
          <w:rFonts w:cs="Calibri"/>
          <w:b/>
          <w:bCs/>
          <w:highlight w:val="yellow"/>
          <w:u w:val="single"/>
        </w:rPr>
        <w:t>is</w:t>
      </w:r>
      <w:r w:rsidRPr="00063872">
        <w:rPr>
          <w:rFonts w:cs="Calibri"/>
          <w:sz w:val="10"/>
        </w:rPr>
        <w:t xml:space="preserve">, if driven towards from within, external: </w:t>
      </w:r>
      <w:r w:rsidRPr="00AC2135">
        <w:rPr>
          <w:rFonts w:cs="Calibri"/>
          <w:b/>
          <w:bCs/>
          <w:u w:val="single"/>
        </w:rPr>
        <w:t xml:space="preserve">either </w:t>
      </w:r>
      <w:r w:rsidRPr="00063872">
        <w:rPr>
          <w:rFonts w:cs="Calibri"/>
          <w:b/>
          <w:bCs/>
          <w:highlight w:val="yellow"/>
          <w:u w:val="single"/>
        </w:rPr>
        <w:t>revolution or human extinction</w:t>
      </w:r>
      <w:r w:rsidRPr="00063872">
        <w:rPr>
          <w:rFonts w:cs="Calibri"/>
          <w:sz w:val="10"/>
        </w:rPr>
        <w:t xml:space="preserve">; communism, or the common ruin of the contending classes.  Long ago, both Max Weber and Walter Benjamin saw an occulted religious foundation in capitalist </w:t>
      </w:r>
      <w:proofErr w:type="spellStart"/>
      <w:r w:rsidRPr="00063872">
        <w:rPr>
          <w:rFonts w:cs="Calibri"/>
          <w:sz w:val="10"/>
        </w:rPr>
        <w:t>civilisation</w:t>
      </w:r>
      <w:proofErr w:type="spellEnd"/>
      <w:r w:rsidRPr="00063872">
        <w:rPr>
          <w:rFonts w:cs="Calibri"/>
          <w:sz w:val="10"/>
        </w:rPr>
        <w:t xml:space="preserve">. As Michael </w:t>
      </w:r>
      <w:proofErr w:type="spellStart"/>
      <w:r w:rsidRPr="00063872">
        <w:rPr>
          <w:rFonts w:cs="Calibri"/>
          <w:sz w:val="10"/>
        </w:rPr>
        <w:t>Löwy</w:t>
      </w:r>
      <w:proofErr w:type="spellEnd"/>
      <w:r w:rsidRPr="00063872">
        <w:rPr>
          <w:rFonts w:cs="Calibri"/>
          <w:sz w:val="10"/>
        </w:rPr>
        <w:t xml:space="preserve"> points out, Benjamin, by defining capitalism as a cultic religion, went much farther than Weber in identifying a Puritan/Capitalist guilt-driven imperative to accumulate. ‘The duration of the cult’, for Benjamin, ‘is permanent’. There are ‘no days which are not holidays’, and ‘nothing has meaning that is not immediately related to the cult’.  In what sense is capitalism a cult? What are its rituals, its fetishes? Those of investment, speculating, buying and selling. It has no dogma other than those ‘real abstractions’, as Alfred Sohn-</w:t>
      </w:r>
      <w:proofErr w:type="spellStart"/>
      <w:r w:rsidRPr="00063872">
        <w:rPr>
          <w:rFonts w:cs="Calibri"/>
          <w:sz w:val="10"/>
        </w:rPr>
        <w:t>Rethel</w:t>
      </w:r>
      <w:proofErr w:type="spellEnd"/>
      <w:r w:rsidRPr="00063872">
        <w:rPr>
          <w:rFonts w:cs="Calibri"/>
          <w:sz w:val="10"/>
        </w:rPr>
        <w:t xml:space="preserve"> put it, entailed by its rituals. In Sohn-</w:t>
      </w:r>
      <w:proofErr w:type="spellStart"/>
      <w:r w:rsidRPr="00063872">
        <w:rPr>
          <w:rFonts w:cs="Calibri"/>
          <w:sz w:val="10"/>
        </w:rPr>
        <w:t>Rethel’s</w:t>
      </w:r>
      <w:proofErr w:type="spellEnd"/>
      <w:r w:rsidRPr="00063872">
        <w:rPr>
          <w:rFonts w:cs="Calibri"/>
          <w:sz w:val="10"/>
        </w:rPr>
        <w:t xml:space="preserve"> words, the act of </w:t>
      </w:r>
      <w:proofErr w:type="spellStart"/>
      <w:r w:rsidRPr="00063872">
        <w:rPr>
          <w:rFonts w:cs="Calibri"/>
          <w:sz w:val="10"/>
        </w:rPr>
        <w:t>commodityexchange</w:t>
      </w:r>
      <w:proofErr w:type="spellEnd"/>
      <w:r w:rsidRPr="00063872">
        <w:rPr>
          <w:rFonts w:cs="Calibri"/>
          <w:sz w:val="10"/>
        </w:rPr>
        <w:t xml:space="preserve"> is the key exemplar of a social action governed by an abstraction of which the participants have no consciousness. The buyer may be concerned only with the sensuous particularities of the commodity, the needs it fills, but behaves, structurally, in the moment of exchange as though what matters is the quantity of exchange-value embedded in it. Ritual action determines dogma; social being, that is, determines consciousness.  Capitalist theology, however, instates not dogma but unyielding imperatives governing action. ‘Accumulate, accumulate! That is Moses and the prophets!’, Marx sarcastically withered in </w:t>
      </w:r>
      <w:r w:rsidRPr="00063872">
        <w:rPr>
          <w:rFonts w:cs="Calibri"/>
          <w:i/>
          <w:iCs/>
          <w:sz w:val="10"/>
        </w:rPr>
        <w:t xml:space="preserve">Capital. </w:t>
      </w:r>
      <w:r w:rsidRPr="00063872">
        <w:rPr>
          <w:rFonts w:cs="Calibri"/>
          <w:b/>
          <w:bCs/>
          <w:u w:val="single"/>
        </w:rPr>
        <w:t>Accumulation is, for capital, an imperative, not an option</w:t>
      </w:r>
      <w:r w:rsidRPr="00063872">
        <w:rPr>
          <w:rFonts w:cs="Calibri"/>
          <w:sz w:val="10"/>
        </w:rPr>
        <w:t xml:space="preserve">. To exist as a unit of capital in conditions of universal competition is to accumulate or die. As long, therefore, as there is </w:t>
      </w:r>
      <w:proofErr w:type="spellStart"/>
      <w:proofErr w:type="gramStart"/>
      <w:r w:rsidRPr="00063872">
        <w:rPr>
          <w:rFonts w:cs="Calibri"/>
          <w:sz w:val="10"/>
        </w:rPr>
        <w:t>labour</w:t>
      </w:r>
      <w:proofErr w:type="spellEnd"/>
      <w:r w:rsidRPr="00063872">
        <w:rPr>
          <w:rFonts w:cs="Calibri"/>
          <w:sz w:val="10"/>
        </w:rPr>
        <w:t>-power</w:t>
      </w:r>
      <w:proofErr w:type="gramEnd"/>
      <w:r w:rsidRPr="00063872">
        <w:rPr>
          <w:rFonts w:cs="Calibri"/>
          <w:sz w:val="10"/>
        </w:rPr>
        <w:t xml:space="preserve"> to exploit and, in Jason W Moore’s term, ‘cheap nature’ to appropriate, capital will augment itself. This very bifurcation of life into the exploitable and the appropriable, which Moore identifies as the foundation of a ‘Cartesian dualism’ unsustainably counterposing ‘Nature’ to ‘Society’, is not dogma but </w:t>
      </w:r>
      <w:proofErr w:type="spellStart"/>
      <w:r w:rsidRPr="00063872">
        <w:rPr>
          <w:rFonts w:cs="Calibri"/>
          <w:sz w:val="10"/>
        </w:rPr>
        <w:t>programme</w:t>
      </w:r>
      <w:proofErr w:type="spellEnd"/>
      <w:r w:rsidRPr="00063872">
        <w:rPr>
          <w:rFonts w:cs="Calibri"/>
          <w:sz w:val="10"/>
        </w:rPr>
        <w:t xml:space="preserve">. It is related to a distinctive move of capitalist theology, currently given right- Evangelical sanction by Calvin </w:t>
      </w:r>
      <w:proofErr w:type="spellStart"/>
      <w:r w:rsidRPr="00063872">
        <w:rPr>
          <w:rFonts w:cs="Calibri"/>
          <w:sz w:val="10"/>
        </w:rPr>
        <w:t>Beisner</w:t>
      </w:r>
      <w:proofErr w:type="spellEnd"/>
      <w:r w:rsidRPr="00063872">
        <w:rPr>
          <w:rFonts w:cs="Calibri"/>
          <w:sz w:val="10"/>
        </w:rPr>
        <w:t xml:space="preserve"> and the Cornwall Declaration, to disavow in practice the existence of inherent physical limits. It posits, in its action, the earth as limitless cornucopia over which humans have dominion, and from which limitless accumulation must be extracted.  This disavowal, this ‘real abstraction’, is the social basis of capitalist </w:t>
      </w:r>
      <w:r w:rsidRPr="00063872">
        <w:rPr>
          <w:rFonts w:cs="Calibri"/>
          <w:i/>
          <w:iCs/>
          <w:sz w:val="10"/>
        </w:rPr>
        <w:t xml:space="preserve">implicatory denial: </w:t>
      </w:r>
      <w:r w:rsidRPr="00063872">
        <w:rPr>
          <w:rFonts w:cs="Calibri"/>
          <w:sz w:val="10"/>
        </w:rPr>
        <w:t xml:space="preserve">the seemingly evidence-proof conviction of capitalist states that </w:t>
      </w:r>
      <w:proofErr w:type="spellStart"/>
      <w:r w:rsidRPr="00063872">
        <w:rPr>
          <w:rFonts w:cs="Calibri"/>
          <w:sz w:val="10"/>
        </w:rPr>
        <w:t>capitalogenic</w:t>
      </w:r>
      <w:proofErr w:type="spellEnd"/>
      <w:r w:rsidRPr="00063872">
        <w:rPr>
          <w:rFonts w:cs="Calibri"/>
          <w:sz w:val="10"/>
        </w:rPr>
        <w:t xml:space="preserve"> climate change can be remedied by means, and according to systems, that guarantee its perpetuation. The </w:t>
      </w:r>
      <w:proofErr w:type="spellStart"/>
      <w:r w:rsidRPr="00063872">
        <w:rPr>
          <w:rFonts w:cs="Calibri"/>
          <w:sz w:val="10"/>
        </w:rPr>
        <w:t>capitalocentric</w:t>
      </w:r>
      <w:proofErr w:type="spellEnd"/>
      <w:r w:rsidRPr="00063872">
        <w:rPr>
          <w:rFonts w:cs="Calibri"/>
          <w:sz w:val="10"/>
        </w:rPr>
        <w:t xml:space="preserve"> purview is commonly, but mistakenly, identified with the anthropocentrism of ancient and medieval monotheisms. Here, however, it is clearly </w:t>
      </w:r>
      <w:r w:rsidRPr="00063872">
        <w:rPr>
          <w:rFonts w:cs="Calibri"/>
          <w:i/>
          <w:iCs/>
          <w:sz w:val="10"/>
        </w:rPr>
        <w:t xml:space="preserve">not </w:t>
      </w:r>
      <w:r w:rsidRPr="00063872">
        <w:rPr>
          <w:rFonts w:cs="Calibri"/>
          <w:sz w:val="10"/>
        </w:rPr>
        <w:t xml:space="preserve">the Anthropos that stands at the </w:t>
      </w:r>
      <w:proofErr w:type="spellStart"/>
      <w:r w:rsidRPr="00063872">
        <w:rPr>
          <w:rFonts w:cs="Calibri"/>
          <w:sz w:val="10"/>
        </w:rPr>
        <w:t>centre</w:t>
      </w:r>
      <w:proofErr w:type="spellEnd"/>
      <w:r w:rsidRPr="00063872">
        <w:rPr>
          <w:rFonts w:cs="Calibri"/>
          <w:sz w:val="10"/>
        </w:rPr>
        <w:t xml:space="preserve">, as though appointed by God to steward the garden of earth. At the </w:t>
      </w:r>
      <w:proofErr w:type="spellStart"/>
      <w:r w:rsidRPr="00063872">
        <w:rPr>
          <w:rFonts w:cs="Calibri"/>
          <w:sz w:val="10"/>
        </w:rPr>
        <w:t>centre</w:t>
      </w:r>
      <w:proofErr w:type="spellEnd"/>
      <w:r w:rsidRPr="00063872">
        <w:rPr>
          <w:rFonts w:cs="Calibri"/>
          <w:sz w:val="10"/>
        </w:rPr>
        <w:t xml:space="preserve"> is the ritual: that unconditional imperative to accumulate. And insofar as </w:t>
      </w:r>
      <w:proofErr w:type="gramStart"/>
      <w:r w:rsidRPr="00063872">
        <w:rPr>
          <w:rFonts w:cs="Calibri"/>
          <w:sz w:val="10"/>
        </w:rPr>
        <w:t>this imperative drives</w:t>
      </w:r>
      <w:proofErr w:type="gramEnd"/>
      <w:r w:rsidRPr="00063872">
        <w:rPr>
          <w:rFonts w:cs="Calibri"/>
          <w:sz w:val="10"/>
        </w:rPr>
        <w:t xml:space="preserve"> ‘adorers’, as Benjamin put it, to the horizon of human extinction, </w:t>
      </w:r>
      <w:r w:rsidRPr="00AC2135">
        <w:rPr>
          <w:rFonts w:cs="Calibri"/>
          <w:b/>
          <w:bCs/>
          <w:u w:val="single"/>
        </w:rPr>
        <w:t>capitalism</w:t>
      </w:r>
      <w:r w:rsidRPr="00AC2135">
        <w:rPr>
          <w:rFonts w:cs="Calibri"/>
          <w:sz w:val="10"/>
        </w:rPr>
        <w:t xml:space="preserve"> can – </w:t>
      </w:r>
      <w:r w:rsidRPr="00AC2135">
        <w:rPr>
          <w:rFonts w:cs="Calibri"/>
          <w:b/>
          <w:bCs/>
          <w:u w:val="single"/>
        </w:rPr>
        <w:t>must</w:t>
      </w:r>
      <w:r w:rsidRPr="00AC2135">
        <w:rPr>
          <w:rFonts w:cs="Calibri"/>
          <w:sz w:val="10"/>
        </w:rPr>
        <w:t xml:space="preserve"> – </w:t>
      </w:r>
      <w:r w:rsidRPr="00AC2135">
        <w:rPr>
          <w:rFonts w:cs="Calibri"/>
          <w:b/>
          <w:bCs/>
          <w:u w:val="single"/>
        </w:rPr>
        <w:t>be described as a death</w:t>
      </w:r>
      <w:r w:rsidRPr="00AC2135">
        <w:rPr>
          <w:rFonts w:cs="Calibri"/>
          <w:sz w:val="10"/>
        </w:rPr>
        <w:t xml:space="preserve"> </w:t>
      </w:r>
      <w:r w:rsidRPr="00AC2135">
        <w:rPr>
          <w:rFonts w:cs="Calibri"/>
          <w:b/>
          <w:bCs/>
          <w:u w:val="single"/>
        </w:rPr>
        <w:t>cult</w:t>
      </w:r>
      <w:r w:rsidRPr="00063872">
        <w:rPr>
          <w:rFonts w:cs="Calibri"/>
          <w:sz w:val="10"/>
        </w:rPr>
        <w:t xml:space="preserve">.  </w:t>
      </w:r>
      <w:r w:rsidRPr="00063872">
        <w:rPr>
          <w:rFonts w:cs="Calibri"/>
          <w:b/>
          <w:bCs/>
          <w:u w:val="single"/>
        </w:rPr>
        <w:t>Fossil capital</w:t>
      </w:r>
      <w:r w:rsidRPr="00063872">
        <w:rPr>
          <w:rFonts w:cs="Calibri"/>
          <w:sz w:val="10"/>
        </w:rPr>
        <w:t xml:space="preserve"> </w:t>
      </w:r>
      <w:r w:rsidRPr="00063872">
        <w:rPr>
          <w:rFonts w:cs="Calibri"/>
          <w:b/>
          <w:bCs/>
          <w:u w:val="single"/>
        </w:rPr>
        <w:t>is</w:t>
      </w:r>
      <w:r w:rsidRPr="00063872">
        <w:rPr>
          <w:rFonts w:cs="Calibri"/>
          <w:sz w:val="10"/>
        </w:rPr>
        <w:t xml:space="preserve"> but </w:t>
      </w:r>
      <w:r w:rsidRPr="00063872">
        <w:rPr>
          <w:rFonts w:cs="Calibri"/>
          <w:b/>
          <w:bCs/>
          <w:u w:val="single"/>
        </w:rPr>
        <w:t>one modality of</w:t>
      </w:r>
      <w:r w:rsidRPr="00063872">
        <w:rPr>
          <w:rFonts w:cs="Calibri"/>
          <w:sz w:val="10"/>
        </w:rPr>
        <w:t xml:space="preserve"> </w:t>
      </w:r>
      <w:r w:rsidRPr="00063872">
        <w:rPr>
          <w:rFonts w:cs="Calibri"/>
          <w:b/>
          <w:bCs/>
          <w:u w:val="single"/>
        </w:rPr>
        <w:t>the death cult</w:t>
      </w:r>
      <w:r w:rsidRPr="00063872">
        <w:rPr>
          <w:rFonts w:cs="Calibri"/>
          <w:sz w:val="10"/>
        </w:rPr>
        <w:t xml:space="preserve">, albeit a paragon. </w:t>
      </w:r>
      <w:r w:rsidRPr="00063872">
        <w:rPr>
          <w:rFonts w:cs="Calibri"/>
          <w:b/>
          <w:bCs/>
          <w:highlight w:val="yellow"/>
          <w:u w:val="single"/>
        </w:rPr>
        <w:t>The ‘externalities’ of capital – climate chaos, biosphere destruction, resource depletion, topsoil erosion, ocean acidification, mass extinction</w:t>
      </w:r>
      <w:r w:rsidRPr="00063872">
        <w:rPr>
          <w:rFonts w:cs="Calibri"/>
          <w:b/>
          <w:bCs/>
          <w:u w:val="single"/>
        </w:rPr>
        <w:t xml:space="preserve">, the accumulation of chemical, heavy metal, biological and nuclear wastes – </w:t>
      </w:r>
      <w:r w:rsidRPr="00063872">
        <w:rPr>
          <w:rFonts w:cs="Calibri"/>
          <w:b/>
          <w:bCs/>
          <w:highlight w:val="yellow"/>
          <w:u w:val="single"/>
        </w:rPr>
        <w:t xml:space="preserve">extend far beyond the specific catastrophe of a </w:t>
      </w:r>
      <w:proofErr w:type="spellStart"/>
      <w:r w:rsidRPr="00063872">
        <w:rPr>
          <w:rFonts w:cs="Calibri"/>
          <w:b/>
          <w:bCs/>
          <w:highlight w:val="yellow"/>
          <w:u w:val="single"/>
        </w:rPr>
        <w:t>carbonised</w:t>
      </w:r>
      <w:proofErr w:type="spellEnd"/>
      <w:r w:rsidRPr="00063872">
        <w:rPr>
          <w:rFonts w:cs="Calibri"/>
          <w:b/>
          <w:bCs/>
          <w:highlight w:val="yellow"/>
          <w:u w:val="single"/>
        </w:rPr>
        <w:t xml:space="preserve"> atmosphere</w:t>
      </w:r>
      <w:r w:rsidRPr="00063872">
        <w:rPr>
          <w:rFonts w:cs="Calibri"/>
          <w:b/>
          <w:bCs/>
          <w:u w:val="single"/>
        </w:rPr>
        <w:t>.</w:t>
      </w:r>
      <w:r w:rsidRPr="00063872">
        <w:rPr>
          <w:rFonts w:cs="Calibri"/>
          <w:sz w:val="10"/>
        </w:rPr>
        <w:t xml:space="preserve"> Capitalism is a comprehensive system of work-energetics. The food industry, which powers waged </w:t>
      </w:r>
      <w:proofErr w:type="spellStart"/>
      <w:r w:rsidRPr="00063872">
        <w:rPr>
          <w:rFonts w:cs="Calibri"/>
          <w:sz w:val="10"/>
        </w:rPr>
        <w:t>labour</w:t>
      </w:r>
      <w:proofErr w:type="spellEnd"/>
      <w:r w:rsidRPr="00063872">
        <w:rPr>
          <w:rFonts w:cs="Calibri"/>
          <w:sz w:val="10"/>
        </w:rPr>
        <w:t xml:space="preserve">, and is key to the shifting value of </w:t>
      </w:r>
      <w:proofErr w:type="spellStart"/>
      <w:r w:rsidRPr="00063872">
        <w:rPr>
          <w:rFonts w:cs="Calibri"/>
          <w:sz w:val="10"/>
        </w:rPr>
        <w:t>labour</w:t>
      </w:r>
      <w:proofErr w:type="spellEnd"/>
      <w:r w:rsidRPr="00063872">
        <w:rPr>
          <w:rFonts w:cs="Calibri"/>
          <w:sz w:val="10"/>
        </w:rPr>
        <w:t>-power itself, is as central to the deterioration of the biosphere as is fossil-</w:t>
      </w:r>
      <w:proofErr w:type="spellStart"/>
      <w:r w:rsidRPr="00063872">
        <w:rPr>
          <w:rFonts w:cs="Calibri"/>
          <w:sz w:val="10"/>
        </w:rPr>
        <w:t>fuelled</w:t>
      </w:r>
      <w:proofErr w:type="spellEnd"/>
      <w:r w:rsidRPr="00063872">
        <w:rPr>
          <w:rFonts w:cs="Calibri"/>
          <w:sz w:val="10"/>
        </w:rPr>
        <w:t xml:space="preserve"> transit. Nonetheless, the continuing decision for fossil fuels as a solution to the energy demands of capitalist production, for all the growing denial of climate-change denial among the </w:t>
      </w:r>
      <w:proofErr w:type="spellStart"/>
      <w:r w:rsidRPr="00063872">
        <w:rPr>
          <w:rFonts w:cs="Calibri"/>
          <w:sz w:val="10"/>
        </w:rPr>
        <w:t>antivulgarian</w:t>
      </w:r>
      <w:proofErr w:type="spellEnd"/>
      <w:r w:rsidRPr="00063872">
        <w:rPr>
          <w:rFonts w:cs="Calibri"/>
          <w:sz w:val="10"/>
        </w:rPr>
        <w:t xml:space="preserve"> ruling class, for all their concerned mouth music, is an exemplary case of the capitalist imperative of competitive accumulation at work.  As Andreas </w:t>
      </w:r>
      <w:proofErr w:type="spellStart"/>
      <w:r w:rsidRPr="00063872">
        <w:rPr>
          <w:rFonts w:cs="Calibri"/>
          <w:sz w:val="10"/>
        </w:rPr>
        <w:t>Malm</w:t>
      </w:r>
      <w:proofErr w:type="spellEnd"/>
      <w:r w:rsidRPr="00063872">
        <w:rPr>
          <w:rFonts w:cs="Calibri"/>
          <w:sz w:val="10"/>
        </w:rPr>
        <w:t xml:space="preserve"> has fiercely and beautifully argued, </w:t>
      </w:r>
      <w:r w:rsidRPr="00063872">
        <w:rPr>
          <w:rFonts w:cs="Calibri"/>
          <w:b/>
          <w:bCs/>
          <w:u w:val="single"/>
        </w:rPr>
        <w:t xml:space="preserve">capitalism did not settle for fossil fuels as a solution to energy scarcity. The common assumption that fossil energy is an </w:t>
      </w:r>
      <w:r w:rsidRPr="00063872">
        <w:rPr>
          <w:rFonts w:cs="Calibri"/>
          <w:b/>
          <w:bCs/>
          <w:i/>
          <w:iCs/>
          <w:u w:val="single"/>
        </w:rPr>
        <w:t xml:space="preserve">intrinsically </w:t>
      </w:r>
      <w:r w:rsidRPr="00063872">
        <w:rPr>
          <w:rFonts w:cs="Calibri"/>
          <w:b/>
          <w:bCs/>
          <w:u w:val="single"/>
        </w:rPr>
        <w:t>valuable energy resource worth competing over</w:t>
      </w:r>
      <w:r w:rsidRPr="00063872">
        <w:rPr>
          <w:rFonts w:cs="Calibri"/>
          <w:sz w:val="10"/>
        </w:rPr>
        <w:t xml:space="preserve">, and fighting wars for </w:t>
      </w:r>
      <w:r w:rsidRPr="00063872">
        <w:rPr>
          <w:rFonts w:cs="Calibri"/>
          <w:b/>
          <w:bCs/>
          <w:u w:val="single"/>
        </w:rPr>
        <w:t>is</w:t>
      </w:r>
      <w:r w:rsidRPr="00063872">
        <w:rPr>
          <w:rFonts w:cs="Calibri"/>
          <w:sz w:val="10"/>
        </w:rPr>
        <w:t xml:space="preserve">, as geographer Matthew Huber argues, </w:t>
      </w:r>
      <w:r w:rsidRPr="00063872">
        <w:rPr>
          <w:rFonts w:cs="Calibri"/>
          <w:b/>
          <w:bCs/>
          <w:u w:val="single"/>
        </w:rPr>
        <w:t>an example of fetishism. At the onset of steam power, water was abundant, and, even with its fixed costs, cheaper to use than coal.</w:t>
      </w:r>
      <w:r w:rsidRPr="00063872">
        <w:rPr>
          <w:rFonts w:cs="Calibri"/>
          <w:sz w:val="10"/>
        </w:rPr>
        <w:t xml:space="preserve"> The hydraulic mammoths powered by water wheels required far less human </w:t>
      </w:r>
      <w:proofErr w:type="spellStart"/>
      <w:r w:rsidRPr="00063872">
        <w:rPr>
          <w:rFonts w:cs="Calibri"/>
          <w:sz w:val="10"/>
        </w:rPr>
        <w:t>labour</w:t>
      </w:r>
      <w:proofErr w:type="spellEnd"/>
      <w:r w:rsidRPr="00063872">
        <w:rPr>
          <w:rFonts w:cs="Calibri"/>
          <w:sz w:val="10"/>
        </w:rPr>
        <w:t xml:space="preserve"> to convert to </w:t>
      </w:r>
      <w:proofErr w:type="gramStart"/>
      <w:r w:rsidRPr="00063872">
        <w:rPr>
          <w:rFonts w:cs="Calibri"/>
          <w:sz w:val="10"/>
        </w:rPr>
        <w:t>energy, and</w:t>
      </w:r>
      <w:proofErr w:type="gramEnd"/>
      <w:r w:rsidRPr="00063872">
        <w:rPr>
          <w:rFonts w:cs="Calibri"/>
          <w:sz w:val="10"/>
        </w:rPr>
        <w:t xml:space="preserve"> were more energy-efficient. </w:t>
      </w:r>
      <w:r w:rsidRPr="00063872">
        <w:rPr>
          <w:rFonts w:cs="Calibri"/>
          <w:b/>
          <w:bCs/>
          <w:u w:val="single"/>
        </w:rPr>
        <w:t xml:space="preserve">Even today, </w:t>
      </w:r>
      <w:r w:rsidRPr="00AC2135">
        <w:rPr>
          <w:rFonts w:cs="Calibri"/>
          <w:b/>
          <w:bCs/>
          <w:highlight w:val="yellow"/>
          <w:u w:val="single"/>
        </w:rPr>
        <w:t>only</w:t>
      </w:r>
      <w:r w:rsidRPr="00AC2135">
        <w:rPr>
          <w:rFonts w:cs="Calibri"/>
          <w:b/>
          <w:bCs/>
          <w:u w:val="single"/>
        </w:rPr>
        <w:t xml:space="preserve"> </w:t>
      </w:r>
      <w:r w:rsidRPr="00063872">
        <w:rPr>
          <w:rFonts w:cs="Calibri"/>
          <w:b/>
          <w:bCs/>
          <w:highlight w:val="yellow"/>
          <w:u w:val="single"/>
        </w:rPr>
        <w:t xml:space="preserve">a third of the energy in coal is </w:t>
      </w:r>
      <w:proofErr w:type="gramStart"/>
      <w:r w:rsidRPr="00063872">
        <w:rPr>
          <w:rFonts w:cs="Calibri"/>
          <w:b/>
          <w:bCs/>
          <w:highlight w:val="yellow"/>
          <w:u w:val="single"/>
        </w:rPr>
        <w:t>actually converted</w:t>
      </w:r>
      <w:proofErr w:type="gramEnd"/>
      <w:r w:rsidRPr="00063872">
        <w:rPr>
          <w:rFonts w:cs="Calibri"/>
          <w:b/>
          <w:bCs/>
          <w:highlight w:val="yellow"/>
          <w:u w:val="single"/>
        </w:rPr>
        <w:t xml:space="preserve"> in </w:t>
      </w:r>
      <w:r w:rsidRPr="00AC2135">
        <w:rPr>
          <w:rFonts w:cs="Calibri"/>
          <w:b/>
          <w:bCs/>
          <w:u w:val="single"/>
        </w:rPr>
        <w:t xml:space="preserve">the industrial </w:t>
      </w:r>
      <w:r w:rsidRPr="00063872">
        <w:rPr>
          <w:rFonts w:cs="Calibri"/>
          <w:b/>
          <w:bCs/>
          <w:highlight w:val="yellow"/>
          <w:u w:val="single"/>
        </w:rPr>
        <w:t xml:space="preserve">processes </w:t>
      </w:r>
      <w:r w:rsidRPr="00AC2135">
        <w:rPr>
          <w:rFonts w:cs="Calibri"/>
          <w:b/>
          <w:bCs/>
          <w:u w:val="single"/>
        </w:rPr>
        <w:t>dedicated thereto</w:t>
      </w:r>
      <w:r w:rsidRPr="00063872">
        <w:rPr>
          <w:rFonts w:cs="Calibri"/>
          <w:b/>
          <w:bCs/>
          <w:u w:val="single"/>
        </w:rPr>
        <w:t xml:space="preserve">: </w:t>
      </w:r>
      <w:r w:rsidRPr="00AC2135">
        <w:rPr>
          <w:rFonts w:cs="Calibri"/>
          <w:b/>
          <w:bCs/>
          <w:u w:val="single"/>
        </w:rPr>
        <w:t xml:space="preserve">the only thing that is </w:t>
      </w:r>
      <w:r w:rsidRPr="00063872">
        <w:rPr>
          <w:rFonts w:cs="Calibri"/>
          <w:b/>
          <w:bCs/>
          <w:highlight w:val="yellow"/>
          <w:u w:val="single"/>
        </w:rPr>
        <w:t xml:space="preserve">efficiently </w:t>
      </w:r>
      <w:r w:rsidRPr="00AC2135">
        <w:rPr>
          <w:rFonts w:cs="Calibri"/>
          <w:b/>
          <w:bCs/>
          <w:highlight w:val="yellow"/>
          <w:u w:val="single"/>
        </w:rPr>
        <w:t>produce</w:t>
      </w:r>
      <w:r w:rsidRPr="00AC2135">
        <w:rPr>
          <w:rFonts w:cs="Calibri"/>
          <w:b/>
          <w:bCs/>
          <w:u w:val="single"/>
        </w:rPr>
        <w:t xml:space="preserve">d is </w:t>
      </w:r>
      <w:r w:rsidRPr="00063872">
        <w:rPr>
          <w:rFonts w:cs="Calibri"/>
          <w:b/>
          <w:bCs/>
          <w:highlight w:val="yellow"/>
          <w:u w:val="single"/>
        </w:rPr>
        <w:t xml:space="preserve">carbon </w:t>
      </w:r>
      <w:r w:rsidRPr="00AC2135">
        <w:rPr>
          <w:rFonts w:cs="Calibri"/>
          <w:b/>
          <w:bCs/>
          <w:u w:val="single"/>
        </w:rPr>
        <w:t>dioxide</w:t>
      </w:r>
      <w:r w:rsidRPr="00063872">
        <w:rPr>
          <w:rFonts w:cs="Calibri"/>
          <w:b/>
          <w:bCs/>
          <w:u w:val="single"/>
        </w:rPr>
        <w:t xml:space="preserve">. On such basis, the striving for competitive advantage </w:t>
      </w:r>
      <w:proofErr w:type="gramStart"/>
      <w:r w:rsidRPr="00063872">
        <w:rPr>
          <w:rFonts w:cs="Calibri"/>
          <w:b/>
          <w:bCs/>
          <w:u w:val="single"/>
        </w:rPr>
        <w:t>by  capitalists</w:t>
      </w:r>
      <w:proofErr w:type="gramEnd"/>
      <w:r w:rsidRPr="00063872">
        <w:rPr>
          <w:rFonts w:cs="Calibri"/>
          <w:b/>
          <w:bCs/>
          <w:u w:val="single"/>
        </w:rPr>
        <w:t xml:space="preserve"> seeking maximum market control ‘should’ have </w:t>
      </w:r>
      <w:proofErr w:type="spellStart"/>
      <w:r w:rsidRPr="00063872">
        <w:rPr>
          <w:rFonts w:cs="Calibri"/>
          <w:b/>
          <w:bCs/>
          <w:u w:val="single"/>
        </w:rPr>
        <w:t>favoured</w:t>
      </w:r>
      <w:proofErr w:type="spellEnd"/>
      <w:r w:rsidRPr="00063872">
        <w:rPr>
          <w:rFonts w:cs="Calibri"/>
          <w:b/>
          <w:bCs/>
          <w:u w:val="single"/>
        </w:rPr>
        <w:t xml:space="preserve"> renewable energy.  </w:t>
      </w:r>
      <w:r w:rsidRPr="00063872">
        <w:rPr>
          <w:rFonts w:cs="Calibri"/>
          <w:sz w:val="10"/>
        </w:rPr>
        <w:t xml:space="preserve">Capital, however, preferred the </w:t>
      </w:r>
      <w:proofErr w:type="spellStart"/>
      <w:r w:rsidRPr="00063872">
        <w:rPr>
          <w:rFonts w:cs="Calibri"/>
          <w:sz w:val="10"/>
        </w:rPr>
        <w:t>spatio</w:t>
      </w:r>
      <w:proofErr w:type="spellEnd"/>
      <w:r w:rsidRPr="00063872">
        <w:rPr>
          <w:rFonts w:cs="Calibri"/>
          <w:sz w:val="10"/>
        </w:rPr>
        <w:t xml:space="preserve">-temporal profile of stocks due to the internal politics of competitive accumulation. </w:t>
      </w:r>
      <w:r w:rsidRPr="00063872">
        <w:rPr>
          <w:rFonts w:cs="Calibri"/>
          <w:b/>
          <w:bCs/>
          <w:u w:val="single"/>
        </w:rPr>
        <w:t>Water use necessitated communal administration, with its perilously collectivist implications</w:t>
      </w:r>
      <w:r w:rsidRPr="00063872">
        <w:rPr>
          <w:rFonts w:cs="Calibri"/>
          <w:sz w:val="10"/>
        </w:rPr>
        <w:t xml:space="preserve">. Coal, and later oil, could be transported to urban </w:t>
      </w:r>
      <w:proofErr w:type="spellStart"/>
      <w:r w:rsidRPr="00063872">
        <w:rPr>
          <w:rFonts w:cs="Calibri"/>
          <w:sz w:val="10"/>
        </w:rPr>
        <w:t>centres</w:t>
      </w:r>
      <w:proofErr w:type="spellEnd"/>
      <w:r w:rsidRPr="00063872">
        <w:rPr>
          <w:rFonts w:cs="Calibri"/>
          <w:sz w:val="10"/>
        </w:rPr>
        <w:t xml:space="preserve">, where workers were acculturated to the </w:t>
      </w:r>
      <w:proofErr w:type="gramStart"/>
      <w:r w:rsidRPr="00063872">
        <w:rPr>
          <w:rFonts w:cs="Calibri"/>
          <w:sz w:val="10"/>
        </w:rPr>
        <w:t>work-time</w:t>
      </w:r>
      <w:proofErr w:type="gramEnd"/>
      <w:r w:rsidRPr="00063872">
        <w:rPr>
          <w:rFonts w:cs="Calibri"/>
          <w:sz w:val="10"/>
        </w:rPr>
        <w:t xml:space="preserve"> of capitalist industry, and hoarded by individual enterprises. This allowed individual units of capital to compete more effectively with one another, secured the political authority of </w:t>
      </w:r>
      <w:r w:rsidRPr="00063872">
        <w:rPr>
          <w:rFonts w:cs="Calibri"/>
          <w:sz w:val="10"/>
        </w:rPr>
        <w:lastRenderedPageBreak/>
        <w:t xml:space="preserve">capital and incorporated workers into </w:t>
      </w:r>
      <w:proofErr w:type="spellStart"/>
      <w:r w:rsidRPr="00063872">
        <w:rPr>
          <w:rFonts w:cs="Calibri"/>
          <w:sz w:val="10"/>
        </w:rPr>
        <w:t>atomised</w:t>
      </w:r>
      <w:proofErr w:type="spellEnd"/>
      <w:r w:rsidRPr="00063872">
        <w:rPr>
          <w:rFonts w:cs="Calibri"/>
          <w:sz w:val="10"/>
        </w:rPr>
        <w:t xml:space="preserve"> systems of reproduction, from transport to heating. </w:t>
      </w:r>
      <w:r w:rsidRPr="00063872">
        <w:rPr>
          <w:rFonts w:cs="Calibri"/>
          <w:b/>
          <w:bCs/>
          <w:u w:val="single"/>
        </w:rPr>
        <w:t xml:space="preserve"> Thus, locked in by the short-</w:t>
      </w:r>
      <w:proofErr w:type="spellStart"/>
      <w:r w:rsidRPr="00063872">
        <w:rPr>
          <w:rFonts w:cs="Calibri"/>
          <w:b/>
          <w:bCs/>
          <w:u w:val="single"/>
        </w:rPr>
        <w:t>termist</w:t>
      </w:r>
      <w:proofErr w:type="spellEnd"/>
      <w:r w:rsidRPr="00063872">
        <w:rPr>
          <w:rFonts w:cs="Calibri"/>
          <w:b/>
          <w:bCs/>
          <w:u w:val="single"/>
        </w:rPr>
        <w:t xml:space="preserve"> imperatives of competitive accumulation, fossil capital assumed a politically privileged position within an emerging world capitalist ecology</w:t>
      </w:r>
      <w:r w:rsidRPr="00063872">
        <w:rPr>
          <w:rFonts w:cs="Calibri"/>
          <w:sz w:val="10"/>
        </w:rPr>
        <w:t xml:space="preserve">. It </w:t>
      </w:r>
      <w:proofErr w:type="spellStart"/>
      <w:r w:rsidRPr="00063872">
        <w:rPr>
          <w:rFonts w:cs="Calibri"/>
          <w:sz w:val="10"/>
        </w:rPr>
        <w:t>monopolised</w:t>
      </w:r>
      <w:proofErr w:type="spellEnd"/>
      <w:r w:rsidRPr="00063872">
        <w:rPr>
          <w:rFonts w:cs="Calibri"/>
          <w:sz w:val="10"/>
        </w:rPr>
        <w:t xml:space="preserve"> the supply of energy for dead </w:t>
      </w:r>
      <w:proofErr w:type="spellStart"/>
      <w:r w:rsidRPr="00063872">
        <w:rPr>
          <w:rFonts w:cs="Calibri"/>
          <w:sz w:val="10"/>
        </w:rPr>
        <w:t>labour</w:t>
      </w:r>
      <w:proofErr w:type="spellEnd"/>
      <w:r w:rsidRPr="00063872">
        <w:rPr>
          <w:rFonts w:cs="Calibri"/>
          <w:sz w:val="10"/>
        </w:rPr>
        <w:t xml:space="preserve">, albeit in a highly inefficient way. </w:t>
      </w:r>
      <w:r w:rsidRPr="00063872">
        <w:rPr>
          <w:rFonts w:cs="Calibri"/>
          <w:b/>
          <w:bCs/>
          <w:u w:val="single"/>
        </w:rPr>
        <w:t xml:space="preserve"> </w:t>
      </w:r>
      <w:r w:rsidRPr="00063872">
        <w:rPr>
          <w:rFonts w:cs="Calibri"/>
          <w:sz w:val="10"/>
        </w:rPr>
        <w:t xml:space="preserve">This is the tragedy of the worker. That, as avatar of a </w:t>
      </w:r>
      <w:proofErr w:type="gramStart"/>
      <w:r w:rsidRPr="00063872">
        <w:rPr>
          <w:rFonts w:cs="Calibri"/>
          <w:sz w:val="10"/>
        </w:rPr>
        <w:t>class in itself, she</w:t>
      </w:r>
      <w:proofErr w:type="gramEnd"/>
      <w:r w:rsidRPr="00063872">
        <w:rPr>
          <w:rFonts w:cs="Calibri"/>
          <w:sz w:val="10"/>
        </w:rPr>
        <w:t xml:space="preserve"> was put to work for the accumulation of capital, from capitalism’s youth, amid means of production not of her choosing, and with a telos of ecological catastrophe. </w:t>
      </w:r>
      <w:r w:rsidRPr="00063872">
        <w:rPr>
          <w:rFonts w:cs="Calibri"/>
          <w:b/>
          <w:bCs/>
          <w:u w:val="single"/>
        </w:rPr>
        <w:t xml:space="preserve">That thus, even </w:t>
      </w:r>
      <w:r w:rsidRPr="00AC2135">
        <w:rPr>
          <w:rFonts w:cs="Calibri"/>
          <w:b/>
          <w:bCs/>
          <w:u w:val="single"/>
        </w:rPr>
        <w:t xml:space="preserve">should </w:t>
      </w:r>
      <w:r w:rsidRPr="00063872">
        <w:rPr>
          <w:rFonts w:cs="Calibri"/>
          <w:b/>
          <w:bCs/>
          <w:highlight w:val="yellow"/>
          <w:u w:val="single"/>
        </w:rPr>
        <w:t xml:space="preserve">the proletariat </w:t>
      </w:r>
      <w:r w:rsidRPr="00AC2135">
        <w:rPr>
          <w:rFonts w:cs="Calibri"/>
          <w:b/>
          <w:bCs/>
          <w:u w:val="single"/>
        </w:rPr>
        <w:t xml:space="preserve">become a class </w:t>
      </w:r>
      <w:r w:rsidRPr="00063872">
        <w:rPr>
          <w:rFonts w:cs="Calibri"/>
          <w:b/>
          <w:bCs/>
          <w:highlight w:val="yellow"/>
          <w:u w:val="single"/>
        </w:rPr>
        <w:t xml:space="preserve">for </w:t>
      </w:r>
      <w:r w:rsidRPr="00AC2135">
        <w:rPr>
          <w:rFonts w:cs="Calibri"/>
          <w:b/>
          <w:bCs/>
          <w:highlight w:val="yellow"/>
          <w:u w:val="single"/>
        </w:rPr>
        <w:t>itself</w:t>
      </w:r>
      <w:r w:rsidRPr="00063872">
        <w:rPr>
          <w:rFonts w:cs="Calibri"/>
          <w:b/>
          <w:bCs/>
          <w:u w:val="single"/>
        </w:rPr>
        <w:t xml:space="preserve">, and even if it does so at a point of history where the full horror of the methods of fossil capitalism is becoming </w:t>
      </w:r>
      <w:r w:rsidRPr="00AC2135">
        <w:rPr>
          <w:rFonts w:cs="Calibri"/>
          <w:b/>
          <w:bCs/>
          <w:u w:val="single"/>
        </w:rPr>
        <w:t>clear,</w:t>
      </w:r>
      <w:r w:rsidRPr="00063872">
        <w:rPr>
          <w:rFonts w:cs="Calibri"/>
          <w:b/>
          <w:bCs/>
          <w:u w:val="single"/>
        </w:rPr>
        <w:t xml:space="preserve"> </w:t>
      </w:r>
      <w:r w:rsidRPr="00AC2135">
        <w:rPr>
          <w:rFonts w:cs="Calibri"/>
          <w:b/>
          <w:bCs/>
          <w:u w:val="single"/>
        </w:rPr>
        <w:t xml:space="preserve">it </w:t>
      </w:r>
      <w:r w:rsidRPr="00063872">
        <w:rPr>
          <w:rFonts w:cs="Calibri"/>
          <w:b/>
          <w:bCs/>
          <w:u w:val="single"/>
        </w:rPr>
        <w:t xml:space="preserve">would – </w:t>
      </w:r>
      <w:r w:rsidRPr="00AC2135">
        <w:rPr>
          <w:rFonts w:cs="Calibri"/>
          <w:b/>
          <w:bCs/>
          <w:u w:val="single"/>
        </w:rPr>
        <w:t xml:space="preserve">will – </w:t>
      </w:r>
      <w:r w:rsidRPr="00063872">
        <w:rPr>
          <w:rFonts w:cs="Calibri"/>
          <w:b/>
          <w:bCs/>
          <w:highlight w:val="yellow"/>
          <w:u w:val="single"/>
        </w:rPr>
        <w:t xml:space="preserve">inherit </w:t>
      </w:r>
      <w:r w:rsidRPr="00AC2135">
        <w:rPr>
          <w:rFonts w:cs="Calibri"/>
          <w:b/>
          <w:bCs/>
          <w:u w:val="single"/>
        </w:rPr>
        <w:t xml:space="preserve">productive </w:t>
      </w:r>
      <w:r w:rsidRPr="00063872">
        <w:rPr>
          <w:rFonts w:cs="Calibri"/>
          <w:b/>
          <w:bCs/>
          <w:highlight w:val="yellow"/>
          <w:u w:val="single"/>
        </w:rPr>
        <w:t xml:space="preserve">forces inextricable from mass, </w:t>
      </w:r>
      <w:r w:rsidRPr="00AC2135">
        <w:rPr>
          <w:rFonts w:cs="Calibri"/>
          <w:b/>
          <w:bCs/>
          <w:u w:val="single"/>
        </w:rPr>
        <w:t xml:space="preserve">trans-species </w:t>
      </w:r>
      <w:r w:rsidRPr="00063872">
        <w:rPr>
          <w:rFonts w:cs="Calibri"/>
          <w:b/>
          <w:bCs/>
          <w:highlight w:val="yellow"/>
          <w:u w:val="single"/>
        </w:rPr>
        <w:t>death</w:t>
      </w:r>
      <w:r w:rsidRPr="00063872">
        <w:rPr>
          <w:rFonts w:cs="Calibri"/>
          <w:b/>
          <w:bCs/>
          <w:u w:val="single"/>
        </w:rPr>
        <w:t xml:space="preserve">. </w:t>
      </w:r>
      <w:r w:rsidRPr="00AC2135">
        <w:rPr>
          <w:rFonts w:cs="Calibri"/>
          <w:b/>
          <w:bCs/>
          <w:u w:val="single"/>
        </w:rPr>
        <w:t>This does not preclude systemic, planet-wide transformatio</w:t>
      </w:r>
      <w:r w:rsidRPr="00AC2135">
        <w:rPr>
          <w:rFonts w:cs="Calibri"/>
          <w:sz w:val="10"/>
        </w:rPr>
        <w:t>n</w:t>
      </w:r>
      <w:r w:rsidRPr="00063872">
        <w:rPr>
          <w:rFonts w:cs="Calibri"/>
          <w:sz w:val="10"/>
        </w:rPr>
        <w:t xml:space="preserve">. Particularly given the </w:t>
      </w:r>
      <w:r w:rsidRPr="00AC2135">
        <w:rPr>
          <w:rFonts w:cs="Calibri"/>
          <w:sz w:val="10"/>
        </w:rPr>
        <w:t>inevitably</w:t>
      </w:r>
      <w:r w:rsidRPr="00063872">
        <w:rPr>
          <w:rFonts w:cs="Calibri"/>
          <w:sz w:val="10"/>
        </w:rPr>
        <w:t xml:space="preserve"> uneven global growth of class consciousness and resistance, however, and the concomitant </w:t>
      </w:r>
      <w:proofErr w:type="spellStart"/>
      <w:r w:rsidRPr="00063872">
        <w:rPr>
          <w:rFonts w:cs="Calibri"/>
          <w:sz w:val="10"/>
        </w:rPr>
        <w:t>embattledness</w:t>
      </w:r>
      <w:proofErr w:type="spellEnd"/>
      <w:r w:rsidRPr="00063872">
        <w:rPr>
          <w:rFonts w:cs="Calibri"/>
          <w:sz w:val="10"/>
        </w:rPr>
        <w:t xml:space="preserve"> of any reformist, let alone revolutionary, power on the global stage, </w:t>
      </w:r>
      <w:r w:rsidRPr="00063872">
        <w:rPr>
          <w:rFonts w:cs="Calibri"/>
          <w:b/>
          <w:bCs/>
          <w:u w:val="single"/>
        </w:rPr>
        <w:t>it does ensure that it faces extraordinary barriers</w:t>
      </w:r>
      <w:r w:rsidRPr="00063872">
        <w:rPr>
          <w:rFonts w:cs="Calibri"/>
          <w:sz w:val="10"/>
        </w:rPr>
        <w:t>. As will become clear</w:t>
      </w:r>
      <w:r w:rsidRPr="00063872">
        <w:rPr>
          <w:rFonts w:cs="Calibri"/>
          <w:b/>
          <w:bCs/>
          <w:u w:val="single"/>
        </w:rPr>
        <w:t>.  As of 2015, estimates suggested that humanity produced a total of 15.5 trillion watts of energy each year, of which a considerable 29 per cent was not used</w:t>
      </w:r>
      <w:r w:rsidRPr="00063872">
        <w:rPr>
          <w:rFonts w:cs="Calibri"/>
          <w:sz w:val="10"/>
        </w:rPr>
        <w:t xml:space="preserve">. At an average of 2,000 watts per person (rising to 10,000 watts in the core capitalist economies), the majority was used for industry, commerce and transit, with only 22 per cent for household consumption. Some 90 per cent of this output was powered by fossil fuels: oil, coal, gas. This monopoly, enabling </w:t>
      </w:r>
      <w:proofErr w:type="spellStart"/>
      <w:r w:rsidRPr="00063872">
        <w:rPr>
          <w:rFonts w:cs="Calibri"/>
          <w:sz w:val="10"/>
        </w:rPr>
        <w:t>superprofits</w:t>
      </w:r>
      <w:proofErr w:type="spellEnd"/>
      <w:r w:rsidRPr="00063872">
        <w:rPr>
          <w:rFonts w:cs="Calibri"/>
          <w:sz w:val="10"/>
        </w:rPr>
        <w:t xml:space="preserve"> as monopolies do, ensured that fossil capital would always </w:t>
      </w:r>
      <w:proofErr w:type="spellStart"/>
      <w:r w:rsidRPr="00063872">
        <w:rPr>
          <w:rFonts w:cs="Calibri"/>
          <w:sz w:val="10"/>
        </w:rPr>
        <w:t>realise</w:t>
      </w:r>
      <w:proofErr w:type="spellEnd"/>
      <w:r w:rsidRPr="00063872">
        <w:rPr>
          <w:rFonts w:cs="Calibri"/>
          <w:sz w:val="10"/>
        </w:rPr>
        <w:t xml:space="preserve"> profit margins far higher than the industrial average. It has, in </w:t>
      </w:r>
      <w:proofErr w:type="spellStart"/>
      <w:r w:rsidRPr="00063872">
        <w:rPr>
          <w:rFonts w:cs="Calibri"/>
          <w:sz w:val="10"/>
        </w:rPr>
        <w:t>Malm’s</w:t>
      </w:r>
      <w:proofErr w:type="spellEnd"/>
      <w:r w:rsidRPr="00063872">
        <w:rPr>
          <w:rFonts w:cs="Calibri"/>
          <w:sz w:val="10"/>
        </w:rPr>
        <w:t xml:space="preserve"> term, become worth a ‘planet of value’. Each fossil fuel plant represents decades of investment awaiting </w:t>
      </w:r>
      <w:proofErr w:type="spellStart"/>
      <w:r w:rsidRPr="00063872">
        <w:rPr>
          <w:rFonts w:cs="Calibri"/>
          <w:sz w:val="10"/>
        </w:rPr>
        <w:t>realisation</w:t>
      </w:r>
      <w:proofErr w:type="spellEnd"/>
      <w:r w:rsidRPr="00063872">
        <w:rPr>
          <w:rFonts w:cs="Calibri"/>
          <w:sz w:val="10"/>
        </w:rPr>
        <w:t xml:space="preserve">. </w:t>
      </w:r>
      <w:r w:rsidRPr="00063872">
        <w:rPr>
          <w:rFonts w:cs="Calibri"/>
          <w:b/>
          <w:bCs/>
          <w:u w:val="single"/>
        </w:rPr>
        <w:t xml:space="preserve"> </w:t>
      </w:r>
      <w:r w:rsidRPr="00AC2135">
        <w:rPr>
          <w:rFonts w:cs="Calibri"/>
          <w:b/>
          <w:bCs/>
          <w:u w:val="single"/>
        </w:rPr>
        <w:t xml:space="preserve">To </w:t>
      </w:r>
      <w:r w:rsidRPr="00063872">
        <w:rPr>
          <w:rFonts w:cs="Calibri"/>
          <w:b/>
          <w:bCs/>
          <w:highlight w:val="yellow"/>
          <w:u w:val="single"/>
        </w:rPr>
        <w:t xml:space="preserve">avert </w:t>
      </w:r>
      <w:r w:rsidRPr="00AC2135">
        <w:rPr>
          <w:rFonts w:cs="Calibri"/>
          <w:b/>
          <w:bCs/>
          <w:u w:val="single"/>
        </w:rPr>
        <w:t xml:space="preserve">planetary </w:t>
      </w:r>
      <w:r w:rsidRPr="00063872">
        <w:rPr>
          <w:rFonts w:cs="Calibri"/>
          <w:b/>
          <w:bCs/>
          <w:highlight w:val="yellow"/>
          <w:u w:val="single"/>
        </w:rPr>
        <w:t xml:space="preserve">disaster </w:t>
      </w:r>
      <w:r w:rsidRPr="00AC2135">
        <w:rPr>
          <w:rFonts w:cs="Calibri"/>
          <w:b/>
          <w:bCs/>
          <w:u w:val="single"/>
        </w:rPr>
        <w:t xml:space="preserve">is to </w:t>
      </w:r>
      <w:r w:rsidRPr="00063872">
        <w:rPr>
          <w:rFonts w:cs="Calibri"/>
          <w:b/>
          <w:bCs/>
          <w:highlight w:val="yellow"/>
          <w:u w:val="single"/>
        </w:rPr>
        <w:t>inflic</w:t>
      </w:r>
      <w:r w:rsidRPr="00AC2135">
        <w:rPr>
          <w:rFonts w:cs="Calibri"/>
          <w:b/>
          <w:bCs/>
          <w:highlight w:val="yellow"/>
          <w:u w:val="single"/>
        </w:rPr>
        <w:t>t a</w:t>
      </w:r>
      <w:r w:rsidRPr="00AC2135">
        <w:rPr>
          <w:rFonts w:cs="Calibri"/>
          <w:b/>
          <w:bCs/>
          <w:u w:val="single"/>
        </w:rPr>
        <w:t xml:space="preserve">n earth-sized </w:t>
      </w:r>
      <w:r w:rsidRPr="00063872">
        <w:rPr>
          <w:rFonts w:cs="Calibri"/>
          <w:b/>
          <w:bCs/>
          <w:highlight w:val="yellow"/>
          <w:u w:val="single"/>
        </w:rPr>
        <w:t xml:space="preserve">blow on capitalist </w:t>
      </w:r>
      <w:r w:rsidRPr="00AC2135">
        <w:rPr>
          <w:rFonts w:cs="Calibri"/>
          <w:b/>
          <w:bCs/>
          <w:u w:val="single"/>
        </w:rPr>
        <w:t xml:space="preserve">industry. It is to </w:t>
      </w:r>
      <w:r w:rsidRPr="00063872">
        <w:rPr>
          <w:rFonts w:cs="Calibri"/>
          <w:b/>
          <w:bCs/>
          <w:highlight w:val="yellow"/>
          <w:u w:val="single"/>
        </w:rPr>
        <w:t xml:space="preserve">choose between </w:t>
      </w:r>
      <w:r w:rsidRPr="00AC2135">
        <w:rPr>
          <w:rFonts w:cs="Calibri"/>
          <w:b/>
          <w:bCs/>
          <w:highlight w:val="yellow"/>
          <w:u w:val="single"/>
        </w:rPr>
        <w:t>burning</w:t>
      </w:r>
      <w:r w:rsidRPr="00AC2135">
        <w:rPr>
          <w:rFonts w:cs="Calibri"/>
          <w:b/>
          <w:bCs/>
          <w:u w:val="single"/>
        </w:rPr>
        <w:t xml:space="preserve"> </w:t>
      </w:r>
      <w:r w:rsidRPr="00AC2135">
        <w:rPr>
          <w:rFonts w:cs="Calibri"/>
          <w:b/>
          <w:bCs/>
          <w:highlight w:val="yellow"/>
          <w:u w:val="single"/>
        </w:rPr>
        <w:t>a</w:t>
      </w:r>
      <w:r w:rsidRPr="00AC2135">
        <w:rPr>
          <w:rFonts w:cs="Calibri"/>
          <w:b/>
          <w:bCs/>
          <w:u w:val="single"/>
        </w:rPr>
        <w:t xml:space="preserve"> </w:t>
      </w:r>
      <w:r w:rsidRPr="00063872">
        <w:rPr>
          <w:rFonts w:cs="Calibri"/>
          <w:b/>
          <w:bCs/>
          <w:highlight w:val="yellow"/>
          <w:u w:val="single"/>
        </w:rPr>
        <w:t xml:space="preserve">planet of </w:t>
      </w:r>
      <w:proofErr w:type="gramStart"/>
      <w:r w:rsidRPr="00063872">
        <w:rPr>
          <w:rFonts w:cs="Calibri"/>
          <w:b/>
          <w:bCs/>
          <w:highlight w:val="yellow"/>
          <w:u w:val="single"/>
        </w:rPr>
        <w:t>value, and</w:t>
      </w:r>
      <w:proofErr w:type="gramEnd"/>
      <w:r w:rsidRPr="00063872">
        <w:rPr>
          <w:rFonts w:cs="Calibri"/>
          <w:b/>
          <w:bCs/>
          <w:highlight w:val="yellow"/>
          <w:u w:val="single"/>
        </w:rPr>
        <w:t xml:space="preserve"> burning the planet itself</w:t>
      </w:r>
      <w:r w:rsidRPr="00063872">
        <w:rPr>
          <w:rFonts w:cs="Calibri"/>
          <w:b/>
          <w:bCs/>
          <w:u w:val="single"/>
        </w:rPr>
        <w:t>.</w:t>
      </w:r>
      <w:r w:rsidRPr="00063872">
        <w:rPr>
          <w:rFonts w:cs="Calibri"/>
          <w:sz w:val="10"/>
        </w:rPr>
        <w:t xml:space="preserve"> But the death cult is so strong, so pervasive, that, against all resistance, the choice has already been made.  </w:t>
      </w:r>
      <w:r w:rsidRPr="00063872">
        <w:rPr>
          <w:rFonts w:cs="Calibri"/>
          <w:b/>
          <w:bCs/>
          <w:highlight w:val="yellow"/>
          <w:u w:val="single"/>
        </w:rPr>
        <w:t>Apocalypse has begun</w:t>
      </w:r>
      <w:r w:rsidRPr="00063872">
        <w:rPr>
          <w:rFonts w:cs="Calibri"/>
          <w:b/>
          <w:bCs/>
          <w:u w:val="single"/>
        </w:rPr>
        <w:t>. The button has been pushed</w:t>
      </w:r>
      <w:r w:rsidRPr="00063872">
        <w:rPr>
          <w:rFonts w:cs="Calibri"/>
          <w:sz w:val="10"/>
        </w:rPr>
        <w:t>. Humanity is already committed to irreversible climate change. In May of 2020, levels of CO2 in the atmosphere hit 417 parts per million, the highest ever recorded – and the first breach of 400 ppm since the Pliocene. Climate activists are, in Richard Wilbur’s phrase, ‘</w:t>
      </w:r>
      <w:proofErr w:type="gramStart"/>
      <w:r w:rsidRPr="00063872">
        <w:rPr>
          <w:rFonts w:cs="Calibri"/>
          <w:sz w:val="10"/>
        </w:rPr>
        <w:t>mad-eyed</w:t>
      </w:r>
      <w:proofErr w:type="gramEnd"/>
      <w:r w:rsidRPr="00063872">
        <w:rPr>
          <w:rFonts w:cs="Calibri"/>
          <w:sz w:val="10"/>
        </w:rPr>
        <w:t xml:space="preserve"> from stating the obvious’. To understand the scale of what faces us, and the way it ramifies into every corner of our lives, is to marvel that we aren’t having emergency meetings in every city, town and village every week. </w:t>
      </w:r>
      <w:r w:rsidRPr="00AC2135">
        <w:rPr>
          <w:rFonts w:cs="Calibri"/>
          <w:b/>
          <w:bCs/>
          <w:u w:val="single"/>
        </w:rPr>
        <w:t>We are</w:t>
      </w:r>
      <w:r w:rsidRPr="00063872">
        <w:rPr>
          <w:rFonts w:cs="Calibri"/>
          <w:b/>
          <w:bCs/>
          <w:u w:val="single"/>
        </w:rPr>
        <w:t xml:space="preserve">, increasingly, </w:t>
      </w:r>
      <w:r w:rsidRPr="00063872">
        <w:rPr>
          <w:rFonts w:cs="Calibri"/>
          <w:b/>
          <w:bCs/>
          <w:highlight w:val="yellow"/>
          <w:u w:val="single"/>
        </w:rPr>
        <w:t>out of time</w:t>
      </w:r>
      <w:r w:rsidRPr="00063872">
        <w:rPr>
          <w:rFonts w:cs="Calibri"/>
          <w:b/>
          <w:bCs/>
          <w:u w:val="single"/>
        </w:rPr>
        <w:t>. In</w:t>
      </w:r>
      <w:r w:rsidRPr="00063872">
        <w:rPr>
          <w:rFonts w:cs="Calibri"/>
          <w:sz w:val="10"/>
        </w:rPr>
        <w:t xml:space="preserve"> the capitalist </w:t>
      </w:r>
      <w:proofErr w:type="spellStart"/>
      <w:r w:rsidRPr="00063872">
        <w:rPr>
          <w:rFonts w:cs="Calibri"/>
          <w:i/>
          <w:iCs/>
          <w:sz w:val="10"/>
        </w:rPr>
        <w:t>untimelich</w:t>
      </w:r>
      <w:proofErr w:type="spellEnd"/>
      <w:r w:rsidRPr="00063872">
        <w:rPr>
          <w:rFonts w:cs="Calibri"/>
          <w:i/>
          <w:iCs/>
          <w:sz w:val="10"/>
        </w:rPr>
        <w:t xml:space="preserve">, </w:t>
      </w:r>
      <w:r w:rsidRPr="00063872">
        <w:rPr>
          <w:rFonts w:cs="Calibri"/>
          <w:sz w:val="10"/>
        </w:rPr>
        <w:t xml:space="preserve">the time of the living and the time of the dead, human history and the history of inorganic sediments, collide. ‘Millions of years of concentrated solar energy’, as Huber calls it, have been released in an historical blink of an eye, only to rebound just as fast: the Deep Time equivalent of an asteroid strike. </w:t>
      </w:r>
      <w:r w:rsidRPr="00063872">
        <w:rPr>
          <w:rFonts w:cs="Calibri"/>
          <w:b/>
          <w:bCs/>
          <w:u w:val="single"/>
        </w:rPr>
        <w:t>The cyclical time of seasons turns freakish, leaving us uneasily sweating in the clammy mid-winter. Spring comes too early, hurricane-force winds and flash floods break the October calm, polar ice melts while temperate zones are plunged into polar winter. The Arctic burns, boreal forests turned to charred sticks. The Greenland ice sheet melts even in winter. Antarctic sea ice has suddenly and drastically contracted in recent</w:t>
      </w:r>
      <w:r w:rsidRPr="00063872">
        <w:rPr>
          <w:rFonts w:cs="Calibri"/>
          <w:sz w:val="10"/>
        </w:rPr>
        <w:t xml:space="preserve"> </w:t>
      </w:r>
      <w:r w:rsidRPr="00063872">
        <w:rPr>
          <w:rFonts w:cs="Calibri"/>
          <w:b/>
          <w:bCs/>
          <w:u w:val="single"/>
        </w:rPr>
        <w:t>years</w:t>
      </w:r>
      <w:r w:rsidRPr="00063872">
        <w:rPr>
          <w:rFonts w:cs="Calibri"/>
          <w:sz w:val="10"/>
        </w:rPr>
        <w:t xml:space="preserve">. The polar vortex wanders, perturbed, and the mid-West freezes. In a parody of Revelations, Mediterranean storms rain fish on the island of Malta. </w:t>
      </w:r>
      <w:r w:rsidRPr="008765B9">
        <w:rPr>
          <w:rFonts w:cs="Calibri"/>
          <w:b/>
          <w:bCs/>
          <w:u w:val="single"/>
        </w:rPr>
        <w:t>Stochastic weather events accumulate. Birds fall dead from the sky.</w:t>
      </w:r>
      <w:r w:rsidRPr="008765B9">
        <w:rPr>
          <w:rFonts w:cs="Calibri"/>
          <w:sz w:val="10"/>
        </w:rPr>
        <w:t xml:space="preserve"> The progression of geological deep time, with its periods, eras and epochs speeds up so rapidly that it precipitates a crisis in the temporal order itself: spinning so fast, we may as well be standing still. The progressive time of human </w:t>
      </w:r>
      <w:proofErr w:type="spellStart"/>
      <w:r w:rsidRPr="008765B9">
        <w:rPr>
          <w:rFonts w:cs="Calibri"/>
          <w:sz w:val="10"/>
        </w:rPr>
        <w:t>civilisation</w:t>
      </w:r>
      <w:proofErr w:type="spellEnd"/>
      <w:r w:rsidRPr="008765B9">
        <w:rPr>
          <w:rFonts w:cs="Calibri"/>
          <w:sz w:val="10"/>
        </w:rPr>
        <w:t>, reduced to the endless accumulation</w:t>
      </w:r>
      <w:r w:rsidRPr="00063872">
        <w:rPr>
          <w:rFonts w:cs="Calibri"/>
          <w:sz w:val="10"/>
        </w:rPr>
        <w:t xml:space="preserve"> of stuff, collapses into nonsense. The cycle of ice ages, a necessary condition for human evolution, melts away for eternity. With awareness of which comes a wave of eco-anxiety, for which we grope for names – Glenn Albrecht’s ‘</w:t>
      </w:r>
      <w:proofErr w:type="spellStart"/>
      <w:r w:rsidRPr="00063872">
        <w:rPr>
          <w:rFonts w:cs="Calibri"/>
          <w:sz w:val="10"/>
        </w:rPr>
        <w:t>solastalgia</w:t>
      </w:r>
      <w:proofErr w:type="spellEnd"/>
      <w:r w:rsidRPr="00063872">
        <w:rPr>
          <w:rFonts w:cs="Calibri"/>
          <w:sz w:val="10"/>
        </w:rPr>
        <w:t xml:space="preserve">’, Ashlee </w:t>
      </w:r>
      <w:proofErr w:type="spellStart"/>
      <w:r w:rsidRPr="00063872">
        <w:rPr>
          <w:rFonts w:cs="Calibri"/>
          <w:sz w:val="10"/>
        </w:rPr>
        <w:t>Cunsolo</w:t>
      </w:r>
      <w:proofErr w:type="spellEnd"/>
      <w:r w:rsidRPr="00063872">
        <w:rPr>
          <w:rFonts w:cs="Calibri"/>
          <w:sz w:val="10"/>
        </w:rPr>
        <w:t xml:space="preserve"> and Neville Ellis’s ‘ecological grief’, Renee </w:t>
      </w:r>
      <w:proofErr w:type="spellStart"/>
      <w:r w:rsidRPr="00063872">
        <w:rPr>
          <w:rFonts w:cs="Calibri"/>
          <w:sz w:val="10"/>
        </w:rPr>
        <w:t>Lertzmann’s</w:t>
      </w:r>
      <w:proofErr w:type="spellEnd"/>
      <w:r w:rsidRPr="00063872">
        <w:rPr>
          <w:rFonts w:cs="Calibri"/>
          <w:sz w:val="10"/>
        </w:rPr>
        <w:t xml:space="preserve"> ‘environmental melancholia’. Even at the end of 2018, 70 per cent of Americans describing themselves as ‘worried’ about climate change, and it has been a long two years for that fear to wax. </w:t>
      </w:r>
      <w:r w:rsidRPr="00AC2135">
        <w:rPr>
          <w:rFonts w:cs="Calibri"/>
          <w:b/>
          <w:bCs/>
          <w:u w:val="single"/>
        </w:rPr>
        <w:t xml:space="preserve">The sixth </w:t>
      </w:r>
      <w:r w:rsidRPr="00AC2135">
        <w:rPr>
          <w:rFonts w:cs="Calibri"/>
          <w:b/>
          <w:bCs/>
          <w:highlight w:val="yellow"/>
          <w:u w:val="single"/>
        </w:rPr>
        <w:t>mass</w:t>
      </w:r>
      <w:r w:rsidRPr="00AC2135">
        <w:rPr>
          <w:rFonts w:cs="Calibri"/>
          <w:b/>
          <w:bCs/>
          <w:u w:val="single"/>
        </w:rPr>
        <w:t xml:space="preserve"> </w:t>
      </w:r>
      <w:r w:rsidRPr="00063872">
        <w:rPr>
          <w:rFonts w:cs="Calibri"/>
          <w:b/>
          <w:bCs/>
          <w:highlight w:val="yellow"/>
          <w:u w:val="single"/>
        </w:rPr>
        <w:t>extinction</w:t>
      </w:r>
      <w:r w:rsidRPr="00063872">
        <w:rPr>
          <w:rFonts w:cs="Calibri"/>
          <w:b/>
          <w:bCs/>
          <w:u w:val="single"/>
        </w:rPr>
        <w:t xml:space="preserve">, </w:t>
      </w:r>
      <w:proofErr w:type="spellStart"/>
      <w:r w:rsidRPr="00063872">
        <w:rPr>
          <w:rFonts w:cs="Calibri"/>
          <w:b/>
          <w:bCs/>
          <w:u w:val="single"/>
        </w:rPr>
        <w:t>signalled</w:t>
      </w:r>
      <w:proofErr w:type="spellEnd"/>
      <w:r w:rsidRPr="00063872">
        <w:rPr>
          <w:rFonts w:cs="Calibri"/>
          <w:b/>
          <w:bCs/>
          <w:u w:val="single"/>
        </w:rPr>
        <w:t xml:space="preserve"> by what one study calls ‘biological annihilation’, </w:t>
      </w:r>
      <w:r w:rsidRPr="00AC2135">
        <w:rPr>
          <w:rFonts w:cs="Calibri"/>
          <w:b/>
          <w:bCs/>
          <w:u w:val="single"/>
        </w:rPr>
        <w:t xml:space="preserve">is </w:t>
      </w:r>
      <w:r w:rsidRPr="00063872">
        <w:rPr>
          <w:rFonts w:cs="Calibri"/>
          <w:b/>
          <w:bCs/>
          <w:highlight w:val="yellow"/>
          <w:u w:val="single"/>
        </w:rPr>
        <w:t>underway</w:t>
      </w:r>
      <w:r w:rsidRPr="00063872">
        <w:rPr>
          <w:rFonts w:cs="Calibri"/>
          <w:sz w:val="10"/>
        </w:rPr>
        <w:t xml:space="preserve">. </w:t>
      </w:r>
      <w:r w:rsidRPr="00063872">
        <w:rPr>
          <w:rFonts w:cs="Calibri"/>
          <w:b/>
          <w:bCs/>
          <w:u w:val="single"/>
        </w:rPr>
        <w:t xml:space="preserve">The oceans, which produce roughly half of the oxygen we breathe, are acidifying, and are swept by heatwaves, says a recent study, ‘like wildfire’. Coral reefs, home to a quarter of marine life, are bleaching. </w:t>
      </w:r>
      <w:r w:rsidRPr="00AC2135">
        <w:rPr>
          <w:rFonts w:cs="Calibri"/>
          <w:b/>
          <w:bCs/>
          <w:u w:val="single"/>
        </w:rPr>
        <w:t>Insect biomass collapses</w:t>
      </w:r>
      <w:r w:rsidRPr="00063872">
        <w:rPr>
          <w:rFonts w:cs="Calibri"/>
          <w:b/>
          <w:bCs/>
          <w:u w:val="single"/>
        </w:rPr>
        <w:t>, with 40 per cent of all species undergoing drastic decline</w:t>
      </w:r>
      <w:r w:rsidRPr="00063872">
        <w:rPr>
          <w:rFonts w:cs="Calibri"/>
          <w:sz w:val="10"/>
        </w:rPr>
        <w:t xml:space="preserve">. </w:t>
      </w:r>
      <w:r w:rsidRPr="00063872">
        <w:rPr>
          <w:rFonts w:cs="Calibri"/>
          <w:b/>
          <w:bCs/>
          <w:u w:val="single"/>
        </w:rPr>
        <w:t xml:space="preserve">The bees, that once we believed were saved, are disappearing eight times faster than are mammals, birds or reptiles. Without their pollination work, </w:t>
      </w:r>
      <w:r w:rsidRPr="00063872">
        <w:rPr>
          <w:rFonts w:cs="Calibri"/>
          <w:b/>
          <w:bCs/>
          <w:highlight w:val="yellow"/>
          <w:u w:val="single"/>
        </w:rPr>
        <w:t>70 per cent of the crops that feed 90 per cent of the planet will fail</w:t>
      </w:r>
      <w:r w:rsidRPr="00063872">
        <w:rPr>
          <w:rFonts w:cs="Calibri"/>
          <w:sz w:val="10"/>
          <w:highlight w:val="yellow"/>
        </w:rPr>
        <w:t xml:space="preserve">.  </w:t>
      </w:r>
      <w:r w:rsidRPr="00BB7BDD">
        <w:rPr>
          <w:rFonts w:cs="Calibri"/>
          <w:b/>
          <w:bCs/>
          <w:u w:val="single"/>
        </w:rPr>
        <w:t>The question of human survival is inextricable from that of what sort of humans we should be</w:t>
      </w:r>
      <w:r w:rsidRPr="008765B9">
        <w:rPr>
          <w:rFonts w:cs="Calibri"/>
          <w:b/>
          <w:bCs/>
          <w:u w:val="single"/>
        </w:rPr>
        <w:t xml:space="preserve">. By 2070, MIT research says, the new norm for ‘many </w:t>
      </w:r>
      <w:proofErr w:type="gramStart"/>
      <w:r w:rsidRPr="008765B9">
        <w:rPr>
          <w:rFonts w:cs="Calibri"/>
          <w:b/>
          <w:bCs/>
          <w:u w:val="single"/>
        </w:rPr>
        <w:t>billions’</w:t>
      </w:r>
      <w:proofErr w:type="gramEnd"/>
      <w:r w:rsidRPr="008765B9">
        <w:rPr>
          <w:rFonts w:cs="Calibri"/>
          <w:b/>
          <w:bCs/>
          <w:u w:val="single"/>
        </w:rPr>
        <w:t xml:space="preserve"> of people will be impossibly high temperatures that will kill less fit people and make outdoor work impossible.</w:t>
      </w:r>
      <w:r w:rsidRPr="00063872">
        <w:rPr>
          <w:rFonts w:cs="Calibri"/>
          <w:b/>
          <w:bCs/>
          <w:u w:val="single"/>
        </w:rPr>
        <w:t xml:space="preserve"> Half a billion will experience temperatures that would ‘kill even healthy people in the shade within six </w:t>
      </w:r>
      <w:proofErr w:type="gramStart"/>
      <w:r w:rsidRPr="00063872">
        <w:rPr>
          <w:rFonts w:cs="Calibri"/>
          <w:b/>
          <w:bCs/>
          <w:u w:val="single"/>
        </w:rPr>
        <w:t>hours’</w:t>
      </w:r>
      <w:proofErr w:type="gramEnd"/>
      <w:r w:rsidRPr="00063872">
        <w:rPr>
          <w:rFonts w:cs="Calibri"/>
          <w:sz w:val="10"/>
        </w:rPr>
        <w:t xml:space="preserve">. </w:t>
      </w:r>
      <w:r w:rsidRPr="00063872">
        <w:rPr>
          <w:rFonts w:cs="Calibri"/>
          <w:b/>
          <w:bCs/>
          <w:u w:val="single"/>
        </w:rPr>
        <w:t xml:space="preserve">The </w:t>
      </w:r>
      <w:r w:rsidRPr="00063872">
        <w:rPr>
          <w:rFonts w:cs="Calibri"/>
          <w:b/>
          <w:bCs/>
          <w:highlight w:val="yellow"/>
          <w:u w:val="single"/>
        </w:rPr>
        <w:t>Arctic</w:t>
      </w:r>
      <w:r w:rsidRPr="00063872">
        <w:rPr>
          <w:rFonts w:cs="Calibri"/>
          <w:b/>
          <w:bCs/>
          <w:u w:val="single"/>
        </w:rPr>
        <w:t xml:space="preserve">, that ‘sluggish and congealed sea’ discovered by </w:t>
      </w:r>
      <w:proofErr w:type="spellStart"/>
      <w:r w:rsidRPr="00063872">
        <w:rPr>
          <w:rFonts w:cs="Calibri"/>
          <w:b/>
          <w:bCs/>
          <w:u w:val="single"/>
        </w:rPr>
        <w:t>Pytheas</w:t>
      </w:r>
      <w:proofErr w:type="spellEnd"/>
      <w:r w:rsidRPr="00063872">
        <w:rPr>
          <w:rFonts w:cs="Calibri"/>
          <w:b/>
          <w:bCs/>
          <w:u w:val="single"/>
        </w:rPr>
        <w:t xml:space="preserve">, a breathing ‘mixture like sea-lung’, </w:t>
      </w:r>
      <w:r w:rsidRPr="00063872">
        <w:rPr>
          <w:rFonts w:cs="Calibri"/>
          <w:b/>
          <w:bCs/>
          <w:highlight w:val="yellow"/>
          <w:u w:val="single"/>
        </w:rPr>
        <w:t>will be gone</w:t>
      </w:r>
      <w:r w:rsidRPr="00063872">
        <w:rPr>
          <w:rFonts w:cs="Calibri"/>
          <w:b/>
          <w:bCs/>
          <w:u w:val="single"/>
        </w:rPr>
        <w:t>, on conservative estimates by 2040.</w:t>
      </w:r>
      <w:r w:rsidRPr="00063872">
        <w:rPr>
          <w:rFonts w:cs="Calibri"/>
          <w:sz w:val="10"/>
        </w:rPr>
        <w:t xml:space="preserve"> In 2019, the usually snow-bowed woodlands circling this uncanny sea-continent burned more fiercely than ever. Precise metrics of the scale of what will unfold are to be determined, not least by class struggle, but there is no longer, if there ever was, a choice between adaptation and mitigation.  </w:t>
      </w:r>
      <w:proofErr w:type="gramStart"/>
      <w:r w:rsidRPr="00063872">
        <w:rPr>
          <w:rFonts w:cs="Calibri"/>
          <w:b/>
          <w:bCs/>
          <w:u w:val="single"/>
        </w:rPr>
        <w:t>So</w:t>
      </w:r>
      <w:proofErr w:type="gramEnd"/>
      <w:r w:rsidRPr="00063872">
        <w:rPr>
          <w:rFonts w:cs="Calibri"/>
          <w:b/>
          <w:bCs/>
          <w:u w:val="single"/>
        </w:rPr>
        <w:t xml:space="preserve"> adapt. But to what?</w:t>
      </w:r>
      <w:r w:rsidRPr="00063872">
        <w:rPr>
          <w:rFonts w:cs="Calibri"/>
          <w:sz w:val="10"/>
        </w:rPr>
        <w:t xml:space="preserve"> Those species now going extinct were once well adapted. The widely accepted geo-</w:t>
      </w:r>
      <w:proofErr w:type="spellStart"/>
      <w:r w:rsidRPr="00063872">
        <w:rPr>
          <w:rFonts w:cs="Calibri"/>
          <w:sz w:val="10"/>
        </w:rPr>
        <w:t>logism</w:t>
      </w:r>
      <w:proofErr w:type="spellEnd"/>
      <w:r w:rsidRPr="00063872">
        <w:rPr>
          <w:rFonts w:cs="Calibri"/>
          <w:sz w:val="10"/>
        </w:rPr>
        <w:t xml:space="preserve">, ‘Anthropocene’, is in one sense an obvious political evasion, diluting as it does the necessary focus on capital accumulation itself. Yet, of course, capitalism is something that the human species, and no other, does. And while there are unthinkably vast disparities in power and responsibility in the production of </w:t>
      </w:r>
      <w:proofErr w:type="spellStart"/>
      <w:r w:rsidRPr="00063872">
        <w:rPr>
          <w:rFonts w:cs="Calibri"/>
          <w:sz w:val="10"/>
        </w:rPr>
        <w:t>petro</w:t>
      </w:r>
      <w:proofErr w:type="spellEnd"/>
      <w:r w:rsidRPr="00063872">
        <w:rPr>
          <w:rFonts w:cs="Calibri"/>
          <w:sz w:val="10"/>
        </w:rPr>
        <w:t xml:space="preserve">-modernity, the latter has had a proven – if, crucially, hardly irrevocable – popular base: the vatic rage of activists notwithstanding, no politician has been crucified for promising fuel tax cuts.  This fact can easily be </w:t>
      </w:r>
      <w:proofErr w:type="spellStart"/>
      <w:r w:rsidRPr="00063872">
        <w:rPr>
          <w:rFonts w:cs="Calibri"/>
          <w:sz w:val="10"/>
        </w:rPr>
        <w:t>weaponised</w:t>
      </w:r>
      <w:proofErr w:type="spellEnd"/>
      <w:r w:rsidRPr="00063872">
        <w:rPr>
          <w:rFonts w:cs="Calibri"/>
          <w:sz w:val="10"/>
        </w:rPr>
        <w:t xml:space="preserve"> by the right. Of the recent protests of the gilets jaunes in France against declining wages and rising inequality and sparked by a rise in diesel tax later reversed by Macron faced by the scale of the protests, Trump tweeted that ‘[p]</w:t>
      </w:r>
      <w:proofErr w:type="spellStart"/>
      <w:r w:rsidRPr="00063872">
        <w:rPr>
          <w:rFonts w:cs="Calibri"/>
          <w:sz w:val="10"/>
        </w:rPr>
        <w:t>eople</w:t>
      </w:r>
      <w:proofErr w:type="spellEnd"/>
      <w:r w:rsidRPr="00063872">
        <w:rPr>
          <w:rFonts w:cs="Calibri"/>
          <w:sz w:val="10"/>
        </w:rPr>
        <w:t xml:space="preserve"> do not want to pay large sums of money ... in order to maybe protect the environment’.  In fact, however, and allowing that the movement is hardly monolithic, the French uprising was </w:t>
      </w:r>
      <w:proofErr w:type="spellStart"/>
      <w:r w:rsidRPr="00063872">
        <w:rPr>
          <w:rFonts w:cs="Calibri"/>
          <w:sz w:val="10"/>
        </w:rPr>
        <w:t>characterised</w:t>
      </w:r>
      <w:proofErr w:type="spellEnd"/>
      <w:r w:rsidRPr="00063872">
        <w:rPr>
          <w:rFonts w:cs="Calibri"/>
          <w:sz w:val="10"/>
        </w:rPr>
        <w:t xml:space="preserve"> by a remarkable </w:t>
      </w:r>
      <w:r w:rsidRPr="00063872">
        <w:rPr>
          <w:rFonts w:cs="Calibri"/>
          <w:i/>
          <w:iCs/>
          <w:sz w:val="10"/>
        </w:rPr>
        <w:t xml:space="preserve">refusal to refuse </w:t>
      </w:r>
      <w:r w:rsidRPr="00063872">
        <w:rPr>
          <w:rFonts w:cs="Calibri"/>
          <w:sz w:val="10"/>
        </w:rPr>
        <w:t xml:space="preserve">to engage with questions of ecology, particularly compared, say, to the fuel- price protests in the UK in 2000 and 2005. Far from being </w:t>
      </w:r>
      <w:proofErr w:type="spellStart"/>
      <w:r w:rsidRPr="00063872">
        <w:rPr>
          <w:rFonts w:cs="Calibri"/>
          <w:sz w:val="10"/>
        </w:rPr>
        <w:t>characterised</w:t>
      </w:r>
      <w:proofErr w:type="spellEnd"/>
      <w:r w:rsidRPr="00063872">
        <w:rPr>
          <w:rFonts w:cs="Calibri"/>
          <w:sz w:val="10"/>
        </w:rPr>
        <w:t xml:space="preserve"> by ecological indifference, what </w:t>
      </w:r>
      <w:proofErr w:type="spellStart"/>
      <w:r w:rsidRPr="00063872">
        <w:rPr>
          <w:rFonts w:cs="Calibri"/>
          <w:sz w:val="10"/>
        </w:rPr>
        <w:t>characterised</w:t>
      </w:r>
      <w:proofErr w:type="spellEnd"/>
      <w:r w:rsidRPr="00063872">
        <w:rPr>
          <w:rFonts w:cs="Calibri"/>
          <w:sz w:val="10"/>
        </w:rPr>
        <w:t xml:space="preserve"> much of the French protest was disagreement between those for whom talk of ecology comes too soon, and those for whom such talk is inextricable from social – class – justice. One example of the former is visible in the claim of the prominent </w:t>
      </w:r>
      <w:r w:rsidRPr="00063872">
        <w:rPr>
          <w:rFonts w:cs="Calibri"/>
          <w:sz w:val="10"/>
        </w:rPr>
        <w:lastRenderedPageBreak/>
        <w:t xml:space="preserve">activist </w:t>
      </w:r>
      <w:proofErr w:type="spellStart"/>
      <w:r w:rsidRPr="00063872">
        <w:rPr>
          <w:rFonts w:cs="Calibri"/>
          <w:sz w:val="10"/>
        </w:rPr>
        <w:t>Jerôme</w:t>
      </w:r>
      <w:proofErr w:type="spellEnd"/>
      <w:r w:rsidRPr="00063872">
        <w:rPr>
          <w:rFonts w:cs="Calibri"/>
          <w:sz w:val="10"/>
        </w:rPr>
        <w:t xml:space="preserve"> Rodriguez that ‘[e]</w:t>
      </w:r>
      <w:proofErr w:type="spellStart"/>
      <w:r w:rsidRPr="00063872">
        <w:rPr>
          <w:rFonts w:cs="Calibri"/>
          <w:sz w:val="10"/>
        </w:rPr>
        <w:t>ventually</w:t>
      </w:r>
      <w:proofErr w:type="spellEnd"/>
      <w:r w:rsidRPr="00063872">
        <w:rPr>
          <w:rFonts w:cs="Calibri"/>
          <w:sz w:val="10"/>
        </w:rPr>
        <w:t xml:space="preserve">, when we obtain the first things, ecology will have its place’; of the latter, the words of another, </w:t>
      </w:r>
      <w:proofErr w:type="spellStart"/>
      <w:r w:rsidRPr="00063872">
        <w:rPr>
          <w:rFonts w:cs="Calibri"/>
          <w:sz w:val="10"/>
        </w:rPr>
        <w:t>François</w:t>
      </w:r>
      <w:proofErr w:type="spellEnd"/>
      <w:r w:rsidRPr="00063872">
        <w:rPr>
          <w:rFonts w:cs="Calibri"/>
          <w:sz w:val="10"/>
        </w:rPr>
        <w:t xml:space="preserve"> </w:t>
      </w:r>
      <w:proofErr w:type="spellStart"/>
      <w:r w:rsidRPr="00063872">
        <w:rPr>
          <w:rFonts w:cs="Calibri"/>
          <w:sz w:val="10"/>
        </w:rPr>
        <w:t>Boulot</w:t>
      </w:r>
      <w:proofErr w:type="spellEnd"/>
      <w:r w:rsidRPr="00063872">
        <w:rPr>
          <w:rFonts w:cs="Calibri"/>
          <w:sz w:val="10"/>
        </w:rPr>
        <w:t xml:space="preserve">, that ‘[t]he social and ecological emergencies are inseparable’, that ‘[w]e will not be able to operate the ecological transition without an equitable wealth redistribution’. Rodriguez’s rationale for his position, that ‘nowadays, people aren’t concentrated on this’, is not supported by the superlative gilets jaunes slogans, ‘End of the month, end of the world: same perpetrators, same fight’, and ‘More ice sheets, fewer bankers’. This refusal to </w:t>
      </w:r>
      <w:proofErr w:type="spellStart"/>
      <w:r w:rsidRPr="00063872">
        <w:rPr>
          <w:rFonts w:cs="Calibri"/>
          <w:sz w:val="10"/>
        </w:rPr>
        <w:t>compartmentalise</w:t>
      </w:r>
      <w:proofErr w:type="spellEnd"/>
      <w:r w:rsidRPr="00063872">
        <w:rPr>
          <w:rFonts w:cs="Calibri"/>
          <w:sz w:val="10"/>
        </w:rPr>
        <w:t xml:space="preserve"> is </w:t>
      </w:r>
      <w:proofErr w:type="spellStart"/>
      <w:r w:rsidRPr="00063872">
        <w:rPr>
          <w:rFonts w:cs="Calibri"/>
          <w:sz w:val="10"/>
        </w:rPr>
        <w:t>energising</w:t>
      </w:r>
      <w:proofErr w:type="spellEnd"/>
      <w:r w:rsidRPr="00063872">
        <w:rPr>
          <w:rFonts w:cs="Calibri"/>
          <w:sz w:val="10"/>
        </w:rPr>
        <w:t xml:space="preserve"> evidence of the new </w:t>
      </w:r>
      <w:proofErr w:type="spellStart"/>
      <w:r w:rsidRPr="00063872">
        <w:rPr>
          <w:rFonts w:cs="Calibri"/>
          <w:sz w:val="10"/>
        </w:rPr>
        <w:t>politicisation</w:t>
      </w:r>
      <w:proofErr w:type="spellEnd"/>
      <w:r w:rsidRPr="00063872">
        <w:rPr>
          <w:rFonts w:cs="Calibri"/>
          <w:sz w:val="10"/>
        </w:rPr>
        <w:t xml:space="preserve"> of the moment.  Still, that not everyone opposed to the fuel tax rise has been so assiduous in drawing the connections is in part because the dispersed, </w:t>
      </w:r>
      <w:proofErr w:type="spellStart"/>
      <w:r w:rsidRPr="00063872">
        <w:rPr>
          <w:rFonts w:cs="Calibri"/>
          <w:sz w:val="10"/>
        </w:rPr>
        <w:t>privatised</w:t>
      </w:r>
      <w:proofErr w:type="spellEnd"/>
      <w:r w:rsidRPr="00063872">
        <w:rPr>
          <w:rFonts w:cs="Calibri"/>
          <w:sz w:val="10"/>
        </w:rPr>
        <w:t xml:space="preserve"> accommodation and </w:t>
      </w:r>
      <w:proofErr w:type="spellStart"/>
      <w:r w:rsidRPr="00063872">
        <w:rPr>
          <w:rFonts w:cs="Calibri"/>
          <w:sz w:val="10"/>
        </w:rPr>
        <w:t>individualised</w:t>
      </w:r>
      <w:proofErr w:type="spellEnd"/>
      <w:r w:rsidRPr="00063872">
        <w:rPr>
          <w:rFonts w:cs="Calibri"/>
          <w:sz w:val="10"/>
        </w:rPr>
        <w:t xml:space="preserve"> transportation of modern life offer </w:t>
      </w:r>
      <w:proofErr w:type="spellStart"/>
      <w:r w:rsidRPr="00063872">
        <w:rPr>
          <w:rFonts w:cs="Calibri"/>
          <w:sz w:val="10"/>
        </w:rPr>
        <w:t>individualised</w:t>
      </w:r>
      <w:proofErr w:type="spellEnd"/>
      <w:r w:rsidRPr="00063872">
        <w:rPr>
          <w:rFonts w:cs="Calibri"/>
          <w:sz w:val="10"/>
        </w:rPr>
        <w:t xml:space="preserve">, immediate-term and distinctively capitalist answer to specifically human strivings. The concept of the Anthropocene is a tacit acknowledgment that the alienated </w:t>
      </w:r>
      <w:proofErr w:type="spellStart"/>
      <w:r w:rsidRPr="00063872">
        <w:rPr>
          <w:rFonts w:cs="Calibri"/>
          <w:sz w:val="10"/>
        </w:rPr>
        <w:t>labour</w:t>
      </w:r>
      <w:proofErr w:type="spellEnd"/>
      <w:r w:rsidRPr="00063872">
        <w:rPr>
          <w:rFonts w:cs="Calibri"/>
          <w:sz w:val="10"/>
        </w:rPr>
        <w:t xml:space="preserve"> of humanity has itself become a selective evolutionary pressure. It has already forced rapid adaptation in some species, where it has not resulted in extinction, as Bernard </w:t>
      </w:r>
      <w:proofErr w:type="spellStart"/>
      <w:r w:rsidRPr="00063872">
        <w:rPr>
          <w:rFonts w:cs="Calibri"/>
          <w:sz w:val="10"/>
        </w:rPr>
        <w:t>Kettlewell’s</w:t>
      </w:r>
      <w:proofErr w:type="spellEnd"/>
      <w:r w:rsidRPr="00063872">
        <w:rPr>
          <w:rFonts w:cs="Calibri"/>
          <w:sz w:val="10"/>
        </w:rPr>
        <w:t xml:space="preserve"> experiments with peppered moths show. The </w:t>
      </w:r>
      <w:proofErr w:type="spellStart"/>
      <w:r w:rsidRPr="00063872">
        <w:rPr>
          <w:rFonts w:cs="Calibri"/>
          <w:sz w:val="10"/>
        </w:rPr>
        <w:t>besooting</w:t>
      </w:r>
      <w:proofErr w:type="spellEnd"/>
      <w:r w:rsidRPr="00063872">
        <w:rPr>
          <w:rFonts w:cs="Calibri"/>
          <w:sz w:val="10"/>
        </w:rPr>
        <w:t xml:space="preserve"> of tree bark in industrial areas became a powerful selective force, </w:t>
      </w:r>
      <w:proofErr w:type="spellStart"/>
      <w:r w:rsidRPr="00063872">
        <w:rPr>
          <w:rFonts w:cs="Calibri"/>
          <w:sz w:val="10"/>
        </w:rPr>
        <w:t>favouring</w:t>
      </w:r>
      <w:proofErr w:type="spellEnd"/>
      <w:r w:rsidRPr="00063872">
        <w:rPr>
          <w:rFonts w:cs="Calibri"/>
          <w:sz w:val="10"/>
        </w:rPr>
        <w:t xml:space="preserve"> darker moths, harder for birds to see and pick off</w:t>
      </w:r>
      <w:r w:rsidRPr="00063872">
        <w:rPr>
          <w:rFonts w:cs="Calibri"/>
          <w:b/>
          <w:bCs/>
          <w:u w:val="single"/>
        </w:rPr>
        <w:t xml:space="preserve">. Now </w:t>
      </w:r>
      <w:r w:rsidRPr="00AC2135">
        <w:rPr>
          <w:rFonts w:cs="Calibri"/>
          <w:b/>
          <w:bCs/>
          <w:u w:val="single"/>
        </w:rPr>
        <w:t xml:space="preserve">such </w:t>
      </w:r>
      <w:r w:rsidRPr="00063872">
        <w:rPr>
          <w:rFonts w:cs="Calibri"/>
          <w:b/>
          <w:bCs/>
          <w:highlight w:val="yellow"/>
          <w:u w:val="single"/>
        </w:rPr>
        <w:t xml:space="preserve">pressures are coming </w:t>
      </w:r>
      <w:r w:rsidRPr="00AC2135">
        <w:rPr>
          <w:rFonts w:cs="Calibri"/>
          <w:b/>
          <w:bCs/>
          <w:u w:val="single"/>
        </w:rPr>
        <w:t xml:space="preserve">for us, as powerful as the asteroid strike </w:t>
      </w:r>
      <w:r w:rsidRPr="00063872">
        <w:rPr>
          <w:rFonts w:cs="Calibri"/>
          <w:b/>
          <w:bCs/>
          <w:u w:val="single"/>
        </w:rPr>
        <w:t xml:space="preserve">behind the Cretaceous-Paleogene mass extinction. We </w:t>
      </w:r>
      <w:r w:rsidRPr="00063872">
        <w:rPr>
          <w:rFonts w:cs="Calibri"/>
          <w:b/>
          <w:bCs/>
          <w:highlight w:val="yellow"/>
          <w:u w:val="single"/>
        </w:rPr>
        <w:t>are compelled to adapt to ourselves</w:t>
      </w:r>
      <w:r w:rsidRPr="00063872">
        <w:rPr>
          <w:rFonts w:cs="Calibri"/>
          <w:b/>
          <w:bCs/>
          <w:u w:val="single"/>
        </w:rPr>
        <w:t xml:space="preserve">. </w:t>
      </w:r>
      <w:r w:rsidRPr="00063872">
        <w:rPr>
          <w:rFonts w:cs="Calibri"/>
          <w:sz w:val="10"/>
        </w:rPr>
        <w:t xml:space="preserve">From this point of view, there is no difference between adaptation and mitigation. </w:t>
      </w:r>
      <w:r w:rsidRPr="00063872">
        <w:rPr>
          <w:rFonts w:cs="Calibri"/>
          <w:b/>
          <w:bCs/>
          <w:u w:val="single"/>
        </w:rPr>
        <w:t xml:space="preserve">To close the fossil fuel plants, </w:t>
      </w:r>
      <w:r w:rsidRPr="00AC2135">
        <w:rPr>
          <w:rFonts w:cs="Calibri"/>
          <w:b/>
          <w:bCs/>
          <w:u w:val="single"/>
        </w:rPr>
        <w:t xml:space="preserve">to </w:t>
      </w:r>
      <w:r w:rsidRPr="00063872">
        <w:rPr>
          <w:rFonts w:cs="Calibri"/>
          <w:b/>
          <w:bCs/>
          <w:highlight w:val="yellow"/>
          <w:u w:val="single"/>
        </w:rPr>
        <w:t xml:space="preserve">destroy </w:t>
      </w:r>
      <w:r w:rsidRPr="00063872">
        <w:rPr>
          <w:rFonts w:cs="Calibri"/>
          <w:b/>
          <w:bCs/>
          <w:u w:val="single"/>
        </w:rPr>
        <w:t xml:space="preserve">a planet of value, or even, dare we hope, </w:t>
      </w:r>
      <w:r w:rsidRPr="00063872">
        <w:rPr>
          <w:rFonts w:cs="Calibri"/>
          <w:b/>
          <w:bCs/>
          <w:highlight w:val="yellow"/>
          <w:u w:val="single"/>
        </w:rPr>
        <w:t>the value-</w:t>
      </w:r>
      <w:r w:rsidRPr="00AC2135">
        <w:rPr>
          <w:rFonts w:cs="Calibri"/>
          <w:b/>
          <w:bCs/>
          <w:u w:val="single"/>
        </w:rPr>
        <w:t xml:space="preserve">form </w:t>
      </w:r>
      <w:r w:rsidRPr="00063872">
        <w:rPr>
          <w:rFonts w:cs="Calibri"/>
          <w:b/>
          <w:bCs/>
          <w:highlight w:val="yellow"/>
          <w:u w:val="single"/>
        </w:rPr>
        <w:t>itself</w:t>
      </w:r>
      <w:r w:rsidRPr="00063872">
        <w:rPr>
          <w:rFonts w:cs="Calibri"/>
          <w:b/>
          <w:bCs/>
          <w:u w:val="single"/>
        </w:rPr>
        <w:t xml:space="preserve">: </w:t>
      </w:r>
      <w:r w:rsidRPr="00063872">
        <w:rPr>
          <w:rFonts w:cs="Calibri"/>
          <w:sz w:val="10"/>
        </w:rPr>
        <w:t>are these not adaptations</w:t>
      </w:r>
      <w:r w:rsidRPr="00063872">
        <w:rPr>
          <w:rFonts w:cs="Calibri"/>
          <w:b/>
          <w:bCs/>
          <w:u w:val="single"/>
        </w:rPr>
        <w:t xml:space="preserve">? </w:t>
      </w:r>
      <w:r w:rsidRPr="00063872">
        <w:rPr>
          <w:rFonts w:cs="Calibri"/>
          <w:sz w:val="10"/>
        </w:rPr>
        <w:t xml:space="preserve">Of course, this is not what is generally meant by adaptation. Implicit is a Green Zone-style survivalism of the rich; explicitly touted are permanent adaptations of capitalism to the consequences of capitalism. The ideology of ‘adaptation’ has become the ideology of capitalism’s triumph over all life. </w:t>
      </w:r>
    </w:p>
    <w:p w14:paraId="2B53BAFB" w14:textId="77777777" w:rsidR="00DF4F4E" w:rsidRDefault="00DF4F4E" w:rsidP="00DF4F4E">
      <w:pPr>
        <w:pStyle w:val="Heading4"/>
      </w:pPr>
      <w:r>
        <w:t xml:space="preserve">The alternative is an anarchist space program – anarchists leave the Earth to establish new colonies free of capitalist exploitation. The </w:t>
      </w:r>
      <w:proofErr w:type="spellStart"/>
      <w:r>
        <w:t>aff</w:t>
      </w:r>
      <w:proofErr w:type="spellEnd"/>
      <w:r>
        <w:t xml:space="preserve"> makes this impossible by banning private appropriation. Revolution on earth is doomed, and through the alternative we are imagining utopia that exists outside the state, a form of anti-</w:t>
      </w:r>
      <w:proofErr w:type="spellStart"/>
      <w:r>
        <w:t>statae</w:t>
      </w:r>
      <w:proofErr w:type="spellEnd"/>
      <w:r>
        <w:t xml:space="preserve"> rhetoric, </w:t>
      </w:r>
      <w:proofErr w:type="spellStart"/>
      <w:r>
        <w:t>Debord</w:t>
      </w:r>
      <w:proofErr w:type="spellEnd"/>
      <w:r>
        <w:t xml:space="preserve"> 2020,</w:t>
      </w:r>
    </w:p>
    <w:p w14:paraId="4638F2B2" w14:textId="77777777" w:rsidR="00DF4F4E" w:rsidRDefault="00DF4F4E" w:rsidP="00DF4F4E">
      <w:proofErr w:type="spellStart"/>
      <w:r w:rsidRPr="009311C8">
        <w:t>Debord</w:t>
      </w:r>
      <w:proofErr w:type="spellEnd"/>
      <w:r w:rsidRPr="009311C8">
        <w:t>, Syzygy.</w:t>
      </w:r>
      <w:r>
        <w:t xml:space="preserve"> 2020</w:t>
      </w:r>
      <w:r w:rsidRPr="009311C8">
        <w:t xml:space="preserve"> “Another Galaxy for Another Life.” </w:t>
      </w:r>
      <w:r>
        <w:t xml:space="preserve"> </w:t>
      </w:r>
      <w:hyperlink r:id="rId10" w:history="1">
        <w:r w:rsidRPr="00484CF1">
          <w:rPr>
            <w:rStyle w:val="Hyperlink"/>
          </w:rPr>
          <w:t>https://theanarchistlibrary.org/library/syzygy-debord-another-galaxy-for-another-life</w:t>
        </w:r>
      </w:hyperlink>
    </w:p>
    <w:p w14:paraId="11C36365" w14:textId="77777777" w:rsidR="00DF4F4E" w:rsidRDefault="00DF4F4E" w:rsidP="00DF4F4E">
      <w:pPr>
        <w:rPr>
          <w:b/>
          <w:bCs/>
          <w:u w:val="single"/>
        </w:rPr>
      </w:pPr>
      <w:r w:rsidRPr="00656526">
        <w:rPr>
          <w:sz w:val="16"/>
        </w:rPr>
        <w:t xml:space="preserve">Closed Doors Brings Open Minds </w:t>
      </w:r>
      <w:r w:rsidRPr="00AC2135">
        <w:rPr>
          <w:b/>
          <w:bCs/>
          <w:u w:val="single"/>
        </w:rPr>
        <w:t xml:space="preserve">Life on this </w:t>
      </w:r>
      <w:r w:rsidRPr="0095348D">
        <w:rPr>
          <w:b/>
          <w:bCs/>
          <w:highlight w:val="yellow"/>
          <w:u w:val="single"/>
        </w:rPr>
        <w:t xml:space="preserve">planet </w:t>
      </w:r>
      <w:r w:rsidRPr="00AC2135">
        <w:rPr>
          <w:b/>
          <w:bCs/>
          <w:u w:val="single"/>
        </w:rPr>
        <w:t>being</w:t>
      </w:r>
      <w:r w:rsidRPr="00F222D9">
        <w:rPr>
          <w:b/>
          <w:bCs/>
          <w:u w:val="single"/>
        </w:rPr>
        <w:t xml:space="preserve">, at best, an utter bore and, at worst, </w:t>
      </w:r>
      <w:r w:rsidRPr="0095348D">
        <w:rPr>
          <w:b/>
          <w:bCs/>
          <w:highlight w:val="yellow"/>
          <w:u w:val="single"/>
        </w:rPr>
        <w:t>entirely grotesque</w:t>
      </w:r>
      <w:r w:rsidRPr="00656526">
        <w:rPr>
          <w:sz w:val="16"/>
          <w:highlight w:val="yellow"/>
        </w:rPr>
        <w:t xml:space="preserve"> </w:t>
      </w:r>
      <w:r w:rsidRPr="00656526">
        <w:rPr>
          <w:sz w:val="16"/>
        </w:rPr>
        <w:t xml:space="preserve">— </w:t>
      </w:r>
      <w:r w:rsidRPr="00F222D9">
        <w:rPr>
          <w:b/>
          <w:bCs/>
          <w:u w:val="single"/>
        </w:rPr>
        <w:t xml:space="preserve">there </w:t>
      </w:r>
      <w:r w:rsidRPr="007B5C40">
        <w:rPr>
          <w:b/>
          <w:bCs/>
          <w:highlight w:val="yellow"/>
          <w:u w:val="single"/>
        </w:rPr>
        <w:t>remains</w:t>
      </w:r>
      <w:r w:rsidRPr="00AC2135">
        <w:rPr>
          <w:b/>
          <w:bCs/>
          <w:u w:val="single"/>
        </w:rPr>
        <w:t xml:space="preserve"> to </w:t>
      </w:r>
      <w:r w:rsidRPr="00F222D9">
        <w:rPr>
          <w:b/>
          <w:bCs/>
          <w:u w:val="single"/>
        </w:rPr>
        <w:t>open-minded, irresponsible, thrill-seeking pro-</w:t>
      </w:r>
      <w:r w:rsidRPr="0095348D">
        <w:rPr>
          <w:b/>
          <w:bCs/>
          <w:highlight w:val="yellow"/>
          <w:u w:val="single"/>
        </w:rPr>
        <w:t xml:space="preserve">revolutionaries </w:t>
      </w:r>
      <w:r w:rsidRPr="00F222D9">
        <w:rPr>
          <w:b/>
          <w:bCs/>
          <w:u w:val="single"/>
        </w:rPr>
        <w:t xml:space="preserve">only </w:t>
      </w:r>
      <w:r w:rsidRPr="00AC2135">
        <w:rPr>
          <w:b/>
          <w:bCs/>
          <w:u w:val="single"/>
        </w:rPr>
        <w:t xml:space="preserve">to </w:t>
      </w:r>
      <w:r w:rsidRPr="0095348D">
        <w:rPr>
          <w:b/>
          <w:bCs/>
          <w:highlight w:val="yellow"/>
          <w:u w:val="single"/>
        </w:rPr>
        <w:t xml:space="preserve">disregard the government, </w:t>
      </w:r>
      <w:r w:rsidRPr="007B5C40">
        <w:rPr>
          <w:b/>
          <w:bCs/>
          <w:u w:val="single"/>
        </w:rPr>
        <w:t>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7B5C40">
        <w:rPr>
          <w:b/>
          <w:bCs/>
          <w:u w:val="single"/>
        </w:rPr>
        <w:t>what hope is there in the present</w:t>
      </w:r>
      <w:r w:rsidRPr="00F222D9">
        <w:rPr>
          <w:b/>
          <w:bCs/>
          <w:u w:val="single"/>
        </w:rPr>
        <w:t xml:space="preserve">? Or worse, how much longer must one wait for the material conditions for a revolution to be appropriate? </w:t>
      </w:r>
      <w:r w:rsidRPr="0095348D">
        <w:rPr>
          <w:b/>
          <w:bCs/>
          <w:highlight w:val="yellow"/>
          <w:u w:val="single"/>
        </w:rPr>
        <w:t xml:space="preserve">Accepting </w:t>
      </w:r>
      <w:r w:rsidRPr="007B5C40">
        <w:rPr>
          <w:b/>
          <w:bCs/>
          <w:u w:val="single"/>
        </w:rPr>
        <w:t xml:space="preserve">the existing </w:t>
      </w:r>
      <w:r w:rsidRPr="0095348D">
        <w:rPr>
          <w:b/>
          <w:bCs/>
          <w:highlight w:val="yellow"/>
          <w:u w:val="single"/>
        </w:rPr>
        <w:t xml:space="preserve">order </w:t>
      </w:r>
      <w:r w:rsidRPr="007B5C40">
        <w:rPr>
          <w:b/>
          <w:bCs/>
          <w:u w:val="single"/>
        </w:rPr>
        <w:t xml:space="preserve">in one way or another </w:t>
      </w:r>
      <w:r w:rsidRPr="0095348D">
        <w:rPr>
          <w:b/>
          <w:bCs/>
          <w:highlight w:val="yellow"/>
          <w:u w:val="single"/>
        </w:rPr>
        <w:t>is absurd</w:t>
      </w:r>
      <w:r w:rsidRPr="00F222D9">
        <w:rPr>
          <w:b/>
          <w:bCs/>
          <w:u w:val="single"/>
        </w:rPr>
        <w:t xml:space="preserve">. What is needed is an </w:t>
      </w:r>
      <w:r w:rsidRPr="0095348D">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w:t>
      </w:r>
      <w:proofErr w:type="gramStart"/>
      <w:r w:rsidRPr="00656526">
        <w:rPr>
          <w:sz w:val="16"/>
        </w:rPr>
        <w:t>counter-revolutionaries</w:t>
      </w:r>
      <w:proofErr w:type="gramEnd"/>
      <w:r w:rsidRPr="00656526">
        <w:rPr>
          <w:sz w:val="16"/>
        </w:rPr>
        <w:t xml:space="preserve">. </w:t>
      </w:r>
      <w:r w:rsidRPr="00F222D9">
        <w:rPr>
          <w:b/>
          <w:bCs/>
          <w:u w:val="single"/>
        </w:rPr>
        <w:t xml:space="preserve">The only alternative possible: </w:t>
      </w:r>
      <w:r w:rsidRPr="0095348D">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7B5C40">
        <w:rPr>
          <w:b/>
          <w:bCs/>
          <w:u w:val="single"/>
        </w:rPr>
        <w:t xml:space="preserve">Let the </w:t>
      </w:r>
      <w:r w:rsidRPr="007B5C40">
        <w:rPr>
          <w:b/>
          <w:bCs/>
          <w:highlight w:val="yellow"/>
          <w:u w:val="single"/>
        </w:rPr>
        <w:t xml:space="preserve">capitalists fret over </w:t>
      </w:r>
      <w:r w:rsidRPr="007B5C40">
        <w:rPr>
          <w:b/>
          <w:bCs/>
          <w:u w:val="single"/>
        </w:rPr>
        <w:t xml:space="preserve">their sacred </w:t>
      </w:r>
      <w:r w:rsidRPr="007B5C40">
        <w:rPr>
          <w:b/>
          <w:bCs/>
          <w:highlight w:val="yellow"/>
          <w:u w:val="single"/>
        </w:rPr>
        <w:t>private property</w:t>
      </w:r>
      <w:r w:rsidRPr="007B5C40">
        <w:rPr>
          <w:b/>
          <w:bCs/>
          <w:u w:val="single"/>
        </w:rPr>
        <w:t>.</w:t>
      </w:r>
      <w:r w:rsidRPr="007B5C40">
        <w:rPr>
          <w:sz w:val="16"/>
        </w:rPr>
        <w:t xml:space="preserve"> Let the Earth cowards cling to their faith of monetary riches</w:t>
      </w:r>
      <w:r w:rsidRPr="00656526">
        <w:rPr>
          <w:sz w:val="16"/>
        </w:rPr>
        <w:t xml:space="preserve">. Let these Terran revelers keep their third world, third rate, third class slum known as “America.” </w:t>
      </w:r>
      <w:r w:rsidRPr="00F222D9">
        <w:rPr>
          <w:b/>
          <w:bCs/>
          <w:u w:val="single"/>
        </w:rPr>
        <w:t>They can have this wretched heap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fucking buildings and their repugnant light pollution that asphyxiates the night. Such archaisms are of no use to us. We won’t even give a minute of our life in the hope that the multitude will suddenly become aware and take off! </w:t>
      </w:r>
      <w:r w:rsidRPr="007B5C40">
        <w:rPr>
          <w:b/>
          <w:bCs/>
          <w:u w:val="single"/>
        </w:rPr>
        <w:t xml:space="preserve">If the </w:t>
      </w:r>
      <w:r w:rsidRPr="007B5C40">
        <w:rPr>
          <w:b/>
          <w:bCs/>
          <w:highlight w:val="yellow"/>
          <w:u w:val="single"/>
        </w:rPr>
        <w:t>gravitationally</w:t>
      </w:r>
      <w:r w:rsidRPr="007B5C40">
        <w:rPr>
          <w:b/>
          <w:bCs/>
          <w:u w:val="single"/>
        </w:rPr>
        <w:t xml:space="preserve"> </w:t>
      </w:r>
      <w:r w:rsidRPr="0095348D">
        <w:rPr>
          <w:b/>
          <w:bCs/>
          <w:highlight w:val="yellow"/>
          <w:u w:val="single"/>
        </w:rPr>
        <w:t xml:space="preserve">oppressed are not </w:t>
      </w:r>
      <w:r w:rsidRPr="007B5C40">
        <w:rPr>
          <w:b/>
          <w:bCs/>
          <w:highlight w:val="yellow"/>
          <w:u w:val="single"/>
        </w:rPr>
        <w:t>ready</w:t>
      </w:r>
      <w:r w:rsidRPr="007B5C40">
        <w:rPr>
          <w:b/>
          <w:bCs/>
          <w:u w:val="single"/>
        </w:rPr>
        <w:t xml:space="preserve"> to raise the launchpad, this is a problem of the gravitationally oppressed</w:t>
      </w:r>
      <w:r w:rsidRPr="00656526">
        <w:rPr>
          <w:sz w:val="16"/>
        </w:rPr>
        <w:t>.</w:t>
      </w:r>
      <w:hyperlink r:id="rId11"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7B5C40">
        <w:rPr>
          <w:b/>
          <w:bCs/>
          <w:u w:val="single"/>
        </w:rPr>
        <w:t xml:space="preserve">the </w:t>
      </w:r>
      <w:r w:rsidRPr="0095348D">
        <w:rPr>
          <w:b/>
          <w:bCs/>
          <w:highlight w:val="yellow"/>
          <w:u w:val="single"/>
        </w:rPr>
        <w:t xml:space="preserve">socialist and communist </w:t>
      </w:r>
      <w:r w:rsidRPr="007B5C40">
        <w:rPr>
          <w:b/>
          <w:bCs/>
          <w:u w:val="single"/>
        </w:rPr>
        <w:t xml:space="preserve">antitheses </w:t>
      </w:r>
      <w:r w:rsidRPr="0095348D">
        <w:rPr>
          <w:b/>
          <w:bCs/>
          <w:highlight w:val="yellow"/>
          <w:u w:val="single"/>
        </w:rPr>
        <w:t xml:space="preserve">only </w:t>
      </w:r>
      <w:r w:rsidRPr="007B5C40">
        <w:rPr>
          <w:b/>
          <w:bCs/>
          <w:u w:val="single"/>
        </w:rPr>
        <w:t xml:space="preserve">serve as mere </w:t>
      </w:r>
      <w:r w:rsidRPr="0095348D">
        <w:rPr>
          <w:b/>
          <w:bCs/>
          <w:highlight w:val="yellow"/>
          <w:u w:val="single"/>
        </w:rPr>
        <w:t xml:space="preserve">corrections </w:t>
      </w:r>
      <w:r w:rsidRPr="007B5C40">
        <w:rPr>
          <w:b/>
          <w:bCs/>
          <w:u w:val="single"/>
        </w:rPr>
        <w:t xml:space="preserve">and additives </w:t>
      </w:r>
      <w:r w:rsidRPr="0095348D">
        <w:rPr>
          <w:b/>
          <w:bCs/>
          <w:highlight w:val="yellow"/>
          <w:u w:val="single"/>
        </w:rPr>
        <w:t xml:space="preserve">to </w:t>
      </w:r>
      <w:r w:rsidRPr="007B5C40">
        <w:rPr>
          <w:b/>
          <w:bCs/>
          <w:u w:val="single"/>
        </w:rPr>
        <w:t xml:space="preserve">the initial thesis of </w:t>
      </w:r>
      <w:r w:rsidRPr="0095348D">
        <w:rPr>
          <w:b/>
          <w:bCs/>
          <w:highlight w:val="yellow"/>
          <w:u w:val="single"/>
        </w:rPr>
        <w:t>capitalism. Nothing truly changes</w:t>
      </w:r>
      <w:r w:rsidRPr="00F222D9">
        <w:rPr>
          <w:b/>
          <w:bCs/>
          <w:u w:val="single"/>
        </w:rPr>
        <w:t xml:space="preserve">. </w:t>
      </w:r>
      <w:r w:rsidRPr="00656526">
        <w:rPr>
          <w:sz w:val="16"/>
        </w:rPr>
        <w:t xml:space="preserve">Not even in what you feel. </w:t>
      </w:r>
      <w:r w:rsidRPr="00F222D9">
        <w:rPr>
          <w:b/>
          <w:bCs/>
          <w:u w:val="single"/>
        </w:rPr>
        <w:t>In our hearts, we all know Earth will not be saved.</w:t>
      </w:r>
      <w:r w:rsidRPr="00656526">
        <w:rPr>
          <w:sz w:val="16"/>
        </w:rPr>
        <w:t xml:space="preserve"> Every revolt is cut off from its mode of success in advance. The empire </w:t>
      </w:r>
      <w:r w:rsidRPr="00656526">
        <w:rPr>
          <w:sz w:val="16"/>
        </w:rPr>
        <w:lastRenderedPageBreak/>
        <w:t xml:space="preserve">squats solidly upon its own immunity! </w:t>
      </w:r>
      <w:r w:rsidRPr="00F222D9">
        <w:rPr>
          <w:b/>
          <w:bCs/>
          <w:u w:val="single"/>
        </w:rPr>
        <w:t xml:space="preserve">However, </w:t>
      </w:r>
      <w:r w:rsidRPr="007B5C40">
        <w:rPr>
          <w:b/>
          <w:bCs/>
          <w:u w:val="single"/>
        </w:rPr>
        <w:t xml:space="preserve">this </w:t>
      </w:r>
      <w:r w:rsidRPr="0095348D">
        <w:rPr>
          <w:b/>
          <w:bCs/>
          <w:highlight w:val="yellow"/>
          <w:u w:val="single"/>
        </w:rPr>
        <w:t xml:space="preserve">does not mean the </w:t>
      </w:r>
      <w:r w:rsidRPr="007B5C40">
        <w:rPr>
          <w:b/>
          <w:bCs/>
          <w:u w:val="single"/>
        </w:rPr>
        <w:t xml:space="preserve">proposed </w:t>
      </w:r>
      <w:r w:rsidRPr="0095348D">
        <w:rPr>
          <w:b/>
          <w:bCs/>
          <w:highlight w:val="yellow"/>
          <w:u w:val="single"/>
        </w:rPr>
        <w:t xml:space="preserve">systems in space will </w:t>
      </w:r>
      <w:r w:rsidRPr="0095348D">
        <w:rPr>
          <w:b/>
          <w:bCs/>
          <w:u w:val="single"/>
        </w:rPr>
        <w:t xml:space="preserve">necessarily </w:t>
      </w:r>
      <w:r w:rsidRPr="0095348D">
        <w:rPr>
          <w:b/>
          <w:bCs/>
          <w:highlight w:val="yellow"/>
          <w:u w:val="single"/>
        </w:rPr>
        <w:t>fail</w:t>
      </w:r>
      <w:r w:rsidRPr="00F222D9">
        <w:rPr>
          <w:b/>
          <w:bCs/>
          <w:u w:val="single"/>
        </w:rPr>
        <w:t>. What will a socialistic community look like without imperialism imposing on self-determination? What will anarchistic communities look like when freed of the threat of state violence? What objectives, what plans, what lives, what adventures are there when the oppressions are abandoned and we float away from the world; not disabled by disillusionment, but unburdened by it? No gods, no masters, no gravity</w:t>
      </w:r>
      <w:r w:rsidRPr="00656526">
        <w:rPr>
          <w:sz w:val="16"/>
        </w:rPr>
        <w:t xml:space="preserve"> – no problem! </w:t>
      </w:r>
      <w:proofErr w:type="spellStart"/>
      <w:r w:rsidRPr="00656526">
        <w:rPr>
          <w:sz w:val="16"/>
        </w:rPr>
        <w:t>lways</w:t>
      </w:r>
      <w:proofErr w:type="spellEnd"/>
      <w:r w:rsidRPr="00656526">
        <w:rPr>
          <w:sz w:val="16"/>
        </w:rPr>
        <w:t xml:space="preserve"> Falling </w:t>
      </w:r>
      <w:r w:rsidRPr="007B5C40">
        <w:rPr>
          <w:b/>
          <w:bCs/>
          <w:highlight w:val="yellow"/>
          <w:u w:val="single"/>
        </w:rPr>
        <w:t>Life on this planet</w:t>
      </w:r>
      <w:r w:rsidRPr="007B5C40">
        <w:rPr>
          <w:b/>
          <w:bCs/>
          <w:u w:val="single"/>
        </w:rPr>
        <w:t xml:space="preserve"> </w:t>
      </w:r>
      <w:r w:rsidRPr="0095348D">
        <w:rPr>
          <w:b/>
          <w:bCs/>
          <w:highlight w:val="yellow"/>
          <w:u w:val="single"/>
        </w:rPr>
        <w:t xml:space="preserve">is unsatisfactory. </w:t>
      </w:r>
      <w:r w:rsidRPr="007B5C40">
        <w:rPr>
          <w:b/>
          <w:bCs/>
          <w:u w:val="single"/>
        </w:rPr>
        <w:t xml:space="preserve">Yet </w:t>
      </w:r>
      <w:r w:rsidRPr="0095348D">
        <w:rPr>
          <w:b/>
          <w:bCs/>
          <w:highlight w:val="yellow"/>
          <w:u w:val="single"/>
        </w:rPr>
        <w:t>we are not resigned to it</w:t>
      </w:r>
      <w:r w:rsidRPr="00F222D9">
        <w:rPr>
          <w:b/>
          <w:bCs/>
          <w:u w:val="single"/>
        </w:rPr>
        <w:t>. We refuse to be fooled. We fear nothing: being misunderstood, being criticized, being labelled ‘jokers’ or ‘insane’, suffering, life or death – nothing. We are neither dreamers nor idealists nor unrealistic…</w:t>
      </w:r>
      <w:r w:rsidRPr="00656526">
        <w:rPr>
          <w:sz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w:t>
      </w:r>
      <w:proofErr w:type="gramStart"/>
      <w:r w:rsidRPr="00656526">
        <w:rPr>
          <w:sz w:val="16"/>
        </w:rPr>
        <w:t>So</w:t>
      </w:r>
      <w:proofErr w:type="gramEnd"/>
      <w:r w:rsidRPr="00656526">
        <w:rPr>
          <w:sz w:val="16"/>
        </w:rPr>
        <w:t xml:space="preserve"> it is with the AAA; before us is continually an empty space, and we are propelled by the conditions that lie behind us. </w:t>
      </w:r>
      <w:r w:rsidRPr="00F222D9">
        <w:rPr>
          <w:b/>
          <w:bCs/>
          <w:u w:val="single"/>
        </w:rPr>
        <w:t xml:space="preserve">What is going to happen? What will the future bring? I do not </w:t>
      </w:r>
      <w:proofErr w:type="gramStart"/>
      <w:r w:rsidRPr="00F222D9">
        <w:rPr>
          <w:b/>
          <w:bCs/>
          <w:u w:val="single"/>
        </w:rPr>
        <w:t>know,</w:t>
      </w:r>
      <w:proofErr w:type="gramEnd"/>
      <w:r w:rsidRPr="00F222D9">
        <w:rPr>
          <w:b/>
          <w:bCs/>
          <w:u w:val="single"/>
        </w:rPr>
        <w:t xml:space="preserve"> I offer no presentiment. </w:t>
      </w:r>
      <w:r w:rsidRPr="00656526">
        <w:rPr>
          <w:b/>
          <w:bCs/>
          <w:highlight w:val="yellow"/>
          <w:u w:val="single"/>
        </w:rPr>
        <w:t xml:space="preserve">Those who </w:t>
      </w:r>
      <w:r w:rsidRPr="007B5C40">
        <w:rPr>
          <w:b/>
          <w:bCs/>
          <w:highlight w:val="yellow"/>
          <w:u w:val="single"/>
        </w:rPr>
        <w:t>consider</w:t>
      </w:r>
      <w:r w:rsidRPr="007B5C40">
        <w:rPr>
          <w:b/>
          <w:bCs/>
          <w:u w:val="single"/>
        </w:rPr>
        <w:t xml:space="preserve"> </w:t>
      </w:r>
      <w:r w:rsidRPr="007B5C40">
        <w:rPr>
          <w:b/>
          <w:bCs/>
          <w:highlight w:val="yellow"/>
          <w:u w:val="single"/>
        </w:rPr>
        <w:t>our</w:t>
      </w:r>
      <w:r w:rsidRPr="007B5C40">
        <w:rPr>
          <w:b/>
          <w:bCs/>
          <w:u w:val="single"/>
        </w:rPr>
        <w:t xml:space="preserve"> </w:t>
      </w:r>
      <w:r w:rsidRPr="00656526">
        <w:rPr>
          <w:b/>
          <w:bCs/>
          <w:highlight w:val="yellow"/>
          <w:u w:val="single"/>
        </w:rPr>
        <w:t xml:space="preserve">goals impossible </w:t>
      </w:r>
      <w:r w:rsidRPr="00656526">
        <w:rPr>
          <w:b/>
          <w:bCs/>
          <w:u w:val="single"/>
        </w:rPr>
        <w:t xml:space="preserve">to achieve </w:t>
      </w:r>
      <w:r w:rsidRPr="00656526">
        <w:rPr>
          <w:b/>
          <w:bCs/>
          <w:highlight w:val="yellow"/>
          <w:u w:val="single"/>
        </w:rPr>
        <w:t xml:space="preserve">will </w:t>
      </w:r>
      <w:r w:rsidRPr="00656526">
        <w:rPr>
          <w:b/>
          <w:bCs/>
          <w:u w:val="single"/>
        </w:rPr>
        <w:t xml:space="preserve">necessarily </w:t>
      </w:r>
      <w:r w:rsidRPr="00656526">
        <w:rPr>
          <w:b/>
          <w:bCs/>
          <w:highlight w:val="yellow"/>
          <w:u w:val="single"/>
        </w:rPr>
        <w:t xml:space="preserve">find </w:t>
      </w:r>
      <w:r w:rsidRPr="007B5C40">
        <w:rPr>
          <w:b/>
          <w:bCs/>
          <w:u w:val="single"/>
        </w:rPr>
        <w:t xml:space="preserve">our </w:t>
      </w:r>
      <w:r w:rsidRPr="00656526">
        <w:rPr>
          <w:b/>
          <w:bCs/>
          <w:highlight w:val="yellow"/>
          <w:u w:val="single"/>
        </w:rPr>
        <w:t xml:space="preserve">methods impossible </w:t>
      </w:r>
      <w:r w:rsidRPr="007B5C40">
        <w:rPr>
          <w:b/>
          <w:bCs/>
          <w:u w:val="single"/>
        </w:rPr>
        <w:t>to think</w:t>
      </w:r>
      <w:r w:rsidRPr="00F222D9">
        <w:rPr>
          <w:b/>
          <w:bCs/>
          <w:u w:val="single"/>
        </w:rPr>
        <w:t>.</w:t>
      </w:r>
      <w:r w:rsidRPr="00656526">
        <w:rPr>
          <w:sz w:val="16"/>
        </w:rPr>
        <w:t xml:space="preserve"> </w:t>
      </w:r>
      <w:r w:rsidRPr="00656526">
        <w:rPr>
          <w:b/>
          <w:bCs/>
          <w:highlight w:val="yellow"/>
          <w:u w:val="single"/>
        </w:rPr>
        <w:t xml:space="preserve">Trapped in the </w:t>
      </w:r>
      <w:r w:rsidRPr="001E5711">
        <w:rPr>
          <w:b/>
          <w:bCs/>
          <w:u w:val="single"/>
        </w:rPr>
        <w:t>false permanency</w:t>
      </w:r>
      <w:r w:rsidRPr="00F222D9">
        <w:rPr>
          <w:b/>
          <w:bCs/>
          <w:u w:val="single"/>
        </w:rPr>
        <w:t xml:space="preserve"> and </w:t>
      </w:r>
      <w:r w:rsidRPr="001E5711">
        <w:rPr>
          <w:b/>
          <w:bCs/>
          <w:u w:val="single"/>
        </w:rPr>
        <w:t>ahistoricism</w:t>
      </w:r>
      <w:r w:rsidRPr="00F222D9">
        <w:rPr>
          <w:b/>
          <w:bCs/>
          <w:u w:val="single"/>
        </w:rPr>
        <w:t xml:space="preserve"> </w:t>
      </w:r>
      <w:r w:rsidRPr="001E5711">
        <w:rPr>
          <w:b/>
          <w:bCs/>
          <w:u w:val="single"/>
        </w:rPr>
        <w:t xml:space="preserve">of </w:t>
      </w:r>
      <w:r w:rsidRPr="001E5711">
        <w:rPr>
          <w:b/>
          <w:bCs/>
          <w:highlight w:val="yellow"/>
          <w:u w:val="single"/>
        </w:rPr>
        <w:t>the</w:t>
      </w:r>
      <w:r w:rsidRPr="001E5711">
        <w:rPr>
          <w:b/>
          <w:bCs/>
          <w:u w:val="single"/>
        </w:rPr>
        <w:t xml:space="preserve"> </w:t>
      </w:r>
      <w:r w:rsidRPr="00656526">
        <w:rPr>
          <w:b/>
          <w:bCs/>
          <w:highlight w:val="yellow"/>
          <w:u w:val="single"/>
        </w:rPr>
        <w:t>spectacle</w:t>
      </w:r>
      <w:r w:rsidRPr="00F222D9">
        <w:rPr>
          <w:b/>
          <w:bCs/>
          <w:u w:val="single"/>
        </w:rPr>
        <w:t xml:space="preserve">, these “realistic” pro-revolutionaries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With </w:t>
      </w:r>
      <w:proofErr w:type="gramStart"/>
      <w:r w:rsidRPr="00656526">
        <w:rPr>
          <w:sz w:val="16"/>
        </w:rPr>
        <w:t>The</w:t>
      </w:r>
      <w:proofErr w:type="gramEnd"/>
      <w:r w:rsidRPr="00656526">
        <w:rPr>
          <w:sz w:val="16"/>
        </w:rPr>
        <w:t xml:space="preserv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proofErr w:type="gramStart"/>
      <w:r w:rsidRPr="00F222D9">
        <w:rPr>
          <w:b/>
          <w:bCs/>
          <w:u w:val="single"/>
        </w:rPr>
        <w:t>However</w:t>
      </w:r>
      <w:proofErr w:type="gramEnd"/>
      <w:r w:rsidRPr="00F222D9">
        <w:rPr>
          <w:b/>
          <w:bCs/>
          <w:u w:val="single"/>
        </w:rPr>
        <w:t xml:space="preserve"> much it hurts to hope for the impossible, to imagine a future we don’t believe in (the Earth being saved, Global revolution, etc.), what matters is the </w:t>
      </w:r>
      <w:r w:rsidRPr="00656526">
        <w:rPr>
          <w:b/>
          <w:bCs/>
          <w:highlight w:val="yellow"/>
          <w:u w:val="single"/>
        </w:rPr>
        <w:t>strength we feel every time we don’t bow our heads</w:t>
      </w:r>
      <w:r w:rsidRPr="00F222D9">
        <w:rPr>
          <w:b/>
          <w:bCs/>
          <w:u w:val="single"/>
        </w:rPr>
        <w:t>, every time we destroy the false idols of civilization, every time our eyes meet those of our comrades, every time that our hands set fire to the symbols of Power</w:t>
      </w:r>
      <w:r w:rsidRPr="00656526">
        <w:rPr>
          <w:sz w:val="16"/>
        </w:rPr>
        <w:t xml:space="preserve">. </w:t>
      </w:r>
      <w:r w:rsidRPr="00F222D9">
        <w:rPr>
          <w:b/>
          <w:bCs/>
          <w:u w:val="single"/>
        </w:rPr>
        <w:t xml:space="preserve">In those moments we don’t ask ourselves: ‘Will we win? Will we lose?’ In those moments </w:t>
      </w:r>
      <w:r w:rsidRPr="00656526">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Most importantly, we are not advocating a definitive plan for leaving this planet or for what ought to be done in space. It is left to the self-determination of individuals and unions to decide what is appropriate and ideal for them. The accent is placed not on the content of a choice proposed, but the fact of choosing.</w:t>
      </w:r>
      <w:r w:rsidRPr="00656526">
        <w:rPr>
          <w:sz w:val="16"/>
        </w:rPr>
        <w:t xml:space="preserve"> </w:t>
      </w:r>
      <w:r w:rsidRPr="00F222D9">
        <w:rPr>
          <w:b/>
          <w:bCs/>
          <w:u w:val="single"/>
        </w:rPr>
        <w:t>Thus,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w:t>
      </w:r>
      <w:proofErr w:type="spellStart"/>
      <w:r w:rsidRPr="00656526">
        <w:rPr>
          <w:sz w:val="16"/>
        </w:rPr>
        <w:t>Toruses</w:t>
      </w:r>
      <w:proofErr w:type="spellEnd"/>
      <w:r w:rsidRPr="00656526">
        <w:rPr>
          <w:sz w:val="16"/>
        </w:rPr>
        <w:t xml:space="preserve">,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F222D9">
        <w:rPr>
          <w:b/>
          <w:bCs/>
          <w:u w:val="single"/>
        </w:rPr>
        <w:t xml:space="preserve">Astronauts of all determinations, unite! </w:t>
      </w:r>
      <w:r w:rsidRPr="0023771B">
        <w:rPr>
          <w:b/>
          <w:bCs/>
          <w:highlight w:val="yellow"/>
          <w:u w:val="single"/>
        </w:rPr>
        <w:t>We have a world to lose, but a universe to gain!</w:t>
      </w:r>
    </w:p>
    <w:p w14:paraId="0FC8CD2C" w14:textId="77777777" w:rsidR="00DF4F4E" w:rsidRPr="00813926" w:rsidRDefault="00DF4F4E" w:rsidP="00DF4F4E">
      <w:pPr>
        <w:pStyle w:val="Heading4"/>
        <w:rPr>
          <w:rFonts w:cs="Calibri"/>
        </w:rPr>
      </w:pPr>
      <w:r>
        <w:rPr>
          <w:rFonts w:cs="Calibri"/>
        </w:rPr>
        <w:lastRenderedPageBreak/>
        <w:t xml:space="preserve">The Role of the Ballot is to vote for the debater with the best discourse that discredits and resists the state. Discourse makes people see the true evil nature of the state, enabling </w:t>
      </w:r>
      <w:proofErr w:type="gramStart"/>
      <w:r>
        <w:rPr>
          <w:rFonts w:cs="Calibri"/>
        </w:rPr>
        <w:t>a</w:t>
      </w:r>
      <w:proofErr w:type="gramEnd"/>
      <w:r>
        <w:rPr>
          <w:rFonts w:cs="Calibri"/>
        </w:rPr>
        <w:t xml:space="preserve"> </w:t>
      </w:r>
      <w:proofErr w:type="spellStart"/>
      <w:r>
        <w:rPr>
          <w:rFonts w:cs="Calibri"/>
        </w:rPr>
        <w:t>astate</w:t>
      </w:r>
      <w:proofErr w:type="spellEnd"/>
      <w:r>
        <w:rPr>
          <w:rFonts w:cs="Calibri"/>
        </w:rPr>
        <w:t xml:space="preserve"> overthrow that does not get replaced by another state – psychological elements are key to overthrow, Lauren 2021</w:t>
      </w:r>
    </w:p>
    <w:p w14:paraId="2573BC4B" w14:textId="77777777" w:rsidR="00DF4F4E" w:rsidRPr="00813926" w:rsidRDefault="00DF4F4E" w:rsidP="00DF4F4E">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217-220</w:t>
      </w:r>
    </w:p>
    <w:p w14:paraId="640B62A2" w14:textId="77777777" w:rsidR="00DF4F4E" w:rsidRPr="00813926" w:rsidRDefault="00DF4F4E" w:rsidP="00DF4F4E">
      <w:pPr>
        <w:pStyle w:val="NormalWeb"/>
        <w:rPr>
          <w:rFonts w:ascii="Calibri" w:hAnsi="Calibri" w:cs="Calibri"/>
          <w:b/>
          <w:bCs/>
          <w:u w:val="single"/>
        </w:rPr>
      </w:pPr>
      <w:proofErr w:type="gramStart"/>
      <w:r w:rsidRPr="00813926">
        <w:rPr>
          <w:rFonts w:ascii="Calibri" w:hAnsi="Calibri" w:cs="Calibri"/>
          <w:b/>
          <w:bCs/>
          <w:u w:val="single"/>
        </w:rPr>
        <w:t>However</w:t>
      </w:r>
      <w:proofErr w:type="gramEnd"/>
      <w:r w:rsidRPr="00813926">
        <w:rPr>
          <w:rFonts w:ascii="Calibri" w:hAnsi="Calibri" w:cs="Calibri"/>
          <w:b/>
          <w:bCs/>
          <w:u w:val="single"/>
        </w:rPr>
        <w:t xml:space="preserve"> we do it, </w:t>
      </w:r>
      <w:r w:rsidRPr="001E5711">
        <w:rPr>
          <w:rFonts w:ascii="Calibri" w:hAnsi="Calibri" w:cs="Calibri"/>
          <w:b/>
          <w:bCs/>
          <w:u w:val="single"/>
        </w:rPr>
        <w:t xml:space="preserve">constructing </w:t>
      </w:r>
      <w:r w:rsidRPr="00B22AD6">
        <w:rPr>
          <w:rFonts w:ascii="Calibri" w:hAnsi="Calibri" w:cs="Calibri"/>
          <w:b/>
          <w:bCs/>
          <w:highlight w:val="yellow"/>
          <w:u w:val="single"/>
        </w:rPr>
        <w:t>relationships outside the State enables us</w:t>
      </w:r>
      <w:r w:rsidRPr="00CF4A2A">
        <w:rPr>
          <w:rFonts w:ascii="Calibri" w:hAnsi="Calibri" w:cs="Calibri"/>
          <w:sz w:val="16"/>
        </w:rPr>
        <w:t xml:space="preserve">— compels us—to build a body of knowledge and experience that adds up, in Bakunin’s words, to “a real force at hand which knows what to do” </w:t>
      </w:r>
      <w:r w:rsidRPr="00B22AD6">
        <w:rPr>
          <w:rFonts w:ascii="Calibri" w:hAnsi="Calibri" w:cs="Calibri"/>
          <w:b/>
          <w:bCs/>
          <w:highlight w:val="yellow"/>
          <w:u w:val="single"/>
        </w:rPr>
        <w:t xml:space="preserve">when </w:t>
      </w:r>
      <w:r w:rsidRPr="001E5711">
        <w:rPr>
          <w:rFonts w:ascii="Calibri" w:hAnsi="Calibri" w:cs="Calibri"/>
          <w:b/>
          <w:bCs/>
          <w:u w:val="single"/>
        </w:rPr>
        <w:t xml:space="preserve">the </w:t>
      </w:r>
      <w:r w:rsidRPr="00B22AD6">
        <w:rPr>
          <w:rFonts w:ascii="Calibri" w:hAnsi="Calibri" w:cs="Calibri"/>
          <w:b/>
          <w:bCs/>
          <w:highlight w:val="yellow"/>
          <w:u w:val="single"/>
        </w:rPr>
        <w:t xml:space="preserve">opportunity presents </w:t>
      </w:r>
      <w:r w:rsidRPr="001E5711">
        <w:rPr>
          <w:rFonts w:ascii="Calibri" w:hAnsi="Calibri" w:cs="Calibri"/>
          <w:b/>
          <w:bCs/>
          <w:highlight w:val="yellow"/>
          <w:u w:val="single"/>
        </w:rPr>
        <w:t>itself</w:t>
      </w:r>
      <w:r w:rsidRPr="001E5711">
        <w:rPr>
          <w:rFonts w:ascii="Calibri" w:hAnsi="Calibri" w:cs="Calibri"/>
          <w:b/>
          <w:bCs/>
          <w:u w:val="single"/>
        </w:rPr>
        <w:t xml:space="preserve"> to shake off the State</w:t>
      </w:r>
      <w:r w:rsidRPr="00813926">
        <w:rPr>
          <w:rFonts w:ascii="Calibri" w:hAnsi="Calibri" w:cs="Calibri"/>
          <w:b/>
          <w:bCs/>
          <w:u w:val="single"/>
        </w:rPr>
        <w:t>.</w:t>
      </w:r>
      <w:r>
        <w:rPr>
          <w:rFonts w:ascii="Calibri" w:hAnsi="Calibri" w:cs="Calibri"/>
          <w:b/>
          <w:bCs/>
          <w:u w:val="single"/>
        </w:rPr>
        <w:t xml:space="preserve"> </w:t>
      </w:r>
      <w:r w:rsidRPr="00CF4A2A">
        <w:rPr>
          <w:rFonts w:ascii="Calibri" w:hAnsi="Calibri" w:cs="Calibri"/>
          <w:sz w:val="16"/>
        </w:rPr>
        <w:t xml:space="preserve">But where does that opportunity come from and how do we seize it? </w:t>
      </w:r>
      <w:r w:rsidRPr="00813926">
        <w:rPr>
          <w:rFonts w:ascii="Calibri" w:hAnsi="Calibri" w:cs="Calibri"/>
          <w:b/>
          <w:bCs/>
          <w:u w:val="single"/>
        </w:rPr>
        <w:t>States have disappeared or been overthrown multiple times in living memory</w:t>
      </w:r>
      <w:r w:rsidRPr="00CF4A2A">
        <w:rPr>
          <w:rFonts w:ascii="Calibri" w:hAnsi="Calibri" w:cs="Calibri"/>
          <w:sz w:val="16"/>
        </w:rPr>
        <w:t xml:space="preserve">; the collapse of the USSR and the disintegration of the Libyan and Somali states are examples. The Islamic State of ISIS arose, created a </w:t>
      </w:r>
      <w:proofErr w:type="spellStart"/>
      <w:r w:rsidRPr="00CF4A2A">
        <w:rPr>
          <w:rFonts w:ascii="Calibri" w:hAnsi="Calibri" w:cs="Calibri"/>
          <w:sz w:val="16"/>
        </w:rPr>
        <w:t>semiviable</w:t>
      </w:r>
      <w:proofErr w:type="spellEnd"/>
      <w:r w:rsidRPr="00CF4A2A">
        <w:rPr>
          <w:rFonts w:ascii="Calibri" w:hAnsi="Calibri" w:cs="Calibri"/>
          <w:sz w:val="16"/>
        </w:rPr>
        <w:t xml:space="preserve"> system of administration and finance, and then disintegrated in just a few short years. Drug cartels in Colombia and Mexico have carved out quasi-states that sometimes interact as equal players with governments and powerful agencies like the CIA. </w:t>
      </w:r>
      <w:r w:rsidRPr="00813926">
        <w:rPr>
          <w:rFonts w:ascii="Calibri" w:hAnsi="Calibri" w:cs="Calibri"/>
          <w:b/>
          <w:bCs/>
          <w:u w:val="single"/>
        </w:rPr>
        <w:t xml:space="preserve">But in modern times, no revolution has ever </w:t>
      </w:r>
      <w:r w:rsidRPr="00B22AD6">
        <w:rPr>
          <w:rFonts w:ascii="Calibri" w:hAnsi="Calibri" w:cs="Calibri"/>
          <w:b/>
          <w:bCs/>
          <w:highlight w:val="yellow"/>
          <w:u w:val="single"/>
        </w:rPr>
        <w:t>overthrown the State</w:t>
      </w:r>
      <w:r w:rsidRPr="00813926">
        <w:rPr>
          <w:rFonts w:ascii="Calibri" w:hAnsi="Calibri" w:cs="Calibri"/>
          <w:b/>
          <w:bCs/>
          <w:u w:val="single"/>
        </w:rPr>
        <w:t xml:space="preserve">: not </w:t>
      </w:r>
      <w:proofErr w:type="gramStart"/>
      <w:r w:rsidRPr="00813926">
        <w:rPr>
          <w:rFonts w:ascii="Calibri" w:hAnsi="Calibri" w:cs="Calibri"/>
          <w:b/>
          <w:bCs/>
          <w:u w:val="single"/>
        </w:rPr>
        <w:t>yet .</w:t>
      </w:r>
      <w:proofErr w:type="gramEnd"/>
      <w:r w:rsidRPr="00813926">
        <w:rPr>
          <w:rFonts w:ascii="Calibri" w:hAnsi="Calibri" w:cs="Calibri"/>
          <w:b/>
          <w:bCs/>
          <w:u w:val="single"/>
        </w:rPr>
        <w:t xml:space="preserve"> </w:t>
      </w:r>
      <w:r w:rsidRPr="00B22AD6">
        <w:rPr>
          <w:rFonts w:ascii="Calibri" w:hAnsi="Calibri" w:cs="Calibri"/>
          <w:b/>
          <w:bCs/>
          <w:highlight w:val="yellow"/>
          <w:u w:val="single"/>
        </w:rPr>
        <w:t>Each time, the next regime</w:t>
      </w:r>
      <w:r w:rsidRPr="00813926">
        <w:rPr>
          <w:rFonts w:ascii="Calibri" w:hAnsi="Calibri" w:cs="Calibri"/>
          <w:b/>
          <w:bCs/>
          <w:u w:val="single"/>
        </w:rPr>
        <w:t xml:space="preserve">, whatever it calls itself, </w:t>
      </w:r>
      <w:r w:rsidRPr="001E5711">
        <w:rPr>
          <w:rFonts w:ascii="Calibri" w:hAnsi="Calibri" w:cs="Calibri"/>
          <w:b/>
          <w:bCs/>
          <w:u w:val="single"/>
        </w:rPr>
        <w:t xml:space="preserve">has </w:t>
      </w:r>
      <w:r w:rsidRPr="00B22AD6">
        <w:rPr>
          <w:rFonts w:ascii="Calibri" w:hAnsi="Calibri" w:cs="Calibri"/>
          <w:b/>
          <w:bCs/>
          <w:highlight w:val="yellow"/>
          <w:u w:val="single"/>
        </w:rPr>
        <w:t>replicated the form and its components</w:t>
      </w:r>
      <w:r w:rsidRPr="00813926">
        <w:rPr>
          <w:rFonts w:ascii="Calibri" w:hAnsi="Calibri" w:cs="Calibri"/>
          <w:b/>
          <w:bCs/>
          <w:u w:val="single"/>
        </w:rPr>
        <w:t>: military, police, governmental structure, financial system, cultural</w:t>
      </w:r>
      <w:r w:rsidRPr="00CF4A2A">
        <w:rPr>
          <w:rFonts w:ascii="Calibri" w:hAnsi="Calibri" w:cs="Calibri"/>
          <w:sz w:val="16"/>
        </w:rPr>
        <w:t xml:space="preserve"> </w:t>
      </w:r>
      <w:r w:rsidRPr="00813926">
        <w:rPr>
          <w:rFonts w:ascii="Calibri" w:hAnsi="Calibri" w:cs="Calibri"/>
          <w:b/>
          <w:bCs/>
          <w:u w:val="single"/>
        </w:rPr>
        <w:t>institutions, and more</w:t>
      </w:r>
      <w:r w:rsidRPr="00CF4A2A">
        <w:rPr>
          <w:rFonts w:ascii="Calibri" w:hAnsi="Calibri" w:cs="Calibri"/>
          <w:sz w:val="16"/>
        </w:rPr>
        <w:t xml:space="preserve">. What does it take for a large enough mass of people to conclude that they are better off abandoning the State and organizing outside it? No revolution has ever been successful unless it was against a system that had discredited itself in the eyes of a large portion of the population. When that happens, small acts of resistance—everything from civil disobedience, mass protests, and tree-sits to various forms of industrial, military, and digital sabotage—can mushroom into mass uprising. The Russian Revolution succeeded because the tsarist regime had been completely discredited by its disastrous performance in World War I. The Soviet regime was discredited when it led the people into an unwinnable war in Afghanistan and failed for over twenty years to solve the problems pulling down its economic structure. The Irish revolution against British rule succeeded because the Crown discredited itself when it decided to execute the leaders of the Easter Rising, losing the loyalty of </w:t>
      </w:r>
      <w:proofErr w:type="gramStart"/>
      <w:r w:rsidRPr="00CF4A2A">
        <w:rPr>
          <w:rFonts w:ascii="Calibri" w:hAnsi="Calibri" w:cs="Calibri"/>
          <w:sz w:val="16"/>
        </w:rPr>
        <w:t>the majority of</w:t>
      </w:r>
      <w:proofErr w:type="gramEnd"/>
      <w:r w:rsidRPr="00CF4A2A">
        <w:rPr>
          <w:rFonts w:ascii="Calibri" w:hAnsi="Calibri" w:cs="Calibri"/>
          <w:sz w:val="16"/>
        </w:rPr>
        <w:t xml:space="preserve"> people. The Republic of Vietnam (South Vietnam) failed almost from the start to secure its people’s allegiance due to its spectacular corruption and incompetence.</w:t>
      </w:r>
      <w:r>
        <w:rPr>
          <w:rFonts w:ascii="Calibri" w:hAnsi="Calibri" w:cs="Calibri"/>
          <w:sz w:val="16"/>
        </w:rPr>
        <w:t xml:space="preserve"> </w:t>
      </w:r>
      <w:r w:rsidRPr="00813926">
        <w:rPr>
          <w:rFonts w:ascii="Calibri" w:hAnsi="Calibri" w:cs="Calibri"/>
          <w:b/>
          <w:bCs/>
          <w:u w:val="single"/>
        </w:rPr>
        <w:t xml:space="preserve">For the State itself to be discredited, it </w:t>
      </w:r>
      <w:r w:rsidRPr="00813926">
        <w:rPr>
          <w:rFonts w:ascii="Calibri" w:hAnsi="Calibri" w:cs="Calibri"/>
        </w:rPr>
        <w:t>must fail in all three of the ways it needs to legitimize itself. It must</w:t>
      </w:r>
      <w:r>
        <w:rPr>
          <w:rFonts w:ascii="Calibri" w:hAnsi="Calibri" w:cs="Calibri"/>
        </w:rPr>
        <w:t xml:space="preserve"> </w:t>
      </w:r>
      <w:r w:rsidRPr="00813926">
        <w:rPr>
          <w:rFonts w:ascii="Calibri" w:hAnsi="Calibri" w:cs="Calibri"/>
        </w:rPr>
        <w:t xml:space="preserve">• </w:t>
      </w:r>
      <w:r w:rsidRPr="00813926">
        <w:rPr>
          <w:rFonts w:ascii="Calibri" w:hAnsi="Calibri" w:cs="Calibri"/>
          <w:b/>
          <w:bCs/>
          <w:u w:val="single"/>
        </w:rPr>
        <w:t>fail to provide a degree of personal security;</w:t>
      </w:r>
      <w:r>
        <w:rPr>
          <w:rFonts w:ascii="Calibri" w:hAnsi="Calibri" w:cs="Calibri"/>
          <w:b/>
          <w:bCs/>
          <w:u w:val="single"/>
        </w:rPr>
        <w:t xml:space="preserve"> </w:t>
      </w:r>
      <w:r w:rsidRPr="00813926">
        <w:rPr>
          <w:rFonts w:ascii="Calibri" w:hAnsi="Calibri" w:cs="Calibri"/>
          <w:b/>
          <w:bCs/>
          <w:u w:val="single"/>
        </w:rPr>
        <w:t>• fail to establish a shared identity and a sense that one’s voice is being heard; and</w:t>
      </w:r>
      <w:r>
        <w:rPr>
          <w:rFonts w:ascii="Calibri" w:hAnsi="Calibri" w:cs="Calibri"/>
          <w:b/>
          <w:bCs/>
          <w:u w:val="single"/>
        </w:rPr>
        <w:t xml:space="preserve"> </w:t>
      </w:r>
      <w:r w:rsidRPr="00813926">
        <w:rPr>
          <w:rFonts w:ascii="Calibri" w:hAnsi="Calibri" w:cs="Calibri"/>
        </w:rPr>
        <w:t xml:space="preserve">• </w:t>
      </w:r>
      <w:r w:rsidRPr="00813926">
        <w:rPr>
          <w:rFonts w:ascii="Calibri" w:hAnsi="Calibri" w:cs="Calibri"/>
          <w:b/>
          <w:bCs/>
          <w:u w:val="single"/>
        </w:rPr>
        <w:t>fail to provide a path to material well-being.</w:t>
      </w:r>
      <w:r>
        <w:rPr>
          <w:rFonts w:ascii="Calibri" w:hAnsi="Calibri" w:cs="Calibri"/>
          <w:b/>
          <w:bCs/>
          <w:u w:val="single"/>
        </w:rPr>
        <w:t xml:space="preserve"> </w:t>
      </w:r>
      <w:r w:rsidRPr="00B22AD6">
        <w:rPr>
          <w:rFonts w:ascii="Calibri" w:hAnsi="Calibri" w:cs="Calibri"/>
          <w:b/>
          <w:bCs/>
          <w:highlight w:val="yellow"/>
          <w:u w:val="single"/>
        </w:rPr>
        <w:t xml:space="preserve">When a state disgraces </w:t>
      </w:r>
      <w:r w:rsidRPr="00923F76">
        <w:rPr>
          <w:rFonts w:ascii="Calibri" w:hAnsi="Calibri" w:cs="Calibri"/>
          <w:b/>
          <w:bCs/>
          <w:u w:val="single"/>
        </w:rPr>
        <w:t>itself</w:t>
      </w:r>
      <w:r w:rsidRPr="00813926">
        <w:rPr>
          <w:rFonts w:ascii="Calibri" w:hAnsi="Calibri" w:cs="Calibri"/>
          <w:b/>
          <w:bCs/>
          <w:u w:val="single"/>
        </w:rPr>
        <w:t xml:space="preserve"> in any one of these dimensions, </w:t>
      </w:r>
      <w:r w:rsidRPr="00923F76">
        <w:rPr>
          <w:rFonts w:ascii="Calibri" w:hAnsi="Calibri" w:cs="Calibri"/>
          <w:b/>
          <w:bCs/>
          <w:u w:val="single"/>
        </w:rPr>
        <w:t xml:space="preserve">it </w:t>
      </w:r>
      <w:r w:rsidRPr="00CF4A2A">
        <w:rPr>
          <w:rFonts w:ascii="Calibri" w:hAnsi="Calibri" w:cs="Calibri"/>
          <w:b/>
          <w:bCs/>
          <w:highlight w:val="yellow"/>
          <w:u w:val="single"/>
        </w:rPr>
        <w:t>becomes vulnerable to overthrow</w:t>
      </w:r>
      <w:r w:rsidRPr="00813926">
        <w:rPr>
          <w:rFonts w:ascii="Calibri" w:hAnsi="Calibri" w:cs="Calibri"/>
          <w:b/>
          <w:bCs/>
          <w:u w:val="single"/>
        </w:rPr>
        <w:t xml:space="preserve"> and replacement by another version of the State. If the crisis is severe enough, and particularly if it fails in all three, the entire edifice of the State could be </w:t>
      </w:r>
      <w:r w:rsidRPr="00923F76">
        <w:rPr>
          <w:rFonts w:ascii="Calibri" w:hAnsi="Calibri" w:cs="Calibri"/>
          <w:b/>
          <w:bCs/>
          <w:u w:val="single"/>
        </w:rPr>
        <w:t>at risk</w:t>
      </w:r>
      <w:r w:rsidRPr="00CF4A2A">
        <w:rPr>
          <w:rFonts w:ascii="Calibri" w:hAnsi="Calibri" w:cs="Calibri"/>
          <w:sz w:val="16"/>
        </w:rPr>
        <w:t xml:space="preserve">. Of course, states have recovered from such disasters plenty of times: after the tsarist empire fell and was dismantled, the new Soviet regime essentially put it back together again in just a few years. </w:t>
      </w:r>
      <w:r w:rsidRPr="00813926">
        <w:rPr>
          <w:rFonts w:ascii="Calibri" w:hAnsi="Calibri" w:cs="Calibri"/>
          <w:b/>
          <w:bCs/>
          <w:u w:val="single"/>
        </w:rPr>
        <w:t xml:space="preserve">But </w:t>
      </w:r>
      <w:r w:rsidRPr="001E5711">
        <w:rPr>
          <w:rFonts w:ascii="Calibri" w:hAnsi="Calibri" w:cs="Calibri"/>
          <w:b/>
          <w:bCs/>
          <w:u w:val="single"/>
        </w:rPr>
        <w:t xml:space="preserve">it’s </w:t>
      </w:r>
      <w:r w:rsidRPr="00CF4A2A">
        <w:rPr>
          <w:rFonts w:ascii="Calibri" w:hAnsi="Calibri" w:cs="Calibri"/>
          <w:b/>
          <w:bCs/>
          <w:highlight w:val="yellow"/>
          <w:u w:val="single"/>
        </w:rPr>
        <w:t>up to the people to initiate the social revolution</w:t>
      </w:r>
      <w:r w:rsidRPr="00813926">
        <w:rPr>
          <w:rFonts w:ascii="Calibri" w:hAnsi="Calibri" w:cs="Calibri"/>
          <w:b/>
          <w:bCs/>
          <w:u w:val="single"/>
        </w:rPr>
        <w:t xml:space="preserve"> that will prepare them to abolish the State once it discredits itself—and not to let another new, improved version take its place in their psyche.</w:t>
      </w:r>
      <w:r>
        <w:rPr>
          <w:rFonts w:ascii="Calibri" w:hAnsi="Calibri" w:cs="Calibri"/>
          <w:b/>
          <w:bCs/>
          <w:u w:val="single"/>
        </w:rPr>
        <w:t xml:space="preserve"> </w:t>
      </w:r>
      <w:r w:rsidRPr="00813926">
        <w:rPr>
          <w:rFonts w:ascii="Calibri" w:hAnsi="Calibri" w:cs="Calibri"/>
          <w:b/>
          <w:bCs/>
          <w:u w:val="single"/>
        </w:rPr>
        <w:t xml:space="preserve">The current moment is promising because, for perhaps the first time and in part thanks to the increasing interconnectedness of every national economy, it’s no longer individual states that are failing to perform in these three areas; it’s the State itself, and the System of States that supports it. In the face of global warming and the COVID-19 pandemic, the State has failed to provide security. As nearly every country becomes more multiethnic and multicultural, the State has failed to expand its definition of identity and has </w:t>
      </w:r>
      <w:proofErr w:type="gramStart"/>
      <w:r w:rsidRPr="00813926">
        <w:rPr>
          <w:rFonts w:ascii="Calibri" w:hAnsi="Calibri" w:cs="Calibri"/>
          <w:b/>
          <w:bCs/>
          <w:u w:val="single"/>
        </w:rPr>
        <w:t>actually narrowed</w:t>
      </w:r>
      <w:proofErr w:type="gramEnd"/>
      <w:r w:rsidRPr="00813926">
        <w:rPr>
          <w:rFonts w:ascii="Calibri" w:hAnsi="Calibri" w:cs="Calibri"/>
          <w:b/>
          <w:bCs/>
          <w:u w:val="single"/>
        </w:rPr>
        <w:t xml:space="preserve"> the space for people outside the Core Identity Group to have a voice. By clinging to neoliberal policies, it has exposed vast portions of humanity to poverty or economic precarity, further destabilizing them socially and geographically.</w:t>
      </w:r>
      <w:r>
        <w:rPr>
          <w:rFonts w:ascii="Calibri" w:hAnsi="Calibri" w:cs="Calibri"/>
          <w:b/>
          <w:bCs/>
          <w:u w:val="single"/>
        </w:rPr>
        <w:t xml:space="preserve"> </w:t>
      </w:r>
      <w:r w:rsidRPr="00CF4A2A">
        <w:rPr>
          <w:rFonts w:ascii="Calibri" w:hAnsi="Calibri" w:cs="Calibri"/>
          <w:sz w:val="16"/>
          <w:szCs w:val="16"/>
        </w:rPr>
        <w:t xml:space="preserve">How long can this continue? In the developed world, the Core Identity Group itself is shrinking, creating a growing problem for the State. According to 2020 U.S. Census Bureau numbers, the white portion of the U.S. population was 60.1 percent, down from 69.1 percent in 2000 and </w:t>
      </w:r>
      <w:r w:rsidRPr="00CF4A2A">
        <w:rPr>
          <w:rFonts w:ascii="Calibri" w:hAnsi="Calibri" w:cs="Calibri"/>
          <w:sz w:val="16"/>
          <w:szCs w:val="16"/>
        </w:rPr>
        <w:lastRenderedPageBreak/>
        <w:t>from almost 80 percent in 1980. In 2019, for the first time, more than half of the population under age sixteen was a racial or ethnic minority, signaling that racial diversity in the United States is accelerating. The previous decade was the first in which the white population did not grow, which means that population expansion was entirely because of growth in the nonwhite segment. “Racial and ethnic diversity will be an essential ingredient of America’s future,” wrote William H. Frey, a senior fellow at the Brookings Institution, yet anti-immigrant, nativist movements are growing within white America. 23</w:t>
      </w:r>
      <w:r>
        <w:rPr>
          <w:rFonts w:ascii="Calibri" w:hAnsi="Calibri" w:cs="Calibri"/>
          <w:sz w:val="16"/>
          <w:szCs w:val="16"/>
        </w:rPr>
        <w:t xml:space="preserve"> </w:t>
      </w:r>
      <w:r w:rsidRPr="00CF4A2A">
        <w:rPr>
          <w:rFonts w:ascii="Calibri" w:hAnsi="Calibri" w:cs="Calibri"/>
          <w:sz w:val="16"/>
          <w:szCs w:val="16"/>
        </w:rPr>
        <w:t>Europe, the birthplace of the modern State, is also becoming more racially and culturally diverse—and more xenophobic as members of the Core Identity Group feel increasingly under siege. France and Germany, which were close to all-white decades ago, are now 8.8 percent and 6.1 percent Muslim, respectively, and becoming more so. As these societies become more multicultural, xenophobia has spread. In eastern European countries, which have vanishingly small nonwhite and non-Judeo-Christian populations, paranoia about migration and ethnic variety is, if anything, even stronger. This has exacerbated anti-Jewish and anti-Roma sentiment as well. At the same time, the population of almost every large continental European country is declining, suggesting that immigrants and ethnic minorities will assume a higher profile in coming decades. 24</w:t>
      </w:r>
      <w:r>
        <w:rPr>
          <w:rFonts w:ascii="Calibri" w:hAnsi="Calibri" w:cs="Calibri"/>
          <w:sz w:val="16"/>
          <w:szCs w:val="16"/>
        </w:rPr>
        <w:t xml:space="preserve"> </w:t>
      </w:r>
      <w:r w:rsidRPr="00CF4A2A">
        <w:rPr>
          <w:rFonts w:ascii="Calibri" w:hAnsi="Calibri" w:cs="Calibri"/>
          <w:sz w:val="16"/>
          <w:szCs w:val="16"/>
        </w:rPr>
        <w:t xml:space="preserve">Ethnic diversity is not a problem in and of itself, providing the society accepts it and is </w:t>
      </w:r>
      <w:proofErr w:type="gramStart"/>
      <w:r w:rsidRPr="00CF4A2A">
        <w:rPr>
          <w:rFonts w:ascii="Calibri" w:hAnsi="Calibri" w:cs="Calibri"/>
          <w:sz w:val="16"/>
          <w:szCs w:val="16"/>
        </w:rPr>
        <w:t>open</w:t>
      </w:r>
      <w:proofErr w:type="gramEnd"/>
      <w:r w:rsidRPr="00CF4A2A">
        <w:rPr>
          <w:rFonts w:ascii="Calibri" w:hAnsi="Calibri" w:cs="Calibri"/>
          <w:sz w:val="16"/>
          <w:szCs w:val="16"/>
        </w:rPr>
        <w:t xml:space="preserve"> to accepting new populations on an equal footing. But it is a severe problem for the State, whose legitimacy, not to mention its power base, is lodged in the Core Identity Group. This is evident in countries like Hungary, Croatia, Italy, and Japan, all of which have shrinking populations and are among the most reluctant to accept immigrants. New populations might not be as likely to accept the State’s legitimacy or lend it their support; if the State reaches out to these new groups, on the other hand, it risks alienating the Core Identity Group. In some places, ethnic and cultural minorities have been increasingly accepted over time—Irish, Jewish, and southern and eastern European immigrants in the United States were eventually accepted as “white,” for example—but new groups have never been accepted from such a wide variety of backgrounds and in such numbers as at present. Thanks to the disruptions wrought by neoliberalism and a more mobile global population, the world’s future is multicultural; but the State, in country after country, is less prepared to accommodate the shift.</w:t>
      </w:r>
      <w:r>
        <w:rPr>
          <w:rFonts w:ascii="Calibri" w:hAnsi="Calibri" w:cs="Calibri"/>
          <w:sz w:val="16"/>
          <w:szCs w:val="16"/>
        </w:rPr>
        <w:t xml:space="preserve"> </w:t>
      </w:r>
      <w:r w:rsidRPr="00813926">
        <w:rPr>
          <w:rFonts w:ascii="Calibri" w:hAnsi="Calibri" w:cs="Calibri"/>
          <w:b/>
          <w:bCs/>
          <w:u w:val="single"/>
        </w:rPr>
        <w:t>A century or even a half century ago, when the world was less interconnected, these problems could conceivably be handled by individual governments through their own administrative and economic processes. Now they can only be solved through governmental cooperation across borders and a massive rethinking of the State’s priorities by the global elite.</w:t>
      </w:r>
      <w:r w:rsidRPr="00CF4A2A">
        <w:rPr>
          <w:rFonts w:ascii="Calibri" w:hAnsi="Calibri" w:cs="Calibri"/>
          <w:sz w:val="16"/>
        </w:rPr>
        <w:t xml:space="preserve"> Following World War II, the State created institutions aimed at helping the System of States to solve global problems or at least providing the appearance that it could. In recent decades, those institutions have either been dismantled or allowed to atrophy. The result has been the sad farce around the Paris Agreement on climate change, the tragic failure to establish a global strategy on migration or pandemics, the continuing refusal of institutions like the World Bank, the World Trade Organization, and the U.S. Treasury Department to accept any new thinking about global economic policy, and the European Union’s stubborn adherence to austerity </w:t>
      </w:r>
      <w:proofErr w:type="gramStart"/>
      <w:r w:rsidRPr="00CF4A2A">
        <w:rPr>
          <w:rFonts w:ascii="Calibri" w:hAnsi="Calibri" w:cs="Calibri"/>
          <w:sz w:val="16"/>
        </w:rPr>
        <w:t>in the midst of</w:t>
      </w:r>
      <w:proofErr w:type="gramEnd"/>
      <w:r w:rsidRPr="00CF4A2A">
        <w:rPr>
          <w:rFonts w:ascii="Calibri" w:hAnsi="Calibri" w:cs="Calibri"/>
          <w:sz w:val="16"/>
        </w:rPr>
        <w:t xml:space="preserve"> economic hardship. Creating a functioning world government that’s able to address these problems within the context of the State—the ideal of thinkers from Dante and Kant to Bahá’</w:t>
      </w:r>
      <w:proofErr w:type="spellStart"/>
      <w:r w:rsidRPr="00CF4A2A">
        <w:rPr>
          <w:rFonts w:ascii="Calibri" w:hAnsi="Calibri" w:cs="Calibri"/>
          <w:sz w:val="16"/>
        </w:rPr>
        <w:t>u’lláh</w:t>
      </w:r>
      <w:proofErr w:type="spellEnd"/>
      <w:r w:rsidRPr="00CF4A2A">
        <w:rPr>
          <w:rFonts w:ascii="Calibri" w:hAnsi="Calibri" w:cs="Calibri"/>
          <w:sz w:val="16"/>
        </w:rPr>
        <w:t xml:space="preserve"> and H. G. Wells—is one step the State shows no sign of taking.</w:t>
      </w:r>
      <w:r>
        <w:rPr>
          <w:rFonts w:ascii="Calibri" w:hAnsi="Calibri" w:cs="Calibri"/>
          <w:sz w:val="16"/>
        </w:rPr>
        <w:t xml:space="preserve"> </w:t>
      </w:r>
      <w:r w:rsidRPr="00923F76">
        <w:rPr>
          <w:rFonts w:ascii="Calibri" w:hAnsi="Calibri" w:cs="Calibri"/>
          <w:b/>
          <w:bCs/>
          <w:u w:val="single"/>
        </w:rPr>
        <w:t xml:space="preserve">Shaking off </w:t>
      </w:r>
      <w:r w:rsidRPr="00CF4A2A">
        <w:rPr>
          <w:rFonts w:ascii="Calibri" w:hAnsi="Calibri" w:cs="Calibri"/>
          <w:b/>
          <w:bCs/>
          <w:highlight w:val="yellow"/>
          <w:u w:val="single"/>
        </w:rPr>
        <w:t>the State</w:t>
      </w:r>
      <w:r w:rsidRPr="00813926">
        <w:rPr>
          <w:rFonts w:ascii="Calibri" w:hAnsi="Calibri" w:cs="Calibri"/>
          <w:b/>
          <w:bCs/>
          <w:u w:val="single"/>
        </w:rPr>
        <w:t xml:space="preserve">, then, </w:t>
      </w:r>
      <w:r w:rsidRPr="00923F76">
        <w:rPr>
          <w:rFonts w:ascii="Calibri" w:hAnsi="Calibri" w:cs="Calibri"/>
          <w:b/>
          <w:bCs/>
          <w:u w:val="single"/>
        </w:rPr>
        <w:t xml:space="preserve">will </w:t>
      </w:r>
      <w:r w:rsidRPr="00CF4A2A">
        <w:rPr>
          <w:rFonts w:ascii="Calibri" w:hAnsi="Calibri" w:cs="Calibri"/>
          <w:b/>
          <w:bCs/>
          <w:highlight w:val="yellow"/>
          <w:u w:val="single"/>
        </w:rPr>
        <w:t xml:space="preserve">require </w:t>
      </w:r>
      <w:r w:rsidRPr="00813926">
        <w:rPr>
          <w:rFonts w:ascii="Calibri" w:hAnsi="Calibri" w:cs="Calibri"/>
          <w:b/>
          <w:bCs/>
          <w:u w:val="single"/>
        </w:rPr>
        <w:t xml:space="preserve">both </w:t>
      </w:r>
      <w:r w:rsidRPr="00CF4A2A">
        <w:rPr>
          <w:rFonts w:ascii="Calibri" w:hAnsi="Calibri" w:cs="Calibri"/>
          <w:b/>
          <w:bCs/>
          <w:highlight w:val="yellow"/>
          <w:u w:val="single"/>
        </w:rPr>
        <w:t xml:space="preserve">organizing locally </w:t>
      </w:r>
      <w:r w:rsidRPr="00813926">
        <w:rPr>
          <w:rFonts w:ascii="Calibri" w:hAnsi="Calibri" w:cs="Calibri"/>
          <w:b/>
          <w:bCs/>
          <w:u w:val="single"/>
        </w:rPr>
        <w:t xml:space="preserve">to achieve the “impossible” and connecting local with global struggles to find solutions to the problems for which the State has abdicated responsibility. It also means being prepared for the worst. The State has spent centuries creating a vast web of control, assimilation, and identity. Like any living organism, it will fight to preserve itself at all costs. This will </w:t>
      </w:r>
      <w:r w:rsidRPr="00CF4A2A">
        <w:rPr>
          <w:rFonts w:ascii="Calibri" w:hAnsi="Calibri" w:cs="Calibri"/>
          <w:b/>
          <w:bCs/>
          <w:highlight w:val="yellow"/>
          <w:u w:val="single"/>
        </w:rPr>
        <w:t>include both a physical and a psychological dimension</w:t>
      </w:r>
      <w:r w:rsidRPr="00813926">
        <w:rPr>
          <w:rFonts w:ascii="Calibri" w:hAnsi="Calibri" w:cs="Calibri"/>
          <w:b/>
          <w:bCs/>
          <w:u w:val="single"/>
        </w:rPr>
        <w:t xml:space="preserve">: violent repression as well as strong appeals to the identities the State creates for us, fostering fear of the unknown and of each other. There will almost certainly be an armed struggle at some point as activists confront a violent reaction and </w:t>
      </w:r>
      <w:proofErr w:type="gramStart"/>
      <w:r w:rsidRPr="00813926">
        <w:rPr>
          <w:rFonts w:ascii="Calibri" w:hAnsi="Calibri" w:cs="Calibri"/>
          <w:b/>
          <w:bCs/>
          <w:u w:val="single"/>
        </w:rPr>
        <w:t>the majority of</w:t>
      </w:r>
      <w:proofErr w:type="gramEnd"/>
      <w:r w:rsidRPr="00813926">
        <w:rPr>
          <w:rFonts w:ascii="Calibri" w:hAnsi="Calibri" w:cs="Calibri"/>
          <w:b/>
          <w:bCs/>
          <w:u w:val="single"/>
        </w:rPr>
        <w:t xml:space="preserve"> the population either stays loyal to the present system or else stops cooperating with it. But the State will not go away until we force it to. </w:t>
      </w:r>
    </w:p>
    <w:p w14:paraId="3C23DD4C" w14:textId="23D3D571" w:rsidR="00E42E4C" w:rsidRDefault="00E42E4C" w:rsidP="00F601E6"/>
    <w:p w14:paraId="10B01BCE" w14:textId="4F2779D0" w:rsidR="00DF4F4E" w:rsidRDefault="00DF4F4E" w:rsidP="00F601E6"/>
    <w:p w14:paraId="38790172" w14:textId="153946F0" w:rsidR="00DF4F4E" w:rsidRDefault="00DF4F4E" w:rsidP="00F601E6"/>
    <w:p w14:paraId="51631477" w14:textId="61150AAC" w:rsidR="00DF4F4E" w:rsidRDefault="00DF4F4E" w:rsidP="00F601E6"/>
    <w:p w14:paraId="7F474278" w14:textId="6BCDFB90" w:rsidR="00DF4F4E" w:rsidRDefault="00DF4F4E" w:rsidP="00F601E6"/>
    <w:p w14:paraId="5838BAD2" w14:textId="1363FFB4" w:rsidR="00DF4F4E" w:rsidRDefault="00DF4F4E" w:rsidP="00F601E6"/>
    <w:p w14:paraId="7E556811" w14:textId="1240C2F1" w:rsidR="00DF4F4E" w:rsidRPr="00F601E6" w:rsidRDefault="00DF4F4E" w:rsidP="00F601E6"/>
    <w:sectPr w:rsidR="00DF4F4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4F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9F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F4E"/>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DED763"/>
  <w14:defaultImageDpi w14:val="300"/>
  <w15:docId w15:val="{7292BDD9-BA69-8848-91C7-DD63508C8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4F4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F4F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4F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4F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DF4F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4F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4F4E"/>
  </w:style>
  <w:style w:type="character" w:customStyle="1" w:styleId="Heading1Char">
    <w:name w:val="Heading 1 Char"/>
    <w:aliases w:val="Pocket Char"/>
    <w:basedOn w:val="DefaultParagraphFont"/>
    <w:link w:val="Heading1"/>
    <w:uiPriority w:val="9"/>
    <w:rsid w:val="00DF4F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4F4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F4F4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DF4F4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F4F4E"/>
    <w:rPr>
      <w:b/>
      <w:sz w:val="26"/>
      <w:u w:val="none"/>
    </w:rPr>
  </w:style>
  <w:style w:type="character" w:customStyle="1" w:styleId="StyleUnderline">
    <w:name w:val="Style Underline"/>
    <w:aliases w:val="Underline"/>
    <w:basedOn w:val="DefaultParagraphFont"/>
    <w:uiPriority w:val="1"/>
    <w:qFormat/>
    <w:rsid w:val="00DF4F4E"/>
    <w:rPr>
      <w:b w:val="0"/>
      <w:sz w:val="22"/>
      <w:u w:val="single"/>
    </w:rPr>
  </w:style>
  <w:style w:type="character" w:styleId="Emphasis">
    <w:name w:val="Emphasis"/>
    <w:basedOn w:val="DefaultParagraphFont"/>
    <w:uiPriority w:val="20"/>
    <w:qFormat/>
    <w:rsid w:val="00DF4F4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F4F4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F4F4E"/>
    <w:rPr>
      <w:color w:val="auto"/>
      <w:u w:val="none"/>
    </w:rPr>
  </w:style>
  <w:style w:type="paragraph" w:styleId="DocumentMap">
    <w:name w:val="Document Map"/>
    <w:basedOn w:val="Normal"/>
    <w:link w:val="DocumentMapChar"/>
    <w:uiPriority w:val="99"/>
    <w:semiHidden/>
    <w:unhideWhenUsed/>
    <w:rsid w:val="00DF4F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4F4E"/>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DF4F4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DF4F4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syzygy-debord-another-galaxy-for-another-life" TargetMode="External"/><Relationship Id="rId5" Type="http://schemas.openxmlformats.org/officeDocument/2006/relationships/numbering" Target="numbering.xml"/><Relationship Id="rId10" Type="http://schemas.openxmlformats.org/officeDocument/2006/relationships/hyperlink" Target="https://theanarchistlibrary.org/library/syzygy-debord-another-galaxy-for-another-life" TargetMode="External"/><Relationship Id="rId4" Type="http://schemas.openxmlformats.org/officeDocument/2006/relationships/customXml" Target="../customXml/item4.xml"/><Relationship Id="rId9" Type="http://schemas.openxmlformats.org/officeDocument/2006/relationships/hyperlink" Target="https://theanarchistlibrary.org/library/emmi-bevensee-anarchists-need-space-because-we-re-fighting-in-all-direc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ahv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10</Pages>
  <Words>7850</Words>
  <Characters>42315</Characters>
  <Application>Microsoft Office Word</Application>
  <DocSecurity>0</DocSecurity>
  <Lines>470</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Vishal Shah</cp:lastModifiedBy>
  <cp:revision>1</cp:revision>
  <dcterms:created xsi:type="dcterms:W3CDTF">2022-03-18T18:43:00Z</dcterms:created>
  <dcterms:modified xsi:type="dcterms:W3CDTF">2022-03-18T18:49:00Z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