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3D3BF" w14:textId="77777777" w:rsidR="00341095" w:rsidRPr="00063872" w:rsidRDefault="00341095" w:rsidP="00341095">
      <w:pPr>
        <w:pStyle w:val="Heading1"/>
        <w:rPr>
          <w:rFonts w:cs="Calibri"/>
        </w:rPr>
      </w:pPr>
      <w:r w:rsidRPr="00063872">
        <w:rPr>
          <w:rFonts w:cs="Calibri"/>
        </w:rPr>
        <w:t>JF22 – K – Cap</w:t>
      </w:r>
    </w:p>
    <w:p w14:paraId="37FF1523" w14:textId="77777777" w:rsidR="00341095" w:rsidRPr="00063872" w:rsidRDefault="00341095" w:rsidP="00341095">
      <w:pPr>
        <w:pStyle w:val="Heading4"/>
        <w:rPr>
          <w:rFonts w:cs="Calibri"/>
        </w:rPr>
      </w:pPr>
      <w:r w:rsidRPr="00063872">
        <w:rPr>
          <w:rFonts w:cs="Calibri"/>
        </w:rPr>
        <w:t xml:space="preserve">Elon Musk is the first step toward DIY space – state programs hinder this by making space exploration oriented against DIY and towards capital-extensivity – </w:t>
      </w:r>
    </w:p>
    <w:p w14:paraId="4FDAB5E2" w14:textId="77777777" w:rsidR="00341095" w:rsidRPr="009311C8" w:rsidRDefault="00341095" w:rsidP="00341095">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484CF1">
          <w:rPr>
            <w:rStyle w:val="Hyperlink"/>
            <w:rFonts w:cs="Calibri"/>
          </w:rPr>
          <w:t>https://theanarchistlibrary.org/library/kevin-carson-ephemeralization-for-post-capitalist-space-exploration</w:t>
        </w:r>
      </w:hyperlink>
    </w:p>
    <w:p w14:paraId="14807499" w14:textId="77777777" w:rsidR="00341095" w:rsidRPr="00063872" w:rsidRDefault="00341095" w:rsidP="00341095">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when </w:t>
      </w:r>
      <w:r w:rsidRPr="00063872">
        <w:rPr>
          <w:rFonts w:cs="Calibri"/>
          <w:b/>
          <w:bCs/>
          <w:color w:val="333333"/>
          <w:sz w:val="21"/>
          <w:szCs w:val="21"/>
          <w:highlight w:val="yellow"/>
          <w:u w:val="single"/>
        </w:rPr>
        <w:t xml:space="preserve">government space programs </w:t>
      </w:r>
      <w:r w:rsidRPr="00C24202">
        <w:rPr>
          <w:rFonts w:cs="Calibri"/>
          <w:b/>
          <w:bCs/>
          <w:color w:val="333333"/>
          <w:sz w:val="21"/>
          <w:szCs w:val="21"/>
          <w:u w:val="single"/>
        </w:rPr>
        <w:t xml:space="preserve">like NASA’s </w:t>
      </w:r>
      <w:r w:rsidRPr="00063872">
        <w:rPr>
          <w:rFonts w:cs="Calibri"/>
          <w:b/>
          <w:bCs/>
          <w:color w:val="333333"/>
          <w:sz w:val="21"/>
          <w:szCs w:val="21"/>
          <w:highlight w:val="yellow"/>
          <w:u w:val="single"/>
        </w:rPr>
        <w:t xml:space="preserve">seem to be </w:t>
      </w:r>
      <w:r w:rsidRPr="00C24202">
        <w:rPr>
          <w:rFonts w:cs="Calibri"/>
          <w:b/>
          <w:bCs/>
          <w:color w:val="333333"/>
          <w:sz w:val="21"/>
          <w:szCs w:val="21"/>
          <w:u w:val="single"/>
        </w:rPr>
        <w:t xml:space="preserve">in </w:t>
      </w:r>
      <w:r w:rsidRPr="00063872">
        <w:rPr>
          <w:rFonts w:cs="Calibri"/>
          <w:b/>
          <w:bCs/>
          <w:color w:val="333333"/>
          <w:sz w:val="21"/>
          <w:szCs w:val="21"/>
          <w:highlight w:val="yellow"/>
          <w:u w:val="single"/>
        </w:rPr>
        <w:t xml:space="preserve">permanent </w:t>
      </w:r>
      <w:r w:rsidRPr="00C24202">
        <w:rPr>
          <w:rFonts w:cs="Calibri"/>
          <w:b/>
          <w:bCs/>
          <w:color w:val="333333"/>
          <w:sz w:val="21"/>
          <w:szCs w:val="21"/>
          <w:u w:val="single"/>
        </w:rPr>
        <w:t>retrenchment</w:t>
      </w:r>
      <w:r w:rsidRPr="00063872">
        <w:rPr>
          <w:rFonts w:cs="Calibri"/>
          <w:b/>
          <w:bCs/>
          <w:color w:val="333333"/>
          <w:sz w:val="21"/>
          <w:szCs w:val="21"/>
          <w:u w:val="single"/>
        </w:rPr>
        <w:t xml:space="preserve"> — shifting to a strategy focused on </w:t>
      </w:r>
      <w:proofErr w:type="spellStart"/>
      <w:r w:rsidRPr="00063872">
        <w:rPr>
          <w:rFonts w:cs="Calibri"/>
          <w:b/>
          <w:bCs/>
          <w:color w:val="333333"/>
          <w:sz w:val="21"/>
          <w:szCs w:val="21"/>
          <w:u w:val="single"/>
        </w:rPr>
        <w:t>uncrewed</w:t>
      </w:r>
      <w:proofErr w:type="spellEnd"/>
      <w:r w:rsidRPr="00063872">
        <w:rPr>
          <w:rFonts w:cs="Calibri"/>
          <w:b/>
          <w:bCs/>
          <w:color w:val="333333"/>
          <w:sz w:val="21"/>
          <w:szCs w:val="21"/>
          <w:u w:val="single"/>
        </w:rPr>
        <w:t xml:space="preserve"> probes, fighting to </w:t>
      </w:r>
      <w:r w:rsidRPr="00063872">
        <w:rPr>
          <w:rFonts w:cs="Calibri"/>
          <w:b/>
          <w:bCs/>
          <w:color w:val="333333"/>
          <w:sz w:val="21"/>
          <w:szCs w:val="21"/>
          <w:highlight w:val="yellow"/>
          <w:u w:val="single"/>
        </w:rPr>
        <w:t xml:space="preserve">maintain </w:t>
      </w:r>
      <w:r w:rsidRPr="00C24202">
        <w:rPr>
          <w:rFonts w:cs="Calibri"/>
          <w:b/>
          <w:bCs/>
          <w:color w:val="333333"/>
          <w:sz w:val="21"/>
          <w:szCs w:val="21"/>
          <w:u w:val="single"/>
        </w:rPr>
        <w:t xml:space="preserve">an </w:t>
      </w:r>
      <w:r w:rsidRPr="00063872">
        <w:rPr>
          <w:rFonts w:cs="Calibri"/>
          <w:b/>
          <w:bCs/>
          <w:color w:val="333333"/>
          <w:sz w:val="21"/>
          <w:szCs w:val="21"/>
          <w:highlight w:val="yellow"/>
          <w:u w:val="single"/>
        </w:rPr>
        <w:t xml:space="preserve">“International Space Station” </w:t>
      </w:r>
      <w:r w:rsidRPr="00C24202">
        <w:rPr>
          <w:rFonts w:cs="Calibri"/>
          <w:b/>
          <w:bCs/>
          <w:color w:val="333333"/>
          <w:sz w:val="21"/>
          <w:szCs w:val="21"/>
          <w:u w:val="single"/>
        </w:rPr>
        <w:t>that looks like a joke compared to Golden Age science fiction</w:t>
      </w:r>
      <w:r w:rsidRPr="00063872">
        <w:rPr>
          <w:rFonts w:cs="Calibri"/>
          <w:b/>
          <w:bCs/>
          <w:color w:val="333333"/>
          <w:sz w:val="21"/>
          <w:szCs w:val="21"/>
          <w:u w:val="single"/>
        </w:rPr>
        <w:t xml:space="preserve"> </w:t>
      </w:r>
      <w:r w:rsidRPr="00C24202">
        <w:rPr>
          <w:rFonts w:cs="Calibri"/>
          <w:b/>
          <w:bCs/>
          <w:color w:val="333333"/>
          <w:sz w:val="21"/>
          <w:szCs w:val="21"/>
          <w:u w:val="single"/>
        </w:rPr>
        <w:t>visions</w:t>
      </w:r>
      <w:r w:rsidRPr="00063872">
        <w:rPr>
          <w:rFonts w:cs="Calibri"/>
          <w:b/>
          <w:bCs/>
          <w:color w:val="333333"/>
          <w:sz w:val="21"/>
          <w:szCs w:val="21"/>
          <w:u w:val="single"/>
        </w:rPr>
        <w:t xml:space="preserve"> of giant cartwheel stations in orbit — a lot of people see Elon Musk’s private space venture SpaceX as a sign of hope</w:t>
      </w:r>
      <w:r w:rsidRPr="00063872">
        <w:rPr>
          <w:rFonts w:cs="Calibri"/>
          <w:color w:val="333333"/>
          <w:sz w:val="14"/>
          <w:szCs w:val="21"/>
        </w:rPr>
        <w:t xml:space="preserve"> 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063872">
        <w:rPr>
          <w:rFonts w:cs="Calibri"/>
          <w:b/>
          <w:bCs/>
          <w:color w:val="333333"/>
          <w:sz w:val="20"/>
          <w:szCs w:val="20"/>
          <w:highlight w:val="yellow"/>
          <w:u w:val="single"/>
        </w:rPr>
        <w:t>we’re establishing a cargo route to Mars</w:t>
      </w:r>
      <w:r w:rsidRPr="00063872">
        <w:rPr>
          <w:rFonts w:cs="Calibri"/>
          <w:b/>
          <w:bCs/>
          <w:color w:val="333333"/>
          <w:sz w:val="20"/>
          <w:szCs w:val="20"/>
          <w:u w:val="single"/>
        </w:rPr>
        <w:t>. It’s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w:t>
      </w:r>
      <w:proofErr w:type="spellStart"/>
      <w:r w:rsidRPr="00063872">
        <w:rPr>
          <w:rFonts w:cs="Calibri"/>
          <w:color w:val="333333"/>
          <w:sz w:val="14"/>
          <w:szCs w:val="21"/>
        </w:rPr>
        <w:t>Fernholz</w:t>
      </w:r>
      <w:proofErr w:type="spellEnd"/>
      <w:r w:rsidRPr="00063872">
        <w:rPr>
          <w:rFonts w:cs="Calibri"/>
          <w:color w:val="333333"/>
          <w:sz w:val="14"/>
          <w:szCs w:val="21"/>
        </w:rPr>
        <w:t xml:space="preserve">, </w:t>
      </w:r>
      <w:proofErr w:type="gramStart"/>
      <w:r w:rsidRPr="00063872">
        <w:rPr>
          <w:rFonts w:cs="Calibri"/>
          <w:color w:val="333333"/>
          <w:sz w:val="14"/>
          <w:szCs w:val="20"/>
        </w:rPr>
        <w:t>This</w:t>
      </w:r>
      <w:proofErr w:type="gramEnd"/>
      <w:r w:rsidRPr="00063872">
        <w:rPr>
          <w:rFonts w:cs="Calibri"/>
          <w:color w:val="333333"/>
          <w:sz w:val="14"/>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C24202">
        <w:rPr>
          <w:rFonts w:cs="Calibri"/>
          <w:b/>
          <w:bCs/>
          <w:color w:val="333333"/>
          <w:sz w:val="21"/>
          <w:szCs w:val="21"/>
          <w:u w:val="single"/>
        </w:rPr>
        <w:t>But</w:t>
      </w:r>
      <w:r w:rsidRPr="00063872">
        <w:rPr>
          <w:rFonts w:cs="Calibri"/>
          <w:b/>
          <w:bCs/>
          <w:color w:val="333333"/>
          <w:sz w:val="21"/>
          <w:szCs w:val="21"/>
          <w:u w:val="single"/>
        </w:rPr>
        <w:t xml:space="preserve"> </w:t>
      </w:r>
      <w:r w:rsidRPr="00C24202">
        <w:rPr>
          <w:rFonts w:cs="Calibri"/>
          <w:b/>
          <w:bCs/>
          <w:color w:val="333333"/>
          <w:sz w:val="21"/>
          <w:szCs w:val="21"/>
          <w:u w:val="single"/>
        </w:rPr>
        <w:t xml:space="preserve">if </w:t>
      </w:r>
      <w:r w:rsidRPr="00063872">
        <w:rPr>
          <w:rFonts w:cs="Calibri"/>
          <w:b/>
          <w:bCs/>
          <w:color w:val="333333"/>
          <w:sz w:val="21"/>
          <w:szCs w:val="21"/>
          <w:highlight w:val="yellow"/>
          <w:u w:val="single"/>
        </w:rPr>
        <w:t>state-</w:t>
      </w:r>
      <w:r w:rsidRPr="00D85CF3">
        <w:rPr>
          <w:rFonts w:cs="Calibri"/>
          <w:b/>
          <w:bCs/>
          <w:color w:val="333333"/>
          <w:sz w:val="21"/>
          <w:szCs w:val="21"/>
          <w:u w:val="single"/>
        </w:rPr>
        <w:t xml:space="preserve">directed </w:t>
      </w:r>
      <w:r w:rsidRPr="00063872">
        <w:rPr>
          <w:rFonts w:cs="Calibri"/>
          <w:b/>
          <w:bCs/>
          <w:color w:val="333333"/>
          <w:sz w:val="21"/>
          <w:szCs w:val="21"/>
          <w:highlight w:val="yellow"/>
          <w:u w:val="single"/>
        </w:rPr>
        <w:t xml:space="preserve">space exploration fizzled out, </w:t>
      </w:r>
      <w:r w:rsidRPr="00D85CF3">
        <w:rPr>
          <w:rFonts w:cs="Calibri"/>
          <w:b/>
          <w:bCs/>
          <w:color w:val="333333"/>
          <w:sz w:val="21"/>
          <w:szCs w:val="21"/>
          <w:u w:val="single"/>
        </w:rPr>
        <w:t>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w:t>
      </w:r>
      <w:r w:rsidRPr="00D85CF3">
        <w:rPr>
          <w:rFonts w:cs="Calibri"/>
          <w:b/>
          <w:bCs/>
          <w:color w:val="333333"/>
          <w:sz w:val="21"/>
          <w:szCs w:val="21"/>
          <w:u w:val="single"/>
        </w:rPr>
        <w:t xml:space="preserve">into the solar system </w:t>
      </w:r>
      <w:r w:rsidRPr="00063872">
        <w:rPr>
          <w:rFonts w:cs="Calibri"/>
          <w:b/>
          <w:bCs/>
          <w:color w:val="333333"/>
          <w:sz w:val="21"/>
          <w:szCs w:val="21"/>
          <w:highlight w:val="yellow"/>
          <w:u w:val="single"/>
        </w:rPr>
        <w:t xml:space="preserve">under </w:t>
      </w:r>
      <w:r w:rsidRPr="00C24202">
        <w:rPr>
          <w:rFonts w:cs="Calibri"/>
          <w:b/>
          <w:bCs/>
          <w:color w:val="333333"/>
          <w:sz w:val="21"/>
          <w:szCs w:val="21"/>
          <w:u w:val="single"/>
        </w:rPr>
        <w:t xml:space="preserve">the direction of </w:t>
      </w:r>
      <w:r w:rsidRPr="00D85CF3">
        <w:rPr>
          <w:rFonts w:cs="Calibri"/>
          <w:b/>
          <w:bCs/>
          <w:color w:val="333333"/>
          <w:sz w:val="21"/>
          <w:szCs w:val="21"/>
          <w:highlight w:val="yellow"/>
          <w:u w:val="single"/>
        </w:rPr>
        <w:t>corporations</w:t>
      </w:r>
      <w:r w:rsidRPr="00D85CF3">
        <w:rPr>
          <w:rFonts w:cs="Calibri"/>
          <w:b/>
          <w:bCs/>
          <w:color w:val="333333"/>
          <w:sz w:val="21"/>
          <w:szCs w:val="21"/>
          <w:u w:val="single"/>
        </w:rPr>
        <w:t xml:space="preserve"> and billionaire venture 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there are all sorts of </w:t>
      </w:r>
      <w:r w:rsidRPr="00D85CF3">
        <w:rPr>
          <w:rFonts w:cs="Calibri"/>
          <w:b/>
          <w:bCs/>
          <w:color w:val="333333"/>
          <w:sz w:val="21"/>
          <w:szCs w:val="21"/>
          <w:u w:val="single"/>
        </w:rPr>
        <w:t xml:space="preserve">interesting </w:t>
      </w:r>
      <w:r w:rsidRPr="00063872">
        <w:rPr>
          <w:rFonts w:cs="Calibri"/>
          <w:b/>
          <w:bCs/>
          <w:color w:val="333333"/>
          <w:sz w:val="21"/>
          <w:szCs w:val="21"/>
          <w:highlight w:val="yellow"/>
          <w:u w:val="single"/>
        </w:rPr>
        <w:t xml:space="preserve">space projects operating on </w:t>
      </w:r>
      <w:r w:rsidRPr="00C24202">
        <w:rPr>
          <w:rFonts w:cs="Calibri"/>
          <w:b/>
          <w:bCs/>
          <w:color w:val="333333"/>
          <w:sz w:val="21"/>
          <w:szCs w:val="21"/>
          <w:u w:val="single"/>
        </w:rPr>
        <w:t xml:space="preserve">relatively </w:t>
      </w:r>
      <w:r w:rsidRPr="00063872">
        <w:rPr>
          <w:rFonts w:cs="Calibri"/>
          <w:b/>
          <w:bCs/>
          <w:color w:val="333333"/>
          <w:sz w:val="21"/>
          <w:szCs w:val="21"/>
          <w:highlight w:val="yellow"/>
          <w:u w:val="single"/>
        </w:rPr>
        <w:t>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063872">
        <w:rPr>
          <w:rFonts w:cs="Calibri"/>
          <w:b/>
          <w:bCs/>
          <w:color w:val="333333"/>
          <w:sz w:val="21"/>
          <w:szCs w:val="21"/>
          <w:highlight w:val="yellow"/>
          <w:u w:val="single"/>
        </w:rPr>
        <w:t xml:space="preserve">Copenhagen </w:t>
      </w:r>
      <w:proofErr w:type="spellStart"/>
      <w:r w:rsidRPr="00063872">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xml:space="preserve">. With </w:t>
      </w:r>
      <w:proofErr w:type="spellStart"/>
      <w:proofErr w:type="gramStart"/>
      <w:r w:rsidRPr="00063872">
        <w:rPr>
          <w:rFonts w:cs="Calibri"/>
          <w:color w:val="333333"/>
          <w:sz w:val="14"/>
          <w:szCs w:val="20"/>
        </w:rPr>
        <w:t>everyday,off</w:t>
      </w:r>
      <w:proofErr w:type="spellEnd"/>
      <w:proofErr w:type="gramEnd"/>
      <w:r w:rsidRPr="00063872">
        <w:rPr>
          <w:rFonts w:cs="Calibri"/>
          <w:color w:val="333333"/>
          <w:sz w:val="14"/>
          <w:szCs w:val="20"/>
        </w:rPr>
        <w:t xml:space="preserve">-the-shelf products, the guys behind Copenhagen </w:t>
      </w:r>
      <w:proofErr w:type="spellStart"/>
      <w:r w:rsidRPr="00063872">
        <w:rPr>
          <w:rFonts w:cs="Calibri"/>
          <w:color w:val="333333"/>
          <w:sz w:val="14"/>
          <w:szCs w:val="20"/>
        </w:rPr>
        <w:t>Suborbitals</w:t>
      </w:r>
      <w:proofErr w:type="spellEnd"/>
      <w:r w:rsidRPr="00063872">
        <w:rPr>
          <w:rFonts w:cs="Calibri"/>
          <w:color w:val="333333"/>
          <w:sz w:val="14"/>
          <w:szCs w:val="20"/>
        </w:rPr>
        <w:t xml:space="preserve"> found cheaper solutions to expensive, complex </w:t>
      </w:r>
      <w:proofErr w:type="spellStart"/>
      <w:r w:rsidRPr="00063872">
        <w:rPr>
          <w:rFonts w:cs="Calibri"/>
          <w:color w:val="333333"/>
          <w:sz w:val="14"/>
          <w:szCs w:val="20"/>
        </w:rPr>
        <w:t>systems.“Instead</w:t>
      </w:r>
      <w:proofErr w:type="spellEnd"/>
      <w:r w:rsidRPr="00063872">
        <w:rPr>
          <w:rFonts w:cs="Calibri"/>
          <w:color w:val="333333"/>
          <w:sz w:val="14"/>
          <w:szCs w:val="20"/>
        </w:rPr>
        <w:t xml:space="preserve">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D85CF3">
        <w:rPr>
          <w:rFonts w:cs="Calibri"/>
          <w:b/>
          <w:bCs/>
          <w:color w:val="333333"/>
          <w:sz w:val="20"/>
          <w:szCs w:val="20"/>
          <w:u w:val="single"/>
        </w:rPr>
        <w:t xml:space="preserve">their </w:t>
      </w:r>
      <w:r w:rsidRPr="00063872">
        <w:rPr>
          <w:rFonts w:cs="Calibri"/>
          <w:b/>
          <w:bCs/>
          <w:color w:val="333333"/>
          <w:sz w:val="20"/>
          <w:szCs w:val="20"/>
          <w:highlight w:val="yellow"/>
          <w:u w:val="single"/>
        </w:rPr>
        <w:t>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 xml:space="preserve">Since then, Copenhagen </w:t>
      </w:r>
      <w:proofErr w:type="spellStart"/>
      <w:r w:rsidRPr="00063872">
        <w:rPr>
          <w:rFonts w:cs="Calibri"/>
          <w:color w:val="333333"/>
          <w:sz w:val="14"/>
          <w:szCs w:val="21"/>
        </w:rPr>
        <w:t>Suborbitals</w:t>
      </w:r>
      <w:proofErr w:type="spellEnd"/>
      <w:r w:rsidRPr="00063872">
        <w:rPr>
          <w:rFonts w:cs="Calibri"/>
          <w:color w:val="333333"/>
          <w:sz w:val="14"/>
          <w:szCs w:val="21"/>
        </w:rPr>
        <w:t xml:space="preserve"> has tested the Sapphire (with improved guidance and maneuver systems</w:t>
      </w:r>
      <w:proofErr w:type="gramStart"/>
      <w:r w:rsidRPr="00063872">
        <w:rPr>
          <w:rFonts w:cs="Calibri"/>
          <w:color w:val="333333"/>
          <w:sz w:val="14"/>
          <w:szCs w:val="21"/>
        </w:rPr>
        <w:t>), and</w:t>
      </w:r>
      <w:proofErr w:type="gramEnd"/>
      <w:r w:rsidRPr="00063872">
        <w:rPr>
          <w:rFonts w:cs="Calibri"/>
          <w:color w:val="333333"/>
          <w:sz w:val="14"/>
          <w:szCs w:val="21"/>
        </w:rPr>
        <w:t xml:space="preserve"> has a </w:t>
      </w:r>
      <w:proofErr w:type="spellStart"/>
      <w:r w:rsidRPr="00063872">
        <w:rPr>
          <w:rFonts w:cs="Calibri"/>
          <w:color w:val="333333"/>
          <w:sz w:val="14"/>
          <w:szCs w:val="21"/>
        </w:rPr>
        <w:t>Nexø</w:t>
      </w:r>
      <w:proofErr w:type="spellEnd"/>
      <w:r w:rsidRPr="00063872">
        <w:rPr>
          <w:rFonts w:cs="Calibri"/>
          <w:color w:val="333333"/>
          <w:sz w:val="14"/>
          <w:szCs w:val="21"/>
        </w:rPr>
        <w:t xml:space="preserve"> I &amp; II in the work. The Spica II, the rocket </w:t>
      </w:r>
      <w:proofErr w:type="gramStart"/>
      <w:r w:rsidRPr="00063872">
        <w:rPr>
          <w:rFonts w:cs="Calibri"/>
          <w:color w:val="333333"/>
          <w:sz w:val="14"/>
          <w:szCs w:val="21"/>
        </w:rPr>
        <w:t>actually intended</w:t>
      </w:r>
      <w:proofErr w:type="gramEnd"/>
      <w:r w:rsidRPr="00063872">
        <w:rPr>
          <w:rFonts w:cs="Calibri"/>
          <w:color w:val="333333"/>
          <w:sz w:val="14"/>
          <w:szCs w:val="21"/>
        </w:rPr>
        <w:t xml:space="preserve"> to send a live person into space, is expected to be tested.</w:t>
      </w:r>
      <w:r w:rsidRPr="00063872">
        <w:rPr>
          <w:rFonts w:cs="Calibri"/>
          <w:b/>
          <w:bCs/>
          <w:color w:val="333333"/>
          <w:sz w:val="21"/>
          <w:szCs w:val="21"/>
          <w:u w:val="single"/>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 a transnational network created to organize </w:t>
      </w:r>
      <w:r w:rsidRPr="00063872">
        <w:rPr>
          <w:rFonts w:cs="Calibri"/>
          <w:color w:val="333333"/>
          <w:sz w:val="14"/>
          <w:szCs w:val="21"/>
        </w:rPr>
        <w:lastRenderedPageBreak/>
        <w:t xml:space="preserve">a variety of non-state governance services using the Blockchain infrastructure — has created a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The Agency intends to be a coordination platform for open-source space efforts around the </w:t>
      </w:r>
      <w:proofErr w:type="gramStart"/>
      <w:r w:rsidRPr="00063872">
        <w:rPr>
          <w:rFonts w:cs="Calibri"/>
          <w:color w:val="333333"/>
          <w:sz w:val="14"/>
          <w:szCs w:val="21"/>
        </w:rPr>
        <w:t>world, and</w:t>
      </w:r>
      <w:proofErr w:type="gramEnd"/>
      <w:r w:rsidRPr="00063872">
        <w:rPr>
          <w:rFonts w:cs="Calibri"/>
          <w:color w:val="333333"/>
          <w:sz w:val="14"/>
          <w:szCs w:val="21"/>
        </w:rPr>
        <w:t xml:space="preserve"> has its own Five-Year Plan for crowdfunded technology development and space missions. Iman </w:t>
      </w:r>
      <w:proofErr w:type="spellStart"/>
      <w:r w:rsidRPr="00063872">
        <w:rPr>
          <w:rFonts w:cs="Calibri"/>
          <w:color w:val="333333"/>
          <w:sz w:val="14"/>
          <w:szCs w:val="21"/>
        </w:rPr>
        <w:t>Mirbioki</w:t>
      </w:r>
      <w:proofErr w:type="spellEnd"/>
      <w:r w:rsidRPr="00063872">
        <w:rPr>
          <w:rFonts w:cs="Calibri"/>
          <w:color w:val="333333"/>
          <w:sz w:val="14"/>
          <w:szCs w:val="21"/>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A Blog About Nothing Particular, June 2, 2015), who co-founded the venture with Susanne </w:t>
      </w:r>
      <w:proofErr w:type="spellStart"/>
      <w:r w:rsidRPr="00063872">
        <w:rPr>
          <w:rFonts w:cs="Calibri"/>
          <w:color w:val="333333"/>
          <w:sz w:val="14"/>
          <w:szCs w:val="21"/>
        </w:rPr>
        <w:t>Tarkowski</w:t>
      </w:r>
      <w:proofErr w:type="spellEnd"/>
      <w:r w:rsidRPr="00063872">
        <w:rPr>
          <w:rFonts w:cs="Calibri"/>
          <w:color w:val="333333"/>
          <w:sz w:val="14"/>
          <w:szCs w:val="21"/>
        </w:rPr>
        <w:t xml:space="preserve"> Tempelhof, estimates BSA will radically </w:t>
      </w:r>
      <w:proofErr w:type="spellStart"/>
      <w:r w:rsidRPr="00063872">
        <w:rPr>
          <w:rFonts w:cs="Calibri"/>
          <w:color w:val="333333"/>
          <w:sz w:val="14"/>
          <w:szCs w:val="21"/>
        </w:rPr>
        <w:t>cheapenspaceflight</w:t>
      </w:r>
      <w:proofErr w:type="spellEnd"/>
      <w:r w:rsidRPr="00063872">
        <w:rPr>
          <w:rFonts w:cs="Calibri"/>
          <w:color w:val="333333"/>
          <w:sz w:val="14"/>
          <w:szCs w:val="21"/>
        </w:rPr>
        <w:t xml:space="preserve"> by eliminating administrative overhead altogether (an 80% cost reduction by itself) as well as </w:t>
      </w:r>
      <w:proofErr w:type="gramStart"/>
      <w:r w:rsidRPr="00063872">
        <w:rPr>
          <w:rFonts w:cs="Calibri"/>
          <w:color w:val="333333"/>
          <w:sz w:val="14"/>
          <w:szCs w:val="21"/>
        </w:rPr>
        <w:t>open-sourcing</w:t>
      </w:r>
      <w:proofErr w:type="gramEnd"/>
      <w:r w:rsidRPr="00063872">
        <w:rPr>
          <w:rFonts w:cs="Calibri"/>
          <w:color w:val="333333"/>
          <w:sz w:val="14"/>
          <w:szCs w:val="21"/>
        </w:rPr>
        <w:t xml:space="preserve"> all technologies. </w:t>
      </w:r>
      <w:r w:rsidRPr="00063872">
        <w:rPr>
          <w:rFonts w:cs="Calibri"/>
          <w:b/>
          <w:bCs/>
          <w:color w:val="333333"/>
          <w:sz w:val="21"/>
          <w:szCs w:val="21"/>
          <w:u w:val="single"/>
        </w:rPr>
        <w:t xml:space="preserve">Tempelhof argues that </w:t>
      </w:r>
      <w:r w:rsidRPr="00063872">
        <w:rPr>
          <w:rFonts w:cs="Calibri"/>
          <w:b/>
          <w:bCs/>
          <w:color w:val="333333"/>
          <w:sz w:val="21"/>
          <w:szCs w:val="21"/>
          <w:highlight w:val="yellow"/>
          <w:u w:val="single"/>
        </w:rPr>
        <w:t xml:space="preserve">corporate efforts </w:t>
      </w:r>
      <w:r w:rsidRPr="00D85CF3">
        <w:rPr>
          <w:rFonts w:cs="Calibri"/>
          <w:b/>
          <w:bCs/>
          <w:color w:val="333333"/>
          <w:sz w:val="21"/>
          <w:szCs w:val="21"/>
          <w:u w:val="single"/>
        </w:rPr>
        <w:t xml:space="preserve">like SpaceX </w:t>
      </w:r>
      <w:r w:rsidRPr="00063872">
        <w:rPr>
          <w:rFonts w:cs="Calibri"/>
          <w:b/>
          <w:bCs/>
          <w:color w:val="333333"/>
          <w:sz w:val="21"/>
          <w:szCs w:val="21"/>
          <w:highlight w:val="yellow"/>
          <w:u w:val="single"/>
        </w:rPr>
        <w:t>are “</w:t>
      </w:r>
      <w:r w:rsidRPr="00C24202">
        <w:rPr>
          <w:rFonts w:cs="Calibri"/>
          <w:b/>
          <w:bCs/>
          <w:color w:val="333333"/>
          <w:sz w:val="21"/>
          <w:szCs w:val="21"/>
          <w:u w:val="single"/>
        </w:rPr>
        <w:t xml:space="preserve">just </w:t>
      </w:r>
      <w:r w:rsidRPr="00063872">
        <w:rPr>
          <w:rFonts w:cs="Calibri"/>
          <w:b/>
          <w:bCs/>
          <w:color w:val="333333"/>
          <w:sz w:val="21"/>
          <w:szCs w:val="21"/>
          <w:highlight w:val="yellow"/>
          <w:u w:val="single"/>
        </w:rPr>
        <w:t>the beginning of democratizing the technology”; BSA will</w:t>
      </w:r>
      <w:r w:rsidRPr="00063872">
        <w:rPr>
          <w:rFonts w:cs="Calibri"/>
          <w:b/>
          <w:bCs/>
          <w:color w:val="333333"/>
          <w:sz w:val="21"/>
          <w:szCs w:val="21"/>
          <w:u w:val="single"/>
        </w:rPr>
        <w:t xml:space="preserve"> “take it further, not just make it accessible to people outside of the government, but also </w:t>
      </w:r>
      <w:r w:rsidRPr="00063872">
        <w:rPr>
          <w:rFonts w:cs="Calibri"/>
          <w:b/>
          <w:bCs/>
          <w:color w:val="333333"/>
          <w:sz w:val="21"/>
          <w:szCs w:val="21"/>
          <w:highlight w:val="yellow"/>
          <w:u w:val="single"/>
        </w:rPr>
        <w:t>make it open source</w:t>
      </w:r>
      <w:r w:rsidRPr="00063872">
        <w:rPr>
          <w:rFonts w:cs="Calibri"/>
          <w:b/>
          <w:bCs/>
          <w:color w:val="333333"/>
          <w:sz w:val="21"/>
          <w:szCs w:val="21"/>
          <w:u w:val="single"/>
        </w:rPr>
        <w:t xml:space="preserve">, and DIY friendly” The Agency’s </w:t>
      </w:r>
      <w:proofErr w:type="gramStart"/>
      <w:r w:rsidRPr="00063872">
        <w:rPr>
          <w:rFonts w:cs="Calibri"/>
          <w:b/>
          <w:bCs/>
          <w:color w:val="333333"/>
          <w:sz w:val="21"/>
          <w:szCs w:val="21"/>
          <w:u w:val="single"/>
        </w:rPr>
        <w:t>Five Year</w:t>
      </w:r>
      <w:proofErr w:type="gramEnd"/>
      <w:r w:rsidRPr="00063872">
        <w:rPr>
          <w:rFonts w:cs="Calibri"/>
          <w:b/>
          <w:bCs/>
          <w:color w:val="333333"/>
          <w:sz w:val="21"/>
          <w:szCs w:val="21"/>
          <w:u w:val="single"/>
        </w:rPr>
        <w:t xml:space="preserve"> Plan states a list of objectives:</w:t>
      </w:r>
    </w:p>
    <w:p w14:paraId="1F05CEBA" w14:textId="77777777" w:rsidR="00341095" w:rsidRPr="00063872" w:rsidRDefault="00341095" w:rsidP="00341095">
      <w:pPr>
        <w:pStyle w:val="ListParagraph"/>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3CD87170"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5684B48C"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3C0F370D"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2EBFBF8C"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Create a cheaper technology and platform on an </w:t>
      </w:r>
      <w:proofErr w:type="gramStart"/>
      <w:r w:rsidRPr="00063872">
        <w:rPr>
          <w:rFonts w:cs="Calibri"/>
          <w:color w:val="333333"/>
          <w:sz w:val="21"/>
          <w:szCs w:val="21"/>
        </w:rPr>
        <w:t>open source</w:t>
      </w:r>
      <w:proofErr w:type="gramEnd"/>
      <w:r w:rsidRPr="00063872">
        <w:rPr>
          <w:rFonts w:cs="Calibri"/>
          <w:color w:val="333333"/>
          <w:sz w:val="21"/>
          <w:szCs w:val="21"/>
        </w:rPr>
        <w:t xml:space="preserve"> basis that enables those with limited budgets to reach space and/or do experiments in microgravity environments.</w:t>
      </w:r>
    </w:p>
    <w:p w14:paraId="0D241ED3"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3DBF4AA3"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6E9F1BB7"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68F726C7"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Creating communication networks and datacenters in Earth orbit, beyond the reach of any state or regime to work toward </w:t>
      </w:r>
      <w:proofErr w:type="spellStart"/>
      <w:r w:rsidRPr="00063872">
        <w:rPr>
          <w:rFonts w:cs="Calibri"/>
          <w:color w:val="333333"/>
          <w:sz w:val="21"/>
          <w:szCs w:val="21"/>
        </w:rPr>
        <w:t>totalimmunity</w:t>
      </w:r>
      <w:proofErr w:type="spellEnd"/>
      <w:r w:rsidRPr="00063872">
        <w:rPr>
          <w:rFonts w:cs="Calibri"/>
          <w:color w:val="333333"/>
          <w:sz w:val="21"/>
          <w:szCs w:val="21"/>
        </w:rPr>
        <w:t xml:space="preserve"> and neutrality of the future IT-infrastructure.</w:t>
      </w:r>
    </w:p>
    <w:p w14:paraId="6C977E53"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0AD634C9"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56B3B598" w14:textId="77777777" w:rsidR="00341095" w:rsidRPr="00063872" w:rsidRDefault="00341095" w:rsidP="00341095">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Doing research on the effect of cosmic radiation on electronic components in order to develop new technology that </w:t>
      </w:r>
      <w:proofErr w:type="gramStart"/>
      <w:r w:rsidRPr="00063872">
        <w:rPr>
          <w:rFonts w:cs="Calibri"/>
          <w:color w:val="333333"/>
          <w:sz w:val="21"/>
          <w:szCs w:val="21"/>
        </w:rPr>
        <w:t>is able to</w:t>
      </w:r>
      <w:proofErr w:type="gramEnd"/>
      <w:r w:rsidRPr="00063872">
        <w:rPr>
          <w:rFonts w:cs="Calibri"/>
          <w:color w:val="333333"/>
          <w:sz w:val="21"/>
          <w:szCs w:val="21"/>
        </w:rPr>
        <w:t xml:space="preserve"> withstand the harsh environment of outer space.</w:t>
      </w:r>
    </w:p>
    <w:p w14:paraId="474A795C" w14:textId="77777777" w:rsidR="00341095" w:rsidRDefault="00341095" w:rsidP="00341095">
      <w:pPr>
        <w:shd w:val="clear" w:color="auto" w:fill="FFFFFF"/>
        <w:spacing w:after="150"/>
        <w:jc w:val="both"/>
        <w:rPr>
          <w:rFonts w:cs="Calibri"/>
          <w:b/>
          <w:bCs/>
          <w:color w:val="333333"/>
          <w:sz w:val="21"/>
          <w:szCs w:val="21"/>
          <w:u w:val="single"/>
        </w:rPr>
      </w:pPr>
      <w:r w:rsidRPr="00063872">
        <w:rPr>
          <w:rFonts w:cs="Calibri"/>
          <w:color w:val="333333"/>
          <w:sz w:val="14"/>
          <w:szCs w:val="21"/>
        </w:rPr>
        <w:t>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063872">
        <w:rPr>
          <w:rFonts w:cs="Calibri"/>
          <w:color w:val="333333"/>
          <w:sz w:val="14"/>
          <w:szCs w:val="21"/>
        </w:rPr>
        <w:t>e.g.</w:t>
      </w:r>
      <w:proofErr w:type="gramEnd"/>
      <w:r w:rsidRPr="00063872">
        <w:rPr>
          <w:rFonts w:cs="Calibri"/>
          <w:color w:val="333333"/>
          <w:sz w:val="14"/>
          <w:szCs w:val="21"/>
        </w:rPr>
        <w:t xml:space="preserve">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063872">
        <w:rPr>
          <w:rFonts w:cs="Calibri"/>
          <w:b/>
          <w:bCs/>
          <w:color w:val="333333"/>
          <w:sz w:val="21"/>
          <w:szCs w:val="21"/>
          <w:highlight w:val="yellow"/>
          <w:u w:val="single"/>
        </w:rPr>
        <w:t xml:space="preserve">far enough </w:t>
      </w:r>
      <w:r w:rsidRPr="00D85CF3">
        <w:rPr>
          <w:rFonts w:cs="Calibri"/>
          <w:b/>
          <w:bCs/>
          <w:color w:val="333333"/>
          <w:sz w:val="21"/>
          <w:szCs w:val="21"/>
          <w:u w:val="single"/>
        </w:rPr>
        <w:t xml:space="preserve">and </w:t>
      </w:r>
      <w:r w:rsidRPr="00D85CF3">
        <w:rPr>
          <w:rFonts w:cs="Calibri"/>
          <w:b/>
          <w:bCs/>
          <w:color w:val="333333"/>
          <w:sz w:val="21"/>
          <w:szCs w:val="21"/>
          <w:highlight w:val="yellow"/>
          <w:u w:val="single"/>
        </w:rPr>
        <w:t>you</w:t>
      </w:r>
      <w:r w:rsidRPr="00D85CF3">
        <w:rPr>
          <w:rFonts w:cs="Calibri"/>
          <w:b/>
          <w:bCs/>
          <w:color w:val="333333"/>
          <w:sz w:val="21"/>
          <w:szCs w:val="21"/>
          <w:u w:val="single"/>
        </w:rPr>
        <w:t xml:space="preserve"> </w:t>
      </w:r>
      <w:r w:rsidRPr="00063872">
        <w:rPr>
          <w:rFonts w:cs="Calibri"/>
          <w:b/>
          <w:bCs/>
          <w:color w:val="333333"/>
          <w:sz w:val="21"/>
          <w:szCs w:val="21"/>
          <w:highlight w:val="yellow"/>
          <w:u w:val="single"/>
        </w:rPr>
        <w:t>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063872">
        <w:rPr>
          <w:rFonts w:cs="Calibri"/>
          <w:b/>
          <w:bCs/>
          <w:color w:val="333333"/>
          <w:sz w:val="21"/>
          <w:szCs w:val="21"/>
          <w:highlight w:val="yellow"/>
          <w:u w:val="single"/>
        </w:rPr>
        <w:t xml:space="preserve">a </w:t>
      </w:r>
      <w:r w:rsidRPr="00C24202">
        <w:rPr>
          <w:rFonts w:cs="Calibri"/>
          <w:b/>
          <w:bCs/>
          <w:color w:val="333333"/>
          <w:sz w:val="21"/>
          <w:szCs w:val="21"/>
          <w:u w:val="single"/>
        </w:rPr>
        <w:t xml:space="preserve">fictional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w:t>
      </w:r>
      <w:r w:rsidRPr="00C24202">
        <w:rPr>
          <w:rFonts w:cs="Calibri"/>
          <w:b/>
          <w:bCs/>
          <w:color w:val="333333"/>
          <w:sz w:val="21"/>
          <w:szCs w:val="21"/>
          <w:u w:val="single"/>
        </w:rPr>
        <w:t xml:space="preserve">hardware </w:t>
      </w:r>
      <w:r w:rsidRPr="00063872">
        <w:rPr>
          <w:rFonts w:cs="Calibri"/>
          <w:b/>
          <w:bCs/>
          <w:color w:val="333333"/>
          <w:sz w:val="21"/>
          <w:szCs w:val="21"/>
          <w:highlight w:val="yellow"/>
          <w:u w:val="single"/>
        </w:rPr>
        <w:t>spacecraft</w:t>
      </w:r>
      <w:r w:rsidRPr="00063872">
        <w:rPr>
          <w:rFonts w:cs="Calibri"/>
          <w:b/>
          <w:bCs/>
          <w:color w:val="333333"/>
          <w:sz w:val="21"/>
          <w:szCs w:val="21"/>
          <w:u w:val="single"/>
        </w:rPr>
        <w:t xml:space="preserve">, the Stallman, was the product of a network of ten thousand volunteers worldwide — and it </w:t>
      </w:r>
      <w:r w:rsidRPr="00063872">
        <w:rPr>
          <w:rFonts w:cs="Calibri"/>
          <w:b/>
          <w:bCs/>
          <w:color w:val="333333"/>
          <w:sz w:val="21"/>
          <w:szCs w:val="21"/>
          <w:highlight w:val="yellow"/>
          <w:u w:val="single"/>
        </w:rPr>
        <w:t>beat the big corporate players</w:t>
      </w:r>
      <w:r w:rsidRPr="00063872">
        <w:rPr>
          <w:rFonts w:cs="Calibri"/>
          <w:b/>
          <w:bCs/>
          <w:color w:val="333333"/>
          <w:sz w:val="21"/>
          <w:szCs w:val="21"/>
          <w:u w:val="single"/>
        </w:rPr>
        <w:t xml:space="preserve"> in a competition to be “the first non-governmental organization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063872">
        <w:rPr>
          <w:rFonts w:cs="Calibri"/>
          <w:color w:val="333333"/>
          <w:sz w:val="14"/>
          <w:szCs w:val="21"/>
        </w:rPr>
        <w:t>Stallman‘</w:t>
      </w:r>
      <w:proofErr w:type="gramEnd"/>
      <w:r w:rsidRPr="00063872">
        <w:rPr>
          <w:rFonts w:cs="Calibri"/>
          <w:color w:val="333333"/>
          <w:sz w:val="14"/>
          <w:szCs w:val="21"/>
        </w:rPr>
        <w:t xml:space="preserve">s crew rescued Cutter’s crew and repaired his disabled ship based on crowdsourced advice from the </w:t>
      </w:r>
      <w:proofErr w:type="spellStart"/>
      <w:r w:rsidRPr="00063872">
        <w:rPr>
          <w:rFonts w:cs="Calibri"/>
          <w:color w:val="333333"/>
          <w:sz w:val="14"/>
          <w:szCs w:val="21"/>
        </w:rPr>
        <w:t>Openshot</w:t>
      </w:r>
      <w:proofErr w:type="spellEnd"/>
      <w:r w:rsidRPr="00063872">
        <w:rPr>
          <w:rFonts w:cs="Calibri"/>
          <w:color w:val="333333"/>
          <w:sz w:val="14"/>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w:t>
      </w:r>
      <w:r w:rsidRPr="00063872">
        <w:rPr>
          <w:rFonts w:cs="Calibri"/>
          <w:b/>
          <w:bCs/>
          <w:color w:val="333333"/>
          <w:sz w:val="21"/>
          <w:szCs w:val="21"/>
          <w:u w:val="single"/>
        </w:rPr>
        <w:lastRenderedPageBreak/>
        <w:t xml:space="preserve">lies open. The focus 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and open-source ventures 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on developing bottom-up infrastructures, one step at a time, arguably 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063872">
        <w:rPr>
          <w:rFonts w:cs="Calibri"/>
          <w:color w:val="333333"/>
          <w:sz w:val="14"/>
          <w:szCs w:val="20"/>
        </w:rPr>
        <w:t>Instead</w:t>
      </w:r>
      <w:proofErr w:type="gramEnd"/>
      <w:r w:rsidRPr="00063872">
        <w:rPr>
          <w:rFonts w:cs="Calibri"/>
          <w:color w:val="333333"/>
          <w:sz w:val="14"/>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w:t>
      </w:r>
      <w:proofErr w:type="gramStart"/>
      <w:r w:rsidRPr="00063872">
        <w:rPr>
          <w:rFonts w:cs="Calibri"/>
          <w:b/>
          <w:bCs/>
          <w:color w:val="333333"/>
          <w:sz w:val="21"/>
          <w:szCs w:val="21"/>
          <w:u w:val="single"/>
        </w:rPr>
        <w:t>in their own right at</w:t>
      </w:r>
      <w:proofErr w:type="gramEnd"/>
      <w:r w:rsidRPr="00063872">
        <w:rPr>
          <w:rFonts w:cs="Calibri"/>
          <w:b/>
          <w:bCs/>
          <w:color w:val="333333"/>
          <w:sz w:val="21"/>
          <w:szCs w:val="21"/>
          <w:u w:val="single"/>
        </w:rPr>
        <w:t xml:space="preserve">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D85CF3">
        <w:rPr>
          <w:rFonts w:cs="Calibri"/>
          <w:b/>
          <w:bCs/>
          <w:color w:val="333333"/>
          <w:sz w:val="21"/>
          <w:szCs w:val="21"/>
          <w:u w:val="single"/>
        </w:rPr>
        <w:t xml:space="preserve">the same blockbuster </w:t>
      </w:r>
      <w:r w:rsidRPr="00063872">
        <w:rPr>
          <w:rFonts w:cs="Calibri"/>
          <w:b/>
          <w:bCs/>
          <w:color w:val="333333"/>
          <w:sz w:val="21"/>
          <w:szCs w:val="21"/>
          <w:highlight w:val="yellow"/>
          <w:u w:val="single"/>
        </w:rPr>
        <w:t xml:space="preserve">projects that diverted the space program from sustainability also </w:t>
      </w:r>
      <w:r w:rsidRPr="00D85CF3">
        <w:rPr>
          <w:rFonts w:cs="Calibri"/>
          <w:b/>
          <w:bCs/>
          <w:color w:val="333333"/>
          <w:sz w:val="21"/>
          <w:szCs w:val="21"/>
          <w:u w:val="single"/>
        </w:rPr>
        <w:t xml:space="preserve">tended to </w:t>
      </w:r>
      <w:r w:rsidRPr="00063872">
        <w:rPr>
          <w:rFonts w:cs="Calibri"/>
          <w:b/>
          <w:bCs/>
          <w:color w:val="333333"/>
          <w:sz w:val="21"/>
          <w:szCs w:val="21"/>
          <w:highlight w:val="yellow"/>
          <w:u w:val="single"/>
        </w:rPr>
        <w:t xml:space="preserve">push it towards high-cost technologies beyond </w:t>
      </w:r>
      <w:r w:rsidRPr="00D85CF3">
        <w:rPr>
          <w:rFonts w:cs="Calibri"/>
          <w:b/>
          <w:bCs/>
          <w:color w:val="333333"/>
          <w:sz w:val="21"/>
          <w:szCs w:val="21"/>
          <w:u w:val="single"/>
        </w:rPr>
        <w:t xml:space="preserve">the reach of </w:t>
      </w:r>
      <w:r w:rsidRPr="00063872">
        <w:rPr>
          <w:rFonts w:cs="Calibri"/>
          <w:b/>
          <w:bCs/>
          <w:color w:val="333333"/>
          <w:sz w:val="21"/>
          <w:szCs w:val="21"/>
          <w:highlight w:val="yellow"/>
          <w:u w:val="single"/>
        </w:rPr>
        <w:t>voluntary associations</w:t>
      </w:r>
      <w:r w:rsidRPr="00063872">
        <w:rPr>
          <w:rFonts w:cs="Calibri"/>
          <w:b/>
          <w:bCs/>
          <w:color w:val="333333"/>
          <w:sz w:val="21"/>
          <w:szCs w:val="21"/>
          <w:u w:val="single"/>
        </w:rPr>
        <w:t xml:space="preserve">. The effect of the space program’s focus on blockbuster projects </w:t>
      </w:r>
      <w:r w:rsidRPr="00063872">
        <w:rPr>
          <w:rFonts w:cs="Calibri"/>
          <w:b/>
          <w:bCs/>
          <w:color w:val="333333"/>
          <w:sz w:val="21"/>
          <w:szCs w:val="21"/>
          <w:highlight w:val="yellow"/>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w:t>
      </w:r>
      <w:r w:rsidRPr="00D85CF3">
        <w:rPr>
          <w:rFonts w:cs="Calibri"/>
          <w:b/>
          <w:bCs/>
          <w:color w:val="333333"/>
          <w:sz w:val="21"/>
          <w:szCs w:val="21"/>
          <w:highlight w:val="yellow"/>
          <w:u w:val="single"/>
        </w:rPr>
        <w:t>efforts</w:t>
      </w:r>
      <w:r w:rsidRPr="00D85CF3">
        <w:rPr>
          <w:rFonts w:cs="Calibri"/>
          <w:b/>
          <w:bCs/>
          <w:color w:val="333333"/>
          <w:sz w:val="21"/>
          <w:szCs w:val="21"/>
          <w:u w:val="single"/>
        </w:rPr>
        <w:t xml:space="preserve"> like Musk’s </w:t>
      </w:r>
      <w:r w:rsidRPr="00D85CF3">
        <w:rPr>
          <w:rFonts w:cs="Calibri"/>
          <w:b/>
          <w:bCs/>
          <w:color w:val="333333"/>
          <w:sz w:val="21"/>
          <w:szCs w:val="21"/>
          <w:highlight w:val="yellow"/>
          <w:u w:val="single"/>
        </w:rPr>
        <w:t>are</w:t>
      </w:r>
      <w:r w:rsidRPr="00D85CF3">
        <w:rPr>
          <w:rFonts w:cs="Calibri"/>
          <w:b/>
          <w:bCs/>
          <w:color w:val="333333"/>
          <w:sz w:val="21"/>
          <w:szCs w:val="21"/>
          <w:u w:val="single"/>
        </w:rPr>
        <w:t xml:space="preserve"> a </w:t>
      </w:r>
      <w:r w:rsidRPr="00063872">
        <w:rPr>
          <w:rFonts w:cs="Calibri"/>
          <w:b/>
          <w:bCs/>
          <w:color w:val="333333"/>
          <w:sz w:val="21"/>
          <w:szCs w:val="21"/>
          <w:highlight w:val="yellow"/>
          <w:u w:val="single"/>
        </w:rPr>
        <w:t xml:space="preserve">first, </w:t>
      </w:r>
      <w:r w:rsidRPr="00D85CF3">
        <w:rPr>
          <w:rFonts w:cs="Calibri"/>
          <w:b/>
          <w:bCs/>
          <w:color w:val="333333"/>
          <w:sz w:val="21"/>
          <w:szCs w:val="21"/>
          <w:u w:val="single"/>
        </w:rPr>
        <w:t xml:space="preserve">intermediate </w:t>
      </w:r>
      <w:r w:rsidRPr="00063872">
        <w:rPr>
          <w:rFonts w:cs="Calibri"/>
          <w:b/>
          <w:bCs/>
          <w:color w:val="333333"/>
          <w:sz w:val="21"/>
          <w:szCs w:val="21"/>
          <w:highlight w:val="yellow"/>
          <w:u w:val="single"/>
        </w:rPr>
        <w:t xml:space="preserve">step towards </w:t>
      </w:r>
      <w:r w:rsidRPr="00D85CF3">
        <w:rPr>
          <w:rFonts w:cs="Calibri"/>
          <w:b/>
          <w:bCs/>
          <w:color w:val="333333"/>
          <w:sz w:val="21"/>
          <w:szCs w:val="21"/>
          <w:u w:val="single"/>
        </w:rPr>
        <w:t xml:space="preserve">developing an </w:t>
      </w:r>
      <w:r w:rsidRPr="00063872">
        <w:rPr>
          <w:rFonts w:cs="Calibri"/>
          <w:b/>
          <w:bCs/>
          <w:color w:val="333333"/>
          <w:sz w:val="21"/>
          <w:szCs w:val="21"/>
          <w:highlight w:val="yellow"/>
          <w:u w:val="single"/>
        </w:rPr>
        <w:t xml:space="preserve">affordable, </w:t>
      </w:r>
      <w:r w:rsidRPr="00FE5E72">
        <w:rPr>
          <w:rFonts w:cs="Calibri"/>
          <w:b/>
          <w:bCs/>
          <w:color w:val="333333"/>
          <w:sz w:val="21"/>
          <w:szCs w:val="21"/>
          <w:u w:val="single"/>
        </w:rPr>
        <w:t xml:space="preserve">sustainable </w:t>
      </w:r>
      <w:r w:rsidRPr="00063872">
        <w:rPr>
          <w:rFonts w:cs="Calibri"/>
          <w:b/>
          <w:bCs/>
          <w:color w:val="333333"/>
          <w:sz w:val="21"/>
          <w:szCs w:val="21"/>
          <w:highlight w:val="yellow"/>
          <w:u w:val="single"/>
        </w:rPr>
        <w:t xml:space="preserve">infrastructure for exploring </w:t>
      </w:r>
      <w:r w:rsidRPr="00D85CF3">
        <w:rPr>
          <w:rFonts w:cs="Calibri"/>
          <w:b/>
          <w:bCs/>
          <w:color w:val="333333"/>
          <w:sz w:val="21"/>
          <w:szCs w:val="21"/>
          <w:u w:val="single"/>
        </w:rPr>
        <w:t xml:space="preserve">and developing outer </w:t>
      </w:r>
      <w:r w:rsidRPr="00063872">
        <w:rPr>
          <w:rFonts w:cs="Calibri"/>
          <w:b/>
          <w:bCs/>
          <w:color w:val="333333"/>
          <w:sz w:val="21"/>
          <w:szCs w:val="21"/>
          <w:highlight w:val="yellow"/>
          <w:u w:val="single"/>
        </w:rPr>
        <w:t>space</w:t>
      </w:r>
      <w:r w:rsidRPr="00063872">
        <w:rPr>
          <w:rFonts w:cs="Calibri"/>
          <w:b/>
          <w:bCs/>
          <w:color w:val="333333"/>
          <w:sz w:val="21"/>
          <w:szCs w:val="21"/>
          <w:u w:val="single"/>
        </w:rPr>
        <w:t xml:space="preserve">. </w:t>
      </w:r>
      <w:r w:rsidRPr="00D85CF3">
        <w:rPr>
          <w:rFonts w:cs="Calibri"/>
          <w:b/>
          <w:bCs/>
          <w:color w:val="333333"/>
          <w:sz w:val="21"/>
          <w:szCs w:val="21"/>
          <w:u w:val="single"/>
        </w:rPr>
        <w:t>And</w:t>
      </w:r>
      <w:r w:rsidRPr="00063872">
        <w:rPr>
          <w:rFonts w:cs="Calibri"/>
          <w:b/>
          <w:bCs/>
          <w:color w:val="333333"/>
          <w:sz w:val="21"/>
          <w:szCs w:val="21"/>
          <w:u w:val="single"/>
        </w:rPr>
        <w:t xml:space="preserve"> projects like </w:t>
      </w:r>
      <w:r w:rsidRPr="00063872">
        <w:rPr>
          <w:rFonts w:cs="Calibri"/>
          <w:b/>
          <w:bCs/>
          <w:color w:val="333333"/>
          <w:sz w:val="21"/>
          <w:szCs w:val="21"/>
          <w:highlight w:val="yellow"/>
          <w:u w:val="single"/>
        </w:rPr>
        <w:t xml:space="preserve">Copenhagen Suborbital and </w:t>
      </w:r>
      <w:proofErr w:type="spellStart"/>
      <w:r w:rsidRPr="00063872">
        <w:rPr>
          <w:rFonts w:cs="Calibri"/>
          <w:b/>
          <w:bCs/>
          <w:color w:val="333333"/>
          <w:sz w:val="21"/>
          <w:szCs w:val="21"/>
          <w:highlight w:val="yellow"/>
          <w:u w:val="single"/>
        </w:rPr>
        <w:t>Bitnation</w:t>
      </w:r>
      <w:proofErr w:type="spellEnd"/>
      <w:r w:rsidRPr="00063872">
        <w:rPr>
          <w:rFonts w:cs="Calibri"/>
          <w:b/>
          <w:bCs/>
          <w:color w:val="333333"/>
          <w:sz w:val="21"/>
          <w:szCs w:val="21"/>
          <w:highlight w:val="yellow"/>
          <w:u w:val="single"/>
        </w:rPr>
        <w:t xml:space="preserve"> Space Agency </w:t>
      </w:r>
      <w:r w:rsidRPr="00D85CF3">
        <w:rPr>
          <w:rFonts w:cs="Calibri"/>
          <w:b/>
          <w:bCs/>
          <w:color w:val="333333"/>
          <w:sz w:val="21"/>
          <w:szCs w:val="21"/>
          <w:highlight w:val="yellow"/>
          <w:u w:val="single"/>
        </w:rPr>
        <w:t>are</w:t>
      </w:r>
      <w:r w:rsidRPr="00D85CF3">
        <w:rPr>
          <w:rFonts w:cs="Calibri"/>
          <w:b/>
          <w:bCs/>
          <w:color w:val="333333"/>
          <w:sz w:val="21"/>
          <w:szCs w:val="21"/>
          <w:u w:val="single"/>
        </w:rPr>
        <w:t xml:space="preserve"> completing the evolution by </w:t>
      </w:r>
      <w:r w:rsidRPr="00063872">
        <w:rPr>
          <w:rFonts w:cs="Calibri"/>
          <w:b/>
          <w:bCs/>
          <w:color w:val="333333"/>
          <w:sz w:val="21"/>
          <w:szCs w:val="21"/>
          <w:highlight w:val="yellow"/>
          <w:u w:val="single"/>
        </w:rPr>
        <w:t xml:space="preserve">relying entirely on open-source </w:t>
      </w:r>
      <w:proofErr w:type="gramStart"/>
      <w:r w:rsidRPr="00063872">
        <w:rPr>
          <w:rFonts w:cs="Calibri"/>
          <w:b/>
          <w:bCs/>
          <w:color w:val="333333"/>
          <w:sz w:val="21"/>
          <w:szCs w:val="21"/>
          <w:highlight w:val="yellow"/>
          <w:u w:val="single"/>
        </w:rPr>
        <w:t>hardware</w:t>
      </w:r>
      <w:r w:rsidRPr="00063872">
        <w:rPr>
          <w:rFonts w:cs="Calibri"/>
          <w:b/>
          <w:bCs/>
          <w:color w:val="333333"/>
          <w:sz w:val="21"/>
          <w:szCs w:val="21"/>
          <w:u w:val="single"/>
        </w:rPr>
        <w:t>, and</w:t>
      </w:r>
      <w:proofErr w:type="gramEnd"/>
      <w:r w:rsidRPr="00063872">
        <w:rPr>
          <w:rFonts w:cs="Calibri"/>
          <w:b/>
          <w:bCs/>
          <w:color w:val="333333"/>
          <w:sz w:val="21"/>
          <w:szCs w:val="21"/>
          <w:u w:val="single"/>
        </w:rPr>
        <w:t xml:space="preserve"> replacing high-overhead managerial bureaucracies with peer-network governance. Things look genuinely optimistic for the future of space exploration and human expansion into the solar system. The </w:t>
      </w:r>
      <w:r w:rsidRPr="00D85CF3">
        <w:rPr>
          <w:rFonts w:cs="Calibri"/>
          <w:b/>
          <w:bCs/>
          <w:color w:val="333333"/>
          <w:sz w:val="21"/>
          <w:szCs w:val="21"/>
          <w:u w:val="single"/>
        </w:rPr>
        <w:t xml:space="preserve">reason for </w:t>
      </w:r>
      <w:r w:rsidRPr="00063872">
        <w:rPr>
          <w:rFonts w:cs="Calibri"/>
          <w:b/>
          <w:bCs/>
          <w:color w:val="333333"/>
          <w:sz w:val="21"/>
          <w:szCs w:val="21"/>
          <w:highlight w:val="yellow"/>
          <w:u w:val="single"/>
        </w:rPr>
        <w:t xml:space="preserve">hopefulness doesn’t lie with the state; and </w:t>
      </w:r>
      <w:r w:rsidRPr="006073F7">
        <w:rPr>
          <w:rFonts w:cs="Calibri"/>
          <w:b/>
          <w:bCs/>
          <w:color w:val="333333"/>
          <w:sz w:val="21"/>
          <w:szCs w:val="21"/>
          <w:u w:val="single"/>
        </w:rPr>
        <w:t xml:space="preserve">with luck, </w:t>
      </w:r>
      <w:r w:rsidRPr="00D85CF3">
        <w:rPr>
          <w:rFonts w:cs="Calibri"/>
          <w:b/>
          <w:bCs/>
          <w:color w:val="333333"/>
          <w:sz w:val="21"/>
          <w:szCs w:val="21"/>
          <w:u w:val="single"/>
        </w:rPr>
        <w:t xml:space="preserve">maybe </w:t>
      </w:r>
      <w:r w:rsidRPr="00063872">
        <w:rPr>
          <w:rFonts w:cs="Calibri"/>
          <w:b/>
          <w:bCs/>
          <w:color w:val="333333"/>
          <w:sz w:val="21"/>
          <w:szCs w:val="21"/>
          <w:highlight w:val="yellow"/>
          <w:u w:val="single"/>
        </w:rPr>
        <w:t xml:space="preserve">it won’t lie with Elon Musk </w:t>
      </w:r>
      <w:r w:rsidRPr="00C24202">
        <w:rPr>
          <w:rFonts w:cs="Calibri"/>
          <w:b/>
          <w:bCs/>
          <w:color w:val="333333"/>
          <w:sz w:val="21"/>
          <w:szCs w:val="21"/>
          <w:u w:val="single"/>
        </w:rPr>
        <w:t>for much longer</w:t>
      </w:r>
      <w:r w:rsidRPr="00063872">
        <w:rPr>
          <w:rFonts w:cs="Calibri"/>
          <w:b/>
          <w:bCs/>
          <w:color w:val="333333"/>
          <w:sz w:val="21"/>
          <w:szCs w:val="21"/>
          <w:u w:val="single"/>
        </w:rPr>
        <w:t xml:space="preserve"> either.</w:t>
      </w:r>
    </w:p>
    <w:p w14:paraId="0F1EA2E7" w14:textId="77777777" w:rsidR="00341095" w:rsidRDefault="00341095" w:rsidP="00341095">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w:t>
      </w:r>
    </w:p>
    <w:p w14:paraId="255C41A6" w14:textId="77777777" w:rsidR="00341095" w:rsidRDefault="00341095" w:rsidP="00341095">
      <w:proofErr w:type="spellStart"/>
      <w:r>
        <w:t>Bevensee</w:t>
      </w:r>
      <w:proofErr w:type="spellEnd"/>
      <w:r>
        <w:t>,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5F4F4CF4" w14:textId="77777777" w:rsidR="00341095" w:rsidRPr="00063872" w:rsidRDefault="00341095" w:rsidP="00341095">
      <w:pPr>
        <w:rPr>
          <w:b/>
          <w:bCs/>
          <w:u w:val="single"/>
        </w:rPr>
      </w:pPr>
      <w:r w:rsidRPr="00256279">
        <w:rPr>
          <w:b/>
          <w:bCs/>
          <w:highlight w:val="yellow"/>
          <w:u w:val="single"/>
        </w:rPr>
        <w:t xml:space="preserve">Anarchism requires </w:t>
      </w:r>
      <w:r w:rsidRPr="00BC0BB0">
        <w:rPr>
          <w:b/>
          <w:bCs/>
          <w:u w:val="single"/>
        </w:rPr>
        <w:t xml:space="preserve">creative </w:t>
      </w:r>
      <w:r w:rsidRPr="00C24202">
        <w:rPr>
          <w:b/>
          <w:bCs/>
          <w:u w:val="single"/>
        </w:rPr>
        <w:t xml:space="preserve">experimentation and needs </w:t>
      </w:r>
      <w:r w:rsidRPr="00BC0BB0">
        <w:rPr>
          <w:b/>
          <w:bCs/>
          <w:u w:val="single"/>
        </w:rPr>
        <w:t xml:space="preserve">all the </w:t>
      </w:r>
      <w:r w:rsidRPr="00256279">
        <w:rPr>
          <w:b/>
          <w:bCs/>
          <w:highlight w:val="yellow"/>
          <w:u w:val="single"/>
        </w:rPr>
        <w:t xml:space="preserve">spaces </w:t>
      </w:r>
      <w:r w:rsidRPr="00BC0BB0">
        <w:rPr>
          <w:b/>
          <w:bCs/>
          <w:u w:val="single"/>
        </w:rPr>
        <w:t>possible to achieve its goals</w:t>
      </w:r>
      <w:r w:rsidRPr="00BC0BB0">
        <w:rPr>
          <w:b/>
          <w:bCs/>
          <w:highlight w:val="yellow"/>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Space-</w:t>
      </w:r>
      <w:r w:rsidRPr="00BC0BB0">
        <w:rPr>
          <w:b/>
          <w:bCs/>
          <w:u w:val="single"/>
        </w:rPr>
        <w:t xml:space="preserve">friendly </w:t>
      </w:r>
      <w:r w:rsidRPr="00256279">
        <w:rPr>
          <w:b/>
          <w:bCs/>
          <w:highlight w:val="yellow"/>
          <w:u w:val="single"/>
        </w:rPr>
        <w:t xml:space="preserve">anarchism </w:t>
      </w:r>
      <w:r w:rsidRPr="00BC0BB0">
        <w:rPr>
          <w:b/>
          <w:bCs/>
          <w:highlight w:val="yellow"/>
          <w:u w:val="single"/>
        </w:rPr>
        <w:t>offers</w:t>
      </w:r>
      <w:r w:rsidRPr="00BC0BB0">
        <w:rPr>
          <w:b/>
          <w:bCs/>
          <w:u w:val="single"/>
        </w:rPr>
        <w:t xml:space="preserve">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BC0BB0">
        <w:rPr>
          <w:b/>
          <w:bCs/>
          <w:u w:val="single"/>
        </w:rPr>
        <w:t xml:space="preserve">Whether as </w:t>
      </w:r>
      <w:r w:rsidRPr="00256279">
        <w:rPr>
          <w:b/>
          <w:bCs/>
          <w:highlight w:val="yellow"/>
          <w:u w:val="single"/>
        </w:rPr>
        <w:t xml:space="preserve">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 xml:space="preserve">anarchists </w:t>
      </w:r>
      <w:r w:rsidRPr="00BC0BB0">
        <w:rPr>
          <w:b/>
          <w:bCs/>
          <w:u w:val="single"/>
        </w:rPr>
        <w:t xml:space="preserve">always </w:t>
      </w:r>
      <w:r w:rsidRPr="00256279">
        <w:rPr>
          <w:b/>
          <w:bCs/>
          <w:highlight w:val="yellow"/>
          <w:u w:val="single"/>
        </w:rPr>
        <w:t>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BC0BB0">
        <w:rPr>
          <w:b/>
          <w:bCs/>
          <w:u w:val="single"/>
        </w:rPr>
        <w:t xml:space="preserve">it is </w:t>
      </w:r>
      <w:r w:rsidRPr="00256279">
        <w:rPr>
          <w:b/>
          <w:bCs/>
          <w:highlight w:val="yellow"/>
          <w:u w:val="single"/>
        </w:rPr>
        <w:t xml:space="preserve">hard to protect anarchism </w:t>
      </w:r>
      <w:r w:rsidRPr="00BC0BB0">
        <w:rPr>
          <w:b/>
          <w:bCs/>
          <w:u w:val="single"/>
        </w:rPr>
        <w:t>especially while it blossoms</w:t>
      </w:r>
      <w:r w:rsidRPr="00256279">
        <w:rPr>
          <w:sz w:val="16"/>
          <w:highlight w:val="yellow"/>
        </w:rPr>
        <w:t xml:space="preserve">. </w:t>
      </w:r>
      <w:r w:rsidRPr="00256279">
        <w:rPr>
          <w:b/>
          <w:bCs/>
          <w:u w:val="single"/>
        </w:rPr>
        <w:t xml:space="preserve">We abhor unnecessary games of domination </w:t>
      </w:r>
      <w:r w:rsidRPr="00256279">
        <w:rPr>
          <w:b/>
          <w:bCs/>
          <w:u w:val="single"/>
        </w:rPr>
        <w:lastRenderedPageBreak/>
        <w:t>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 xml:space="preserve">We </w:t>
      </w:r>
      <w:r w:rsidRPr="00BC0BB0">
        <w:rPr>
          <w:b/>
          <w:bCs/>
          <w:highlight w:val="yellow"/>
          <w:u w:val="single"/>
        </w:rPr>
        <w:t>want</w:t>
      </w:r>
      <w:r w:rsidRPr="00BC0BB0">
        <w:rPr>
          <w:b/>
          <w:bCs/>
          <w:u w:val="single"/>
        </w:rPr>
        <w:t xml:space="preserve"> to build </w:t>
      </w:r>
      <w:r w:rsidRPr="00256279">
        <w:rPr>
          <w:b/>
          <w:bCs/>
          <w:highlight w:val="yellow"/>
          <w:u w:val="single"/>
        </w:rPr>
        <w:t>societies where people don’t have to destroy each other</w:t>
      </w:r>
      <w:r w:rsidRPr="00BC0BB0">
        <w:rPr>
          <w:b/>
          <w:bCs/>
          <w:u w:val="single"/>
        </w:rPr>
        <w:t xml:space="preserve"> </w:t>
      </w:r>
      <w:r w:rsidRPr="00256279">
        <w:rPr>
          <w:b/>
          <w:bCs/>
          <w:highlight w:val="yellow"/>
          <w:u w:val="single"/>
        </w:rPr>
        <w:t>to get their needs met</w:t>
      </w:r>
      <w:r w:rsidRPr="004E5CC9">
        <w:rPr>
          <w:b/>
          <w:bCs/>
          <w:u w:val="single"/>
        </w:rPr>
        <w:t xml:space="preserve">. </w:t>
      </w:r>
      <w:r w:rsidRPr="00256279">
        <w:rPr>
          <w:sz w:val="16"/>
        </w:rPr>
        <w:t xml:space="preserve">We </w:t>
      </w:r>
      <w:r w:rsidRPr="00BC0BB0">
        <w:rPr>
          <w:sz w:val="16"/>
        </w:rPr>
        <w:t>want</w:t>
      </w:r>
      <w:r w:rsidRPr="00256279">
        <w:rPr>
          <w:sz w:val="16"/>
        </w:rPr>
        <w:t xml:space="preserve"> societies where people have positive freedom not just social contracts with cartels of state and corporate violence. </w:t>
      </w:r>
      <w:r w:rsidRPr="00BC0BB0">
        <w:rPr>
          <w:sz w:val="16"/>
        </w:rPr>
        <w:t>But</w:t>
      </w:r>
      <w:r w:rsidRPr="00256279">
        <w:rPr>
          <w:sz w:val="16"/>
        </w:rPr>
        <w:t xml:space="preserve"> </w:t>
      </w:r>
      <w:r w:rsidRPr="00BC0BB0">
        <w:rPr>
          <w:sz w:val="16"/>
        </w:rPr>
        <w:t>we</w:t>
      </w:r>
      <w:r w:rsidRPr="00256279">
        <w:rPr>
          <w:sz w:val="16"/>
        </w:rPr>
        <w:t xml:space="preserv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D85CF3">
        <w:rPr>
          <w:b/>
          <w:bCs/>
          <w:u w:val="single"/>
        </w:rPr>
        <w:t xml:space="preserve">even </w:t>
      </w:r>
      <w:r w:rsidRPr="00256279">
        <w:rPr>
          <w:b/>
          <w:bCs/>
          <w:highlight w:val="yellow"/>
          <w:u w:val="single"/>
        </w:rPr>
        <w:t>in places where anarchists</w:t>
      </w:r>
      <w:r w:rsidRPr="00D85CF3">
        <w:rPr>
          <w:b/>
          <w:bCs/>
          <w:u w:val="single"/>
        </w:rPr>
        <w:t xml:space="preserve">, or societies that practice anarchist values </w:t>
      </w:r>
      <w:r w:rsidRPr="00256279">
        <w:rPr>
          <w:b/>
          <w:bCs/>
          <w:highlight w:val="yellow"/>
          <w:u w:val="single"/>
        </w:rPr>
        <w:t>have found the ability to defend themselves</w:t>
      </w:r>
      <w:r w:rsidRPr="004E5CC9">
        <w:rPr>
          <w:b/>
          <w:bCs/>
          <w:u w:val="single"/>
        </w:rPr>
        <w:t xml:space="preserve"> such as Rojava, Spain, and the Zapatista autonomous zones, </w:t>
      </w:r>
      <w:r w:rsidRPr="00256279">
        <w:rPr>
          <w:b/>
          <w:bCs/>
          <w:highlight w:val="yellow"/>
          <w:u w:val="single"/>
        </w:rPr>
        <w:t xml:space="preserve">our physical defense has </w:t>
      </w:r>
      <w:r w:rsidRPr="00D85CF3">
        <w:rPr>
          <w:b/>
          <w:bCs/>
          <w:u w:val="single"/>
        </w:rPr>
        <w:t xml:space="preserve">often </w:t>
      </w:r>
      <w:r w:rsidRPr="00256279">
        <w:rPr>
          <w:b/>
          <w:bCs/>
          <w:highlight w:val="yellow"/>
          <w:u w:val="single"/>
        </w:rPr>
        <w:t xml:space="preserve">either </w:t>
      </w:r>
      <w:r w:rsidRPr="00D85CF3">
        <w:rPr>
          <w:b/>
          <w:bCs/>
          <w:u w:val="single"/>
        </w:rPr>
        <w:t xml:space="preserve">still </w:t>
      </w:r>
      <w:r w:rsidRPr="00256279">
        <w:rPr>
          <w:b/>
          <w:bCs/>
          <w:highlight w:val="yellow"/>
          <w:u w:val="single"/>
        </w:rPr>
        <w:t>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 xml:space="preserve">Because we’re </w:t>
      </w:r>
      <w:r w:rsidRPr="00D85CF3">
        <w:rPr>
          <w:b/>
          <w:bCs/>
          <w:highlight w:val="yellow"/>
          <w:u w:val="single"/>
        </w:rPr>
        <w:t>vulnerable</w:t>
      </w:r>
      <w:r w:rsidRPr="00D85CF3">
        <w:rPr>
          <w:b/>
          <w:bCs/>
          <w:u w:val="single"/>
        </w:rPr>
        <w:t xml:space="preserve"> on all sides</w:t>
      </w:r>
      <w:r w:rsidRPr="00256279">
        <w:rPr>
          <w:b/>
          <w:bCs/>
          <w:highlight w:val="yellow"/>
          <w:u w:val="single"/>
        </w:rPr>
        <w:t>,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004809B5" w14:textId="77777777" w:rsidR="00341095" w:rsidRDefault="00341095" w:rsidP="00341095">
      <w:pPr>
        <w:pStyle w:val="Heading4"/>
      </w:pPr>
      <w:r>
        <w:t xml:space="preserve">Yes, for real, we mean literally space. </w:t>
      </w:r>
    </w:p>
    <w:p w14:paraId="66A908CB" w14:textId="77777777" w:rsidR="00341095" w:rsidRDefault="00341095" w:rsidP="00341095">
      <w:proofErr w:type="spellStart"/>
      <w:r>
        <w:t>Bevensee</w:t>
      </w:r>
      <w:proofErr w:type="spellEnd"/>
      <w:r>
        <w:t>, Emmi. No Date.  “</w:t>
      </w:r>
      <w:r w:rsidRPr="009311C8">
        <w:t>Anarchists Need Space Because We’re Fighting in All Directions</w:t>
      </w:r>
      <w:r>
        <w:t xml:space="preserve">.” </w:t>
      </w:r>
      <w:hyperlink r:id="rId11" w:history="1">
        <w:r w:rsidRPr="00484CF1">
          <w:rPr>
            <w:rStyle w:val="Hyperlink"/>
          </w:rPr>
          <w:t>https://theanarchistlibrary.org/library/emmi-bevensee-anarchists-need-space-because-we-re-fighting-in-all-directions</w:t>
        </w:r>
      </w:hyperlink>
    </w:p>
    <w:p w14:paraId="7DC33BBF" w14:textId="77777777" w:rsidR="00341095" w:rsidRPr="00063872" w:rsidRDefault="00341095" w:rsidP="00341095">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 xml:space="preserve">makes </w:t>
      </w:r>
      <w:r w:rsidRPr="00D85CF3">
        <w:rPr>
          <w:rFonts w:ascii="Helvetica Neue" w:hAnsi="Helvetica Neue"/>
          <w:b/>
          <w:bCs/>
          <w:color w:val="333333"/>
          <w:sz w:val="21"/>
          <w:szCs w:val="21"/>
          <w:u w:val="single"/>
        </w:rPr>
        <w:t xml:space="preserve">the available </w:t>
      </w:r>
      <w:r w:rsidRPr="00D85CF3">
        <w:rPr>
          <w:rFonts w:ascii="Helvetica Neue" w:hAnsi="Helvetica Neue"/>
          <w:b/>
          <w:bCs/>
          <w:color w:val="333333"/>
          <w:sz w:val="21"/>
          <w:szCs w:val="21"/>
          <w:highlight w:val="yellow"/>
          <w:u w:val="single"/>
        </w:rPr>
        <w:t>places</w:t>
      </w:r>
      <w:r w:rsidRPr="00D85CF3">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 xml:space="preserve">to build </w:t>
      </w:r>
      <w:r w:rsidRPr="00D85CF3">
        <w:rPr>
          <w:rFonts w:ascii="Helvetica Neue" w:hAnsi="Helvetica Neue"/>
          <w:b/>
          <w:bCs/>
          <w:color w:val="333333"/>
          <w:sz w:val="21"/>
          <w:szCs w:val="21"/>
          <w:u w:val="single"/>
        </w:rPr>
        <w:t xml:space="preserve">much </w:t>
      </w:r>
      <w:r w:rsidRPr="00267C8F">
        <w:rPr>
          <w:rFonts w:ascii="Helvetica Neue" w:hAnsi="Helvetica Neue"/>
          <w:b/>
          <w:bCs/>
          <w:color w:val="333333"/>
          <w:sz w:val="21"/>
          <w:szCs w:val="21"/>
          <w:highlight w:val="yellow"/>
          <w:u w:val="single"/>
        </w:rPr>
        <w:t>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w:t>
      </w:r>
      <w:r w:rsidRPr="004E5CC9">
        <w:rPr>
          <w:rFonts w:ascii="Helvetica Neue" w:hAnsi="Helvetica Neue"/>
          <w:b/>
          <w:bCs/>
          <w:color w:val="333333"/>
          <w:sz w:val="21"/>
          <w:szCs w:val="21"/>
          <w:u w:val="single"/>
        </w:rPr>
        <w:lastRenderedPageBreak/>
        <w:t xml:space="preserve">that anarchists could have our own spaceships and be exploring and setting up shop on distant rocks might seem absurd now, but </w:t>
      </w:r>
      <w:r w:rsidRPr="00D85CF3">
        <w:rPr>
          <w:rFonts w:ascii="Helvetica Neue" w:hAnsi="Helvetica Neue"/>
          <w:b/>
          <w:bCs/>
          <w:color w:val="333333"/>
          <w:sz w:val="21"/>
          <w:szCs w:val="21"/>
          <w:u w:val="single"/>
        </w:rPr>
        <w:t xml:space="preserve">it’s an </w:t>
      </w:r>
      <w:r w:rsidRPr="00D85CF3">
        <w:rPr>
          <w:rFonts w:ascii="Helvetica Neue" w:hAnsi="Helvetica Neue"/>
          <w:b/>
          <w:bCs/>
          <w:color w:val="333333"/>
          <w:sz w:val="21"/>
          <w:szCs w:val="21"/>
          <w:highlight w:val="yellow"/>
          <w:u w:val="single"/>
        </w:rPr>
        <w:t>eventuality</w:t>
      </w:r>
      <w:r w:rsidRPr="004E5CC9">
        <w:rPr>
          <w:rFonts w:ascii="Helvetica Neue" w:hAnsi="Helvetica Neue"/>
          <w:b/>
          <w:bCs/>
          <w:color w:val="333333"/>
          <w:sz w:val="21"/>
          <w:szCs w:val="21"/>
          <w:u w:val="single"/>
        </w:rPr>
        <w:t xml:space="preserve"> in time.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t>
      </w:r>
      <w:proofErr w:type="gramStart"/>
      <w:r w:rsidRPr="0038328E">
        <w:rPr>
          <w:rFonts w:ascii="Helvetica Neue" w:hAnsi="Helvetica Neue"/>
          <w:color w:val="333333"/>
          <w:sz w:val="16"/>
          <w:szCs w:val="21"/>
        </w:rPr>
        <w:t>we’re can’t introduce</w:t>
      </w:r>
      <w:proofErr w:type="gramEnd"/>
      <w:r w:rsidRPr="0038328E">
        <w:rPr>
          <w:rFonts w:ascii="Helvetica Neue" w:hAnsi="Helvetica Neue"/>
          <w:color w:val="333333"/>
          <w:sz w:val="16"/>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 xml:space="preserve">state </w:t>
      </w:r>
      <w:r w:rsidRPr="00BC0BB0">
        <w:rPr>
          <w:rFonts w:ascii="Helvetica Neue" w:hAnsi="Helvetica Neue"/>
          <w:b/>
          <w:bCs/>
          <w:color w:val="333333"/>
          <w:sz w:val="21"/>
          <w:szCs w:val="21"/>
          <w:u w:val="single"/>
        </w:rPr>
        <w:t>thugs</w:t>
      </w:r>
      <w:r w:rsidRPr="004E5CC9">
        <w:rPr>
          <w:rFonts w:ascii="Helvetica Neue" w:hAnsi="Helvetica Neue"/>
          <w:b/>
          <w:bCs/>
          <w:color w:val="333333"/>
          <w:sz w:val="21"/>
          <w:szCs w:val="21"/>
          <w:u w:val="single"/>
        </w:rPr>
        <w:t xml:space="preserve">. Or if there are signs of life, because anarchists </w:t>
      </w:r>
      <w:proofErr w:type="gramStart"/>
      <w:r w:rsidRPr="004E5CC9">
        <w:rPr>
          <w:rFonts w:ascii="Helvetica Neue" w:hAnsi="Helvetica Neue"/>
          <w:b/>
          <w:bCs/>
          <w:color w:val="333333"/>
          <w:sz w:val="21"/>
          <w:szCs w:val="21"/>
          <w:u w:val="single"/>
        </w:rPr>
        <w:t>actually care</w:t>
      </w:r>
      <w:proofErr w:type="gramEnd"/>
      <w:r w:rsidRPr="004E5CC9">
        <w:rPr>
          <w:rFonts w:ascii="Helvetica Neue" w:hAnsi="Helvetica Neue"/>
          <w:b/>
          <w:bCs/>
          <w:color w:val="333333"/>
          <w:sz w:val="21"/>
          <w:szCs w:val="21"/>
          <w:u w:val="single"/>
        </w:rPr>
        <w:t xml:space="preserve"> about deeply rooted ethics, we’ll be thoughtful and considerate about what our presence could mean. We need to play to our strengths. </w:t>
      </w:r>
      <w:r w:rsidRPr="0038328E">
        <w:rPr>
          <w:rFonts w:ascii="Helvetica Neue" w:hAnsi="Helvetica Neue"/>
          <w:color w:val="333333"/>
          <w:sz w:val="16"/>
          <w:szCs w:val="21"/>
        </w:rPr>
        <w:t xml:space="preserve">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w:t>
      </w:r>
      <w:proofErr w:type="gramStart"/>
      <w:r w:rsidRPr="0038328E">
        <w:rPr>
          <w:rFonts w:ascii="Helvetica Neue" w:hAnsi="Helvetica Neue"/>
          <w:color w:val="333333"/>
          <w:sz w:val="16"/>
          <w:szCs w:val="21"/>
        </w:rPr>
        <w:t>more or less do</w:t>
      </w:r>
      <w:proofErr w:type="gramEnd"/>
      <w:r w:rsidRPr="0038328E">
        <w:rPr>
          <w:rFonts w:ascii="Helvetica Neue" w:hAnsi="Helvetica Neue"/>
          <w:color w:val="333333"/>
          <w:sz w:val="16"/>
          <w:szCs w:val="21"/>
        </w:rPr>
        <w:t xml:space="preserve"> our own thing. We would obviously still need to be able to defend </w:t>
      </w:r>
      <w:proofErr w:type="gramStart"/>
      <w:r w:rsidRPr="0038328E">
        <w:rPr>
          <w:rFonts w:ascii="Helvetica Neue" w:hAnsi="Helvetica Neue"/>
          <w:color w:val="333333"/>
          <w:sz w:val="16"/>
          <w:szCs w:val="21"/>
        </w:rPr>
        <w:t>ourselves</w:t>
      </w:r>
      <w:proofErr w:type="gramEnd"/>
      <w:r w:rsidRPr="0038328E">
        <w:rPr>
          <w:rFonts w:ascii="Helvetica Neue" w:hAnsi="Helvetica Neue"/>
          <w:color w:val="333333"/>
          <w:sz w:val="16"/>
          <w:szCs w:val="21"/>
        </w:rPr>
        <w:t xml:space="preserve"> but we can completely disentangle ourselves from the imperial geopolitical games of earth. To those ends, we should avoid trying to militaristically seize territories whenever possible because it sucks and </w:t>
      </w:r>
      <w:proofErr w:type="gramStart"/>
      <w:r w:rsidRPr="0038328E">
        <w:rPr>
          <w:rFonts w:ascii="Helvetica Neue" w:hAnsi="Helvetica Neue"/>
          <w:color w:val="333333"/>
          <w:sz w:val="16"/>
          <w:szCs w:val="21"/>
        </w:rPr>
        <w:t>again</w:t>
      </w:r>
      <w:proofErr w:type="gramEnd"/>
      <w:r w:rsidRPr="0038328E">
        <w:rPr>
          <w:rFonts w:ascii="Helvetica Neue" w:hAnsi="Helvetica Neue"/>
          <w:color w:val="333333"/>
          <w:sz w:val="16"/>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to ourselves. We can do our thing and </w:t>
      </w:r>
      <w:r w:rsidRPr="00BC0BB0">
        <w:rPr>
          <w:rFonts w:ascii="Helvetica Neue" w:hAnsi="Helvetica Neue"/>
          <w:b/>
          <w:bCs/>
          <w:color w:val="333333"/>
          <w:sz w:val="21"/>
          <w:szCs w:val="21"/>
          <w:u w:val="single"/>
        </w:rPr>
        <w:t xml:space="preserve">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BC0BB0">
        <w:rPr>
          <w:rFonts w:ascii="Helvetica Neue" w:hAnsi="Helvetica Neue"/>
          <w:b/>
          <w:bCs/>
          <w:color w:val="333333"/>
          <w:sz w:val="21"/>
          <w:szCs w:val="21"/>
          <w:u w:val="single"/>
        </w:rPr>
        <w:t xml:space="preserve">vastness of </w:t>
      </w:r>
      <w:r w:rsidRPr="00267C8F">
        <w:rPr>
          <w:rFonts w:ascii="Helvetica Neue" w:hAnsi="Helvetica Neue"/>
          <w:b/>
          <w:bCs/>
          <w:color w:val="333333"/>
          <w:sz w:val="21"/>
          <w:szCs w:val="21"/>
          <w:highlight w:val="yellow"/>
          <w:u w:val="single"/>
        </w:rPr>
        <w:t xml:space="preserve">space gives us </w:t>
      </w:r>
      <w:r w:rsidRPr="00BC0BB0">
        <w:rPr>
          <w:rFonts w:ascii="Helvetica Neue" w:hAnsi="Helvetica Neue"/>
          <w:b/>
          <w:bCs/>
          <w:color w:val="333333"/>
          <w:sz w:val="21"/>
          <w:szCs w:val="21"/>
          <w:u w:val="single"/>
        </w:rPr>
        <w:t xml:space="preserve">more </w:t>
      </w:r>
      <w:r w:rsidRPr="00267C8F">
        <w:rPr>
          <w:rFonts w:ascii="Helvetica Neue" w:hAnsi="Helvetica Neue"/>
          <w:b/>
          <w:bCs/>
          <w:color w:val="333333"/>
          <w:sz w:val="21"/>
          <w:szCs w:val="21"/>
          <w:highlight w:val="yellow"/>
          <w:u w:val="single"/>
        </w:rPr>
        <w:t xml:space="preserve">room </w:t>
      </w:r>
      <w:r w:rsidRPr="00BC0BB0">
        <w:rPr>
          <w:rFonts w:ascii="Helvetica Neue" w:hAnsi="Helvetica Neue"/>
          <w:b/>
          <w:bCs/>
          <w:color w:val="333333"/>
          <w:sz w:val="21"/>
          <w:szCs w:val="21"/>
          <w:u w:val="single"/>
        </w:rPr>
        <w:t>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We can deter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w:t>
      </w:r>
      <w:proofErr w:type="gramStart"/>
      <w:r w:rsidRPr="004E5CC9">
        <w:rPr>
          <w:rFonts w:ascii="Helvetica Neue" w:hAnsi="Helvetica Neue"/>
          <w:b/>
          <w:bCs/>
          <w:color w:val="333333"/>
          <w:sz w:val="21"/>
          <w:szCs w:val="21"/>
          <w:u w:val="single"/>
        </w:rPr>
        <w:t>actually put</w:t>
      </w:r>
      <w:proofErr w:type="gramEnd"/>
      <w:r w:rsidRPr="004E5CC9">
        <w:rPr>
          <w:rFonts w:ascii="Helvetica Neue" w:hAnsi="Helvetica Neue"/>
          <w:b/>
          <w:bCs/>
          <w:color w:val="333333"/>
          <w:sz w:val="21"/>
          <w:szCs w:val="21"/>
          <w:u w:val="single"/>
        </w:rPr>
        <w:t xml:space="preserve"> our ideas into practice </w:t>
      </w:r>
      <w:r w:rsidRPr="00267C8F">
        <w:rPr>
          <w:rFonts w:ascii="Helvetica Neue" w:hAnsi="Helvetica Neue"/>
          <w:b/>
          <w:bCs/>
          <w:color w:val="333333"/>
          <w:sz w:val="21"/>
          <w:szCs w:val="21"/>
          <w:highlight w:val="yellow"/>
          <w:u w:val="single"/>
        </w:rPr>
        <w:t xml:space="preserve">without </w:t>
      </w:r>
      <w:r w:rsidRPr="004E5CC9">
        <w:rPr>
          <w:rFonts w:ascii="Helvetica Neue" w:hAnsi="Helvetica Neue"/>
          <w:b/>
          <w:bCs/>
          <w:color w:val="333333"/>
          <w:sz w:val="21"/>
          <w:szCs w:val="21"/>
          <w:u w:val="single"/>
        </w:rPr>
        <w:t xml:space="preserve">the constant </w:t>
      </w:r>
      <w:r w:rsidRPr="00267C8F">
        <w:rPr>
          <w:rFonts w:ascii="Helvetica Neue" w:hAnsi="Helvetica Neue"/>
          <w:b/>
          <w:bCs/>
          <w:color w:val="333333"/>
          <w:sz w:val="21"/>
          <w:szCs w:val="21"/>
          <w:highlight w:val="yellow"/>
          <w:u w:val="single"/>
        </w:rPr>
        <w:t xml:space="preserve">sabotage of state political repression </w:t>
      </w:r>
      <w:r w:rsidRPr="004E5CC9">
        <w:rPr>
          <w:rFonts w:ascii="Helvetica Neue" w:hAnsi="Helvetica Neue"/>
          <w:b/>
          <w:bCs/>
          <w:color w:val="333333"/>
          <w:sz w:val="21"/>
          <w:szCs w:val="21"/>
          <w:u w:val="single"/>
        </w:rPr>
        <w:t xml:space="preserve">and counterproductive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practices, and victories often make it into the mainstream of society but nonetheless we are often a movement in the margins. This isn’t a defeatist view either. It’s just 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would be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w:t>
      </w:r>
      <w:proofErr w:type="gramStart"/>
      <w:r w:rsidRPr="004E5CC9">
        <w:rPr>
          <w:rFonts w:ascii="Helvetica Neue" w:hAnsi="Helvetica Neue"/>
          <w:b/>
          <w:bCs/>
          <w:color w:val="333333"/>
          <w:sz w:val="21"/>
          <w:szCs w:val="21"/>
          <w:u w:val="single"/>
        </w:rPr>
        <w:t>the vast majority of</w:t>
      </w:r>
      <w:proofErr w:type="gramEnd"/>
      <w:r w:rsidRPr="004E5CC9">
        <w:rPr>
          <w:rFonts w:ascii="Helvetica Neue" w:hAnsi="Helvetica Neue"/>
          <w:b/>
          <w:bCs/>
          <w:color w:val="333333"/>
          <w:sz w:val="21"/>
          <w:szCs w:val="21"/>
          <w:u w:val="single"/>
        </w:rPr>
        <w:t xml:space="preserve">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333711">
        <w:rPr>
          <w:rFonts w:ascii="Helvetica Neue" w:hAnsi="Helvetica Neue"/>
          <w:b/>
          <w:bCs/>
          <w:color w:val="333333"/>
          <w:sz w:val="21"/>
          <w:szCs w:val="21"/>
          <w:u w:val="single"/>
        </w:rPr>
        <w:t xml:space="preserve">if we can scrape together some rock </w:t>
      </w:r>
      <w:proofErr w:type="gramStart"/>
      <w:r w:rsidRPr="00333711">
        <w:rPr>
          <w:rFonts w:ascii="Helvetica Neue" w:hAnsi="Helvetica Neue"/>
          <w:b/>
          <w:bCs/>
          <w:color w:val="333333"/>
          <w:sz w:val="21"/>
          <w:szCs w:val="21"/>
          <w:u w:val="single"/>
        </w:rPr>
        <w:t>hoppers</w:t>
      </w:r>
      <w:proofErr w:type="gramEnd"/>
      <w:r w:rsidRPr="00333711">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The love of space and the love of anarchism are themselves related in the degree to which they provide habitable environments to the other. Much like anarchists, earth itself faces existential risks from all sides.</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w:t>
      </w:r>
      <w:proofErr w:type="gramStart"/>
      <w:r w:rsidRPr="004E5CC9">
        <w:rPr>
          <w:rFonts w:ascii="Helvetica Neue" w:hAnsi="Helvetica Neue"/>
          <w:b/>
          <w:bCs/>
          <w:color w:val="333333"/>
          <w:sz w:val="21"/>
          <w:szCs w:val="21"/>
          <w:u w:val="single"/>
        </w:rPr>
        <w:t>the human race</w:t>
      </w:r>
      <w:proofErr w:type="gramEnd"/>
      <w:r w:rsidRPr="004E5CC9">
        <w:rPr>
          <w:rFonts w:ascii="Helvetica Neue" w:hAnsi="Helvetica Neue"/>
          <w:b/>
          <w:bCs/>
          <w:color w:val="333333"/>
          <w:sz w:val="21"/>
          <w:szCs w:val="21"/>
          <w:u w:val="single"/>
        </w:rPr>
        <w:t xml:space="preserve"> faces massive threats to continuity. </w:t>
      </w:r>
      <w:r w:rsidRPr="00267C8F">
        <w:rPr>
          <w:rFonts w:ascii="Helvetica Neue" w:hAnsi="Helvetica Neue"/>
          <w:b/>
          <w:bCs/>
          <w:color w:val="333333"/>
          <w:sz w:val="21"/>
          <w:szCs w:val="21"/>
          <w:highlight w:val="yellow"/>
          <w:u w:val="single"/>
        </w:rPr>
        <w:t xml:space="preserve">Humans will go to </w:t>
      </w:r>
      <w:r w:rsidRPr="00267C8F">
        <w:rPr>
          <w:rFonts w:ascii="Helvetica Neue" w:hAnsi="Helvetica Neue"/>
          <w:b/>
          <w:bCs/>
          <w:color w:val="333333"/>
          <w:sz w:val="21"/>
          <w:szCs w:val="21"/>
          <w:highlight w:val="yellow"/>
          <w:u w:val="single"/>
        </w:rPr>
        <w:lastRenderedPageBreak/>
        <w:t>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w:t>
      </w:r>
      <w:proofErr w:type="spellStart"/>
      <w:r w:rsidRPr="0038328E">
        <w:rPr>
          <w:rFonts w:ascii="Helvetica Neue" w:hAnsi="Helvetica Neue"/>
          <w:color w:val="333333"/>
          <w:sz w:val="16"/>
          <w:szCs w:val="21"/>
        </w:rPr>
        <w:t>stigmergic</w:t>
      </w:r>
      <w:proofErr w:type="spellEnd"/>
      <w:r w:rsidRPr="0038328E">
        <w:rPr>
          <w:rFonts w:ascii="Helvetica Neue" w:hAnsi="Helvetica Neue"/>
          <w:color w:val="333333"/>
          <w:sz w:val="16"/>
          <w:szCs w:val="21"/>
        </w:rPr>
        <w:t xml:space="preserve"> networks of interconnected minds. We need to technologically, pharmacologically, emotionally, and intellectually widen the bridges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4E5CC9">
        <w:rPr>
          <w:rFonts w:ascii="Helvetica Neue" w:hAnsi="Helvetica Neue"/>
          <w:b/>
          <w:bCs/>
          <w:color w:val="333333"/>
          <w:sz w:val="21"/>
          <w:szCs w:val="21"/>
          <w:u w:val="single"/>
        </w:rPr>
        <w:t xml:space="preserve">We know that </w:t>
      </w:r>
      <w:r w:rsidRPr="0038328E">
        <w:rPr>
          <w:rFonts w:ascii="Helvetica Neue" w:hAnsi="Helvetica Neue"/>
          <w:b/>
          <w:bCs/>
          <w:color w:val="333333"/>
          <w:sz w:val="21"/>
          <w:szCs w:val="21"/>
          <w:highlight w:val="yellow"/>
          <w:u w:val="single"/>
        </w:rPr>
        <w:t>we want and need space and are more than anything just excited to build</w:t>
      </w:r>
      <w:r w:rsidRPr="004E5CC9">
        <w:rPr>
          <w:rFonts w:ascii="Helvetica Neue" w:hAnsi="Helvetica Neue"/>
          <w:b/>
          <w:bCs/>
          <w:color w:val="333333"/>
          <w:sz w:val="21"/>
          <w:szCs w:val="21"/>
          <w:u w:val="single"/>
        </w:rPr>
        <w:t xml:space="preserve"> and dream. We are here for the gritty details. How can we steal or build ships to mine asteroids?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In the anarchist struggle we get tired of fighting battles 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take some space and notice the feeling it gives you. Respite and recharging. A revitalization and centering of our vision and faculties. The playful curiosity is born again 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 xml:space="preserve">Space gives us a chance to transform the struggle into </w:t>
      </w:r>
      <w:r w:rsidRPr="006073F7">
        <w:rPr>
          <w:rFonts w:ascii="Helvetica Neue" w:hAnsi="Helvetica Neue"/>
          <w:b/>
          <w:bCs/>
          <w:color w:val="333333"/>
          <w:sz w:val="21"/>
          <w:szCs w:val="21"/>
          <w:u w:val="single"/>
        </w:rPr>
        <w:t xml:space="preserve">a joyous militancy of </w:t>
      </w:r>
      <w:r w:rsidRPr="0038328E">
        <w:rPr>
          <w:rFonts w:ascii="Helvetica Neue" w:hAnsi="Helvetica Neue"/>
          <w:b/>
          <w:bCs/>
          <w:color w:val="333333"/>
          <w:sz w:val="21"/>
          <w:szCs w:val="21"/>
          <w:highlight w:val="yellow"/>
          <w:u w:val="single"/>
        </w:rPr>
        <w:t>hope</w:t>
      </w:r>
      <w:r w:rsidRPr="004E5CC9">
        <w:rPr>
          <w:rFonts w:ascii="Helvetica Neue" w:hAnsi="Helvetica Neue"/>
          <w:b/>
          <w:bCs/>
          <w:color w:val="333333"/>
          <w:sz w:val="21"/>
          <w:szCs w:val="21"/>
          <w:u w:val="single"/>
        </w:rPr>
        <w:t xml:space="preserve"> capable of exponentiating our goals. </w:t>
      </w:r>
      <w:r w:rsidRPr="006073F7">
        <w:rPr>
          <w:rFonts w:ascii="Helvetica Neue" w:hAnsi="Helvetica Neue"/>
          <w:b/>
          <w:bCs/>
          <w:color w:val="333333"/>
          <w:sz w:val="21"/>
          <w:szCs w:val="21"/>
          <w:u w:val="single"/>
        </w:rPr>
        <w:t xml:space="preserve">And </w:t>
      </w:r>
      <w:r w:rsidRPr="0038328E">
        <w:rPr>
          <w:rFonts w:ascii="Helvetica Neue" w:hAnsi="Helvetica Neue"/>
          <w:b/>
          <w:bCs/>
          <w:color w:val="333333"/>
          <w:sz w:val="21"/>
          <w:szCs w:val="21"/>
          <w:highlight w:val="yellow"/>
          <w:u w:val="single"/>
        </w:rPr>
        <w:t xml:space="preserve">if we don’t </w:t>
      </w:r>
      <w:r w:rsidRPr="006073F7">
        <w:rPr>
          <w:rFonts w:ascii="Helvetica Neue" w:hAnsi="Helvetica Neue"/>
          <w:b/>
          <w:bCs/>
          <w:color w:val="333333"/>
          <w:sz w:val="21"/>
          <w:szCs w:val="21"/>
          <w:u w:val="single"/>
        </w:rPr>
        <w:t xml:space="preserve">do it... </w:t>
      </w:r>
      <w:r w:rsidRPr="0038328E">
        <w:rPr>
          <w:rFonts w:ascii="Helvetica Neue" w:hAnsi="Helvetica Neue"/>
          <w:b/>
          <w:bCs/>
          <w:color w:val="333333"/>
          <w:sz w:val="21"/>
          <w:szCs w:val="21"/>
          <w:highlight w:val="yellow"/>
          <w:u w:val="single"/>
        </w:rPr>
        <w:t>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world and salvaging this one though, 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45D7FB1C" w14:textId="77777777" w:rsidR="00341095" w:rsidRPr="00063872" w:rsidRDefault="00341095" w:rsidP="00341095">
      <w:pPr>
        <w:pStyle w:val="Heading4"/>
        <w:rPr>
          <w:rFonts w:cs="Calibri"/>
          <w:shd w:val="clear" w:color="auto" w:fill="FFFFFF"/>
        </w:rPr>
      </w:pPr>
      <w:bookmarkStart w:id="0" w:name="_Hlk86565104"/>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09C92A3B" w14:textId="77777777" w:rsidR="00341095" w:rsidRPr="00063872" w:rsidRDefault="00341095" w:rsidP="00341095">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0565D0BC" w14:textId="0DE6A1B4" w:rsidR="00341095" w:rsidRDefault="00341095" w:rsidP="00341095">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w:t>
      </w:r>
      <w:r w:rsidRPr="00063872">
        <w:rPr>
          <w:rFonts w:cs="Calibri"/>
          <w:sz w:val="10"/>
        </w:rPr>
        <w:lastRenderedPageBreak/>
        <w:t xml:space="preserve">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6073F7">
        <w:rPr>
          <w:rFonts w:cs="Calibri"/>
          <w:b/>
          <w:bCs/>
          <w:u w:val="single"/>
        </w:rPr>
        <w:t>must</w:t>
      </w:r>
      <w:r w:rsidRPr="006073F7">
        <w:rPr>
          <w:rFonts w:cs="Calibri"/>
          <w:sz w:val="10"/>
        </w:rPr>
        <w:t xml:space="preserve"> – </w:t>
      </w:r>
      <w:r w:rsidRPr="006073F7">
        <w:rPr>
          <w:rFonts w:cs="Calibri"/>
          <w:b/>
          <w:bCs/>
          <w:u w:val="single"/>
        </w:rPr>
        <w:t>be described as</w:t>
      </w:r>
      <w:r w:rsidR="006073F7">
        <w:rPr>
          <w:rFonts w:cs="Calibri"/>
          <w:b/>
          <w:bCs/>
          <w:highlight w:val="yellow"/>
          <w:u w:val="single"/>
        </w:rPr>
        <w:t>[is]</w:t>
      </w:r>
      <w:r w:rsidRPr="006073F7">
        <w:rPr>
          <w:rFonts w:cs="Calibri"/>
          <w:b/>
          <w:bCs/>
          <w:highlight w:val="yellow"/>
          <w:u w:val="single"/>
        </w:rPr>
        <w:t xml:space="preserve"> </w:t>
      </w:r>
      <w:r w:rsidRPr="00063872">
        <w:rPr>
          <w:rFonts w:cs="Calibri"/>
          <w:b/>
          <w:bCs/>
          <w:highlight w:val="yellow"/>
          <w:u w:val="single"/>
        </w:rPr>
        <w:t>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6073F7">
        <w:rPr>
          <w:rFonts w:cs="Calibri"/>
          <w:b/>
          <w:bCs/>
          <w:u w:val="single"/>
        </w:rPr>
        <w:t xml:space="preserve">only a third of the energy in coal is </w:t>
      </w:r>
      <w:proofErr w:type="gramStart"/>
      <w:r w:rsidRPr="006073F7">
        <w:rPr>
          <w:rFonts w:cs="Calibri"/>
          <w:b/>
          <w:bCs/>
          <w:u w:val="single"/>
        </w:rPr>
        <w:t>actually converted</w:t>
      </w:r>
      <w:proofErr w:type="gramEnd"/>
      <w:r w:rsidRPr="006073F7">
        <w:rPr>
          <w:rFonts w:cs="Calibri"/>
          <w:b/>
          <w:bCs/>
          <w:u w:val="single"/>
        </w:rPr>
        <w:t xml:space="preserve"> in the industrial processes </w:t>
      </w:r>
      <w:r w:rsidRPr="00745F92">
        <w:rPr>
          <w:rFonts w:cs="Calibri"/>
          <w:b/>
          <w:bCs/>
          <w:u w:val="single"/>
        </w:rPr>
        <w:t>dedicated thereto: 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946F85">
        <w:rPr>
          <w:rFonts w:cs="Calibri"/>
          <w:b/>
          <w:bCs/>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6073F7">
        <w:rPr>
          <w:rFonts w:cs="Calibri"/>
          <w:b/>
          <w:bCs/>
          <w:u w:val="single"/>
        </w:rPr>
        <w:t xml:space="preserve">it </w:t>
      </w:r>
      <w:r w:rsidRPr="00063872">
        <w:rPr>
          <w:rFonts w:cs="Calibri"/>
          <w:b/>
          <w:bCs/>
          <w:u w:val="single"/>
        </w:rPr>
        <w:t xml:space="preserve">would – </w:t>
      </w:r>
      <w:r w:rsidRPr="006073F7">
        <w:rPr>
          <w:rFonts w:cs="Calibri"/>
          <w:b/>
          <w:bCs/>
          <w:u w:val="single"/>
        </w:rPr>
        <w:t xml:space="preserve">will – inherit </w:t>
      </w:r>
      <w:r w:rsidRPr="00063872">
        <w:rPr>
          <w:rFonts w:cs="Calibri"/>
          <w:b/>
          <w:bCs/>
          <w:highlight w:val="yellow"/>
          <w:u w:val="single"/>
        </w:rPr>
        <w:t>productive forces inextricable from mass, trans-species death</w:t>
      </w:r>
      <w:r w:rsidRPr="00063872">
        <w:rPr>
          <w:rFonts w:cs="Calibri"/>
          <w:b/>
          <w:bCs/>
          <w:u w:val="single"/>
        </w:rPr>
        <w:t xml:space="preserve">. </w:t>
      </w:r>
      <w:r w:rsidRPr="006073F7">
        <w:rPr>
          <w:rFonts w:cs="Calibri"/>
          <w:b/>
          <w:bCs/>
          <w:u w:val="single"/>
        </w:rPr>
        <w:t xml:space="preserve">This </w:t>
      </w:r>
      <w:r w:rsidRPr="00063872">
        <w:rPr>
          <w:rFonts w:cs="Calibri"/>
          <w:b/>
          <w:bCs/>
          <w:highlight w:val="yellow"/>
          <w:u w:val="single"/>
        </w:rPr>
        <w:t>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w:t>
      </w:r>
      <w:r w:rsidRPr="00AF17AB">
        <w:rPr>
          <w:rFonts w:cs="Calibri"/>
          <w:b/>
          <w:bCs/>
          <w:u w:val="single"/>
        </w:rPr>
        <w:t xml:space="preserve">planetary </w:t>
      </w:r>
      <w:r w:rsidRPr="00063872">
        <w:rPr>
          <w:rFonts w:cs="Calibri"/>
          <w:b/>
          <w:bCs/>
          <w:highlight w:val="yellow"/>
          <w:u w:val="single"/>
        </w:rPr>
        <w:t xml:space="preserve">disaster is to inflict an earth-sized blow on capitalist industry. It is to choose between burning a 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town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063872">
        <w:rPr>
          <w:rFonts w:cs="Calibri"/>
          <w:b/>
          <w:bCs/>
          <w:highlight w:val="yellow"/>
          <w:u w:val="single"/>
        </w:rPr>
        <w:t>Stochastic weather events accumulate. Birds fall dead from the sky</w:t>
      </w:r>
      <w:r w:rsidRPr="00063872">
        <w:rPr>
          <w:rFonts w:cs="Calibri"/>
          <w:b/>
          <w:bCs/>
          <w:u w:val="single"/>
        </w:rPr>
        <w:t>.</w:t>
      </w:r>
      <w:r w:rsidRPr="00063872">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rFonts w:cs="Calibri"/>
          <w:sz w:val="10"/>
        </w:rPr>
        <w:t>civilisation</w:t>
      </w:r>
      <w:proofErr w:type="spellEnd"/>
      <w:r w:rsidRPr="00063872">
        <w:rPr>
          <w:rFonts w:cs="Calibri"/>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w:t>
      </w:r>
      <w:r w:rsidRPr="00063872">
        <w:rPr>
          <w:rFonts w:cs="Calibri"/>
          <w:sz w:val="10"/>
        </w:rPr>
        <w:lastRenderedPageBreak/>
        <w:t xml:space="preserve">Americans describing themselves as ‘worried’ about climate change, and it has been a long two years for that fear to wax. </w:t>
      </w:r>
      <w:r w:rsidRPr="00FE5E72">
        <w:rPr>
          <w:rFonts w:cs="Calibri"/>
          <w:b/>
          <w:bCs/>
          <w:u w:val="single"/>
        </w:rPr>
        <w:t xml:space="preserve">The </w:t>
      </w:r>
      <w:r w:rsidRPr="00FE5E72">
        <w:rPr>
          <w:rFonts w:cs="Calibri"/>
          <w:b/>
          <w:bCs/>
          <w:highlight w:val="yellow"/>
          <w:u w:val="single"/>
        </w:rPr>
        <w:t>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FE5E72">
        <w:rPr>
          <w:rFonts w:cs="Calibri"/>
          <w:b/>
          <w:bCs/>
          <w:u w:val="single"/>
        </w:rPr>
        <w:t xml:space="preserve">is </w:t>
      </w:r>
      <w:r w:rsidRPr="00FE5E72">
        <w:rPr>
          <w:rFonts w:cs="Calibri"/>
          <w:b/>
          <w:bCs/>
          <w:highlight w:val="yellow"/>
          <w:u w:val="single"/>
        </w:rPr>
        <w:t>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FE5E72">
        <w:rPr>
          <w:rFonts w:cs="Calibri"/>
          <w:b/>
          <w:bCs/>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063872">
        <w:rPr>
          <w:rFonts w:cs="Calibri"/>
          <w:b/>
          <w:bCs/>
          <w:highlight w:val="yellow"/>
          <w:u w:val="single"/>
        </w:rPr>
        <w:t xml:space="preserve">The question of human survival is inextricable from that of what sort of humans we should be. By 2070, </w:t>
      </w:r>
      <w:r w:rsidRPr="00FE5E72">
        <w:rPr>
          <w:rFonts w:cs="Calibri"/>
          <w:b/>
          <w:bCs/>
          <w:u w:val="single"/>
        </w:rPr>
        <w:t>MIT research says</w:t>
      </w:r>
      <w:r w:rsidRPr="00063872">
        <w:rPr>
          <w:rFonts w:cs="Calibri"/>
          <w:b/>
          <w:bCs/>
          <w:highlight w:val="yellow"/>
          <w:u w:val="single"/>
        </w:rPr>
        <w:t xml:space="preserve">, the new </w:t>
      </w:r>
      <w:r w:rsidRPr="00FE5E72">
        <w:rPr>
          <w:rFonts w:cs="Calibri"/>
          <w:b/>
          <w:bCs/>
          <w:highlight w:val="yellow"/>
          <w:u w:val="single"/>
        </w:rPr>
        <w:t>norm</w:t>
      </w:r>
      <w:r w:rsidRPr="00FE5E72">
        <w:rPr>
          <w:rFonts w:cs="Calibri"/>
          <w:b/>
          <w:bCs/>
          <w:u w:val="single"/>
        </w:rPr>
        <w:t xml:space="preserve"> </w:t>
      </w:r>
      <w:r w:rsidRPr="00FE5E72">
        <w:rPr>
          <w:rFonts w:cs="Calibri"/>
          <w:b/>
          <w:bCs/>
          <w:highlight w:val="yellow"/>
          <w:u w:val="single"/>
        </w:rPr>
        <w:t>for</w:t>
      </w:r>
      <w:r w:rsidRPr="00FE5E72">
        <w:rPr>
          <w:rFonts w:cs="Calibri"/>
          <w:b/>
          <w:bCs/>
          <w:u w:val="single"/>
        </w:rPr>
        <w:t xml:space="preserve"> ‘many </w:t>
      </w:r>
      <w:proofErr w:type="gramStart"/>
      <w:r w:rsidRPr="00FE5E72">
        <w:rPr>
          <w:rFonts w:cs="Calibri"/>
          <w:b/>
          <w:bCs/>
          <w:u w:val="single"/>
        </w:rPr>
        <w:t>billions’</w:t>
      </w:r>
      <w:proofErr w:type="gramEnd"/>
      <w:r w:rsidRPr="00FE5E72">
        <w:rPr>
          <w:rFonts w:cs="Calibri"/>
          <w:b/>
          <w:bCs/>
          <w:u w:val="single"/>
        </w:rPr>
        <w:t xml:space="preserve"> of </w:t>
      </w:r>
      <w:r w:rsidRPr="00063872">
        <w:rPr>
          <w:rFonts w:cs="Calibri"/>
          <w:b/>
          <w:bCs/>
          <w:highlight w:val="yellow"/>
          <w:u w:val="single"/>
        </w:rPr>
        <w:t xml:space="preserve">people will be impossibly high temperatures that </w:t>
      </w:r>
      <w:r w:rsidRPr="00FE5E72">
        <w:rPr>
          <w:rFonts w:cs="Calibri"/>
          <w:b/>
          <w:bCs/>
          <w:u w:val="single"/>
        </w:rPr>
        <w:t xml:space="preserve">will </w:t>
      </w:r>
      <w:r w:rsidRPr="00063872">
        <w:rPr>
          <w:rFonts w:cs="Calibri"/>
          <w:b/>
          <w:bCs/>
          <w:highlight w:val="yellow"/>
          <w:u w:val="single"/>
        </w:rPr>
        <w:t xml:space="preserve">kill less fit people and </w:t>
      </w:r>
      <w:r w:rsidRPr="00FE5E72">
        <w:rPr>
          <w:rFonts w:cs="Calibri"/>
          <w:b/>
          <w:bCs/>
          <w:u w:val="single"/>
        </w:rPr>
        <w:t xml:space="preserve">make </w:t>
      </w:r>
      <w:r w:rsidRPr="00063872">
        <w:rPr>
          <w:rFonts w:cs="Calibri"/>
          <w:b/>
          <w:bCs/>
          <w:highlight w:val="yellow"/>
          <w:u w:val="single"/>
        </w:rPr>
        <w:t>outdoor work impossible</w:t>
      </w:r>
      <w:r w:rsidRPr="00063872">
        <w:rPr>
          <w:rFonts w:cs="Calibri"/>
          <w:b/>
          <w:bCs/>
          <w:u w:val="single"/>
        </w:rPr>
        <w:t xml:space="preserve">. Half a billion will experience temperatures that would ‘kill even healthy people in the shade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9C408A">
        <w:rPr>
          <w:rFonts w:cs="Calibri"/>
          <w:b/>
          <w:bCs/>
          <w:u w:val="single"/>
        </w:rPr>
        <w:t xml:space="preserve">such pressures are coming for us, as powerful as the asteroid strike </w:t>
      </w:r>
      <w:r w:rsidRPr="00063872">
        <w:rPr>
          <w:rFonts w:cs="Calibri"/>
          <w:b/>
          <w:bCs/>
          <w:u w:val="single"/>
        </w:rPr>
        <w:t xml:space="preserve">behind the Cretaceous-Paleogene mass extinction. </w:t>
      </w:r>
      <w:r w:rsidRPr="009C408A">
        <w:rPr>
          <w:rFonts w:cs="Calibri"/>
          <w:b/>
          <w:bCs/>
          <w:highlight w:val="yellow"/>
          <w:u w:val="single"/>
        </w:rPr>
        <w:t>We</w:t>
      </w:r>
      <w:r w:rsidRPr="00063872">
        <w:rPr>
          <w:rFonts w:cs="Calibri"/>
          <w:b/>
          <w:bCs/>
          <w:u w:val="single"/>
        </w:rPr>
        <w:t xml:space="preserv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E0571B9" w14:textId="1D91C3C5" w:rsidR="00341095" w:rsidRDefault="00341095" w:rsidP="00341095">
      <w:pPr>
        <w:pStyle w:val="Heading4"/>
      </w:pPr>
      <w:r>
        <w:t>The alternative is an anarchist space program making us space pirates. Revolution on earth is doomed. We don’t need to solve</w:t>
      </w:r>
      <w:r w:rsidR="006073F7">
        <w:t xml:space="preserve">, </w:t>
      </w:r>
      <w:proofErr w:type="spellStart"/>
      <w:r w:rsidR="006073F7">
        <w:t>Debord</w:t>
      </w:r>
      <w:proofErr w:type="spellEnd"/>
      <w:r w:rsidR="006073F7">
        <w:t xml:space="preserve"> 20.</w:t>
      </w:r>
    </w:p>
    <w:p w14:paraId="21E88D3E" w14:textId="77777777" w:rsidR="00341095" w:rsidRDefault="00341095" w:rsidP="00341095">
      <w:proofErr w:type="spellStart"/>
      <w:r w:rsidRPr="009311C8">
        <w:t>Debord</w:t>
      </w:r>
      <w:proofErr w:type="spellEnd"/>
      <w:r w:rsidRPr="009311C8">
        <w:t>, Syzygy.</w:t>
      </w:r>
      <w:r>
        <w:t xml:space="preserve"> 2020</w:t>
      </w:r>
      <w:r w:rsidRPr="009311C8">
        <w:t xml:space="preserve"> “Another Galaxy for Another Life.” </w:t>
      </w:r>
      <w:r>
        <w:t xml:space="preserve"> </w:t>
      </w:r>
      <w:hyperlink r:id="rId12" w:history="1">
        <w:r w:rsidRPr="00484CF1">
          <w:rPr>
            <w:rStyle w:val="Hyperlink"/>
          </w:rPr>
          <w:t>https://theanarchistlibrary.org/library/syzygy-debord-another-galaxy-for-another-life</w:t>
        </w:r>
      </w:hyperlink>
    </w:p>
    <w:p w14:paraId="717F3E7D" w14:textId="77777777" w:rsidR="00341095" w:rsidRPr="00922C7A" w:rsidRDefault="00341095" w:rsidP="00341095">
      <w:pPr>
        <w:rPr>
          <w:b/>
          <w:bCs/>
          <w:u w:val="single"/>
        </w:rPr>
      </w:pPr>
      <w:r w:rsidRPr="00656526">
        <w:rPr>
          <w:sz w:val="16"/>
        </w:rPr>
        <w:t xml:space="preserve">Closed Doors Brings Open Minds </w:t>
      </w:r>
      <w:r w:rsidRPr="00FE5E72">
        <w:rPr>
          <w:b/>
          <w:bCs/>
          <w:u w:val="single"/>
        </w:rPr>
        <w:t xml:space="preserve">Life on </w:t>
      </w:r>
      <w:r w:rsidRPr="0095348D">
        <w:rPr>
          <w:b/>
          <w:bCs/>
          <w:highlight w:val="yellow"/>
          <w:u w:val="single"/>
        </w:rPr>
        <w:t xml:space="preserve">this planet </w:t>
      </w:r>
      <w:r w:rsidRPr="00FE5E72">
        <w:rPr>
          <w:b/>
          <w:bCs/>
          <w:u w:val="single"/>
        </w:rPr>
        <w:t>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FE5E72">
        <w:rPr>
          <w:b/>
          <w:bCs/>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w:t>
      </w:r>
      <w:r w:rsidRPr="00FE5E72">
        <w:rPr>
          <w:b/>
          <w:bCs/>
          <w:u w:val="single"/>
        </w:rPr>
        <w:t xml:space="preserve">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w:t>
      </w:r>
      <w:r w:rsidRPr="00656526">
        <w:rPr>
          <w:sz w:val="16"/>
        </w:rPr>
        <w:lastRenderedPageBreak/>
        <w:t xml:space="preserve">Earth cowards cling to their faith of monetary riches.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FE5E72">
        <w:rPr>
          <w:b/>
          <w:bCs/>
          <w:u w:val="single"/>
        </w:rPr>
        <w:t>If the gravitationally oppressed are not ready to raise the launchpad, this is a problem of the gravitationally oppressed</w:t>
      </w:r>
      <w:r w:rsidRPr="00656526">
        <w:rPr>
          <w:sz w:val="16"/>
        </w:rPr>
        <w:t>.</w:t>
      </w:r>
      <w:hyperlink r:id="rId13"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w:t>
      </w:r>
      <w:r w:rsidRPr="00FE5E72">
        <w:rPr>
          <w:b/>
          <w:bCs/>
          <w:u w:val="single"/>
        </w:rPr>
        <w:t xml:space="preserve">mere </w:t>
      </w:r>
      <w:r w:rsidRPr="0095348D">
        <w:rPr>
          <w:b/>
          <w:bCs/>
          <w:highlight w:val="yellow"/>
          <w:u w:val="single"/>
        </w:rPr>
        <w:t xml:space="preserve">corrections </w:t>
      </w:r>
      <w:r w:rsidRPr="00FE5E72">
        <w:rPr>
          <w:b/>
          <w:bCs/>
          <w:u w:val="single"/>
        </w:rPr>
        <w:t xml:space="preserve">and additives </w:t>
      </w:r>
      <w:r w:rsidRPr="0095348D">
        <w:rPr>
          <w:b/>
          <w:bCs/>
          <w:highlight w:val="yellow"/>
          <w:u w:val="single"/>
        </w:rPr>
        <w:t xml:space="preserve">to the </w:t>
      </w:r>
      <w:r w:rsidRPr="00FE5E72">
        <w:rPr>
          <w:b/>
          <w:bCs/>
          <w:u w:val="single"/>
        </w:rPr>
        <w:t xml:space="preserve">initial </w:t>
      </w:r>
      <w:r w:rsidRPr="0095348D">
        <w:rPr>
          <w:b/>
          <w:bCs/>
          <w:highlight w:val="yellow"/>
          <w:u w:val="single"/>
        </w:rPr>
        <w:t>thesis of capitalism. Nothing truly changes</w:t>
      </w:r>
      <w:r w:rsidRPr="00F222D9">
        <w:rPr>
          <w:b/>
          <w:bCs/>
          <w:u w:val="single"/>
        </w:rPr>
        <w:t xml:space="preserve">. </w:t>
      </w:r>
      <w:r w:rsidRPr="00656526">
        <w:rPr>
          <w:sz w:val="16"/>
        </w:rPr>
        <w:t>Not even in what you feel</w:t>
      </w:r>
      <w:r w:rsidRPr="00FE5E72">
        <w:rPr>
          <w:sz w:val="16"/>
          <w:highlight w:val="yellow"/>
        </w:rPr>
        <w:t>.</w:t>
      </w:r>
      <w:r w:rsidRPr="00656526">
        <w:rPr>
          <w:sz w:val="16"/>
        </w:rPr>
        <w:t xml:space="preserve">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w:t>
      </w:r>
      <w:proofErr w:type="gramStart"/>
      <w:r w:rsidRPr="00656526">
        <w:rPr>
          <w:sz w:val="16"/>
        </w:rPr>
        <w:t>So</w:t>
      </w:r>
      <w:proofErr w:type="gramEnd"/>
      <w:r w:rsidRPr="00656526">
        <w:rPr>
          <w:sz w:val="16"/>
        </w:rPr>
        <w:t xml:space="preserve">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proofErr w:type="gramStart"/>
      <w:r w:rsidRPr="00F222D9">
        <w:rPr>
          <w:b/>
          <w:bCs/>
          <w:u w:val="single"/>
        </w:rPr>
        <w:t>However</w:t>
      </w:r>
      <w:proofErr w:type="gramEnd"/>
      <w:r w:rsidRPr="00F222D9">
        <w:rPr>
          <w:b/>
          <w:bCs/>
          <w:u w:val="single"/>
        </w:rPr>
        <w:t xml:space="preserve"> much it hurts to hope for the impossible, to imagine a future we don’t believe in (the Earth being saved, Global revolution, etc.), what matters is the </w:t>
      </w:r>
      <w:r w:rsidRPr="00FE5E72">
        <w:rPr>
          <w:b/>
          <w:bCs/>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FE5E72">
        <w:rPr>
          <w:b/>
          <w:bCs/>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we are not advocating a definitive plan for leaving this planet or for what ought to be done in space. It is left to the </w:t>
      </w:r>
      <w:r w:rsidRPr="00F222D9">
        <w:rPr>
          <w:b/>
          <w:bCs/>
          <w:u w:val="single"/>
        </w:rPr>
        <w:lastRenderedPageBreak/>
        <w:t>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Astronauts of all determinations, unite! We have a world to lose, but a universe to gain!</w:t>
      </w:r>
    </w:p>
    <w:bookmarkEnd w:id="0"/>
    <w:p w14:paraId="398D3FBD" w14:textId="77777777" w:rsidR="00341095" w:rsidRPr="00063872" w:rsidRDefault="00341095" w:rsidP="00341095">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7AD31916" w14:textId="77777777" w:rsidR="00341095" w:rsidRPr="00063872" w:rsidRDefault="00341095" w:rsidP="00341095">
      <w:pPr>
        <w:rPr>
          <w:rFonts w:cs="Calibri"/>
        </w:rPr>
      </w:pPr>
      <w:r w:rsidRPr="00063872">
        <w:rPr>
          <w:rFonts w:cs="Calibri"/>
        </w:rPr>
        <w:t xml:space="preserve">Dean, Jodi. Comrade: An essay on political belonging. Verso, 2019. // LHP BT + LHP PS </w:t>
      </w:r>
    </w:p>
    <w:p w14:paraId="0F76629F" w14:textId="77777777" w:rsidR="00341095" w:rsidRPr="00063872" w:rsidRDefault="00341095" w:rsidP="00341095">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4">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This subject isn’t the cause 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063872">
        <w:rPr>
          <w:rFonts w:cs="Calibri"/>
          <w:b/>
          <w:color w:val="000000"/>
          <w:highlight w:val="yellow"/>
          <w:u w:val="single"/>
        </w:rPr>
        <w:t>an “exercise of fidelity</w:t>
      </w:r>
      <w:r w:rsidRPr="00063872">
        <w:rPr>
          <w:rFonts w:cs="Calibri"/>
          <w:color w:val="000000"/>
          <w:sz w:val="8"/>
        </w:rPr>
        <w:t>.”</w:t>
      </w:r>
      <w:hyperlink r:id="rId15">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16">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7">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8">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19">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20">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1">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2">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lastRenderedPageBreak/>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3">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w:t>
      </w:r>
      <w:proofErr w:type="gramStart"/>
      <w:r w:rsidRPr="00063872">
        <w:rPr>
          <w:rFonts w:cs="Calibri"/>
          <w:color w:val="000000"/>
          <w:sz w:val="8"/>
        </w:rPr>
        <w:t>has to</w:t>
      </w:r>
      <w:proofErr w:type="gramEnd"/>
      <w:r w:rsidRPr="00063872">
        <w:rPr>
          <w:rFonts w:cs="Calibri"/>
          <w:color w:val="000000"/>
          <w:sz w:val="8"/>
        </w:rPr>
        <w:t xml:space="preserve">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The party is the organized body of truth that mediates their relationship. This mediation makes clear what is expected of comrades—</w:t>
      </w:r>
      <w:r w:rsidRPr="00063872">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w:t>
      </w:r>
      <w:proofErr w:type="spellStart"/>
      <w:r w:rsidRPr="00063872">
        <w:rPr>
          <w:rFonts w:cs="Calibri"/>
          <w:color w:val="000000"/>
          <w:sz w:val="8"/>
        </w:rPr>
        <w:t>Iranoff</w:t>
      </w:r>
      <w:proofErr w:type="spellEnd"/>
      <w:r w:rsidRPr="00063872">
        <w:rPr>
          <w:rFonts w:cs="Calibri"/>
          <w:color w:val="000000"/>
          <w:sz w:val="8"/>
        </w:rPr>
        <w:t xml:space="preserve">,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have not been doing the work expected of comrades, which is why Moscow sent </w:t>
      </w:r>
      <w:proofErr w:type="spellStart"/>
      <w:r w:rsidRPr="00063872">
        <w:rPr>
          <w:rFonts w:cs="Calibri"/>
          <w:color w:val="000000"/>
          <w:sz w:val="8"/>
        </w:rPr>
        <w:t>Yakushova</w:t>
      </w:r>
      <w:proofErr w:type="spellEnd"/>
      <w:r w:rsidRPr="00063872">
        <w:rPr>
          <w:rFonts w:cs="Calibri"/>
          <w:color w:val="000000"/>
          <w:sz w:val="8"/>
        </w:rPr>
        <w:t xml:space="preserve"> to oversee them in Paris. That </w:t>
      </w:r>
      <w:proofErr w:type="spellStart"/>
      <w:r w:rsidRPr="00063872">
        <w:rPr>
          <w:rFonts w:cs="Calibri"/>
          <w:color w:val="000000"/>
          <w:sz w:val="8"/>
        </w:rPr>
        <w:t>Kopalski</w:t>
      </w:r>
      <w:proofErr w:type="spellEnd"/>
      <w:r w:rsidRPr="00063872">
        <w:rPr>
          <w:rFonts w:cs="Calibri"/>
          <w:color w:val="000000"/>
          <w:sz w:val="8"/>
        </w:rPr>
        <w:t xml:space="preserve"> says they would have greeted her with flowers demonstrates their </w:t>
      </w:r>
      <w:proofErr w:type="spellStart"/>
      <w:r w:rsidRPr="00063872">
        <w:rPr>
          <w:rFonts w:cs="Calibri"/>
          <w:i/>
          <w:color w:val="000000"/>
          <w:sz w:val="8"/>
        </w:rPr>
        <w:t>embourgeoisment</w:t>
      </w:r>
      <w:proofErr w:type="spellEnd"/>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063872">
        <w:rPr>
          <w:rFonts w:cs="Calibri"/>
          <w:b/>
          <w:color w:val="000000"/>
          <w:highlight w:val="yellow"/>
          <w:u w:val="single"/>
        </w:rPr>
        <w:t>no one is a comrade on their own</w:t>
      </w:r>
      <w:r w:rsidRPr="00063872">
        <w:rPr>
          <w:rFonts w:cs="Calibri"/>
          <w:b/>
          <w:color w:val="000000"/>
          <w:u w:val="single"/>
        </w:rPr>
        <w:t xml:space="preserve">. </w:t>
      </w:r>
      <w:r w:rsidRPr="00063872">
        <w:rPr>
          <w:rFonts w:cs="Calibri"/>
          <w:b/>
          <w:color w:val="000000"/>
          <w:highlight w:val="yellow"/>
          <w:u w:val="single"/>
        </w:rPr>
        <w:t>Practices of comradeship are</w:t>
      </w:r>
      <w:r w:rsidRPr="00063872">
        <w:rPr>
          <w:rFonts w:cs="Calibri"/>
          <w:b/>
          <w:color w:val="000000"/>
          <w:u w:val="single"/>
        </w:rPr>
        <w:t xml:space="preserve"> coordinated, </w:t>
      </w:r>
      <w:r w:rsidRPr="00063872">
        <w:rPr>
          <w:rFonts w:cs="Calibri"/>
          <w:b/>
          <w:color w:val="000000"/>
          <w:highlight w:val="yellow"/>
          <w:u w:val="single"/>
        </w:rPr>
        <w:t>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4838E4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10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7AB"/>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711"/>
    <w:rsid w:val="00335A23"/>
    <w:rsid w:val="00340707"/>
    <w:rsid w:val="00341095"/>
    <w:rsid w:val="00341C61"/>
    <w:rsid w:val="0034284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617"/>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3F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F9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F8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08A"/>
    <w:rsid w:val="009C5FF7"/>
    <w:rsid w:val="009C6292"/>
    <w:rsid w:val="009D15DB"/>
    <w:rsid w:val="009D3133"/>
    <w:rsid w:val="009E160D"/>
    <w:rsid w:val="009F13A7"/>
    <w:rsid w:val="009F1CBB"/>
    <w:rsid w:val="009F3305"/>
    <w:rsid w:val="009F6FB2"/>
    <w:rsid w:val="00A071C0"/>
    <w:rsid w:val="00A22670"/>
    <w:rsid w:val="00A24B35"/>
    <w:rsid w:val="00A271BA"/>
    <w:rsid w:val="00A27F86"/>
    <w:rsid w:val="00A431C6"/>
    <w:rsid w:val="00A454D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7AB"/>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0BB0"/>
    <w:rsid w:val="00BC30DB"/>
    <w:rsid w:val="00BC64FF"/>
    <w:rsid w:val="00BC7C37"/>
    <w:rsid w:val="00BD2244"/>
    <w:rsid w:val="00BE6472"/>
    <w:rsid w:val="00BF29B8"/>
    <w:rsid w:val="00BF46EA"/>
    <w:rsid w:val="00C07769"/>
    <w:rsid w:val="00C07D05"/>
    <w:rsid w:val="00C10856"/>
    <w:rsid w:val="00C203FA"/>
    <w:rsid w:val="00C24202"/>
    <w:rsid w:val="00C244F5"/>
    <w:rsid w:val="00C3164F"/>
    <w:rsid w:val="00C31B5E"/>
    <w:rsid w:val="00C34D3E"/>
    <w:rsid w:val="00C35B37"/>
    <w:rsid w:val="00C3747A"/>
    <w:rsid w:val="00C37F29"/>
    <w:rsid w:val="00C56DCC"/>
    <w:rsid w:val="00C57075"/>
    <w:rsid w:val="00C72AFE"/>
    <w:rsid w:val="00C81619"/>
    <w:rsid w:val="00C92627"/>
    <w:rsid w:val="00CA013C"/>
    <w:rsid w:val="00CA6D6D"/>
    <w:rsid w:val="00CC7A4E"/>
    <w:rsid w:val="00CD1359"/>
    <w:rsid w:val="00CD4C83"/>
    <w:rsid w:val="00D01EDC"/>
    <w:rsid w:val="00D078AA"/>
    <w:rsid w:val="00D10058"/>
    <w:rsid w:val="00D11978"/>
    <w:rsid w:val="00D15E30"/>
    <w:rsid w:val="00D16129"/>
    <w:rsid w:val="00D179F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CF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591132"/>
  <w14:defaultImageDpi w14:val="300"/>
  <w15:docId w15:val="{AFC64B7B-F665-CF4C-94BD-9CBC74C74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42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4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42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42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C242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4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202"/>
  </w:style>
  <w:style w:type="character" w:customStyle="1" w:styleId="Heading1Char">
    <w:name w:val="Heading 1 Char"/>
    <w:aliases w:val="Pocket Char"/>
    <w:basedOn w:val="DefaultParagraphFont"/>
    <w:link w:val="Heading1"/>
    <w:uiPriority w:val="9"/>
    <w:rsid w:val="00C242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42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420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C2420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2420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C2420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242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420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24202"/>
    <w:rPr>
      <w:color w:val="auto"/>
      <w:u w:val="none"/>
    </w:rPr>
  </w:style>
  <w:style w:type="paragraph" w:styleId="DocumentMap">
    <w:name w:val="Document Map"/>
    <w:basedOn w:val="Normal"/>
    <w:link w:val="DocumentMapChar"/>
    <w:uiPriority w:val="99"/>
    <w:semiHidden/>
    <w:unhideWhenUsed/>
    <w:rsid w:val="00C242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4202"/>
    <w:rPr>
      <w:rFonts w:ascii="Lucida Grande" w:hAnsi="Lucida Grande" w:cs="Lucida Grande"/>
    </w:rPr>
  </w:style>
  <w:style w:type="paragraph" w:customStyle="1" w:styleId="textbold">
    <w:name w:val="text bold"/>
    <w:basedOn w:val="Normal"/>
    <w:link w:val="Emphasis"/>
    <w:uiPriority w:val="20"/>
    <w:qFormat/>
    <w:rsid w:val="00341095"/>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3410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41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syzygy-debord-another-galaxy-for-another-life"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emmi-bevensee-anarchists-need-space-because-we-re-fighting-in-all-direction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11</Pages>
  <Words>8633</Words>
  <Characters>49212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4</cp:revision>
  <dcterms:created xsi:type="dcterms:W3CDTF">2022-02-14T15:59:00Z</dcterms:created>
  <dcterms:modified xsi:type="dcterms:W3CDTF">2022-02-14T16:59:00Z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