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BE6421B" w14:textId="3D7C4FDF" w:rsidR="00F77C17" w:rsidRDefault="001D3B5A" w:rsidP="00F77C17">
      <w:pPr>
        <w:pStyle w:val="Heading4"/>
      </w:pPr>
      <w:r>
        <w:t>Counterplan: A just government</w:t>
      </w:r>
      <w:r w:rsidR="00F77C17">
        <w:t xml:space="preserve"> ought to recognize the unconditional right of workers to strike except for police officers.</w:t>
      </w:r>
    </w:p>
    <w:p w14:paraId="4B82F394" w14:textId="77777777" w:rsidR="00F77C17" w:rsidRDefault="00F77C17" w:rsidP="00F77C17"/>
    <w:p w14:paraId="79C752A6" w14:textId="77777777" w:rsidR="00F77C17" w:rsidRDefault="00F77C17" w:rsidP="00F77C17">
      <w:pPr>
        <w:pStyle w:val="Heading4"/>
      </w:pPr>
      <w:r>
        <w:t>Police Strikes are used to combat racial progress and attempts to limit police power. Making them legal and easier only make progress much harder.</w:t>
      </w:r>
    </w:p>
    <w:p w14:paraId="6EBA9AFF" w14:textId="77777777" w:rsidR="00F77C17" w:rsidRPr="00CC1109" w:rsidRDefault="00F77C17" w:rsidP="00F77C17">
      <w:r w:rsidRPr="00CC1109">
        <w:t xml:space="preserve">Andrew </w:t>
      </w:r>
      <w:r w:rsidRPr="00CC1109">
        <w:rPr>
          <w:rStyle w:val="Style13ptBold"/>
        </w:rPr>
        <w:t>Grim 2020</w:t>
      </w:r>
      <w:r w:rsidRPr="00CC1109">
        <w:t xml:space="preserve"> What is the ‘blue flu’ and how has it increased police power?</w:t>
      </w:r>
      <w:r>
        <w:t xml:space="preserve"> </w:t>
      </w:r>
      <w:r w:rsidRPr="00CC1109">
        <w:t>https://www.washingtonpost.com/outlook/2020/07/01/what-is-blue-flu-how-has-it-increased-police-power/</w:t>
      </w:r>
    </w:p>
    <w:p w14:paraId="07D909AC" w14:textId="77777777" w:rsidR="00F77C17" w:rsidRPr="00CC1109" w:rsidRDefault="00F77C17" w:rsidP="00F77C17">
      <w:pPr>
        <w:rPr>
          <w:rStyle w:val="Emphasis"/>
        </w:rPr>
      </w:pPr>
      <w:r w:rsidRPr="00CC1109">
        <w:rPr>
          <w:sz w:val="16"/>
        </w:rPr>
        <w:t xml:space="preserve">But the result of such protests </w:t>
      </w:r>
      <w:proofErr w:type="gramStart"/>
      <w:r w:rsidRPr="00CC1109">
        <w:rPr>
          <w:sz w:val="16"/>
        </w:rPr>
        <w:t>matter</w:t>
      </w:r>
      <w:proofErr w:type="gramEnd"/>
      <w:r w:rsidRPr="00CC1109">
        <w:rPr>
          <w:sz w:val="16"/>
        </w:rPr>
        <w:t xml:space="preserve"> deeply as we consider police reform today. Historically, </w:t>
      </w:r>
      <w:r w:rsidRPr="00CC1109">
        <w:rPr>
          <w:rStyle w:val="Emphasis"/>
          <w:highlight w:val="cyan"/>
        </w:rPr>
        <w:t>blue flu strikes have helped expand police power, ultimately limiting the ability of city governments to reform, constrain or conduct oversight over the police</w:t>
      </w:r>
      <w:r w:rsidRPr="00CC1109">
        <w:rPr>
          <w:sz w:val="16"/>
        </w:rPr>
        <w:t xml:space="preserve">. They </w:t>
      </w:r>
      <w:r w:rsidRPr="00CC1109">
        <w:rPr>
          <w:rStyle w:val="Emphasis"/>
          <w:highlight w:val="cyan"/>
        </w:rPr>
        <w:t>allow the police to leverage public fear of crime to extract concessions from municipalities.</w:t>
      </w:r>
      <w:r w:rsidRPr="00CC1109">
        <w:rPr>
          <w:sz w:val="16"/>
        </w:rPr>
        <w:t xml:space="preserve"> This became clear in Detroit more than 50 years ago. In June 1967, tensions arose between Detroit Mayor Jerome Cavanagh and the Detroit Police Officers Association (DPOA), which represented the city’s 3,300 patrol officers. The two were at odds primarily over police demands for a pay increase. Cavanagh showed no signs of caving to the DPOA’s demands and had, in fact, proposed to cut the police department’s budget. On June 15, the DPOA escalated the dispute with a walkout: 323 officers called in sick. The number grew over the next several days as the blue flu spread, reaching a height of 800 absences on June 17. In tandem with the walkout, the DPOA launched a fearmongering media campaign to win over the public. They took out ads in local newspapers warning Detroit residents, “How does it feel to be held up? Stick around and find out!” This campaign took place at a time of rising urban crime rates and uprisings, and only a month before the 1967 Detroit riot, making it especially potent. The DPOA understood this climate and used it to its advantage. </w:t>
      </w:r>
      <w:r w:rsidRPr="00CC1109">
        <w:rPr>
          <w:rStyle w:val="Emphasis"/>
          <w:highlight w:val="cyan"/>
        </w:rPr>
        <w:t>With locals already afraid of crime and displeased at Cavanagh’s failure to rein it in, they would be more likely to demand the return of the police than to demand retribution against officer</w:t>
      </w:r>
      <w:r w:rsidRPr="00CC1109">
        <w:rPr>
          <w:sz w:val="16"/>
        </w:rPr>
        <w:t xml:space="preserve">s for an illegal strike. The DPOA’s strategy paid off. The walkout left Detroit Police Commissioner Ray Girardin feeling “practically helpless.” “I couldn’t force them to work,” he later told The Washington Post. Rather than risk public ire by allowing the blue flu to continue, Cavanagh relented. Ultimately, the DPOA got the raises it sought, making Detroit officers the highest paid in the nation. This was far from the end of the fight between Cavanagh and the DPOA. In the ensuing months and years, </w:t>
      </w:r>
      <w:r w:rsidRPr="00CC1109">
        <w:rPr>
          <w:rStyle w:val="Emphasis"/>
          <w:highlight w:val="cyan"/>
        </w:rPr>
        <w:t>they continued to tussle over wages, pensions, the budget, the integration of squad cars and the hiring of black officers.</w:t>
      </w:r>
      <w:r w:rsidRPr="00CC1109">
        <w:rPr>
          <w:rStyle w:val="Emphasis"/>
        </w:rPr>
        <w:t xml:space="preserve"> </w:t>
      </w:r>
      <w:r w:rsidRPr="00CC1109">
        <w:rPr>
          <w:sz w:val="16"/>
        </w:rPr>
        <w:t xml:space="preserve">The threat of another blue flu loomed over all these disputes, helping the union to win many of them. And Detroit was not an outlier. Throughout the 1960s, ’70s and ’80s, the blue flu was a </w:t>
      </w:r>
      <w:hyperlink r:id="rId9" w:history="1">
        <w:r w:rsidRPr="00CC1109">
          <w:rPr>
            <w:rStyle w:val="Hyperlink"/>
            <w:sz w:val="16"/>
          </w:rPr>
          <w:t>ubiquitous and highly effective</w:t>
        </w:r>
      </w:hyperlink>
      <w:r w:rsidRPr="00CC1109">
        <w:rPr>
          <w:sz w:val="16"/>
        </w:rPr>
        <w:t xml:space="preserve"> tactic in Baltimore, Memphis, New Orleans, Chicago, Newark, New York and many other cities. In most cases, as author Kristian Williams writes, “When faced with a walkout or slowdown, the authorities usually decided that the pragmatic need to get the cops back to work trumped the city government’s </w:t>
      </w:r>
      <w:proofErr w:type="gramStart"/>
      <w:r w:rsidRPr="00CC1109">
        <w:rPr>
          <w:sz w:val="16"/>
        </w:rPr>
        <w:t>long term</w:t>
      </w:r>
      <w:proofErr w:type="gramEnd"/>
      <w:r w:rsidRPr="00CC1109">
        <w:rPr>
          <w:sz w:val="16"/>
        </w:rPr>
        <w:t xml:space="preserve"> interest in diminishing the rank and file’s power.” But each time a city relented to this pressure, they ceded more and more power to police unions, which would turn to the strategy repeatedly to defend officers’ interests — </w:t>
      </w:r>
      <w:r w:rsidRPr="00CC1109">
        <w:rPr>
          <w:rStyle w:val="Emphasis"/>
          <w:highlight w:val="cyan"/>
        </w:rPr>
        <w:t>particularly when it came to efforts to address systemic racism in police policies and practices.</w:t>
      </w:r>
      <w:r w:rsidRPr="00CC1109">
        <w:rPr>
          <w:sz w:val="16"/>
        </w:rPr>
        <w:t xml:space="preserve"> In 1970, black residents of Pittsburgh’s North Side neighborhood raised an outcry over the “hostile sadistic treatment” they experienced at the hands of white police officers. They lobbied Mayor Peter F. Flaherty to assign more black officers to their neighborhood. The mayor agreed, transferring several white officers out of the North Side and replacing them with black officers. While residents cheered this decision, white officers and the Fraternal Order of Police (FOP), which represented them, were furious. They slammed the transfer as “discrimination” against whites. About 425 of the Pittsburgh Police Department’s 1,600 police officers called out sick in protest. Notably, black police officers broke with their white colleagues and refused to join the walkout. They praised the transfer as a “long overdue action” and viewed the walkout as a betrayal of officers’ oath to protect the public. Nonetheless, the tactic paid off. After several days, Flaherty caved to the “open revolt” of white officers, agreeing to halt the transfers and instead submit the dispute to binding arbitration between the city and the police union. Black officers, though, continued to speak out against their union’s support of racist practices, and many of them later resigned from the union in protest. Similar scenarios played out in Detroit, Chicago and other cities in the 1960s and ’70s, as </w:t>
      </w:r>
      <w:r w:rsidRPr="00CC1109">
        <w:rPr>
          <w:rStyle w:val="Emphasis"/>
          <w:highlight w:val="cyan"/>
        </w:rPr>
        <w:t>white officers continually staged walkouts to preserve the segregated status quo in their departments</w:t>
      </w:r>
      <w:r w:rsidRPr="00CC1109">
        <w:rPr>
          <w:sz w:val="16"/>
        </w:rPr>
        <w:t xml:space="preserve">. These blue flu </w:t>
      </w:r>
      <w:r w:rsidRPr="00CC1109">
        <w:rPr>
          <w:rStyle w:val="Emphasis"/>
          <w:highlight w:val="cyan"/>
        </w:rPr>
        <w:t>strikes amounted to an authoritarian power grab by police officers bent on avoiding oversight, rejecting reforms and shoring up their own authority</w:t>
      </w:r>
      <w:r w:rsidRPr="00CC1109">
        <w:rPr>
          <w:sz w:val="16"/>
        </w:rPr>
        <w:t>. In the aftermath of the 1967 Detroit walkout, a police commissioner’s aide strongly criticized the police union’s strong-arm tactics, saying “it smacks of a police state.” The clash left one newspaper editor wondering, “Who’s the Boss of the Detroit Police?” But in the “law and order” climate of the late 1960s, such criticism did not resonate enough to stir a groundswell of public opinion against the blue flu. And police unions dismissed critics by arguing that officers had “no alternative” but to engage in walkouts to get city officials to make concessions. Crucially, the very effectiveness of the blue flu may be premised on a myth</w:t>
      </w:r>
      <w:r w:rsidRPr="00CC1109">
        <w:rPr>
          <w:rStyle w:val="Emphasis"/>
          <w:highlight w:val="cyan"/>
        </w:rPr>
        <w:t>. While police unions use public fear of crime skyrocketing without police on duty</w:t>
      </w:r>
      <w:r w:rsidRPr="00CC1109">
        <w:rPr>
          <w:sz w:val="16"/>
        </w:rPr>
        <w:t>, in many cases,</w:t>
      </w:r>
      <w:r w:rsidRPr="00CC1109">
        <w:rPr>
          <w:rStyle w:val="Emphasis"/>
          <w:highlight w:val="cyan"/>
        </w:rPr>
        <w:t xml:space="preserve"> the absence of police did not lead to a rise in crime</w:t>
      </w:r>
      <w:r w:rsidRPr="00CC1109">
        <w:rPr>
          <w:sz w:val="16"/>
        </w:rPr>
        <w:t xml:space="preserve">. In New York City in 1971, </w:t>
      </w:r>
      <w:hyperlink r:id="rId10" w:tgtFrame="_blank" w:history="1">
        <w:r w:rsidRPr="00CC1109">
          <w:rPr>
            <w:rStyle w:val="Hyperlink"/>
            <w:sz w:val="16"/>
          </w:rPr>
          <w:t>for example</w:t>
        </w:r>
      </w:hyperlink>
      <w:r w:rsidRPr="00CC1109">
        <w:rPr>
          <w:sz w:val="16"/>
        </w:rPr>
        <w:t xml:space="preserve">, 20,000 officers called out sick for five days over a pay dispute without any apparent increase in crime. The most striking aspect of the walkout, as one observer noted, “might be just how unimportant it seemed.” Today, municipalities are under immense pressure from activists who have taken to the streets to protest the police killings of black men and women. Some have already responded by enacting new policies and cutting police budgets. As it continues, </w:t>
      </w:r>
      <w:r w:rsidRPr="00CC1109">
        <w:rPr>
          <w:rStyle w:val="Emphasis"/>
          <w:highlight w:val="cyan"/>
        </w:rPr>
        <w:t>more</w:t>
      </w:r>
      <w:r w:rsidRPr="00CC1109">
        <w:rPr>
          <w:sz w:val="16"/>
        </w:rPr>
        <w:t xml:space="preserve"> blue flus </w:t>
      </w:r>
      <w:r w:rsidRPr="00CC1109">
        <w:rPr>
          <w:rStyle w:val="Emphasis"/>
          <w:highlight w:val="cyan"/>
        </w:rPr>
        <w:t>are likely to follow as officers seek to wrest back control of the public debate on policing and reassert their independence.</w:t>
      </w:r>
    </w:p>
    <w:p w14:paraId="2C54C7A7" w14:textId="77777777" w:rsidR="00F77C17" w:rsidRDefault="00F77C17" w:rsidP="00F77C17"/>
    <w:p w14:paraId="4B7C2609" w14:textId="77777777" w:rsidR="00F77C17" w:rsidRDefault="00F77C17" w:rsidP="00F77C17">
      <w:pPr>
        <w:pStyle w:val="Heading4"/>
      </w:pPr>
      <w:r>
        <w:t>Those strikes cement a police culture which leads to endless amounts of racist violence and the bolstering of the prison industrial complex.</w:t>
      </w:r>
    </w:p>
    <w:p w14:paraId="74CC1556" w14:textId="77777777" w:rsidR="00F77C17" w:rsidRPr="00D47055" w:rsidRDefault="00F77C17" w:rsidP="00F77C17">
      <w:r w:rsidRPr="00D47055">
        <w:rPr>
          <w:rStyle w:val="Style13ptBold"/>
        </w:rPr>
        <w:t>Chaney</w:t>
      </w:r>
      <w:r>
        <w:rPr>
          <w:rStyle w:val="Style13ptBold"/>
        </w:rPr>
        <w:t xml:space="preserve"> and Ray 13</w:t>
      </w:r>
      <w:r>
        <w:rPr>
          <w:shd w:val="clear" w:color="auto" w:fill="FFFFFF"/>
        </w:rPr>
        <w:t>, Cassandra (Has a PhD and is a professor at LSU. Also has a strong focus in the structure of Black families</w:t>
      </w:r>
      <w:proofErr w:type="gramStart"/>
      <w:r>
        <w:rPr>
          <w:shd w:val="clear" w:color="auto" w:fill="FFFFFF"/>
        </w:rPr>
        <w:t>) ,</w:t>
      </w:r>
      <w:proofErr w:type="gramEnd"/>
      <w:r>
        <w:rPr>
          <w:shd w:val="clear" w:color="auto" w:fill="FFFFFF"/>
        </w:rPr>
        <w:t xml:space="preserve"> and Ray V. Robertson (Also has a PhD and is a criminal justice professor at LSU). "Racism and police brutality in America."</w:t>
      </w:r>
      <w:r>
        <w:rPr>
          <w:rStyle w:val="apple-converted-space"/>
          <w:rFonts w:ascii="Arial" w:hAnsi="Arial" w:cs="Arial"/>
          <w:color w:val="222222"/>
          <w:sz w:val="20"/>
          <w:szCs w:val="20"/>
          <w:shd w:val="clear" w:color="auto" w:fill="FFFFFF"/>
        </w:rPr>
        <w:t> </w:t>
      </w:r>
      <w:r>
        <w:rPr>
          <w:i/>
          <w:iCs/>
          <w:shd w:val="clear" w:color="auto" w:fill="FFFFFF"/>
        </w:rPr>
        <w:t>Journal of African American Studies</w:t>
      </w:r>
      <w:r>
        <w:rPr>
          <w:rStyle w:val="apple-converted-space"/>
          <w:rFonts w:ascii="Arial" w:hAnsi="Arial" w:cs="Arial"/>
          <w:color w:val="222222"/>
          <w:sz w:val="20"/>
          <w:szCs w:val="20"/>
          <w:shd w:val="clear" w:color="auto" w:fill="FFFFFF"/>
        </w:rPr>
        <w:t> </w:t>
      </w:r>
      <w:r>
        <w:rPr>
          <w:shd w:val="clear" w:color="auto" w:fill="FFFFFF"/>
        </w:rPr>
        <w:t>17.4 (2013): 480-505. SM//do I really need a card for this</w:t>
      </w:r>
    </w:p>
    <w:p w14:paraId="545B7DED" w14:textId="77777777" w:rsidR="00F77C17" w:rsidRPr="00B2635B" w:rsidRDefault="00F77C17" w:rsidP="00F77C17">
      <w:pPr>
        <w:rPr>
          <w:sz w:val="14"/>
        </w:rPr>
      </w:pPr>
      <w:r w:rsidRPr="00B2635B">
        <w:rPr>
          <w:sz w:val="14"/>
        </w:rPr>
        <w:t xml:space="preserve">Racism and Discrimination According to </w:t>
      </w:r>
      <w:proofErr w:type="spellStart"/>
      <w:r w:rsidRPr="00B2635B">
        <w:rPr>
          <w:sz w:val="14"/>
        </w:rPr>
        <w:t>Marger</w:t>
      </w:r>
      <w:proofErr w:type="spellEnd"/>
      <w:r w:rsidRPr="00B2635B">
        <w:rPr>
          <w:sz w:val="14"/>
        </w:rPr>
        <w:t xml:space="preserve"> (2012), “racism is an ideology, or belief system, designed to justify and rationalize racial and ethnic inequality” (p. 25) and “discrimination, most basically, is behavior aimed at denying members of particular ethnic groups’ equal access to societal rewards” (p. 57). Defining </w:t>
      </w:r>
      <w:proofErr w:type="gramStart"/>
      <w:r w:rsidRPr="00B2635B">
        <w:rPr>
          <w:sz w:val="14"/>
        </w:rPr>
        <w:t>both of these</w:t>
      </w:r>
      <w:proofErr w:type="gramEnd"/>
      <w:r w:rsidRPr="00B2635B">
        <w:rPr>
          <w:sz w:val="14"/>
        </w:rPr>
        <w:t xml:space="preserve"> concepts from the onset is important for they provide the lens through which our focus on the racist and discriminatory practices of law enforcement can occur</w:t>
      </w:r>
      <w:r w:rsidRPr="00713B23">
        <w:rPr>
          <w:rStyle w:val="StyleUnderline"/>
        </w:rPr>
        <w:t xml:space="preserve">. Since the time that Africans </w:t>
      </w:r>
      <w:r w:rsidRPr="00B2635B">
        <w:rPr>
          <w:rStyle w:val="StyleUnderline"/>
          <w:highlight w:val="green"/>
        </w:rPr>
        <w:t>[African Americans]</w:t>
      </w:r>
      <w:r>
        <w:rPr>
          <w:rStyle w:val="StyleUnderline"/>
        </w:rPr>
        <w:t xml:space="preserve"> </w:t>
      </w:r>
      <w:r w:rsidRPr="00713B23">
        <w:rPr>
          <w:rStyle w:val="StyleUnderline"/>
        </w:rPr>
        <w:t xml:space="preserve">were forcibly brought to America, they </w:t>
      </w:r>
      <w:r w:rsidRPr="00B2635B">
        <w:rPr>
          <w:rStyle w:val="StyleUnderline"/>
          <w:highlight w:val="green"/>
        </w:rPr>
        <w:t>have been the victims of racist and discriminatory practices</w:t>
      </w:r>
      <w:r w:rsidRPr="00713B23">
        <w:rPr>
          <w:rStyle w:val="StyleUnderline"/>
        </w:rPr>
        <w:t xml:space="preserve"> that have been spurred and/or substantiated by those who create and enforce the law. For example, The Watts Riots of 1965, the widespread assaults against Blacks in Harlem during the 1920s (King 2011), law enforcement violence against Black women (i.e., Malaika Brooks, </w:t>
      </w:r>
      <w:proofErr w:type="spellStart"/>
      <w:r w:rsidRPr="00713B23">
        <w:rPr>
          <w:rStyle w:val="StyleUnderline"/>
        </w:rPr>
        <w:t>Jaisha</w:t>
      </w:r>
      <w:proofErr w:type="spellEnd"/>
      <w:r w:rsidRPr="00713B23">
        <w:rPr>
          <w:rStyle w:val="StyleUnderline"/>
        </w:rPr>
        <w:t xml:space="preserve"> Akins, Frankie Perkins, Dr. Mae Jemison, Linda Billups, Clementine Applewhite) and other ethnic women of color (Ritchie 2006), the beating of Rodney King, and the deaths of Amadou Diallo in the 1990s and Trayvon Martin more recently are just a few public examples of the historical and contemporaneous ways in which </w:t>
      </w:r>
      <w:r w:rsidRPr="00B2635B">
        <w:rPr>
          <w:rStyle w:val="StyleUnderline"/>
          <w:highlight w:val="green"/>
        </w:rPr>
        <w:t>Blacks in America have been assaulted by</w:t>
      </w:r>
      <w:r w:rsidRPr="00713B23">
        <w:rPr>
          <w:rStyle w:val="StyleUnderline"/>
        </w:rPr>
        <w:t xml:space="preserve"> members of </w:t>
      </w:r>
      <w:r w:rsidRPr="00B2635B">
        <w:rPr>
          <w:rStyle w:val="StyleUnderline"/>
          <w:highlight w:val="green"/>
        </w:rPr>
        <w:t>the police system</w:t>
      </w:r>
      <w:r w:rsidRPr="00713B23">
        <w:rPr>
          <w:rStyle w:val="StyleUnderline"/>
        </w:rPr>
        <w:t xml:space="preserve"> (King 2011; </w:t>
      </w:r>
      <w:proofErr w:type="spellStart"/>
      <w:r w:rsidRPr="00713B23">
        <w:rPr>
          <w:rStyle w:val="StyleUnderline"/>
        </w:rPr>
        <w:t>Loyd</w:t>
      </w:r>
      <w:proofErr w:type="spellEnd"/>
      <w:r w:rsidRPr="00713B23">
        <w:rPr>
          <w:rStyle w:val="StyleUnderline"/>
        </w:rPr>
        <w:t xml:space="preserve"> 2012; Murch 2012; </w:t>
      </w:r>
      <w:proofErr w:type="spellStart"/>
      <w:r w:rsidRPr="00713B23">
        <w:rPr>
          <w:rStyle w:val="StyleUnderline"/>
        </w:rPr>
        <w:t>Rafail</w:t>
      </w:r>
      <w:proofErr w:type="spellEnd"/>
      <w:r w:rsidRPr="00713B23">
        <w:rPr>
          <w:rStyle w:val="StyleUnderline"/>
        </w:rPr>
        <w:t xml:space="preserve"> et al. 2012).</w:t>
      </w:r>
      <w:r w:rsidRPr="00B2635B">
        <w:rPr>
          <w:sz w:val="14"/>
        </w:rPr>
        <w:t xml:space="preserve"> In Punishing Race (2011), law professor Michael </w:t>
      </w:r>
      <w:proofErr w:type="spellStart"/>
      <w:r w:rsidRPr="00B2635B">
        <w:rPr>
          <w:sz w:val="14"/>
        </w:rPr>
        <w:t>Tonry’s</w:t>
      </w:r>
      <w:proofErr w:type="spellEnd"/>
      <w:r w:rsidRPr="00B2635B">
        <w:rPr>
          <w:sz w:val="14"/>
        </w:rPr>
        <w:t xml:space="preserve"> research findings point to </w:t>
      </w:r>
      <w:r w:rsidRPr="00713B23">
        <w:rPr>
          <w:rStyle w:val="StyleUnderline"/>
        </w:rPr>
        <w:t xml:space="preserve">the fact that </w:t>
      </w:r>
      <w:r w:rsidRPr="00B2635B">
        <w:rPr>
          <w:rStyle w:val="StyleUnderline"/>
          <w:highlight w:val="green"/>
        </w:rPr>
        <w:t>Whites</w:t>
      </w:r>
      <w:r w:rsidRPr="00713B23">
        <w:rPr>
          <w:rStyle w:val="StyleUnderline"/>
        </w:rPr>
        <w:t xml:space="preserve"> tend to </w:t>
      </w:r>
      <w:r w:rsidRPr="00B2635B">
        <w:rPr>
          <w:rStyle w:val="StyleUnderline"/>
          <w:highlight w:val="green"/>
        </w:rPr>
        <w:t>excuse police brutality against Blacks because of the racial animus</w:t>
      </w:r>
      <w:r w:rsidRPr="00713B23">
        <w:rPr>
          <w:rStyle w:val="StyleUnderline"/>
        </w:rPr>
        <w:t xml:space="preserve"> that </w:t>
      </w:r>
      <w:r w:rsidRPr="00B2635B">
        <w:rPr>
          <w:rStyle w:val="StyleUnderline"/>
          <w:highlight w:val="green"/>
        </w:rPr>
        <w:t>they hold against Blacks</w:t>
      </w:r>
      <w:r w:rsidRPr="00713B23">
        <w:rPr>
          <w:rStyle w:val="StyleUnderline"/>
        </w:rPr>
        <w:t xml:space="preserve">. Thus, to Whites, </w:t>
      </w:r>
      <w:r w:rsidRPr="00B2635B">
        <w:rPr>
          <w:rStyle w:val="StyleUnderline"/>
          <w:highlight w:val="green"/>
        </w:rPr>
        <w:t>Blacks are viewed as deserving of harsh treatment</w:t>
      </w:r>
      <w:r w:rsidRPr="00713B23">
        <w:rPr>
          <w:rStyle w:val="StyleUnderline"/>
        </w:rPr>
        <w:t xml:space="preserve"> in the criminal justice system</w:t>
      </w:r>
      <w:r w:rsidRPr="00B2635B">
        <w:rPr>
          <w:sz w:val="14"/>
        </w:rPr>
        <w:t xml:space="preserve"> (</w:t>
      </w:r>
      <w:proofErr w:type="spellStart"/>
      <w:r w:rsidRPr="00B2635B">
        <w:rPr>
          <w:sz w:val="14"/>
        </w:rPr>
        <w:t>Peffley</w:t>
      </w:r>
      <w:proofErr w:type="spellEnd"/>
      <w:r w:rsidRPr="00B2635B">
        <w:rPr>
          <w:sz w:val="14"/>
        </w:rPr>
        <w:t xml:space="preserve"> and Hurwitz 2013). At first glance, such an assertion may seem to be unfathomable, buy that there is an extensive body of literature which suggests that </w:t>
      </w:r>
      <w:r w:rsidRPr="00B2635B">
        <w:rPr>
          <w:rStyle w:val="StyleUnderline"/>
          <w:highlight w:val="green"/>
        </w:rPr>
        <w:t>Black males are viewed as the “prototypical criminal</w:t>
      </w:r>
      <w:r w:rsidRPr="0016040C">
        <w:rPr>
          <w:rStyle w:val="StyleUnderline"/>
        </w:rPr>
        <w:t xml:space="preserve">,” and this notion is </w:t>
      </w:r>
      <w:r w:rsidRPr="00B2635B">
        <w:rPr>
          <w:rStyle w:val="StyleUnderline"/>
          <w:highlight w:val="green"/>
        </w:rPr>
        <w:t>buttressed in the media</w:t>
      </w:r>
      <w:r w:rsidRPr="0016040C">
        <w:rPr>
          <w:rStyle w:val="StyleUnderline"/>
        </w:rPr>
        <w:t>, by the general public, and via disparate sentencing outcomes</w:t>
      </w:r>
      <w:r w:rsidRPr="00B2635B">
        <w:rPr>
          <w:sz w:val="14"/>
        </w:rPr>
        <w:t xml:space="preserve"> (Blair et al. 2004; Eberhardt et al. 2006; </w:t>
      </w:r>
      <w:proofErr w:type="spellStart"/>
      <w:r w:rsidRPr="00B2635B">
        <w:rPr>
          <w:sz w:val="14"/>
        </w:rPr>
        <w:t>Gabiddon</w:t>
      </w:r>
      <w:proofErr w:type="spellEnd"/>
      <w:r w:rsidRPr="00B2635B">
        <w:rPr>
          <w:sz w:val="14"/>
        </w:rPr>
        <w:t xml:space="preserve"> 2010; Maddox and Gray 2004; Oliver and </w:t>
      </w:r>
      <w:proofErr w:type="spellStart"/>
      <w:r w:rsidRPr="00B2635B">
        <w:rPr>
          <w:sz w:val="14"/>
        </w:rPr>
        <w:t>Fonash</w:t>
      </w:r>
      <w:proofErr w:type="spellEnd"/>
      <w:r w:rsidRPr="00B2635B">
        <w:rPr>
          <w:sz w:val="14"/>
        </w:rPr>
        <w:t xml:space="preserve"> 2002; Staples 2011). For instance, Blair et al. (2004) revealed that Black males with more Afrocentric features (e.g., dark skin, broad noses, full lips) may receive longer sentences than Blacks with less Afrocentric features, i.e., lighter skin and straighter hair (Eberhardt et al. 2006). Shaun </w:t>
      </w:r>
      <w:proofErr w:type="spellStart"/>
      <w:r w:rsidRPr="00B2635B">
        <w:rPr>
          <w:sz w:val="14"/>
        </w:rPr>
        <w:t>Gabiddon</w:t>
      </w:r>
      <w:proofErr w:type="spellEnd"/>
      <w:r w:rsidRPr="00B2635B">
        <w:rPr>
          <w:sz w:val="14"/>
        </w:rPr>
        <w:t xml:space="preserve"> in Criminological Theories on Race and Crime (2010) discussed the concept of “Negrophobia” which was more extensively examined by </w:t>
      </w:r>
      <w:proofErr w:type="spellStart"/>
      <w:r w:rsidRPr="00B2635B">
        <w:rPr>
          <w:sz w:val="14"/>
        </w:rPr>
        <w:t>Armour</w:t>
      </w:r>
      <w:proofErr w:type="spellEnd"/>
      <w:r w:rsidRPr="00B2635B">
        <w:rPr>
          <w:sz w:val="14"/>
        </w:rPr>
        <w:t xml:space="preserve"> (1997). Negrophobia can be surmised as an irrational of Blacks, which includes a fear of being victimized by Black, that can result in Whites shooting or harming an </w:t>
      </w:r>
      <w:proofErr w:type="spellStart"/>
      <w:r w:rsidRPr="00B2635B">
        <w:rPr>
          <w:sz w:val="14"/>
        </w:rPr>
        <w:t>AfricanAmerican</w:t>
      </w:r>
      <w:proofErr w:type="spellEnd"/>
      <w:r w:rsidRPr="00B2635B">
        <w:rPr>
          <w:sz w:val="14"/>
        </w:rPr>
        <w:t xml:space="preserve"> based on criminal/racial stereotypes (</w:t>
      </w:r>
      <w:proofErr w:type="spellStart"/>
      <w:r w:rsidRPr="00B2635B">
        <w:rPr>
          <w:sz w:val="14"/>
        </w:rPr>
        <w:t>Armour</w:t>
      </w:r>
      <w:proofErr w:type="spellEnd"/>
      <w:r w:rsidRPr="00B2635B">
        <w:rPr>
          <w:sz w:val="14"/>
        </w:rPr>
        <w:t xml:space="preserve"> 1997). </w:t>
      </w:r>
      <w:r w:rsidRPr="0016040C">
        <w:rPr>
          <w:rStyle w:val="StyleUnderline"/>
        </w:rPr>
        <w:t xml:space="preserve">The </w:t>
      </w:r>
      <w:proofErr w:type="gramStart"/>
      <w:r w:rsidRPr="0016040C">
        <w:rPr>
          <w:rStyle w:val="StyleUnderline"/>
        </w:rPr>
        <w:t xml:space="preserve">aforementioned </w:t>
      </w:r>
      <w:r w:rsidRPr="00B2635B">
        <w:rPr>
          <w:rStyle w:val="StyleUnderline"/>
          <w:highlight w:val="green"/>
        </w:rPr>
        <w:t>racialized</w:t>
      </w:r>
      <w:proofErr w:type="gramEnd"/>
      <w:r w:rsidRPr="0016040C">
        <w:rPr>
          <w:rStyle w:val="StyleUnderline"/>
        </w:rPr>
        <w:t xml:space="preserve"> stereotypical </w:t>
      </w:r>
      <w:r w:rsidRPr="00B2635B">
        <w:rPr>
          <w:rStyle w:val="StyleUnderline"/>
          <w:highlight w:val="green"/>
        </w:rPr>
        <w:t>assumptions can be</w:t>
      </w:r>
      <w:r w:rsidRPr="0016040C">
        <w:rPr>
          <w:rStyle w:val="StyleUnderline"/>
        </w:rPr>
        <w:t xml:space="preserve"> deleterious because they can be </w:t>
      </w:r>
      <w:r w:rsidRPr="00B2635B">
        <w:rPr>
          <w:rStyle w:val="StyleUnderline"/>
          <w:highlight w:val="green"/>
        </w:rPr>
        <w:t>used by Whites to justify shooting a Black person</w:t>
      </w:r>
      <w:r w:rsidRPr="0016040C">
        <w:rPr>
          <w:rStyle w:val="StyleUnderline"/>
        </w:rPr>
        <w:t xml:space="preserve"> on the slightest of pretense</w:t>
      </w:r>
      <w:r w:rsidRPr="00B2635B">
        <w:rPr>
          <w:sz w:val="14"/>
        </w:rPr>
        <w:t xml:space="preserve"> (</w:t>
      </w:r>
      <w:proofErr w:type="spellStart"/>
      <w:r w:rsidRPr="00B2635B">
        <w:rPr>
          <w:sz w:val="14"/>
        </w:rPr>
        <w:t>Gabiddon</w:t>
      </w:r>
      <w:proofErr w:type="spellEnd"/>
      <w:r w:rsidRPr="00B2635B">
        <w:rPr>
          <w:sz w:val="14"/>
        </w:rPr>
        <w:t xml:space="preserve"> 2010). </w:t>
      </w:r>
      <w:r w:rsidRPr="00942C0E">
        <w:rPr>
          <w:rStyle w:val="StyleUnderline"/>
        </w:rPr>
        <w:t xml:space="preserve">Finally, </w:t>
      </w:r>
      <w:proofErr w:type="gramStart"/>
      <w:r w:rsidRPr="00942C0E">
        <w:rPr>
          <w:rStyle w:val="StyleUnderline"/>
        </w:rPr>
        <w:t>African-American</w:t>
      </w:r>
      <w:proofErr w:type="gramEnd"/>
      <w:r w:rsidRPr="00942C0E">
        <w:rPr>
          <w:rStyle w:val="StyleUnderline"/>
        </w:rPr>
        <w:t xml:space="preserve"> males represent a group that has been much maligned in the larger society (</w:t>
      </w:r>
      <w:proofErr w:type="spellStart"/>
      <w:r w:rsidRPr="00942C0E">
        <w:rPr>
          <w:rStyle w:val="StyleUnderline"/>
        </w:rPr>
        <w:t>Tonry</w:t>
      </w:r>
      <w:proofErr w:type="spellEnd"/>
      <w:r w:rsidRPr="00942C0E">
        <w:rPr>
          <w:rStyle w:val="StyleUnderline"/>
        </w:rPr>
        <w:t xml:space="preserve"> 2011). </w:t>
      </w:r>
      <w:r w:rsidRPr="00B2635B">
        <w:rPr>
          <w:rStyle w:val="StyleUnderline"/>
        </w:rPr>
        <w:t xml:space="preserve">Further, as victims of the burgeoning prison industrial complex, mass incarceration, and enduring racism, the barriers to truly independent Black male agency are ubiquitous and firmly entrenched (Alexander 2010; Chaney 2009; Baker 1996; Blackmon 2008; </w:t>
      </w:r>
      <w:proofErr w:type="spellStart"/>
      <w:r w:rsidRPr="00B2635B">
        <w:rPr>
          <w:rStyle w:val="StyleUnderline"/>
        </w:rPr>
        <w:t>Dottolo</w:t>
      </w:r>
      <w:proofErr w:type="spellEnd"/>
      <w:r w:rsidRPr="00B2635B">
        <w:rPr>
          <w:rStyle w:val="StyleUnderline"/>
        </w:rPr>
        <w:t xml:space="preserve"> and Stewart 2008; Karenga</w:t>
      </w:r>
      <w:r w:rsidRPr="00942C0E">
        <w:rPr>
          <w:rStyle w:val="StyleUnderline"/>
        </w:rPr>
        <w:t xml:space="preserve"> 2010; Martin et al. 2001; Smith and Hattery 2009). Thus, </w:t>
      </w:r>
      <w:r w:rsidRPr="00B2635B">
        <w:rPr>
          <w:rStyle w:val="StyleUnderline"/>
          <w:highlight w:val="green"/>
        </w:rPr>
        <w:t>racism</w:t>
      </w:r>
      <w:r w:rsidRPr="00942C0E">
        <w:rPr>
          <w:rStyle w:val="StyleUnderline"/>
        </w:rPr>
        <w:t xml:space="preserve"> and discrimination </w:t>
      </w:r>
      <w:proofErr w:type="gramStart"/>
      <w:r w:rsidRPr="00B2635B">
        <w:rPr>
          <w:rStyle w:val="StyleUnderline"/>
          <w:highlight w:val="green"/>
        </w:rPr>
        <w:t>heightens</w:t>
      </w:r>
      <w:proofErr w:type="gramEnd"/>
      <w:r w:rsidRPr="00942C0E">
        <w:rPr>
          <w:rStyle w:val="StyleUnderline"/>
        </w:rPr>
        <w:t xml:space="preserve"> the psychological </w:t>
      </w:r>
      <w:r w:rsidRPr="00B2635B">
        <w:rPr>
          <w:rStyle w:val="StyleUnderline"/>
          <w:highlight w:val="green"/>
        </w:rPr>
        <w:t>distress experienced by Blacks</w:t>
      </w:r>
      <w:r w:rsidRPr="00942C0E">
        <w:rPr>
          <w:rStyle w:val="StyleUnderline"/>
        </w:rPr>
        <w:t xml:space="preserve"> (Robertson 2011; Pieterse et al. 2012), as well as their decreased mortality in the USA (</w:t>
      </w:r>
      <w:proofErr w:type="spellStart"/>
      <w:r w:rsidRPr="00942C0E">
        <w:rPr>
          <w:rStyle w:val="StyleUnderline"/>
        </w:rPr>
        <w:t>Muennig</w:t>
      </w:r>
      <w:proofErr w:type="spellEnd"/>
      <w:r w:rsidRPr="00942C0E">
        <w:rPr>
          <w:rStyle w:val="StyleUnderline"/>
        </w:rPr>
        <w:t xml:space="preserve"> and Murphy 2011).</w:t>
      </w:r>
      <w:r w:rsidRPr="00B2635B">
        <w:rPr>
          <w:sz w:val="14"/>
        </w:rPr>
        <w:t xml:space="preserve"> Police Brutality Against Black Males According to Walker (2011), police brutality is defined as “the use of excessive physical force or verbal assault and psychological intimidation” (p. 579). Although one recent study suggests that the NYPD has become better behaved due to greater race and gender diversity (Kane and White 2009), </w:t>
      </w:r>
      <w:r w:rsidRPr="00B2635B">
        <w:rPr>
          <w:rStyle w:val="StyleUnderline"/>
          <w:highlight w:val="green"/>
        </w:rPr>
        <w:t>Blacks are more likely to be the victims of police brutality</w:t>
      </w:r>
      <w:r w:rsidRPr="00942C0E">
        <w:rPr>
          <w:rStyle w:val="StyleUnderline"/>
        </w:rPr>
        <w:t xml:space="preserve">. A growing body of scholarly research related to police brutality has revealed that </w:t>
      </w:r>
      <w:r w:rsidRPr="00B2635B">
        <w:rPr>
          <w:rStyle w:val="StyleUnderline"/>
          <w:highlight w:val="green"/>
        </w:rPr>
        <w:t>Blacks are more likely</w:t>
      </w:r>
      <w:r w:rsidRPr="00942C0E">
        <w:rPr>
          <w:rStyle w:val="StyleUnderline"/>
        </w:rPr>
        <w:t xml:space="preserve"> than Whites </w:t>
      </w:r>
      <w:r w:rsidRPr="00B2635B">
        <w:rPr>
          <w:rStyle w:val="StyleUnderline"/>
          <w:highlight w:val="green"/>
        </w:rPr>
        <w:t>to make complaints regarding police brutality</w:t>
      </w:r>
      <w:r w:rsidRPr="00942C0E">
        <w:rPr>
          <w:rStyle w:val="StyleUnderline"/>
        </w:rPr>
        <w:t xml:space="preserve"> (Smith and Holmes 2003), to be </w:t>
      </w:r>
      <w:r w:rsidRPr="00B2635B">
        <w:rPr>
          <w:rStyle w:val="StyleUnderline"/>
          <w:highlight w:val="green"/>
        </w:rPr>
        <w:t>accosted while</w:t>
      </w:r>
      <w:r w:rsidRPr="00942C0E">
        <w:rPr>
          <w:rStyle w:val="StyleUnderline"/>
        </w:rPr>
        <w:t xml:space="preserve"> operating </w:t>
      </w:r>
      <w:r w:rsidRPr="00B2635B">
        <w:rPr>
          <w:rStyle w:val="StyleUnderline"/>
          <w:highlight w:val="green"/>
        </w:rPr>
        <w:t>[driving]</w:t>
      </w:r>
      <w:r>
        <w:rPr>
          <w:rStyle w:val="StyleUnderline"/>
        </w:rPr>
        <w:t xml:space="preserve"> </w:t>
      </w:r>
      <w:r w:rsidRPr="00942C0E">
        <w:rPr>
          <w:rStyle w:val="StyleUnderline"/>
        </w:rPr>
        <w:t xml:space="preserve">a motorized vehicle (“Driving While Black”), </w:t>
      </w:r>
      <w:r w:rsidRPr="00B2635B">
        <w:rPr>
          <w:rStyle w:val="StyleUnderline"/>
          <w:highlight w:val="green"/>
        </w:rPr>
        <w:t>and</w:t>
      </w:r>
      <w:r w:rsidRPr="00942C0E">
        <w:rPr>
          <w:rStyle w:val="StyleUnderline"/>
        </w:rPr>
        <w:t xml:space="preserve"> to </w:t>
      </w:r>
      <w:r w:rsidRPr="00B2635B">
        <w:rPr>
          <w:rStyle w:val="StyleUnderline"/>
          <w:highlight w:val="green"/>
        </w:rPr>
        <w:t>underreport how often they are stopped due</w:t>
      </w:r>
      <w:r w:rsidRPr="00942C0E">
        <w:rPr>
          <w:rStyle w:val="StyleUnderline"/>
        </w:rPr>
        <w:t xml:space="preserve"> to higher social desirability factors</w:t>
      </w:r>
      <w:r w:rsidRPr="00B2635B">
        <w:rPr>
          <w:sz w:val="14"/>
        </w:rPr>
        <w:t xml:space="preserve"> (</w:t>
      </w:r>
      <w:proofErr w:type="spellStart"/>
      <w:r w:rsidRPr="00B2635B">
        <w:rPr>
          <w:sz w:val="14"/>
        </w:rPr>
        <w:t>TomaskovicDevey</w:t>
      </w:r>
      <w:proofErr w:type="spellEnd"/>
      <w:r w:rsidRPr="00B2635B">
        <w:rPr>
          <w:sz w:val="14"/>
        </w:rPr>
        <w:t xml:space="preserve"> et al. 2006). Interestingly, data obtained from the General Social Survey (GSS), a representative sample conducted biennially by the National Opinion Research Center at the University of Chicago for the years 1994 through 2004, provide further proof regarding the acceptance of force against Blacks. In particular, the GSS found Whites to be significantly (29.5 %) more accepting of police use of force when a citizen was attempting to escape custody than Blacks when analyzed using the chi-squared statistical test (p The average Southern policeman is a promoted poor White with a legal sanction to use a weapon. His social heritage has taught him to despise the Negroes, and he has had little education which could have changed him</w:t>
      </w:r>
      <w:proofErr w:type="gramStart"/>
      <w:r w:rsidRPr="00B2635B">
        <w:rPr>
          <w:sz w:val="14"/>
        </w:rPr>
        <w:t>….The</w:t>
      </w:r>
      <w:proofErr w:type="gramEnd"/>
      <w:r w:rsidRPr="00B2635B">
        <w:rPr>
          <w:sz w:val="14"/>
        </w:rPr>
        <w:t xml:space="preserve"> result is that probably no group of Whites in America have a lower opinion of the Negro people and are more fixed in their views than Southern policeman. (Myrdal 1944, pp. 540–541) Myrdal (1944) was writing on results from a massive study that he undertook in the late 1930s. He was writing at a time that even the most conservative among us would have to admit was not a colorblind society (if one even believes in such things). But current research does corroborate his observations that less educated police officers tend to be the most aggressive and have the most formal complaints filed against them when compared to their more educated counterparts (Hassell and Archbold 2010; </w:t>
      </w:r>
      <w:proofErr w:type="spellStart"/>
      <w:r w:rsidRPr="00B2635B">
        <w:rPr>
          <w:sz w:val="14"/>
        </w:rPr>
        <w:t>Jefferis</w:t>
      </w:r>
      <w:proofErr w:type="spellEnd"/>
      <w:r w:rsidRPr="00B2635B">
        <w:rPr>
          <w:sz w:val="14"/>
        </w:rPr>
        <w:t xml:space="preserve"> et al. 2011). </w:t>
      </w:r>
      <w:proofErr w:type="spellStart"/>
      <w:r w:rsidRPr="00B2635B">
        <w:rPr>
          <w:sz w:val="14"/>
        </w:rPr>
        <w:t>Tonry</w:t>
      </w:r>
      <w:proofErr w:type="spellEnd"/>
      <w:r w:rsidRPr="00B2635B">
        <w:rPr>
          <w:sz w:val="14"/>
        </w:rPr>
        <w:t xml:space="preserve"> (2011) delineates some interesting findings from the 2001 Race, Crime, and Public Opinion Survey that can be applied to understanding why the larger society tolerates police misconduct when it comes to Black males. The survey, which involved approximately 978 non-Hispanic Whites and 1,010 Blacks, revealed a divergence in attitudes between Blacks and Whites concerning the criminal justice system (</w:t>
      </w:r>
      <w:proofErr w:type="spellStart"/>
      <w:r w:rsidRPr="00B2635B">
        <w:rPr>
          <w:sz w:val="14"/>
        </w:rPr>
        <w:t>Tonry</w:t>
      </w:r>
      <w:proofErr w:type="spellEnd"/>
      <w:r w:rsidRPr="00B2635B">
        <w:rPr>
          <w:sz w:val="14"/>
        </w:rPr>
        <w:t xml:space="preserve"> 2011). For instance, 38 % of Whites and 89 % of Blacks viewed the criminal justice system as biased against Blacks (</w:t>
      </w:r>
      <w:proofErr w:type="spellStart"/>
      <w:r w:rsidRPr="00B2635B">
        <w:rPr>
          <w:sz w:val="14"/>
        </w:rPr>
        <w:t>Tonry</w:t>
      </w:r>
      <w:proofErr w:type="spellEnd"/>
      <w:r w:rsidRPr="00B2635B">
        <w:rPr>
          <w:sz w:val="14"/>
        </w:rPr>
        <w:t xml:space="preserve"> 2011). Additionally, 8 % of Blacks and 56 % of Whites saw the criminal justice system as treating Blacks fairly (</w:t>
      </w:r>
      <w:proofErr w:type="spellStart"/>
      <w:r w:rsidRPr="00B2635B">
        <w:rPr>
          <w:sz w:val="14"/>
        </w:rPr>
        <w:t>Tonry</w:t>
      </w:r>
      <w:proofErr w:type="spellEnd"/>
      <w:r w:rsidRPr="00B2635B">
        <w:rPr>
          <w:sz w:val="14"/>
        </w:rPr>
        <w:t xml:space="preserve"> 2011). Perhaps most revealing when it comes to facilitating an environment ripe for police brutality against Black males, 68 % of Whites and only 18 % of Whites expressed confidence in law enforcement (</w:t>
      </w:r>
      <w:proofErr w:type="spellStart"/>
      <w:r w:rsidRPr="00B2635B">
        <w:rPr>
          <w:sz w:val="14"/>
        </w:rPr>
        <w:t>Tonry</w:t>
      </w:r>
      <w:proofErr w:type="spellEnd"/>
      <w:r w:rsidRPr="00B2635B">
        <w:rPr>
          <w:sz w:val="14"/>
        </w:rPr>
        <w:t xml:space="preserve"> 2011). Is a society wherein the dominant group overwhelming approves of police performance willing to do anything substantive to curtail police brutality against Black males? Police brutality is not a new phenomenon. The Department of Justice (DOJ) office of Civil Rights (OCR) has investigated more than a dozen police departments in major cities across the USA on allegations of either racial discrimination or police brutality (</w:t>
      </w:r>
      <w:proofErr w:type="spellStart"/>
      <w:r w:rsidRPr="00B2635B">
        <w:rPr>
          <w:sz w:val="14"/>
        </w:rPr>
        <w:t>Gabbidon</w:t>
      </w:r>
      <w:proofErr w:type="spellEnd"/>
      <w:r w:rsidRPr="00B2635B">
        <w:rPr>
          <w:sz w:val="14"/>
        </w:rPr>
        <w:t xml:space="preserve"> and Greene 2013). To make the </w:t>
      </w:r>
      <w:proofErr w:type="gramStart"/>
      <w:r w:rsidRPr="00B2635B">
        <w:rPr>
          <w:sz w:val="14"/>
        </w:rPr>
        <w:t>aforementioned even more</w:t>
      </w:r>
      <w:proofErr w:type="gramEnd"/>
      <w:r w:rsidRPr="00B2635B">
        <w:rPr>
          <w:sz w:val="14"/>
        </w:rPr>
        <w:t xml:space="preserve"> clear, according to </w:t>
      </w:r>
      <w:proofErr w:type="spellStart"/>
      <w:r w:rsidRPr="00B2635B">
        <w:rPr>
          <w:sz w:val="14"/>
        </w:rPr>
        <w:t>Gabbidon</w:t>
      </w:r>
      <w:proofErr w:type="spellEnd"/>
      <w:r w:rsidRPr="00B2635B">
        <w:rPr>
          <w:sz w:val="14"/>
        </w:rPr>
        <w:t xml:space="preserve"> and Greene (2013), “In 2010, the OCR was investigating 17 police departments across the country and monitoring five settlements regarding four police agencies” (pp. 119–120). Plant and </w:t>
      </w:r>
      <w:proofErr w:type="spellStart"/>
      <w:r w:rsidRPr="00B2635B">
        <w:rPr>
          <w:sz w:val="14"/>
        </w:rPr>
        <w:t>Peruche</w:t>
      </w:r>
      <w:proofErr w:type="spellEnd"/>
      <w:r w:rsidRPr="00B2635B">
        <w:rPr>
          <w:sz w:val="14"/>
        </w:rPr>
        <w:t xml:space="preserve"> (2005) provide some useful information into why police officers view Black males as potential perpetrators and could lead to acts of brutality. In their research, the authors suggest that since Black people in general, and Black </w:t>
      </w:r>
      <w:proofErr w:type="gramStart"/>
      <w:r w:rsidRPr="00B2635B">
        <w:rPr>
          <w:sz w:val="14"/>
        </w:rPr>
        <w:t>males in particular, are</w:t>
      </w:r>
      <w:proofErr w:type="gramEnd"/>
      <w:r w:rsidRPr="00B2635B">
        <w:rPr>
          <w:sz w:val="14"/>
        </w:rPr>
        <w:t xml:space="preserve"> caricatured as aggressive and criminal, police are more likely to view Black men as a threat which justifies the disproportionate use of deadly force. Therefore, it is not beyond the realm of possibility that police officers’ decisions to act aggressively may, to some extent, be influenced by race (</w:t>
      </w:r>
      <w:proofErr w:type="spellStart"/>
      <w:r w:rsidRPr="00B2635B">
        <w:rPr>
          <w:sz w:val="14"/>
        </w:rPr>
        <w:t>Jefferis</w:t>
      </w:r>
      <w:proofErr w:type="spellEnd"/>
      <w:r w:rsidRPr="00B2635B">
        <w:rPr>
          <w:sz w:val="14"/>
        </w:rPr>
        <w:t xml:space="preserve"> et al. 2011). The media’s portrayals of Black men are often less than sanguine. Bryson’s (1998) work in this area provides empirical evidence that the mass media that has been instrumental in portraying Black men as studs, super detectives, or imitation White men and has a general negative effect on how these men are regarded by others. Such characterizations can be so visceral in nature that “prototypes” of criminal suspects are more likely to be </w:t>
      </w:r>
      <w:proofErr w:type="gramStart"/>
      <w:r w:rsidRPr="00B2635B">
        <w:rPr>
          <w:sz w:val="14"/>
        </w:rPr>
        <w:t>African-American</w:t>
      </w:r>
      <w:proofErr w:type="gramEnd"/>
      <w:r w:rsidRPr="00B2635B">
        <w:rPr>
          <w:sz w:val="14"/>
        </w:rPr>
        <w:t xml:space="preserve"> (Oliver et al. 2004). Not surprisingly, the more Afrocentric the </w:t>
      </w:r>
      <w:proofErr w:type="gramStart"/>
      <w:r w:rsidRPr="00B2635B">
        <w:rPr>
          <w:sz w:val="14"/>
        </w:rPr>
        <w:t>African-American’s</w:t>
      </w:r>
      <w:proofErr w:type="gramEnd"/>
      <w:r w:rsidRPr="00B2635B">
        <w:rPr>
          <w:sz w:val="14"/>
        </w:rPr>
        <w:t xml:space="preserve"> facial features, the more prone he or she is expected to be deviant (Eberhardt et al. 2006). Interestingly, it is probable that less than flattering depictions of Black males on television and in news stories are activating pre-existing stereotypes possessed by Whites as opposed to facilitating their creation. According to Oliver et al. (2004), “it is important to keep in mind that media consumption is an active process, with viewers’ existing attitudes and beliefs playing a larger role in how images are attended to, interpreted, and remembered” (p. 89). Moreover, it is reductionist to presuppose that individual is powerless in constructing a palatable version of reality and is solely under the control of the media and exercises no agency. Lastly, </w:t>
      </w:r>
      <w:proofErr w:type="spellStart"/>
      <w:r w:rsidRPr="00B2635B">
        <w:rPr>
          <w:sz w:val="14"/>
        </w:rPr>
        <w:t>Peffley</w:t>
      </w:r>
      <w:proofErr w:type="spellEnd"/>
      <w:r w:rsidRPr="00B2635B">
        <w:rPr>
          <w:sz w:val="14"/>
        </w:rPr>
        <w:t xml:space="preserve"> and Hurwitz (2013) describe what can be perceived as one of the more deleterious results of negative media caricatures of Black males. More specifically, the authors posit that most Whites believe that Blacks are disproportionately inclined to engage in criminal behavior and are the deserving on harsh treatment by the criminal justice system. On the other hand, such an observation is curious because most urban areas are moderate to highly segregated residentially which would preclude the frequent and significant interaction needed to make such scathing indictments (Bonilla-Silva 2009). Consequently, the </w:t>
      </w:r>
      <w:proofErr w:type="gramStart"/>
      <w:r w:rsidRPr="00B2635B">
        <w:rPr>
          <w:sz w:val="14"/>
        </w:rPr>
        <w:t>aforementioned racial</w:t>
      </w:r>
      <w:proofErr w:type="gramEnd"/>
      <w:r w:rsidRPr="00B2635B">
        <w:rPr>
          <w:sz w:val="14"/>
        </w:rPr>
        <w:t xml:space="preserve"> animus has the effect of increased White support for capital punishment if questions regarding its legitimacy around if capital punishment is too frequently applied to Blacks (</w:t>
      </w:r>
      <w:proofErr w:type="spellStart"/>
      <w:r w:rsidRPr="00B2635B">
        <w:rPr>
          <w:sz w:val="14"/>
        </w:rPr>
        <w:t>Peffley</w:t>
      </w:r>
      <w:proofErr w:type="spellEnd"/>
      <w:r w:rsidRPr="00B2635B">
        <w:rPr>
          <w:sz w:val="14"/>
        </w:rPr>
        <w:t xml:space="preserve"> and Hurwitz 2013; </w:t>
      </w:r>
      <w:proofErr w:type="spellStart"/>
      <w:r w:rsidRPr="00B2635B">
        <w:rPr>
          <w:sz w:val="14"/>
        </w:rPr>
        <w:t>Tonry</w:t>
      </w:r>
      <w:proofErr w:type="spellEnd"/>
      <w:r w:rsidRPr="00B2635B">
        <w:rPr>
          <w:sz w:val="14"/>
        </w:rPr>
        <w:t xml:space="preserve"> 2011). Ultimately, erroneous (negative) portrayals of crime and community, community race and class identities, and concerns over neighborhood change all contribute to place-specific framing of “the crime problem.” These frames, in turn, shape both intergroup dynamics and support for criminal justice policy (</w:t>
      </w:r>
      <w:proofErr w:type="spellStart"/>
      <w:r w:rsidRPr="00B2635B">
        <w:rPr>
          <w:sz w:val="14"/>
        </w:rPr>
        <w:t>Leverentz</w:t>
      </w:r>
      <w:proofErr w:type="spellEnd"/>
      <w:r w:rsidRPr="00B2635B">
        <w:rPr>
          <w:sz w:val="14"/>
        </w:rPr>
        <w:t xml:space="preserve"> 2012).</w:t>
      </w:r>
    </w:p>
    <w:p w14:paraId="54FAC656" w14:textId="77777777" w:rsidR="00F77C17" w:rsidRDefault="00F77C17" w:rsidP="00F77C17"/>
    <w:p w14:paraId="57A35C0E"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Headings CS)">
    <w:altName w:val="Times New Roman"/>
    <w:panose1 w:val="020B0604020202020204"/>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doNotDisplayPageBoundaries/>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77C1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3B5A"/>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1D1C"/>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3A6B"/>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34"/>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77C17"/>
    <w:rsid w:val="00F94060"/>
    <w:rsid w:val="00FA56F6"/>
    <w:rsid w:val="00FB329D"/>
    <w:rsid w:val="00FC27E3"/>
    <w:rsid w:val="00FC74C7"/>
    <w:rsid w:val="00FD451D"/>
    <w:rsid w:val="00FD5948"/>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74629EC"/>
  <w14:defaultImageDpi w14:val="300"/>
  <w15:docId w15:val="{4AE04F52-5C08-7B43-911B-395530B695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ajorHAnsi" w:eastAsiaTheme="minorEastAsia" w:hAnsiTheme="majorHAnsi" w:cs="Times New Roman (Headings CS)"/>
        <w:sz w:val="24"/>
        <w:szCs w:val="26"/>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25D34"/>
    <w:pPr>
      <w:spacing w:after="160" w:line="259" w:lineRule="auto"/>
    </w:pPr>
    <w:rPr>
      <w:rFonts w:ascii="Calibri" w:hAnsi="Calibri" w:cstheme="minorBidi"/>
      <w:sz w:val="22"/>
      <w:szCs w:val="24"/>
    </w:rPr>
  </w:style>
  <w:style w:type="paragraph" w:styleId="Heading1">
    <w:name w:val="heading 1"/>
    <w:aliases w:val="Pocket"/>
    <w:basedOn w:val="Normal"/>
    <w:next w:val="Normal"/>
    <w:link w:val="Heading1Char"/>
    <w:uiPriority w:val="9"/>
    <w:qFormat/>
    <w:rsid w:val="00D25D3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25D3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25D3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Card,Tags,tags,No Spacing1111,ta"/>
    <w:basedOn w:val="Normal"/>
    <w:next w:val="Normal"/>
    <w:link w:val="Heading4Char"/>
    <w:uiPriority w:val="9"/>
    <w:unhideWhenUsed/>
    <w:qFormat/>
    <w:rsid w:val="00D25D3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25D3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25D34"/>
  </w:style>
  <w:style w:type="character" w:customStyle="1" w:styleId="Heading1Char">
    <w:name w:val="Heading 1 Char"/>
    <w:aliases w:val="Pocket Char"/>
    <w:basedOn w:val="DefaultParagraphFont"/>
    <w:link w:val="Heading1"/>
    <w:uiPriority w:val="9"/>
    <w:rsid w:val="00D25D3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25D34"/>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D25D34"/>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9"/>
    <w:rsid w:val="00D25D34"/>
    <w:rPr>
      <w:rFonts w:ascii="Calibri" w:eastAsiaTheme="majorEastAsia" w:hAnsi="Calibri" w:cstheme="majorBidi"/>
      <w:b/>
      <w:bCs/>
      <w:sz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25D34"/>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8."/>
    <w:basedOn w:val="DefaultParagraphFont"/>
    <w:uiPriority w:val="1"/>
    <w:qFormat/>
    <w:rsid w:val="00D25D34"/>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Box,Style1,s"/>
    <w:basedOn w:val="DefaultParagraphFont"/>
    <w:link w:val="textbold"/>
    <w:uiPriority w:val="20"/>
    <w:qFormat/>
    <w:rsid w:val="00D25D34"/>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D25D34"/>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No Spacing13 Char,No Spacing23 Char,Tag and Ci Char"/>
    <w:basedOn w:val="DefaultParagraphFont"/>
    <w:link w:val="NoSpacing"/>
    <w:uiPriority w:val="99"/>
    <w:unhideWhenUsed/>
    <w:rsid w:val="00D25D34"/>
    <w:rPr>
      <w:color w:val="auto"/>
      <w:u w:val="none"/>
    </w:rPr>
  </w:style>
  <w:style w:type="paragraph" w:styleId="DocumentMap">
    <w:name w:val="Document Map"/>
    <w:basedOn w:val="Normal"/>
    <w:link w:val="DocumentMapChar"/>
    <w:uiPriority w:val="99"/>
    <w:semiHidden/>
    <w:unhideWhenUsed/>
    <w:rsid w:val="00D25D3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25D34"/>
    <w:rPr>
      <w:rFonts w:ascii="Lucida Grande" w:hAnsi="Lucida Grande" w:cs="Lucida Grande"/>
      <w:szCs w:val="24"/>
    </w:rPr>
  </w:style>
  <w:style w:type="paragraph" w:customStyle="1" w:styleId="textbold">
    <w:name w:val="text bold"/>
    <w:basedOn w:val="Normal"/>
    <w:link w:val="Emphasis"/>
    <w:uiPriority w:val="20"/>
    <w:qFormat/>
    <w:rsid w:val="00F77C17"/>
    <w:pPr>
      <w:ind w:left="720"/>
      <w:jc w:val="both"/>
    </w:pPr>
    <w:rPr>
      <w:rFonts w:cs="Times New Roman (Headings CS)"/>
      <w:b/>
      <w:iCs/>
      <w:szCs w:val="26"/>
      <w:u w:val="single"/>
    </w:rPr>
  </w:style>
  <w:style w:type="character" w:customStyle="1" w:styleId="apple-converted-space">
    <w:name w:val="apple-converted-space"/>
    <w:basedOn w:val="DefaultParagraphFont"/>
    <w:rsid w:val="00F77C17"/>
  </w:style>
  <w:style w:type="paragraph" w:styleId="NoSpacing">
    <w:name w:val="No Spacing"/>
    <w:aliases w:val="Note Level 2,Small Text,Card Format,Note Level 21,ClearFormatting,Clear,DDI Tag,Tag Title,No Spacing51,No Spacing11211,No Spacing13,No Spacing23,Tag and Ci,CD - Cite,No Spacing6,No Spacing7,No Spacing8,Dont u,No Spacing311"/>
    <w:basedOn w:val="Heading1"/>
    <w:link w:val="Hyperlink"/>
    <w:autoRedefine/>
    <w:uiPriority w:val="99"/>
    <w:qFormat/>
    <w:rsid w:val="00F77C17"/>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ajorHAnsi" w:eastAsiaTheme="minorEastAsia" w:hAnsiTheme="majorHAnsi" w:cs="Times New Roman (Headings CS)"/>
      <w:b w:val="0"/>
      <w:bCs w:val="0"/>
      <w:sz w:val="24"/>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untappedcities.com/2020/06/12/the-week-without-police-what-we-can-learn-from-the-1971-police-strike/" TargetMode="External"/><Relationship Id="rId4" Type="http://schemas.openxmlformats.org/officeDocument/2006/relationships/customXml" Target="../customXml/item4.xml"/><Relationship Id="rId9" Type="http://schemas.openxmlformats.org/officeDocument/2006/relationships/hyperlink" Target="https://www.akpress.org/our-enemies-in-blue.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hahv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B81EEAB-37C9-AE4E-BC33-58E82E44D2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2655</Words>
  <Characters>15134</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17754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Vishal Shah</cp:lastModifiedBy>
  <cp:revision>2</cp:revision>
  <dcterms:created xsi:type="dcterms:W3CDTF">2021-11-20T17:32:00Z</dcterms:created>
  <dcterms:modified xsi:type="dcterms:W3CDTF">2021-11-20T17:32:00Z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