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14339" w14:textId="1496D021" w:rsidR="00E42E4C" w:rsidRDefault="005825DA" w:rsidP="005825DA">
      <w:pPr>
        <w:pStyle w:val="Heading1"/>
      </w:pPr>
      <w:r>
        <w:t xml:space="preserve">1N v Lexington AT </w:t>
      </w:r>
    </w:p>
    <w:p w14:paraId="1E127860" w14:textId="19E07DBD" w:rsidR="005825DA" w:rsidRDefault="005825DA" w:rsidP="005825DA">
      <w:pPr>
        <w:pStyle w:val="Heading3"/>
      </w:pPr>
      <w:r>
        <w:t xml:space="preserve">Theory </w:t>
      </w:r>
    </w:p>
    <w:p w14:paraId="10FD932E" w14:textId="4CD9E46F" w:rsidR="00027ABA" w:rsidRDefault="00027ABA" w:rsidP="00027AB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I</w:t>
      </w:r>
      <w:r>
        <w:rPr>
          <w:rFonts w:ascii="Open Sans" w:hAnsi="Open Sans" w:cs="Open Sans"/>
          <w:color w:val="000000"/>
          <w:sz w:val="21"/>
          <w:szCs w:val="21"/>
        </w:rPr>
        <w:t>nterpretation: The affirmative debater must articulate a distinct ROB in the form of a delineated text in the 1AC.</w:t>
      </w:r>
    </w:p>
    <w:p w14:paraId="6B03FB70" w14:textId="77777777" w:rsidR="00027ABA" w:rsidRDefault="00027ABA" w:rsidP="00027AB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Violation: They don’t</w:t>
      </w:r>
    </w:p>
    <w:p w14:paraId="12D1EC94" w14:textId="77777777" w:rsidR="00027ABA" w:rsidRDefault="00027ABA" w:rsidP="00027AB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Standards:</w:t>
      </w:r>
    </w:p>
    <w:p w14:paraId="1A6DAB08" w14:textId="77777777" w:rsidR="00027ABA" w:rsidRDefault="00027ABA" w:rsidP="00027AB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Strat Skew – Absent a text in the 1AC, they can read multiple pieces of offense under different ROBs and then read a new one in the </w:t>
      </w:r>
      <w:proofErr w:type="gramStart"/>
      <w:r>
        <w:rPr>
          <w:rFonts w:ascii="Open Sans" w:hAnsi="Open Sans" w:cs="Open Sans"/>
          <w:color w:val="000000"/>
          <w:sz w:val="21"/>
          <w:szCs w:val="21"/>
        </w:rPr>
        <w:t>1AR</w:t>
      </w:r>
      <w:proofErr w:type="gramEnd"/>
      <w:r>
        <w:rPr>
          <w:rFonts w:ascii="Open Sans" w:hAnsi="Open Sans" w:cs="Open Sans"/>
          <w:color w:val="000000"/>
          <w:sz w:val="21"/>
          <w:szCs w:val="21"/>
        </w:rPr>
        <w:t xml:space="preserve"> so they never substantively lose debates under the ROB, it just always becomes a 2nr debate about whether the ROB is good or not comparatively to the 1n’s which moots engagement. That means infinite abuse – Reading a new ROB in the 1AR makes it so all you </w:t>
      </w:r>
      <w:proofErr w:type="gramStart"/>
      <w:r>
        <w:rPr>
          <w:rFonts w:ascii="Open Sans" w:hAnsi="Open Sans" w:cs="Open Sans"/>
          <w:color w:val="000000"/>
          <w:sz w:val="21"/>
          <w:szCs w:val="21"/>
        </w:rPr>
        <w:t>have to</w:t>
      </w:r>
      <w:proofErr w:type="gramEnd"/>
      <w:r>
        <w:rPr>
          <w:rFonts w:ascii="Open Sans" w:hAnsi="Open Sans" w:cs="Open Sans"/>
          <w:color w:val="000000"/>
          <w:sz w:val="21"/>
          <w:szCs w:val="21"/>
        </w:rPr>
        <w:t xml:space="preserve"> do is dump on the 1N ROB and marginally extend your warrants in the 2ar and the neg can’t do anything about it since there is no 3NR to answer the 2ar weighing or extrapolations, you already have conceded offense, all you need is the ROB.</w:t>
      </w:r>
    </w:p>
    <w:p w14:paraId="544488E9" w14:textId="70D836E4" w:rsidR="00027ABA" w:rsidRDefault="00027ABA" w:rsidP="00027AB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Reciprocity – (a) restarting the ROB debate in the 1ar puts you at a 7-6 advantage– putting it in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makes it 13-13 (b) you have one more speech to contest my ROB and weigh (c) I can only read a ROB in the 1N so you should read it in your first speech– that’s definitionally an equal burden.</w:t>
      </w:r>
    </w:p>
    <w:p w14:paraId="17A80832" w14:textId="77777777" w:rsidR="00027ABA" w:rsidRDefault="00027ABA" w:rsidP="00027ABA">
      <w:pPr>
        <w:pStyle w:val="Heading4"/>
        <w:rPr>
          <w:rFonts w:cs="Calibri"/>
        </w:rPr>
      </w:pPr>
      <w:r w:rsidRPr="00027ABA">
        <w:t xml:space="preserve">education is a voter – it’s the only reason debate is funded, No RVIs – [a] logic – you don’t win for meeting your burden, that o/w all </w:t>
      </w:r>
      <w:proofErr w:type="spellStart"/>
      <w:r w:rsidRPr="00027ABA">
        <w:t>args</w:t>
      </w:r>
      <w:proofErr w:type="spellEnd"/>
      <w:r w:rsidRPr="00027ABA">
        <w:t xml:space="preserve"> need to make logical sense to be evaluated [b] creates a chilling effect – </w:t>
      </w:r>
      <w:proofErr w:type="spellStart"/>
      <w:r w:rsidRPr="00027ABA">
        <w:t>aff</w:t>
      </w:r>
      <w:proofErr w:type="spellEnd"/>
      <w:r w:rsidRPr="00027ABA">
        <w:t xml:space="preserve"> is dangerous on theory because they get to prep a long </w:t>
      </w:r>
      <w:proofErr w:type="spellStart"/>
      <w:r w:rsidRPr="00027ABA">
        <w:t>counterinterp</w:t>
      </w:r>
      <w:proofErr w:type="spellEnd"/>
      <w:r w:rsidRPr="00027ABA">
        <w:t xml:space="preserve"> in the 1ar and then get the 2ar to collapse, weigh, and contextualize - negs would always be disincentives from reading theory against good theory debaters which leads to infinite abuse so it outweighs time skew, Prefer Competing </w:t>
      </w:r>
      <w:proofErr w:type="spellStart"/>
      <w:r w:rsidRPr="00027ABA">
        <w:t>Interps</w:t>
      </w:r>
      <w:proofErr w:type="spellEnd"/>
      <w:r w:rsidRPr="00027ABA">
        <w:t xml:space="preserve"> over reasonability – [a] reasonability’s arbitrary &amp; forces judge intervention especially with 2ar recontextualizations to always sound like the more reasonable debater b) norm setting - we find the best possible norms c) reasonability collapses - you use offense/defense paradigm to evaluate </w:t>
      </w:r>
      <w:proofErr w:type="spellStart"/>
      <w:r w:rsidRPr="00027ABA">
        <w:t>brightlines</w:t>
      </w:r>
      <w:proofErr w:type="spellEnd"/>
      <w:r w:rsidRPr="00027ABA">
        <w:t xml:space="preserve">, I’ll defend a norm setting model, anything else is arbitrary, infinitely regressive, and interventionist, </w:t>
      </w:r>
      <w:proofErr w:type="spellStart"/>
      <w:r w:rsidRPr="00027ABA">
        <w:t>theres</w:t>
      </w:r>
      <w:proofErr w:type="spellEnd"/>
      <w:r w:rsidRPr="00027ABA">
        <w:t xml:space="preserve"> no way to verify in round abuse, DTD – [a] epistemic skew – I was structurally precluded from engaging in substance, means you can eval it, they are always ahead [b] deters future abuse – empirically confirmed via a </w:t>
      </w:r>
      <w:proofErr w:type="spellStart"/>
      <w:r w:rsidRPr="00027ABA">
        <w:t>prioris</w:t>
      </w:r>
      <w:proofErr w:type="spellEnd"/>
      <w:r w:rsidRPr="00027ABA">
        <w:t>,</w:t>
      </w:r>
      <w:r w:rsidRPr="00027ABA">
        <w:rPr>
          <w:rFonts w:cs="Calibri"/>
        </w:rPr>
        <w:t xml:space="preserve"> </w:t>
      </w:r>
      <w:r>
        <w:rPr>
          <w:rFonts w:cs="Calibri"/>
        </w:rPr>
        <w:t>,</w:t>
      </w:r>
    </w:p>
    <w:p w14:paraId="31BEC3B6" w14:textId="1F5EEC9D" w:rsidR="00027ABA" w:rsidRDefault="00027ABA" w:rsidP="00027ABA">
      <w:pPr>
        <w:pStyle w:val="Heading4"/>
        <w:rPr>
          <w:rFonts w:cs="Calibri"/>
        </w:rPr>
      </w:pPr>
      <w:r>
        <w:rPr>
          <w:rFonts w:cs="Calibri"/>
        </w:rPr>
        <w:t xml:space="preserve"> I get new 2nr arguments, I don’t know implications until the 2nr, k2 method testing since we maximize the time spent debating the </w:t>
      </w:r>
      <w:proofErr w:type="spellStart"/>
      <w:r>
        <w:rPr>
          <w:rFonts w:cs="Calibri"/>
        </w:rPr>
        <w:t>aff</w:t>
      </w:r>
      <w:proofErr w:type="spellEnd"/>
      <w:r>
        <w:rPr>
          <w:rFonts w:cs="Calibri"/>
        </w:rPr>
        <w:t xml:space="preserve">, and if the </w:t>
      </w:r>
      <w:proofErr w:type="spellStart"/>
      <w:r>
        <w:rPr>
          <w:rFonts w:cs="Calibri"/>
        </w:rPr>
        <w:t>aff</w:t>
      </w:r>
      <w:proofErr w:type="spellEnd"/>
      <w:r>
        <w:rPr>
          <w:rFonts w:cs="Calibri"/>
        </w:rPr>
        <w:t xml:space="preserve"> is truly true there is no reason I shouldn’t be able to</w:t>
      </w:r>
    </w:p>
    <w:p w14:paraId="4C3934F7" w14:textId="7816D7BA" w:rsidR="00027ABA" w:rsidRPr="00027ABA" w:rsidRDefault="00027ABA" w:rsidP="00027ABA">
      <w:pPr>
        <w:pStyle w:val="Heading4"/>
      </w:pPr>
      <w:r w:rsidRPr="00027ABA">
        <w:t>NC theory first – [a] they were abusive first means it comes lexically prior, my abuse was justified in response to theirs [b] we have more speeches to norm over it,</w:t>
      </w:r>
    </w:p>
    <w:p w14:paraId="78BB365C" w14:textId="3980D259" w:rsidR="005825DA" w:rsidRDefault="005825DA" w:rsidP="005825DA">
      <w:pPr>
        <w:pStyle w:val="Heading3"/>
      </w:pPr>
      <w:r>
        <w:t xml:space="preserve">NC </w:t>
      </w:r>
    </w:p>
    <w:p w14:paraId="66D3EA0E" w14:textId="77777777" w:rsidR="005825DA" w:rsidRPr="00612B1D" w:rsidRDefault="005825DA" w:rsidP="005825DA">
      <w:pPr>
        <w:pStyle w:val="Heading4"/>
        <w:rPr>
          <w:rFonts w:eastAsia="Calibri" w:cs="Calibri"/>
          <w:sz w:val="12"/>
          <w:szCs w:val="12"/>
        </w:rPr>
      </w:pPr>
      <w:r>
        <w:t xml:space="preserve">The Meta Ethic is </w:t>
      </w:r>
      <w:proofErr w:type="spellStart"/>
      <w:r>
        <w:t>internalism</w:t>
      </w:r>
      <w:proofErr w:type="spellEnd"/>
      <w:r>
        <w:t xml:space="preserve"> - </w:t>
      </w: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6AC7124B" w14:textId="77777777" w:rsidR="005825DA" w:rsidRPr="005842EE" w:rsidRDefault="005825DA" w:rsidP="005825DA">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7215C712" w14:textId="77777777" w:rsidR="005825DA" w:rsidRPr="00D1235A" w:rsidRDefault="005825DA" w:rsidP="005825DA">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4882F93F" w14:textId="77777777" w:rsidR="005825DA" w:rsidRPr="00D1235A" w:rsidRDefault="005825DA" w:rsidP="005825DA">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027ABA">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027ABA">
        <w:rPr>
          <w:rStyle w:val="StyleUnderline"/>
          <w:highlight w:val="yellow"/>
        </w:rPr>
        <w:t>the agent's</w:t>
      </w:r>
      <w:r w:rsidRPr="00D1235A">
        <w:rPr>
          <w:rStyle w:val="StyleUnderline"/>
        </w:rPr>
        <w:t xml:space="preserve"> subjective </w:t>
      </w:r>
      <w:r w:rsidRPr="00027ABA">
        <w:rPr>
          <w:rStyle w:val="StyleUnderline"/>
          <w:highlight w:val="yellow"/>
        </w:rPr>
        <w:t>motivational set,</w:t>
      </w:r>
      <w:r w:rsidRPr="00D1235A">
        <w:rPr>
          <w:rStyle w:val="StyleUnderline"/>
        </w:rPr>
        <w:t xml:space="preserve"> whatever its content, Gauthier can claim that </w:t>
      </w:r>
      <w:r w:rsidRPr="00027ABA">
        <w:rPr>
          <w:rStyle w:val="StyleUnderline"/>
          <w:highlight w:val="yellow"/>
        </w:rPr>
        <w:t>the requirements of morality escape none</w:t>
      </w:r>
      <w:r w:rsidRPr="00D1235A">
        <w:rPr>
          <w:rStyle w:val="StyleUnderline"/>
        </w:rPr>
        <w:t xml:space="preserve"> who fall under its ambit, </w:t>
      </w:r>
      <w:r w:rsidRPr="00027ABA">
        <w:rPr>
          <w:rStyle w:val="StyleUnderline"/>
          <w:highlight w:val="yellow"/>
        </w:rPr>
        <w:t>for each person</w:t>
      </w:r>
      <w:r w:rsidRPr="00D1235A">
        <w:rPr>
          <w:rStyle w:val="StyleUnderline"/>
        </w:rPr>
        <w:t xml:space="preserve"> necessarily </w:t>
      </w:r>
      <w:r w:rsidRPr="00027ABA">
        <w:rPr>
          <w:rStyle w:val="StyleUnderline"/>
          <w:highlight w:val="yellow"/>
        </w:rPr>
        <w:t>acts on</w:t>
      </w:r>
      <w:r w:rsidRPr="00D1235A">
        <w:rPr>
          <w:rStyle w:val="StyleUnderline"/>
        </w:rPr>
        <w:t xml:space="preserve"> his or </w:t>
      </w:r>
      <w:r w:rsidRPr="00027ABA">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027ABA">
        <w:rPr>
          <w:rStyle w:val="StyleUnderline"/>
          <w:highlight w:val="yellow"/>
        </w:rPr>
        <w:t>morality is self-interestedly rational</w:t>
      </w:r>
      <w:r w:rsidRPr="00D1235A">
        <w:rPr>
          <w:rStyle w:val="StyleUnderline"/>
        </w:rPr>
        <w:t xml:space="preserve">, he can claim that the principles are justified </w:t>
      </w:r>
      <w:r w:rsidRPr="00027ABA">
        <w:rPr>
          <w:rStyle w:val="StyleUnderline"/>
          <w:highlight w:val="yellow"/>
        </w:rPr>
        <w:t>and</w:t>
      </w:r>
      <w:r w:rsidRPr="00D1235A">
        <w:rPr>
          <w:rStyle w:val="StyleUnderline"/>
        </w:rPr>
        <w:t xml:space="preserve"> that they </w:t>
      </w:r>
      <w:r w:rsidRPr="00027ABA">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027ABA">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027ABA">
        <w:rPr>
          <w:rStyle w:val="StyleUnderline"/>
          <w:highlight w:val="yellow"/>
        </w:rPr>
        <w:t>find that they need to co-operate with others</w:t>
      </w:r>
      <w:r w:rsidRPr="00D1235A">
        <w:rPr>
          <w:rStyle w:val="StyleUnderline"/>
        </w:rPr>
        <w:t xml:space="preserve"> and that the </w:t>
      </w:r>
      <w:r w:rsidRPr="00027ABA">
        <w:rPr>
          <w:rStyle w:val="StyleUnderline"/>
          <w:highlight w:val="yellow"/>
        </w:rPr>
        <w:t>dynamics of co- operation make it rational</w:t>
      </w:r>
      <w:r w:rsidRPr="00D1235A">
        <w:rPr>
          <w:rStyle w:val="StyleUnderline"/>
        </w:rPr>
        <w:t xml:space="preserve"> in self-interested terms </w:t>
      </w:r>
      <w:r w:rsidRPr="00027ABA">
        <w:rPr>
          <w:rStyle w:val="StyleUnderline"/>
          <w:highlight w:val="yellow"/>
        </w:rPr>
        <w:t>to constrain</w:t>
      </w:r>
      <w:r w:rsidRPr="00D1235A">
        <w:rPr>
          <w:rStyle w:val="StyleUnderline"/>
        </w:rPr>
        <w:t xml:space="preserve"> their </w:t>
      </w:r>
      <w:r w:rsidRPr="00027ABA">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63A0BB87" w14:textId="77777777" w:rsidR="005825DA" w:rsidRPr="0004616F" w:rsidRDefault="005825DA" w:rsidP="005825DA">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28471B7C" w14:textId="77777777" w:rsidR="005825DA" w:rsidRPr="0058668A" w:rsidRDefault="005825DA" w:rsidP="005825DA">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4AF63E09" w14:textId="77777777" w:rsidR="005825DA" w:rsidRPr="00E338B8" w:rsidRDefault="005825DA" w:rsidP="005825DA">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027ABA">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027ABA">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027ABA">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027ABA">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027ABA">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027ABA">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027ABA">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027ABA">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027ABA">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027ABA">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027ABA">
        <w:rPr>
          <w:rStyle w:val="Style13ptBold"/>
          <w:b w:val="0"/>
          <w:bCs/>
          <w:sz w:val="22"/>
          <w:szCs w:val="22"/>
          <w:highlight w:val="yellow"/>
          <w:u w:val="single"/>
        </w:rPr>
        <w:t>interaction with other agents</w:t>
      </w:r>
    </w:p>
    <w:p w14:paraId="63B6BEE0" w14:textId="77777777" w:rsidR="005825DA" w:rsidRPr="005A1732" w:rsidRDefault="005825DA" w:rsidP="005825DA">
      <w:pPr>
        <w:pStyle w:val="Heading4"/>
      </w:pPr>
      <w:r>
        <w:t xml:space="preserve">Thus, the standard is consistency with contractarianism. Prefer for 1] regress – agents can always why a rule exists or how to interpret it – that requires a new rule which is regressive. Thus, only self-imposed contractual obligations can generate normative bindingness 2] </w:t>
      </w:r>
      <w:r>
        <w:rPr>
          <w:rFonts w:cs="Calibri"/>
        </w:rPr>
        <w:t xml:space="preserve">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74C58EE2" w14:textId="77777777" w:rsidR="005825DA" w:rsidRDefault="005825DA" w:rsidP="005825DA">
      <w:pPr>
        <w:pStyle w:val="Heading4"/>
      </w:pPr>
      <w:r>
        <w:t>I negate –</w:t>
      </w:r>
    </w:p>
    <w:p w14:paraId="5A076970" w14:textId="77777777" w:rsidR="005825DA" w:rsidRDefault="005825DA" w:rsidP="005825DA">
      <w:pPr>
        <w:pStyle w:val="Heading4"/>
      </w:pPr>
      <w:r>
        <w:t>1] Patents are contracts with the government to protect exclusivity in return for disclosure, WIPO:</w:t>
      </w:r>
    </w:p>
    <w:p w14:paraId="6964D8E8" w14:textId="77777777" w:rsidR="005825DA" w:rsidRPr="007926D0" w:rsidRDefault="005825DA" w:rsidP="005825DA">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5CE239B6" w14:textId="77777777" w:rsidR="005825DA" w:rsidRPr="00503369" w:rsidRDefault="005825DA" w:rsidP="005825DA">
      <w:pPr>
        <w:rPr>
          <w:sz w:val="10"/>
        </w:rPr>
      </w:pPr>
      <w:r w:rsidRPr="00503369">
        <w:rPr>
          <w:sz w:val="10"/>
        </w:rPr>
        <w:t xml:space="preserve">What is a patent? </w:t>
      </w:r>
      <w:r w:rsidRPr="00027ABA">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027ABA">
        <w:rPr>
          <w:b/>
          <w:bCs/>
          <w:highlight w:val="yellow"/>
          <w:u w:val="single"/>
        </w:rPr>
        <w:t xml:space="preserve">to decide who may </w:t>
      </w:r>
      <w:r w:rsidRPr="00503369">
        <w:rPr>
          <w:b/>
          <w:bCs/>
          <w:u w:val="single"/>
        </w:rPr>
        <w:t xml:space="preserve">– or may not – </w:t>
      </w:r>
      <w:r w:rsidRPr="00027ABA">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027ABA">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027ABA">
        <w:rPr>
          <w:b/>
          <w:bCs/>
          <w:highlight w:val="yellow"/>
          <w:u w:val="single"/>
        </w:rPr>
        <w:t xml:space="preserve">the obligatory publication of patents </w:t>
      </w:r>
      <w:r w:rsidRPr="00503369">
        <w:rPr>
          <w:b/>
          <w:bCs/>
          <w:u w:val="single"/>
        </w:rPr>
        <w:t xml:space="preserve">and patent applications </w:t>
      </w:r>
      <w:r w:rsidRPr="00027ABA">
        <w:rPr>
          <w:b/>
          <w:bCs/>
          <w:highlight w:val="yellow"/>
          <w:u w:val="single"/>
        </w:rPr>
        <w:t xml:space="preserve">facilitates the </w:t>
      </w:r>
      <w:proofErr w:type="gramStart"/>
      <w:r w:rsidRPr="00027ABA">
        <w:rPr>
          <w:b/>
          <w:bCs/>
          <w:highlight w:val="yellow"/>
          <w:u w:val="single"/>
        </w:rPr>
        <w:t>mutually-beneficial</w:t>
      </w:r>
      <w:proofErr w:type="gramEnd"/>
      <w:r w:rsidRPr="00027ABA">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027ABA">
        <w:rPr>
          <w:b/>
          <w:bCs/>
          <w:szCs w:val="22"/>
          <w:highlight w:val="yellow"/>
          <w:u w:val="single"/>
        </w:rPr>
        <w:t xml:space="preserve">In the absence of protection </w:t>
      </w:r>
      <w:r w:rsidRPr="00503369">
        <w:rPr>
          <w:b/>
          <w:bCs/>
          <w:szCs w:val="22"/>
          <w:u w:val="single"/>
        </w:rPr>
        <w:t>of such knowledge, “</w:t>
      </w:r>
      <w:r w:rsidRPr="00027ABA">
        <w:rPr>
          <w:b/>
          <w:bCs/>
          <w:szCs w:val="22"/>
          <w:highlight w:val="yellow"/>
          <w:u w:val="single"/>
        </w:rPr>
        <w:t xml:space="preserve">free-riders” could easily use technical knowledge </w:t>
      </w:r>
      <w:r w:rsidRPr="00503369">
        <w:rPr>
          <w:b/>
          <w:bCs/>
          <w:szCs w:val="22"/>
          <w:u w:val="single"/>
        </w:rPr>
        <w:t xml:space="preserve">embedded in inventions </w:t>
      </w:r>
      <w:r w:rsidRPr="00027ABA">
        <w:rPr>
          <w:b/>
          <w:bCs/>
          <w:szCs w:val="22"/>
          <w:highlight w:val="yellow"/>
          <w:u w:val="single"/>
        </w:rPr>
        <w:t xml:space="preserve">without </w:t>
      </w:r>
      <w:r w:rsidRPr="00503369">
        <w:rPr>
          <w:b/>
          <w:bCs/>
          <w:szCs w:val="22"/>
          <w:u w:val="single"/>
        </w:rPr>
        <w:t xml:space="preserve">any </w:t>
      </w:r>
      <w:r w:rsidRPr="00027ABA">
        <w:rPr>
          <w:b/>
          <w:bCs/>
          <w:szCs w:val="22"/>
          <w:highlight w:val="yellow"/>
          <w:u w:val="single"/>
        </w:rPr>
        <w:t xml:space="preserve">recognition </w:t>
      </w:r>
      <w:r w:rsidRPr="00503369">
        <w:rPr>
          <w:b/>
          <w:bCs/>
          <w:szCs w:val="22"/>
          <w:u w:val="single"/>
        </w:rPr>
        <w:t xml:space="preserve">of the creativity of the inventor </w:t>
      </w:r>
      <w:r w:rsidRPr="00027ABA">
        <w:rPr>
          <w:b/>
          <w:bCs/>
          <w:szCs w:val="22"/>
          <w:highlight w:val="yellow"/>
          <w:u w:val="single"/>
        </w:rPr>
        <w:t xml:space="preserve">or contribution </w:t>
      </w:r>
      <w:r w:rsidRPr="00503369">
        <w:rPr>
          <w:b/>
          <w:bCs/>
          <w:szCs w:val="22"/>
          <w:u w:val="single"/>
        </w:rPr>
        <w:t xml:space="preserve">to the investments made by the inventor. As a consequence, </w:t>
      </w:r>
      <w:r w:rsidRPr="00027ABA">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027ABA">
        <w:rPr>
          <w:b/>
          <w:bCs/>
          <w:szCs w:val="22"/>
          <w:highlight w:val="yellow"/>
          <w:u w:val="single"/>
        </w:rPr>
        <w:t>and</w:t>
      </w:r>
      <w:proofErr w:type="gramEnd"/>
      <w:r w:rsidRPr="00027ABA">
        <w:rPr>
          <w:b/>
          <w:bCs/>
          <w:szCs w:val="22"/>
          <w:highlight w:val="yellow"/>
          <w:u w:val="single"/>
        </w:rPr>
        <w:t xml:space="preserve"> </w:t>
      </w:r>
      <w:r w:rsidRPr="00503369">
        <w:rPr>
          <w:b/>
          <w:bCs/>
          <w:szCs w:val="22"/>
          <w:u w:val="single"/>
        </w:rPr>
        <w:t xml:space="preserve">tend to </w:t>
      </w:r>
      <w:r w:rsidRPr="00027ABA">
        <w:rPr>
          <w:b/>
          <w:bCs/>
          <w:szCs w:val="22"/>
          <w:highlight w:val="yellow"/>
          <w:u w:val="single"/>
        </w:rPr>
        <w:t xml:space="preserve">keep </w:t>
      </w:r>
      <w:r w:rsidRPr="00503369">
        <w:rPr>
          <w:b/>
          <w:bCs/>
          <w:szCs w:val="22"/>
          <w:u w:val="single"/>
        </w:rPr>
        <w:t xml:space="preserve">their commercially valuable </w:t>
      </w:r>
      <w:r w:rsidRPr="00027ABA">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027ABA">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6DCCD780" w14:textId="77777777" w:rsidR="005825DA" w:rsidRDefault="005825DA" w:rsidP="005825DA">
      <w:pPr>
        <w:pStyle w:val="Heading4"/>
      </w:pPr>
      <w:r>
        <w:t xml:space="preserve">Impacts – </w:t>
      </w:r>
    </w:p>
    <w:p w14:paraId="66744847" w14:textId="77777777" w:rsidR="005825DA" w:rsidRDefault="005825DA" w:rsidP="005825DA">
      <w:pPr>
        <w:pStyle w:val="Heading4"/>
      </w:pPr>
      <w:r>
        <w:t>A] Violating contracts agreed to is intrinsically bad as per the framework</w:t>
      </w:r>
    </w:p>
    <w:p w14:paraId="1605B286" w14:textId="77777777" w:rsidR="005825DA" w:rsidRPr="00301D00" w:rsidRDefault="005825DA" w:rsidP="005825DA">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739E7347" w14:textId="77777777" w:rsidR="005825DA" w:rsidRDefault="005825DA" w:rsidP="005825DA">
      <w:pPr>
        <w:pStyle w:val="Heading4"/>
      </w:pPr>
      <w:r>
        <w:t>C] Free riding – other agents can use the knowledge without contribution, which violates the framework because agents not involved in the contract unjustifiably exploit another person.</w:t>
      </w:r>
    </w:p>
    <w:p w14:paraId="20B95844" w14:textId="77777777" w:rsidR="005825DA" w:rsidRDefault="005825DA" w:rsidP="005825DA">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017BEAB8" w14:textId="77777777" w:rsidR="005825DA" w:rsidRDefault="005825DA" w:rsidP="005825DA">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09E8494C" w14:textId="77777777" w:rsidR="005825DA" w:rsidRDefault="005825DA" w:rsidP="005825DA">
      <w:pPr>
        <w:pStyle w:val="Heading4"/>
      </w:pPr>
      <w:r>
        <w:t>B] Third Parties – the ones affected are the pharmaceutical companies and their rights, so making a contract absent their consent is illegitimate</w:t>
      </w:r>
    </w:p>
    <w:p w14:paraId="2F50A1C8" w14:textId="77777777" w:rsidR="005825DA" w:rsidRPr="0035344E" w:rsidRDefault="005825DA" w:rsidP="005825DA">
      <w:pPr>
        <w:pStyle w:val="Heading4"/>
      </w:pPr>
      <w:r>
        <w:t xml:space="preserve">3] Secrets are good – they are essential parts of contracts formulated by the subject </w:t>
      </w:r>
    </w:p>
    <w:p w14:paraId="17359B75" w14:textId="28734C15" w:rsidR="005825DA" w:rsidRDefault="005825DA" w:rsidP="005825DA">
      <w:pPr>
        <w:pStyle w:val="Heading2"/>
      </w:pPr>
      <w:r>
        <w:t xml:space="preserve">Case </w:t>
      </w:r>
    </w:p>
    <w:p w14:paraId="6A3A9014" w14:textId="7AE3AAF3" w:rsidR="00027ABA" w:rsidRDefault="00027ABA" w:rsidP="00027ABA">
      <w:pPr>
        <w:pStyle w:val="Heading3"/>
      </w:pPr>
      <w:r>
        <w:t xml:space="preserve">OV </w:t>
      </w:r>
    </w:p>
    <w:p w14:paraId="2872E523" w14:textId="77777777" w:rsidR="00027ABA" w:rsidRPr="00AE10A4" w:rsidRDefault="00027ABA" w:rsidP="00027ABA">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5ACD3D90" w14:textId="77777777" w:rsidR="00027ABA" w:rsidRPr="0035344E" w:rsidRDefault="00027ABA" w:rsidP="00027ABA">
      <w:pPr>
        <w:pStyle w:val="Heading4"/>
        <w:rPr>
          <w:shd w:val="clear" w:color="auto" w:fill="FFFFFF"/>
        </w:rPr>
      </w:pPr>
      <w:r w:rsidRPr="000A60AC">
        <w:t>1.</w:t>
      </w:r>
      <w:r>
        <w:t xml:space="preserve"> </w:t>
      </w: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0EBFB2F4" w14:textId="77777777" w:rsidR="00027ABA" w:rsidRDefault="00027ABA" w:rsidP="00027ABA">
      <w:pPr>
        <w:pStyle w:val="Heading4"/>
        <w:spacing w:before="240" w:after="40"/>
        <w:rPr>
          <w:rFonts w:ascii="Times New Roman" w:hAnsi="Times New Roman"/>
          <w:sz w:val="24"/>
        </w:rPr>
      </w:pPr>
      <w:r>
        <w:rPr>
          <w:rFonts w:cs="Calibri"/>
          <w:color w:val="000000"/>
        </w:rPr>
        <w:t>Permissibility Negates –</w:t>
      </w:r>
    </w:p>
    <w:p w14:paraId="6B40F4DC" w14:textId="77777777" w:rsidR="00027ABA" w:rsidRDefault="00027ABA" w:rsidP="00027ABA">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35FE7AEF" w14:textId="77777777" w:rsidR="00027ABA" w:rsidRDefault="00027ABA" w:rsidP="00027ABA">
      <w:pPr>
        <w:pStyle w:val="Heading4"/>
        <w:spacing w:before="240" w:after="40"/>
      </w:pPr>
      <w:r>
        <w:rPr>
          <w:rFonts w:cs="Calibri"/>
          <w:color w:val="000000"/>
        </w:rPr>
        <w:t xml:space="preserve">2] Safety – It’s ethically safer to presume the </w:t>
      </w:r>
      <w:proofErr w:type="spellStart"/>
      <w:r>
        <w:rPr>
          <w:rFonts w:cs="Calibri"/>
          <w:color w:val="000000"/>
        </w:rPr>
        <w:t>squo</w:t>
      </w:r>
      <w:proofErr w:type="spellEnd"/>
      <w:r>
        <w:rPr>
          <w:rFonts w:cs="Calibri"/>
          <w:color w:val="000000"/>
        </w:rPr>
        <w:t xml:space="preserve"> since we know what the </w:t>
      </w:r>
      <w:proofErr w:type="spellStart"/>
      <w:r>
        <w:rPr>
          <w:rFonts w:cs="Calibri"/>
          <w:color w:val="000000"/>
        </w:rPr>
        <w:t>squo</w:t>
      </w:r>
      <w:proofErr w:type="spellEnd"/>
      <w:r>
        <w:rPr>
          <w:rFonts w:cs="Calibri"/>
          <w:color w:val="000000"/>
        </w:rPr>
        <w:t xml:space="preserve"> </w:t>
      </w:r>
      <w:proofErr w:type="gramStart"/>
      <w:r>
        <w:rPr>
          <w:rFonts w:cs="Calibri"/>
          <w:color w:val="000000"/>
        </w:rPr>
        <w:t>is</w:t>
      </w:r>
      <w:proofErr w:type="gramEnd"/>
      <w:r>
        <w:rPr>
          <w:rFonts w:cs="Calibri"/>
          <w:color w:val="000000"/>
        </w:rPr>
        <w:t xml:space="preserve"> but we can’t know whether the </w:t>
      </w:r>
      <w:proofErr w:type="spellStart"/>
      <w:r>
        <w:rPr>
          <w:rFonts w:cs="Calibri"/>
          <w:color w:val="000000"/>
        </w:rPr>
        <w:t>aff</w:t>
      </w:r>
      <w:proofErr w:type="spellEnd"/>
      <w:r>
        <w:rPr>
          <w:rFonts w:cs="Calibri"/>
          <w:color w:val="000000"/>
        </w:rPr>
        <w:t xml:space="preserve"> will be good or not if ethics are incoherent.</w:t>
      </w:r>
    </w:p>
    <w:p w14:paraId="7C07846F" w14:textId="77777777" w:rsidR="00027ABA" w:rsidRDefault="00027ABA" w:rsidP="00027ABA">
      <w:pPr>
        <w:pStyle w:val="Heading4"/>
        <w:spacing w:before="240" w:after="40"/>
      </w:pPr>
      <w:r>
        <w:rPr>
          <w:rFonts w:cs="Calibri"/>
          <w:color w:val="000000"/>
        </w:rPr>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Pr>
          <w:rFonts w:cs="Calibri"/>
          <w:color w:val="000000"/>
        </w:rPr>
        <w:t>amount</w:t>
      </w:r>
      <w:proofErr w:type="gramEnd"/>
      <w:r>
        <w:rPr>
          <w:rFonts w:cs="Calibri"/>
          <w:color w:val="000000"/>
        </w:rPr>
        <w:t xml:space="preserve"> of ways.</w:t>
      </w:r>
    </w:p>
    <w:p w14:paraId="0B221628" w14:textId="77777777" w:rsidR="00027ABA" w:rsidRPr="00027ABA" w:rsidRDefault="00027ABA" w:rsidP="00027ABA"/>
    <w:p w14:paraId="6A7E1FB1" w14:textId="47707E8D" w:rsidR="00DD4BF8" w:rsidRDefault="00DD4BF8" w:rsidP="00DD4BF8">
      <w:pPr>
        <w:pStyle w:val="Heading3"/>
      </w:pPr>
      <w:r>
        <w:t xml:space="preserve">FWK OV </w:t>
      </w:r>
    </w:p>
    <w:p w14:paraId="41B3B42D" w14:textId="543A153B" w:rsidR="00027ABA" w:rsidRPr="00027ABA" w:rsidRDefault="00027ABA" w:rsidP="00027ABA">
      <w:pPr>
        <w:pStyle w:val="Heading4"/>
      </w:pPr>
      <w:r>
        <w:t xml:space="preserve">[1] Reject Consequences – [a] cascading [b] culpability </w:t>
      </w:r>
    </w:p>
    <w:p w14:paraId="57DEAB11" w14:textId="5A0F0571" w:rsidR="005825DA" w:rsidRDefault="005825DA" w:rsidP="005825DA">
      <w:pPr>
        <w:pStyle w:val="Heading4"/>
      </w:pPr>
      <w:r>
        <w:t>[</w:t>
      </w:r>
      <w:r w:rsidR="00027ABA">
        <w:t>2</w:t>
      </w:r>
      <w:r>
        <w:t xml:space="preserve">] If moral pluralism is true, it is bad to experiment – it would lead to infinite possibilities and deliberation </w:t>
      </w:r>
    </w:p>
    <w:p w14:paraId="2E183E68" w14:textId="6BF825C9" w:rsidR="005825DA" w:rsidRDefault="005825DA" w:rsidP="005825DA">
      <w:pPr>
        <w:pStyle w:val="Heading4"/>
      </w:pPr>
      <w:r>
        <w:t>[</w:t>
      </w:r>
      <w:r w:rsidR="00027ABA">
        <w:t>3</w:t>
      </w:r>
      <w:r>
        <w:t xml:space="preserve">] Hijack </w:t>
      </w:r>
      <w:r w:rsidR="00DD4BF8">
        <w:t>–</w:t>
      </w:r>
      <w:r>
        <w:t xml:space="preserve"> </w:t>
      </w:r>
    </w:p>
    <w:p w14:paraId="5349F4A8" w14:textId="72A841A9" w:rsidR="00DD4BF8" w:rsidRPr="000D25CB" w:rsidRDefault="00DD4BF8" w:rsidP="00DD4BF8">
      <w:pPr>
        <w:pStyle w:val="Heading4"/>
        <w:rPr>
          <w:rFonts w:ascii="Times New Roman" w:hAnsi="Times New Roman" w:cs="Times New Roman"/>
          <w:sz w:val="24"/>
        </w:rPr>
      </w:pPr>
      <w:r w:rsidRPr="000D25CB">
        <w:t>[</w:t>
      </w:r>
      <w:r w:rsidR="00027ABA">
        <w:t>4</w:t>
      </w:r>
      <w:r w:rsidRPr="000D25CB">
        <w:t xml:space="preserve">] If everything can be contested then A) </w:t>
      </w:r>
      <w:proofErr w:type="spellStart"/>
      <w:r w:rsidRPr="000D25CB">
        <w:t>its</w:t>
      </w:r>
      <w:proofErr w:type="spellEnd"/>
      <w:r w:rsidRPr="000D25CB">
        <w:t xml:space="preserve"> impossible to verify agonism as true B) an obligation is always up to contestation so </w:t>
      </w:r>
      <w:proofErr w:type="spellStart"/>
      <w:r w:rsidRPr="000D25CB">
        <w:t>its</w:t>
      </w:r>
      <w:proofErr w:type="spellEnd"/>
      <w:r w:rsidRPr="000D25CB">
        <w:t xml:space="preserve"> impossible to establish the resolution as absolute truth, which fails to meet the </w:t>
      </w:r>
      <w:proofErr w:type="gramStart"/>
      <w:r w:rsidRPr="000D25CB">
        <w:t>burden .</w:t>
      </w:r>
      <w:proofErr w:type="gramEnd"/>
      <w:r w:rsidRPr="000D25CB">
        <w:t xml:space="preserve"> C) it justifies permissibility because everything has someone who thinks </w:t>
      </w:r>
      <w:proofErr w:type="spellStart"/>
      <w:r w:rsidRPr="000D25CB">
        <w:t>its</w:t>
      </w:r>
      <w:proofErr w:type="spellEnd"/>
      <w:r w:rsidRPr="000D25CB">
        <w:t xml:space="preserve"> true which we </w:t>
      </w:r>
      <w:proofErr w:type="gramStart"/>
      <w:r w:rsidRPr="000D25CB">
        <w:t>have to</w:t>
      </w:r>
      <w:proofErr w:type="gramEnd"/>
      <w:r w:rsidRPr="000D25CB">
        <w:t xml:space="preserve"> see as a valid opinion.</w:t>
      </w:r>
    </w:p>
    <w:p w14:paraId="573BB403" w14:textId="64409D80" w:rsidR="00DD4BF8" w:rsidRPr="000D25CB" w:rsidRDefault="00DD4BF8" w:rsidP="00DD4BF8">
      <w:pPr>
        <w:pStyle w:val="Heading4"/>
        <w:rPr>
          <w:rFonts w:ascii="Times New Roman" w:hAnsi="Times New Roman" w:cs="Times New Roman"/>
          <w:sz w:val="24"/>
        </w:rPr>
      </w:pPr>
      <w:r w:rsidRPr="000D25CB">
        <w:t>[</w:t>
      </w:r>
      <w:r w:rsidR="00027ABA">
        <w:t>5</w:t>
      </w:r>
      <w:r w:rsidRPr="000D25CB">
        <w:t>] Agonism is self-defeating: By not prohibiting certain viewpoints you allow groups like Nazi’s who are against free speech to organize and other throw the agon, which means using your framework creates conceptual contradictions.</w:t>
      </w:r>
    </w:p>
    <w:p w14:paraId="2875AEE8" w14:textId="44EA2445" w:rsidR="00DD4BF8" w:rsidRPr="000D25CB" w:rsidRDefault="00DD4BF8" w:rsidP="00DD4BF8">
      <w:pPr>
        <w:pStyle w:val="Heading4"/>
        <w:rPr>
          <w:rFonts w:ascii="Times New Roman" w:hAnsi="Times New Roman" w:cs="Times New Roman"/>
          <w:sz w:val="24"/>
        </w:rPr>
      </w:pPr>
      <w:r>
        <w:t>[</w:t>
      </w:r>
      <w:r w:rsidR="00027ABA">
        <w:t>6</w:t>
      </w:r>
      <w:r w:rsidRPr="000D25CB">
        <w:t xml:space="preserve">] Its impossible to weigh between conflicting obligations, </w:t>
      </w:r>
      <w:proofErr w:type="gramStart"/>
      <w:r w:rsidRPr="000D25CB">
        <w:t>If</w:t>
      </w:r>
      <w:proofErr w:type="gramEnd"/>
      <w:r w:rsidRPr="000D25CB">
        <w:t xml:space="preserve"> a dilemma necessitates we have to silence one or two groups, silencing either would be bad under the framework which means </w:t>
      </w:r>
      <w:proofErr w:type="spellStart"/>
      <w:r w:rsidRPr="000D25CB">
        <w:t>its</w:t>
      </w:r>
      <w:proofErr w:type="spellEnd"/>
      <w:r w:rsidRPr="000D25CB">
        <w:t xml:space="preserve"> impossible to establish moral action.</w:t>
      </w:r>
    </w:p>
    <w:p w14:paraId="45C3CFA0" w14:textId="362F4096" w:rsidR="00DD4BF8" w:rsidRPr="000D25CB" w:rsidRDefault="00DD4BF8" w:rsidP="00DD4BF8">
      <w:pPr>
        <w:pStyle w:val="Heading4"/>
        <w:rPr>
          <w:rFonts w:ascii="Times New Roman" w:hAnsi="Times New Roman" w:cs="Times New Roman"/>
          <w:sz w:val="24"/>
        </w:rPr>
      </w:pPr>
      <w:r w:rsidRPr="000D25CB">
        <w:t>[</w:t>
      </w:r>
      <w:r w:rsidR="00027ABA">
        <w:t>7</w:t>
      </w:r>
      <w:r w:rsidRPr="000D25CB">
        <w:t xml:space="preserve">] The </w:t>
      </w:r>
      <w:proofErr w:type="spellStart"/>
      <w:r w:rsidRPr="000D25CB">
        <w:t>Metaethic</w:t>
      </w:r>
      <w:proofErr w:type="spellEnd"/>
      <w:r w:rsidRPr="000D25CB">
        <w:t xml:space="preserve"> is a contradiction: A) if exclusion is inevitable every action is exclusionary, and therefor bad under agonism, which justifies automatically voting neg and B) trying to posit agonistic democracy as an impossible obligation is bad insofar as it can never be fulfilled causing moral violence</w:t>
      </w:r>
    </w:p>
    <w:p w14:paraId="040102B2" w14:textId="618700A5" w:rsidR="00DD4BF8" w:rsidRPr="000D25CB" w:rsidRDefault="00DD4BF8" w:rsidP="00DD4BF8">
      <w:pPr>
        <w:pStyle w:val="Heading4"/>
        <w:rPr>
          <w:rFonts w:ascii="Times New Roman" w:hAnsi="Times New Roman" w:cs="Times New Roman"/>
          <w:sz w:val="24"/>
        </w:rPr>
      </w:pPr>
      <w:r w:rsidRPr="000D25CB">
        <w:t>[</w:t>
      </w:r>
      <w:r w:rsidR="00027ABA">
        <w:t>8</w:t>
      </w:r>
      <w:r w:rsidRPr="000D25CB">
        <w:t xml:space="preserve">] Reading Agonism is a performative contradiction insofar as the only offense that matters to the AC is your own. </w:t>
      </w:r>
      <w:proofErr w:type="gramStart"/>
      <w:r w:rsidRPr="000D25CB">
        <w:t>however</w:t>
      </w:r>
      <w:proofErr w:type="gramEnd"/>
      <w:r w:rsidRPr="000D25CB">
        <w:t xml:space="preserve"> agonism would say excluding others viewpoints is bad, so proving your framework true proves it false.</w:t>
      </w:r>
    </w:p>
    <w:p w14:paraId="276678B1" w14:textId="4DA46329" w:rsidR="00DD4BF8" w:rsidRPr="00DD4BF8" w:rsidRDefault="00DD4BF8" w:rsidP="00DD4BF8">
      <w:pPr>
        <w:pStyle w:val="Heading4"/>
      </w:pPr>
      <w:r w:rsidRPr="000D25CB">
        <w:t>[</w:t>
      </w:r>
      <w:r w:rsidR="00027ABA">
        <w:t>9</w:t>
      </w:r>
      <w:r w:rsidRPr="000D25CB">
        <w:t xml:space="preserve">] Agonism makes language incoherent insofar as different people </w:t>
      </w:r>
      <w:proofErr w:type="gramStart"/>
      <w:r w:rsidRPr="000D25CB">
        <w:t>are able to</w:t>
      </w:r>
      <w:proofErr w:type="gramEnd"/>
      <w:r w:rsidRPr="000D25CB">
        <w:t xml:space="preserve"> hold different equally true views of what statements mean. This negates, because it creates a world where the resolution is both true and false under different viewpoints. Since both P and ~P </w:t>
      </w:r>
      <w:proofErr w:type="spellStart"/>
      <w:proofErr w:type="gramStart"/>
      <w:r w:rsidRPr="000D25CB">
        <w:t>cant</w:t>
      </w:r>
      <w:proofErr w:type="spellEnd"/>
      <w:proofErr w:type="gramEnd"/>
      <w:r w:rsidRPr="000D25CB">
        <w:t xml:space="preserve"> be true, the law of </w:t>
      </w:r>
      <w:proofErr w:type="spellStart"/>
      <w:r w:rsidRPr="000D25CB">
        <w:t>non contradiction</w:t>
      </w:r>
      <w:proofErr w:type="spellEnd"/>
      <w:r w:rsidRPr="000D25CB">
        <w:t xml:space="preserve"> holds the resolution to be false.</w:t>
      </w:r>
    </w:p>
    <w:p w14:paraId="6FB0701B" w14:textId="0E1D0E69" w:rsidR="00DD4BF8" w:rsidRDefault="00DD4BF8" w:rsidP="00DD4BF8">
      <w:pPr>
        <w:pStyle w:val="Heading3"/>
      </w:pPr>
      <w:r>
        <w:t xml:space="preserve">Hijack </w:t>
      </w:r>
    </w:p>
    <w:p w14:paraId="26FF1799" w14:textId="150BAC85" w:rsidR="00DD4BF8" w:rsidRPr="0068672B" w:rsidRDefault="00DD4BF8" w:rsidP="00DD4BF8">
      <w:pPr>
        <w:pStyle w:val="Heading4"/>
        <w:rPr>
          <w:shd w:val="clear" w:color="auto" w:fill="FFFFFF"/>
        </w:rPr>
      </w:pPr>
      <w:r>
        <w:rPr>
          <w:shd w:val="clear" w:color="auto" w:fill="FFFFFF"/>
        </w:rPr>
        <w:t xml:space="preserve">If we need collective deliberation, that presupposes a communal space in which the subject can explain their views, thus they need a sphere of agency resulting in property - </w:t>
      </w:r>
      <w:r>
        <w:rPr>
          <w:shd w:val="clear" w:color="auto" w:fill="FFFFFF"/>
        </w:rPr>
        <w:t xml:space="preserve">Schroeder </w:t>
      </w:r>
      <w:r>
        <w:rPr>
          <w:shd w:val="clear" w:color="auto" w:fill="FFFFFF"/>
        </w:rPr>
        <w:t>05</w:t>
      </w:r>
      <w:r>
        <w:rPr>
          <w:shd w:val="clear" w:color="auto" w:fill="FFFFFF"/>
        </w:rPr>
        <w:t>:</w:t>
      </w:r>
    </w:p>
    <w:p w14:paraId="233920B3" w14:textId="77777777" w:rsidR="00DD4BF8" w:rsidRPr="0068672B" w:rsidRDefault="00DD4BF8" w:rsidP="00DD4BF8">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61A83DE1" w14:textId="77777777" w:rsidR="00DD4BF8" w:rsidRPr="004F35EC" w:rsidRDefault="00DD4BF8" w:rsidP="00DD4BF8">
      <w:pPr>
        <w:rPr>
          <w:sz w:val="10"/>
        </w:rPr>
      </w:pPr>
      <w:r w:rsidRPr="004F35EC">
        <w:rPr>
          <w:sz w:val="10"/>
        </w:rPr>
        <w:t xml:space="preserve">Contract solves this problem. To reiterate, Hegel believes that </w:t>
      </w:r>
      <w:r w:rsidRPr="00027ABA">
        <w:rPr>
          <w:b/>
          <w:bCs/>
          <w:highlight w:val="yellow"/>
          <w:u w:val="single"/>
        </w:rPr>
        <w:t xml:space="preserve">subjectivity is created </w:t>
      </w:r>
      <w:r w:rsidRPr="0068672B">
        <w:rPr>
          <w:b/>
          <w:bCs/>
          <w:u w:val="single"/>
        </w:rPr>
        <w:t xml:space="preserve">not by possession per se, but </w:t>
      </w:r>
      <w:r w:rsidRPr="00027ABA">
        <w:rPr>
          <w:b/>
          <w:bCs/>
          <w:highlight w:val="yellow"/>
          <w:u w:val="single"/>
        </w:rPr>
        <w:t xml:space="preserve">by intersubjective recognition </w:t>
      </w:r>
      <w:r w:rsidRPr="0068672B">
        <w:rPr>
          <w:b/>
          <w:bCs/>
          <w:u w:val="single"/>
        </w:rPr>
        <w:t xml:space="preserve">by other subjects. </w:t>
      </w:r>
      <w:r w:rsidRPr="00027ABA">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027ABA">
        <w:rPr>
          <w:b/>
          <w:bCs/>
          <w:highlight w:val="yellow"/>
          <w:u w:val="single"/>
        </w:rPr>
        <w:t xml:space="preserve">to bear legal rights </w:t>
      </w:r>
      <w:r w:rsidRPr="0068672B">
        <w:rPr>
          <w:b/>
          <w:bCs/>
          <w:u w:val="single"/>
        </w:rPr>
        <w:t xml:space="preserve">and duties recognized by, and enforceable </w:t>
      </w:r>
      <w:r w:rsidRPr="00027ABA">
        <w:rPr>
          <w:b/>
          <w:bCs/>
          <w:highlight w:val="yellow"/>
          <w:u w:val="single"/>
        </w:rPr>
        <w:t>against</w:t>
      </w:r>
      <w:r w:rsidRPr="0068672B">
        <w:rPr>
          <w:b/>
          <w:bCs/>
          <w:u w:val="single"/>
        </w:rPr>
        <w:t xml:space="preserve">, </w:t>
      </w:r>
      <w:r w:rsidRPr="00027ABA">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027ABA">
        <w:rPr>
          <w:b/>
          <w:bCs/>
          <w:highlight w:val="yellow"/>
          <w:u w:val="single"/>
        </w:rPr>
        <w:t xml:space="preserve">each party remains </w:t>
      </w:r>
      <w:r w:rsidRPr="0068672B">
        <w:rPr>
          <w:b/>
          <w:bCs/>
          <w:u w:val="single"/>
        </w:rPr>
        <w:t xml:space="preserve">identifiable as a </w:t>
      </w:r>
      <w:r w:rsidRPr="00027ABA">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027ABA">
        <w:rPr>
          <w:b/>
          <w:bCs/>
          <w:highlight w:val="yellow"/>
          <w:u w:val="single"/>
        </w:rPr>
        <w:t>because the object</w:t>
      </w:r>
      <w:r w:rsidRPr="0068672B">
        <w:rPr>
          <w:b/>
          <w:bCs/>
          <w:u w:val="single"/>
        </w:rPr>
        <w:t xml:space="preserve"> </w:t>
      </w:r>
      <w:r w:rsidRPr="00027ABA">
        <w:rPr>
          <w:b/>
          <w:bCs/>
          <w:highlight w:val="yellow"/>
          <w:u w:val="single"/>
        </w:rPr>
        <w:t xml:space="preserve">[t]he[y] gives up </w:t>
      </w:r>
      <w:r w:rsidRPr="0068672B">
        <w:rPr>
          <w:b/>
          <w:bCs/>
          <w:u w:val="single"/>
        </w:rPr>
        <w:t xml:space="preserve">in contract </w:t>
      </w:r>
      <w:r w:rsidRPr="00027ABA">
        <w:rPr>
          <w:b/>
          <w:bCs/>
          <w:sz w:val="20"/>
          <w:szCs w:val="20"/>
          <w:highlight w:val="yellow"/>
          <w:u w:val="single"/>
        </w:rPr>
        <w:t xml:space="preserve">is </w:t>
      </w:r>
      <w:r w:rsidRPr="00027ABA">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027ABA">
        <w:rPr>
          <w:b/>
          <w:bCs/>
          <w:highlight w:val="yellow"/>
          <w:u w:val="single"/>
        </w:rPr>
        <w:t xml:space="preserve">possession is the recognition </w:t>
      </w:r>
      <w:r w:rsidRPr="0068672B">
        <w:rPr>
          <w:b/>
          <w:bCs/>
          <w:u w:val="single"/>
        </w:rPr>
        <w:t xml:space="preserve">by others </w:t>
      </w:r>
      <w:r w:rsidRPr="00027ABA">
        <w:rPr>
          <w:b/>
          <w:bCs/>
          <w:highlight w:val="yellow"/>
          <w:u w:val="single"/>
        </w:rPr>
        <w:t xml:space="preserve">that a specific object belongs </w:t>
      </w:r>
      <w:r w:rsidRPr="0068672B">
        <w:rPr>
          <w:b/>
          <w:bCs/>
          <w:u w:val="single"/>
        </w:rPr>
        <w:t xml:space="preserve">to a specific subject. </w:t>
      </w:r>
      <w:r w:rsidRPr="00027ABA">
        <w:rPr>
          <w:b/>
          <w:bCs/>
          <w:highlight w:val="yellow"/>
          <w:u w:val="single"/>
        </w:rPr>
        <w:t>Paradoxically</w:t>
      </w:r>
      <w:r w:rsidRPr="0068672B">
        <w:rPr>
          <w:b/>
          <w:bCs/>
          <w:u w:val="single"/>
        </w:rPr>
        <w:t xml:space="preserve">, </w:t>
      </w:r>
      <w:r w:rsidRPr="00027ABA">
        <w:rPr>
          <w:b/>
          <w:bCs/>
          <w:highlight w:val="yellow"/>
          <w:u w:val="single"/>
        </w:rPr>
        <w:t xml:space="preserve">this </w:t>
      </w:r>
      <w:r w:rsidRPr="0068672B">
        <w:rPr>
          <w:b/>
          <w:bCs/>
          <w:u w:val="single"/>
        </w:rPr>
        <w:t xml:space="preserve">recognition only </w:t>
      </w:r>
      <w:r w:rsidRPr="00027ABA">
        <w:rPr>
          <w:b/>
          <w:bCs/>
          <w:i/>
          <w:iCs/>
          <w:highlight w:val="yellow"/>
          <w:u w:val="single"/>
        </w:rPr>
        <w:t xml:space="preserve">expressly </w:t>
      </w:r>
      <w:r w:rsidRPr="00027ABA">
        <w:rPr>
          <w:b/>
          <w:bCs/>
          <w:highlight w:val="yellow"/>
          <w:u w:val="single"/>
        </w:rPr>
        <w:t xml:space="preserve">occurs </w:t>
      </w:r>
      <w:r w:rsidRPr="00027ABA">
        <w:rPr>
          <w:b/>
          <w:bCs/>
          <w:i/>
          <w:iCs/>
          <w:highlight w:val="yellow"/>
          <w:u w:val="single"/>
        </w:rPr>
        <w:t xml:space="preserve">retroactively </w:t>
      </w:r>
      <w:r w:rsidRPr="00027ABA">
        <w:rPr>
          <w:b/>
          <w:bCs/>
          <w:highlight w:val="yellow"/>
          <w:u w:val="single"/>
        </w:rPr>
        <w:t xml:space="preserve">when the owner </w:t>
      </w:r>
      <w:r w:rsidRPr="004F35EC">
        <w:rPr>
          <w:b/>
          <w:bCs/>
          <w:u w:val="single"/>
        </w:rPr>
        <w:t xml:space="preserve">contracts to </w:t>
      </w:r>
      <w:r w:rsidRPr="00027ABA">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w:t>
      </w:r>
      <w:proofErr w:type="gramStart"/>
      <w:r w:rsidRPr="004F35EC">
        <w:rPr>
          <w:sz w:val="10"/>
        </w:rPr>
        <w:t>Person)</w:t>
      </w:r>
      <w:r w:rsidRPr="0068672B">
        <w:rPr>
          <w:b/>
          <w:bCs/>
          <w:u w:val="single"/>
        </w:rPr>
        <w:t>only</w:t>
      </w:r>
      <w:proofErr w:type="gramEnd"/>
      <w:r w:rsidRPr="0068672B">
        <w:rPr>
          <w:b/>
          <w:bCs/>
          <w:u w:val="single"/>
        </w:rPr>
        <w:t xml:space="preserve"> when one is recognized as such by another subject. Subjectivity (the capacity to bear legal rights and duties) exists only insofar as rights are enforceable.</w:t>
      </w:r>
      <w:r w:rsidRPr="004F35EC">
        <w:rPr>
          <w:sz w:val="10"/>
        </w:rPr>
        <w:t xml:space="preserve"> </w:t>
      </w:r>
      <w:r w:rsidRPr="00027ABA">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027ABA">
        <w:rPr>
          <w:b/>
          <w:bCs/>
          <w:highlight w:val="yellow"/>
          <w:u w:val="single"/>
        </w:rPr>
        <w:t xml:space="preserve">each </w:t>
      </w:r>
      <w:r w:rsidRPr="0068672B">
        <w:rPr>
          <w:b/>
          <w:bCs/>
          <w:u w:val="single"/>
        </w:rPr>
        <w:t xml:space="preserve">individual </w:t>
      </w:r>
      <w:r w:rsidRPr="00027ABA">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027ABA">
        <w:rPr>
          <w:b/>
          <w:bCs/>
          <w:highlight w:val="yellow"/>
          <w:u w:val="single"/>
        </w:rPr>
        <w:t xml:space="preserve">into subjects </w:t>
      </w:r>
      <w:r w:rsidRPr="0068672B">
        <w:rPr>
          <w:b/>
          <w:bCs/>
          <w:u w:val="single"/>
        </w:rPr>
        <w:t xml:space="preserve">by recognizing them as such. </w:t>
      </w:r>
      <w:r w:rsidRPr="00027ABA">
        <w:rPr>
          <w:b/>
          <w:bCs/>
          <w:highlight w:val="yellow"/>
          <w:u w:val="single"/>
        </w:rPr>
        <w:t xml:space="preserve">This means that it is impossible to create rights </w:t>
      </w:r>
      <w:r w:rsidRPr="0068672B">
        <w:rPr>
          <w:b/>
          <w:bCs/>
          <w:u w:val="single"/>
        </w:rPr>
        <w:t xml:space="preserve">by </w:t>
      </w:r>
      <w:r w:rsidRPr="00027ABA">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proofErr w:type="gramStart"/>
      <w:r w:rsidRPr="0068672B">
        <w:rPr>
          <w:b/>
          <w:bCs/>
          <w:u w:val="single"/>
        </w:rPr>
        <w:t>individual,by</w:t>
      </w:r>
      <w:proofErr w:type="spellEnd"/>
      <w:proofErr w:type="gram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027ABA">
        <w:rPr>
          <w:b/>
          <w:bCs/>
          <w:highlight w:val="yellow"/>
          <w:u w:val="single"/>
        </w:rPr>
        <w:t xml:space="preserve">each individual paradoxically wants </w:t>
      </w:r>
      <w:proofErr w:type="gramStart"/>
      <w:r w:rsidRPr="00027ABA">
        <w:rPr>
          <w:b/>
          <w:bCs/>
          <w:highlight w:val="yellow"/>
          <w:u w:val="single"/>
        </w:rPr>
        <w:t>both-that other individuals</w:t>
      </w:r>
      <w:proofErr w:type="gramEnd"/>
      <w:r w:rsidRPr="00027ABA">
        <w:rPr>
          <w:b/>
          <w:bCs/>
          <w:highlight w:val="yellow"/>
          <w:u w:val="single"/>
        </w:rPr>
        <w:t xml:space="preserve"> help </w:t>
      </w:r>
      <w:r w:rsidRPr="0068672B">
        <w:rPr>
          <w:b/>
          <w:bCs/>
          <w:u w:val="single"/>
        </w:rPr>
        <w:t xml:space="preserve">him </w:t>
      </w:r>
      <w:r w:rsidRPr="00027ABA">
        <w:rPr>
          <w:b/>
          <w:bCs/>
          <w:highlight w:val="yellow"/>
          <w:u w:val="single"/>
        </w:rPr>
        <w:t xml:space="preserve">reach </w:t>
      </w:r>
      <w:r w:rsidRPr="0068672B">
        <w:rPr>
          <w:b/>
          <w:bCs/>
          <w:u w:val="single"/>
        </w:rPr>
        <w:t xml:space="preserve">his end of becoming </w:t>
      </w:r>
      <w:r w:rsidRPr="00027ABA">
        <w:rPr>
          <w:b/>
          <w:bCs/>
          <w:highlight w:val="yellow"/>
          <w:u w:val="single"/>
        </w:rPr>
        <w:t>a subject</w:t>
      </w:r>
      <w:r w:rsidRPr="0068672B">
        <w:rPr>
          <w:b/>
          <w:bCs/>
          <w:u w:val="single"/>
        </w:rPr>
        <w:t xml:space="preserve">, and that other individuals </w:t>
      </w:r>
      <w:r w:rsidRPr="00027ABA">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027ABA">
        <w:rPr>
          <w:b/>
          <w:bCs/>
          <w:highlight w:val="yellow"/>
          <w:u w:val="single"/>
        </w:rPr>
        <w:t xml:space="preserve">Both subjects mutually exploit </w:t>
      </w:r>
      <w:r w:rsidRPr="0068672B">
        <w:rPr>
          <w:b/>
          <w:bCs/>
          <w:u w:val="single"/>
        </w:rPr>
        <w:t xml:space="preserve">the objects of </w:t>
      </w:r>
      <w:r w:rsidRPr="00027ABA">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w:t>
      </w:r>
      <w:proofErr w:type="gramStart"/>
      <w:r w:rsidRPr="004F35EC">
        <w:rPr>
          <w:sz w:val="10"/>
        </w:rPr>
        <w:t>[ ]</w:t>
      </w:r>
      <w:proofErr w:type="gramEnd"/>
      <w:r w:rsidRPr="004F35EC">
        <w:rPr>
          <w:sz w:val="10"/>
        </w:rPr>
        <w:t xml:space="preserve">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027ABA">
        <w:rPr>
          <w:b/>
          <w:bCs/>
          <w:highlight w:val="yellow"/>
          <w:u w:val="single"/>
        </w:rPr>
        <w:t>Reason tells the autonomous individual that</w:t>
      </w:r>
      <w:r w:rsidRPr="0068672B">
        <w:rPr>
          <w:b/>
          <w:bCs/>
          <w:u w:val="single"/>
        </w:rPr>
        <w:t xml:space="preserve"> he </w:t>
      </w:r>
      <w:r w:rsidRPr="00027ABA">
        <w:rPr>
          <w:b/>
          <w:bCs/>
          <w:highlight w:val="yellow"/>
          <w:u w:val="single"/>
        </w:rPr>
        <w:t>must actualize</w:t>
      </w:r>
      <w:r w:rsidRPr="0068672B">
        <w:rPr>
          <w:b/>
          <w:bCs/>
          <w:u w:val="single"/>
        </w:rPr>
        <w:t xml:space="preserve"> his </w:t>
      </w:r>
      <w:r w:rsidRPr="00027ABA">
        <w:rPr>
          <w:b/>
          <w:bCs/>
          <w:highlight w:val="yellow"/>
          <w:u w:val="single"/>
        </w:rPr>
        <w:t xml:space="preserve">freedom </w:t>
      </w:r>
      <w:r w:rsidRPr="0068672B">
        <w:rPr>
          <w:b/>
          <w:bCs/>
          <w:u w:val="single"/>
        </w:rPr>
        <w:t xml:space="preserve">and to do so </w:t>
      </w:r>
      <w:r w:rsidRPr="00027ABA">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0BBE84F3" w14:textId="1C20DCD6" w:rsidR="00DD4BF8" w:rsidRDefault="00DD4BF8" w:rsidP="00DD4BF8">
      <w:pPr>
        <w:pStyle w:val="Heading4"/>
      </w:pPr>
      <w:r>
        <w:t xml:space="preserve">That Negates – </w:t>
      </w:r>
    </w:p>
    <w:p w14:paraId="33C4B51E" w14:textId="77777777" w:rsidR="00DD4BF8" w:rsidRPr="00A57C29" w:rsidRDefault="00DD4BF8" w:rsidP="00DD4BF8">
      <w:pPr>
        <w:pStyle w:val="Heading4"/>
        <w:rPr>
          <w:shd w:val="clear" w:color="auto" w:fill="FFFFFF"/>
        </w:rPr>
      </w:pPr>
      <w:r>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1C64FC4B" w14:textId="77777777" w:rsidR="00DD4BF8" w:rsidRPr="0068672B" w:rsidRDefault="00DD4BF8" w:rsidP="00DD4BF8">
      <w:proofErr w:type="spellStart"/>
      <w:r w:rsidRPr="0068672B">
        <w:t>Buchwalter</w:t>
      </w:r>
      <w:proofErr w:type="spellEnd"/>
      <w:r w:rsidRPr="0068672B">
        <w:t xml:space="preserve">, Andrew. “Hegel, Human Rights, and Political Membership.” </w:t>
      </w:r>
    </w:p>
    <w:p w14:paraId="692F8C28" w14:textId="77777777" w:rsidR="00DD4BF8" w:rsidRPr="00A57C29" w:rsidRDefault="00DD4BF8" w:rsidP="00DD4BF8">
      <w:pPr>
        <w:rPr>
          <w:sz w:val="12"/>
        </w:rPr>
      </w:pPr>
      <w:r w:rsidRPr="00A57C29">
        <w:rPr>
          <w:sz w:val="12"/>
        </w:rPr>
        <w:t xml:space="preserve">In addition, Hegel asserts that </w:t>
      </w:r>
      <w:r w:rsidRPr="0068672B">
        <w:rPr>
          <w:b/>
          <w:bCs/>
          <w:u w:val="single"/>
        </w:rPr>
        <w:t xml:space="preserve">the very idea of </w:t>
      </w:r>
      <w:r w:rsidRPr="00027ABA">
        <w:rPr>
          <w:b/>
          <w:bCs/>
          <w:highlight w:val="yellow"/>
          <w:u w:val="single"/>
        </w:rPr>
        <w:t>autonomous personality</w:t>
      </w:r>
      <w:r w:rsidRPr="0068672B">
        <w:rPr>
          <w:b/>
          <w:bCs/>
          <w:u w:val="single"/>
        </w:rPr>
        <w:t xml:space="preserve"> presupposes and </w:t>
      </w:r>
      <w:r w:rsidRPr="00027ABA">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027ABA">
        <w:rPr>
          <w:b/>
          <w:bCs/>
          <w:highlight w:val="yellow"/>
          <w:u w:val="single"/>
        </w:rPr>
        <w:t xml:space="preserve">that </w:t>
      </w:r>
      <w:proofErr w:type="spellStart"/>
      <w:r w:rsidRPr="00027ABA">
        <w:rPr>
          <w:b/>
          <w:bCs/>
          <w:highlight w:val="yellow"/>
          <w:u w:val="single"/>
        </w:rPr>
        <w:t>recognises</w:t>
      </w:r>
      <w:proofErr w:type="spellEnd"/>
      <w:r w:rsidRPr="0068672B">
        <w:rPr>
          <w:b/>
          <w:bCs/>
          <w:u w:val="single"/>
        </w:rPr>
        <w:t xml:space="preserve"> and supports that </w:t>
      </w:r>
      <w:r w:rsidRPr="00027ABA">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027ABA">
        <w:rPr>
          <w:b/>
          <w:bCs/>
          <w:highlight w:val="yellow"/>
          <w:u w:val="single"/>
        </w:rPr>
        <w:t>a proper account of the person</w:t>
      </w:r>
      <w:r w:rsidRPr="0068672B">
        <w:rPr>
          <w:b/>
          <w:bCs/>
          <w:u w:val="single"/>
        </w:rPr>
        <w:t xml:space="preserve"> itself </w:t>
      </w:r>
      <w:r w:rsidRPr="00027ABA">
        <w:rPr>
          <w:b/>
          <w:bCs/>
          <w:highlight w:val="yellow"/>
          <w:u w:val="single"/>
        </w:rPr>
        <w:t>depends on</w:t>
      </w:r>
      <w:r w:rsidRPr="0068672B">
        <w:rPr>
          <w:b/>
          <w:bCs/>
          <w:u w:val="single"/>
        </w:rPr>
        <w:t xml:space="preserve"> a developed system of </w:t>
      </w:r>
      <w:r w:rsidRPr="00027ABA">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027ABA">
        <w:rPr>
          <w:b/>
          <w:bCs/>
          <w:highlight w:val="yellow"/>
          <w:u w:val="single"/>
        </w:rPr>
        <w:t>in a</w:t>
      </w:r>
      <w:r w:rsidRPr="00A57C29">
        <w:rPr>
          <w:b/>
          <w:bCs/>
          <w:u w:val="single"/>
        </w:rPr>
        <w:t>n existing</w:t>
      </w:r>
      <w:r w:rsidRPr="00027ABA">
        <w:rPr>
          <w:b/>
          <w:bCs/>
          <w:highlight w:val="yellow"/>
          <w:u w:val="single"/>
        </w:rPr>
        <w:t xml:space="preserve"> system of</w:t>
      </w:r>
      <w:r w:rsidRPr="0068672B">
        <w:rPr>
          <w:b/>
          <w:bCs/>
          <w:u w:val="single"/>
        </w:rPr>
        <w:t xml:space="preserve"> positive </w:t>
      </w:r>
      <w:r w:rsidRPr="00027ABA">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027ABA">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027ABA">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027ABA">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027ABA">
        <w:rPr>
          <w:b/>
          <w:bCs/>
          <w:highlight w:val="yellow"/>
          <w:u w:val="single"/>
        </w:rPr>
        <w:t xml:space="preserve">membership involves the capacity to affirm </w:t>
      </w:r>
      <w:r w:rsidRPr="00A57C29">
        <w:rPr>
          <w:b/>
          <w:bCs/>
          <w:u w:val="single"/>
        </w:rPr>
        <w:t xml:space="preserve">the validity of the norms and </w:t>
      </w:r>
      <w:r w:rsidRPr="00027ABA">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027ABA">
        <w:rPr>
          <w:b/>
          <w:bCs/>
          <w:highlight w:val="yellow"/>
          <w:u w:val="single"/>
        </w:rPr>
        <w:t xml:space="preserve">civil society provides the institutional basis to </w:t>
      </w:r>
      <w:proofErr w:type="spellStart"/>
      <w:r w:rsidRPr="00027ABA">
        <w:rPr>
          <w:b/>
          <w:bCs/>
          <w:highlight w:val="yellow"/>
          <w:u w:val="single"/>
        </w:rPr>
        <w:t>recognise</w:t>
      </w:r>
      <w:proofErr w:type="spellEnd"/>
      <w:r w:rsidRPr="00027ABA">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027ABA">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027ABA">
        <w:rPr>
          <w:b/>
          <w:bCs/>
          <w:highlight w:val="yellow"/>
          <w:u w:val="single"/>
        </w:rPr>
        <w:t>provides the framework</w:t>
      </w:r>
      <w:r w:rsidRPr="0068672B">
        <w:rPr>
          <w:b/>
          <w:bCs/>
          <w:u w:val="single"/>
        </w:rPr>
        <w:t xml:space="preserve"> for a community </w:t>
      </w:r>
      <w:r w:rsidRPr="00027ABA">
        <w:rPr>
          <w:b/>
          <w:bCs/>
          <w:highlight w:val="yellow"/>
          <w:u w:val="single"/>
        </w:rPr>
        <w:t>in which individuals appreciate</w:t>
      </w:r>
      <w:r w:rsidRPr="0068672B">
        <w:rPr>
          <w:b/>
          <w:bCs/>
          <w:u w:val="single"/>
        </w:rPr>
        <w:t xml:space="preserve"> that support for the </w:t>
      </w:r>
      <w:r w:rsidRPr="00027ABA">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06D05872" w14:textId="45993615" w:rsidR="00027ABA" w:rsidRPr="0044744D" w:rsidRDefault="00027ABA" w:rsidP="00027ABA">
      <w:pPr>
        <w:pStyle w:val="Heading4"/>
        <w:rPr>
          <w:rFonts w:cs="Calibri"/>
        </w:rPr>
      </w:pPr>
      <w:r w:rsidRPr="0044744D">
        <w:rPr>
          <w:rFonts w:cs="Calibri"/>
        </w:rPr>
        <w:t>IP is a form of property</w:t>
      </w:r>
      <w:r>
        <w:rPr>
          <w:rFonts w:cs="Calibri"/>
        </w:rPr>
        <w:t xml:space="preserve"> </w:t>
      </w:r>
    </w:p>
    <w:p w14:paraId="01DDBD4C" w14:textId="77777777" w:rsidR="00027ABA" w:rsidRPr="0044744D" w:rsidRDefault="00027ABA" w:rsidP="00027ABA">
      <w:proofErr w:type="spellStart"/>
      <w:r w:rsidRPr="0044744D">
        <w:rPr>
          <w:rStyle w:val="Style13ptBold"/>
        </w:rPr>
        <w:t>Zeidman et</w:t>
      </w:r>
      <w:proofErr w:type="spellEnd"/>
      <w:r w:rsidRPr="0044744D">
        <w:rPr>
          <w:rStyle w:val="Style13ptBold"/>
        </w:rPr>
        <w:t xml:space="preserve">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32B3C2B5" w14:textId="77777777" w:rsidR="00027ABA" w:rsidRPr="00314716" w:rsidRDefault="00027ABA" w:rsidP="00027ABA">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027ABA">
        <w:rPr>
          <w:rStyle w:val="Emphasis"/>
          <w:highlight w:val="yellow"/>
        </w:rPr>
        <w:t>property</w:t>
      </w:r>
      <w:r w:rsidRPr="00314716">
        <w:rPr>
          <w:rStyle w:val="Emphasis"/>
        </w:rPr>
        <w:t xml:space="preserve"> is that which </w:t>
      </w:r>
      <w:r w:rsidRPr="00027ABA">
        <w:rPr>
          <w:rStyle w:val="Emphasis"/>
          <w:highlight w:val="yellow"/>
        </w:rPr>
        <w:t>can be produced or</w:t>
      </w:r>
      <w:r w:rsidRPr="00314716">
        <w:rPr>
          <w:rStyle w:val="Emphasis"/>
        </w:rPr>
        <w:t xml:space="preserve"> contribute to </w:t>
      </w:r>
      <w:r w:rsidRPr="00027ABA">
        <w:rPr>
          <w:rStyle w:val="Emphasis"/>
          <w:highlight w:val="yellow"/>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027ABA">
        <w:rPr>
          <w:rStyle w:val="Emphasis"/>
          <w:highlight w:val="yellow"/>
        </w:rPr>
        <w:t>Land</w:t>
      </w:r>
      <w:r w:rsidRPr="00027ABA">
        <w:rPr>
          <w:rStyle w:val="StyleUnderline"/>
          <w:highlight w:val="yellow"/>
        </w:rPr>
        <w:t xml:space="preserve"> is</w:t>
      </w:r>
      <w:r w:rsidRPr="00314716">
        <w:rPr>
          <w:rStyle w:val="StyleUnderline"/>
        </w:rPr>
        <w:t xml:space="preserve"> unquestionably </w:t>
      </w:r>
      <w:r w:rsidRPr="00027ABA">
        <w:rPr>
          <w:rStyle w:val="StyleUnderline"/>
          <w:highlight w:val="yellow"/>
        </w:rPr>
        <w:t>property</w:t>
      </w:r>
      <w:r w:rsidRPr="00314716">
        <w:rPr>
          <w:rStyle w:val="StyleUnderline"/>
        </w:rPr>
        <w:t xml:space="preserve"> in the minds of libertarians. </w:t>
      </w:r>
      <w:r w:rsidRPr="00027ABA">
        <w:rPr>
          <w:rStyle w:val="StyleUnderline"/>
          <w:highlight w:val="yellow"/>
        </w:rPr>
        <w:t>Yet</w:t>
      </w:r>
      <w:r w:rsidRPr="00314716">
        <w:rPr>
          <w:rStyle w:val="StyleUnderline"/>
        </w:rPr>
        <w:t xml:space="preserve"> the </w:t>
      </w:r>
      <w:r w:rsidRPr="00027ABA">
        <w:rPr>
          <w:rStyle w:val="StyleUnderline"/>
          <w:highlight w:val="yellow"/>
        </w:rPr>
        <w:t xml:space="preserve">land upon which a house is built </w:t>
      </w:r>
      <w:r w:rsidRPr="00027ABA">
        <w:rPr>
          <w:rStyle w:val="Emphasis"/>
          <w:highlight w:val="yellow"/>
        </w:rPr>
        <w:t>was not created</w:t>
      </w:r>
      <w:r w:rsidRPr="00027ABA">
        <w:rPr>
          <w:rStyle w:val="StyleUnderline"/>
          <w:highlight w:val="yellow"/>
        </w:rPr>
        <w:t xml:space="preserve"> by the</w:t>
      </w:r>
      <w:r w:rsidRPr="00314716">
        <w:rPr>
          <w:rStyle w:val="StyleUnderline"/>
        </w:rPr>
        <w:t xml:space="preserve"> property </w:t>
      </w:r>
      <w:r w:rsidRPr="00027ABA">
        <w:rPr>
          <w:rStyle w:val="StyleUnderline"/>
          <w:highlight w:val="yellow"/>
        </w:rPr>
        <w:t>owner</w:t>
      </w:r>
      <w:r w:rsidRPr="00314716">
        <w:rPr>
          <w:rStyle w:val="StyleUnderline"/>
        </w:rPr>
        <w:t>.</w:t>
      </w:r>
      <w:r w:rsidRPr="00314716">
        <w:rPr>
          <w:sz w:val="14"/>
        </w:rPr>
        <w:t xml:space="preserve"> It was created by nature or God, depending on your inclination, but no one would claim it to be created by the owner, </w:t>
      </w:r>
      <w:r w:rsidRPr="00027ABA">
        <w:rPr>
          <w:rStyle w:val="StyleUnderline"/>
          <w:highlight w:val="yellow"/>
        </w:rPr>
        <w:t xml:space="preserve">whereas </w:t>
      </w:r>
      <w:r w:rsidRPr="00027ABA">
        <w:rPr>
          <w:rStyle w:val="Emphasis"/>
          <w:highlight w:val="yellow"/>
        </w:rPr>
        <w:t>i</w:t>
      </w:r>
      <w:r w:rsidRPr="00314716">
        <w:rPr>
          <w:rStyle w:val="Emphasis"/>
        </w:rPr>
        <w:t xml:space="preserve">ntellectual </w:t>
      </w:r>
      <w:r w:rsidRPr="00027ABA">
        <w:rPr>
          <w:rStyle w:val="Emphasis"/>
          <w:highlight w:val="yellow"/>
        </w:rPr>
        <w:t>p</w:t>
      </w:r>
      <w:r w:rsidRPr="00314716">
        <w:rPr>
          <w:rStyle w:val="Emphasis"/>
        </w:rPr>
        <w:t xml:space="preserve">roperty </w:t>
      </w:r>
      <w:r w:rsidRPr="00027ABA">
        <w:rPr>
          <w:rStyle w:val="Emphasis"/>
          <w:highlight w:val="yellow"/>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w:t>
      </w:r>
      <w:proofErr w:type="gramStart"/>
      <w:r w:rsidRPr="00314716">
        <w:rPr>
          <w:sz w:val="14"/>
        </w:rPr>
        <w:t>definitely not</w:t>
      </w:r>
      <w:proofErr w:type="gramEnd"/>
      <w:r w:rsidRPr="00314716">
        <w:rPr>
          <w:sz w:val="14"/>
        </w:rPr>
        <w:t xml:space="preserve"> negotiated with other property owners but are determined by laws enforced by governments. Patents also have limitations in terms of scope and time that are determined by government laws. One can see that limitations on patents are </w:t>
      </w:r>
      <w:proofErr w:type="gramStart"/>
      <w:r w:rsidRPr="00314716">
        <w:rPr>
          <w:sz w:val="14"/>
        </w:rPr>
        <w:t>similar to</w:t>
      </w:r>
      <w:proofErr w:type="gramEnd"/>
      <w:r w:rsidRPr="00314716">
        <w:rPr>
          <w:sz w:val="14"/>
        </w:rPr>
        <w:t xml:space="preserve">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027ABA">
        <w:rPr>
          <w:rStyle w:val="StyleUnderline"/>
          <w:highlight w:val="yellow"/>
        </w:rPr>
        <w:t xml:space="preserve">copying of </w:t>
      </w:r>
      <w:r w:rsidRPr="00027ABA">
        <w:rPr>
          <w:rStyle w:val="Emphasis"/>
          <w:highlight w:val="yellow"/>
        </w:rPr>
        <w:t>intangible data</w:t>
      </w:r>
      <w:r w:rsidRPr="00027ABA">
        <w:rPr>
          <w:rStyle w:val="StyleUnderline"/>
          <w:highlight w:val="yellow"/>
        </w:rPr>
        <w:t xml:space="preserve"> is</w:t>
      </w:r>
      <w:r w:rsidRPr="00314716">
        <w:rPr>
          <w:rStyle w:val="StyleUnderline"/>
        </w:rPr>
        <w:t xml:space="preserve"> a kind of </w:t>
      </w:r>
      <w:r w:rsidRPr="00027ABA">
        <w:rPr>
          <w:rStyle w:val="Emphasis"/>
          <w:highlight w:val="yellow"/>
        </w:rPr>
        <w:t>theft of property</w:t>
      </w:r>
      <w:r w:rsidRPr="00314716">
        <w:rPr>
          <w:rStyle w:val="StyleUnderline"/>
        </w:rPr>
        <w:t xml:space="preserve">. Libertarians should </w:t>
      </w:r>
      <w:r w:rsidRPr="00027ABA">
        <w:rPr>
          <w:rStyle w:val="StyleUnderline"/>
          <w:highlight w:val="yellow"/>
        </w:rPr>
        <w:t xml:space="preserve">thus be </w:t>
      </w:r>
      <w:r w:rsidRPr="00027ABA">
        <w:rPr>
          <w:rStyle w:val="Emphasis"/>
          <w:highlight w:val="yellow"/>
        </w:rPr>
        <w:t>wary</w:t>
      </w:r>
      <w:r w:rsidRPr="00027ABA">
        <w:rPr>
          <w:rStyle w:val="StyleUnderline"/>
          <w:highlight w:val="yellow"/>
        </w:rPr>
        <w:t xml:space="preserve"> of making the argument that intangible patents </w:t>
      </w:r>
      <w:r w:rsidRPr="00027ABA">
        <w:rPr>
          <w:rStyle w:val="Emphasis"/>
          <w:highlight w:val="yellow"/>
        </w:rPr>
        <w:t>cannot</w:t>
      </w:r>
      <w:r w:rsidRPr="00027ABA">
        <w:rPr>
          <w:rStyle w:val="StyleUnderline"/>
          <w:highlight w:val="yellow"/>
        </w:rPr>
        <w:t xml:space="preserve"> be property</w:t>
      </w:r>
      <w:r w:rsidRPr="00314716">
        <w:rPr>
          <w:sz w:val="14"/>
        </w:rPr>
        <w:t xml:space="preserve"> or they may lose their contrary argument that private conversations are personal property to be protected.</w:t>
      </w:r>
    </w:p>
    <w:p w14:paraId="35417924" w14:textId="77777777" w:rsidR="00027ABA" w:rsidRPr="0044744D" w:rsidRDefault="00027ABA" w:rsidP="00027ABA">
      <w:pPr>
        <w:pStyle w:val="Heading4"/>
        <w:rPr>
          <w:rFonts w:cs="Calibri"/>
        </w:rPr>
      </w:pPr>
      <w:r w:rsidRPr="0044744D">
        <w:rPr>
          <w:rFonts w:cs="Calibri"/>
        </w:rPr>
        <w:t>Means the state can’t remove protections.</w:t>
      </w:r>
    </w:p>
    <w:p w14:paraId="2BD12D53" w14:textId="77777777" w:rsidR="00027ABA" w:rsidRPr="0044744D" w:rsidRDefault="00027ABA" w:rsidP="00027ABA">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12C49B6D" w14:textId="77777777" w:rsidR="00027ABA" w:rsidRPr="00314716" w:rsidRDefault="00027ABA" w:rsidP="00027ABA">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027ABA">
        <w:rPr>
          <w:rStyle w:val="StyleUnderline"/>
          <w:highlight w:val="yellow"/>
        </w:rPr>
        <w:t>I</w:t>
      </w:r>
      <w:r w:rsidRPr="00314716">
        <w:rPr>
          <w:rStyle w:val="StyleUnderline"/>
        </w:rPr>
        <w:t xml:space="preserve">ntellectual </w:t>
      </w:r>
      <w:r w:rsidRPr="00027ABA">
        <w:rPr>
          <w:rStyle w:val="StyleUnderline"/>
          <w:highlight w:val="yellow"/>
        </w:rPr>
        <w:t>p</w:t>
      </w:r>
      <w:r w:rsidRPr="00314716">
        <w:rPr>
          <w:rStyle w:val="StyleUnderline"/>
        </w:rPr>
        <w:t xml:space="preserve">roperty </w:t>
      </w:r>
      <w:r w:rsidRPr="00027ABA">
        <w:rPr>
          <w:rStyle w:val="StyleUnderline"/>
          <w:highlight w:val="yellow"/>
        </w:rPr>
        <w:t>is property</w:t>
      </w:r>
      <w:r w:rsidRPr="00314716">
        <w:rPr>
          <w:rStyle w:val="StyleUnderline"/>
        </w:rPr>
        <w:t xml:space="preserve"> like other forms of property, and </w:t>
      </w:r>
      <w:r w:rsidRPr="00027ABA">
        <w:rPr>
          <w:rStyle w:val="StyleUnderline"/>
          <w:highlight w:val="yellow"/>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027ABA">
        <w:rPr>
          <w:rStyle w:val="Emphasis"/>
          <w:highlight w:val="yellow"/>
        </w:rPr>
        <w:t>should</w:t>
      </w:r>
      <w:r w:rsidRPr="00314716">
        <w:rPr>
          <w:rStyle w:val="StyleUnderline"/>
        </w:rPr>
        <w:t xml:space="preserve"> encourage a strong patent system and </w:t>
      </w:r>
      <w:r w:rsidRPr="00027ABA">
        <w:rPr>
          <w:rStyle w:val="Emphasis"/>
          <w:highlight w:val="yellow"/>
        </w:rPr>
        <w:t>object to any “reforms”</w:t>
      </w:r>
      <w:r w:rsidRPr="00027ABA">
        <w:rPr>
          <w:rStyle w:val="StyleUnderline"/>
          <w:highlight w:val="yellow"/>
        </w:rPr>
        <w:t xml:space="preserve"> that limit</w:t>
      </w:r>
      <w:r w:rsidRPr="00314716">
        <w:rPr>
          <w:rStyle w:val="StyleUnderline"/>
        </w:rPr>
        <w:t xml:space="preserve"> intellectual property </w:t>
      </w:r>
      <w:r w:rsidRPr="00027ABA">
        <w:rPr>
          <w:rStyle w:val="Emphasis"/>
          <w:highlight w:val="yellow"/>
        </w:rPr>
        <w:t>ownership</w:t>
      </w:r>
      <w:r w:rsidRPr="00314716">
        <w:rPr>
          <w:rStyle w:val="StyleUnderline"/>
        </w:rPr>
        <w:t xml:space="preserve"> </w:t>
      </w:r>
      <w:r w:rsidRPr="00314716">
        <w:rPr>
          <w:sz w:val="14"/>
        </w:rPr>
        <w:t>or introduce more government regulation than is required.</w:t>
      </w:r>
    </w:p>
    <w:p w14:paraId="6020BC3C" w14:textId="77777777" w:rsidR="00DD4BF8" w:rsidRPr="009E638B" w:rsidRDefault="00DD4BF8" w:rsidP="00DD4BF8"/>
    <w:p w14:paraId="5E290967" w14:textId="77777777" w:rsidR="00DD4BF8" w:rsidRPr="00DD4BF8" w:rsidRDefault="00DD4BF8" w:rsidP="00DD4BF8"/>
    <w:sectPr w:rsidR="00DD4BF8" w:rsidRPr="00DD4B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5DA"/>
    <w:rsid w:val="000029E3"/>
    <w:rsid w:val="000029E8"/>
    <w:rsid w:val="00004225"/>
    <w:rsid w:val="000066CA"/>
    <w:rsid w:val="00007264"/>
    <w:rsid w:val="000076A9"/>
    <w:rsid w:val="00014FAD"/>
    <w:rsid w:val="00015D2A"/>
    <w:rsid w:val="0002490B"/>
    <w:rsid w:val="00026465"/>
    <w:rsid w:val="00027ABA"/>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5DA"/>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BF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FA0B0"/>
  <w14:defaultImageDpi w14:val="300"/>
  <w15:docId w15:val="{3D84B0D9-2586-E84B-A2B4-D8D73E28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25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25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25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25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5825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25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5DA"/>
  </w:style>
  <w:style w:type="character" w:customStyle="1" w:styleId="Heading1Char">
    <w:name w:val="Heading 1 Char"/>
    <w:aliases w:val="Pocket Char"/>
    <w:basedOn w:val="DefaultParagraphFont"/>
    <w:link w:val="Heading1"/>
    <w:uiPriority w:val="9"/>
    <w:rsid w:val="005825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25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25D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a Char"/>
    <w:basedOn w:val="DefaultParagraphFont"/>
    <w:link w:val="Heading4"/>
    <w:uiPriority w:val="9"/>
    <w:rsid w:val="005825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825DA"/>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1"/>
    <w:qFormat/>
    <w:rsid w:val="005825DA"/>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5825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25D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825DA"/>
    <w:rPr>
      <w:color w:val="auto"/>
      <w:u w:val="none"/>
    </w:rPr>
  </w:style>
  <w:style w:type="paragraph" w:styleId="DocumentMap">
    <w:name w:val="Document Map"/>
    <w:basedOn w:val="Normal"/>
    <w:link w:val="DocumentMapChar"/>
    <w:uiPriority w:val="99"/>
    <w:semiHidden/>
    <w:unhideWhenUsed/>
    <w:rsid w:val="005825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25D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825DA"/>
    <w:rPr>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825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20"/>
    <w:qFormat/>
    <w:rsid w:val="00027A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5786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8607</Words>
  <Characters>49064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2021-09-26T14:06:00Z</dcterms:created>
  <dcterms:modified xsi:type="dcterms:W3CDTF">2021-09-26T14:45:00Z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