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E9788" w14:textId="47C95901" w:rsidR="009617FD" w:rsidRDefault="009617FD" w:rsidP="009617FD">
      <w:pPr>
        <w:pStyle w:val="Heading1"/>
      </w:pPr>
      <w:r>
        <w:t xml:space="preserve">1N v Byram Hills EW </w:t>
      </w:r>
    </w:p>
    <w:p w14:paraId="1A6B7656" w14:textId="58D19FAE" w:rsidR="009617FD" w:rsidRDefault="009617FD" w:rsidP="009617FD">
      <w:pPr>
        <w:pStyle w:val="Heading2"/>
      </w:pPr>
      <w:r>
        <w:t>1</w:t>
      </w:r>
    </w:p>
    <w:p w14:paraId="2C089F03" w14:textId="77777777" w:rsidR="009617FD" w:rsidRPr="00932813" w:rsidRDefault="009617FD" w:rsidP="009617FD">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61C8F806" w14:textId="77777777" w:rsidR="009617FD" w:rsidRPr="00932813" w:rsidRDefault="009617FD" w:rsidP="009617FD">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9"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0"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1"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75DFF863" w14:textId="77777777" w:rsidR="009617FD" w:rsidRPr="00932813" w:rsidRDefault="009617FD" w:rsidP="009617FD">
      <w:pPr>
        <w:rPr>
          <w:rStyle w:val="StyleUnderline"/>
          <w:rFonts w:asciiTheme="majorHAnsi" w:hAnsiTheme="majorHAnsi" w:cstheme="majorHAnsi"/>
        </w:rPr>
      </w:pPr>
      <w:r w:rsidRPr="009617FD">
        <w:rPr>
          <w:rStyle w:val="StyleUnderline"/>
          <w:rFonts w:asciiTheme="majorHAnsi" w:hAnsiTheme="majorHAnsi" w:cstheme="majorHAnsi"/>
          <w:highlight w:val="yellow"/>
        </w:rPr>
        <w:t>In China</w:t>
      </w:r>
      <w:r w:rsidRPr="00932813">
        <w:rPr>
          <w:rStyle w:val="StyleUnderline"/>
          <w:rFonts w:asciiTheme="majorHAnsi" w:hAnsiTheme="majorHAnsi" w:cstheme="majorHAnsi"/>
        </w:rPr>
        <w:t xml:space="preserve">, however, </w:t>
      </w:r>
      <w:r w:rsidRPr="009617FD">
        <w:rPr>
          <w:rStyle w:val="StyleUnderline"/>
          <w:rFonts w:asciiTheme="majorHAnsi" w:hAnsiTheme="majorHAnsi" w:cstheme="majorHAnsi"/>
          <w:highlight w:val="yellow"/>
        </w:rPr>
        <w:t>growth</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has come in the context of</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stable</w:t>
      </w:r>
      <w:r w:rsidRPr="00932813">
        <w:rPr>
          <w:rStyle w:val="StyleUnderline"/>
          <w:rFonts w:asciiTheme="majorHAnsi" w:hAnsiTheme="majorHAnsi" w:cstheme="majorHAnsi"/>
        </w:rPr>
        <w:t xml:space="preserve"> communist </w:t>
      </w:r>
      <w:r w:rsidRPr="009617FD">
        <w:rPr>
          <w:rStyle w:val="StyleUnderline"/>
          <w:rFonts w:asciiTheme="majorHAnsi" w:hAnsiTheme="majorHAnsi" w:cstheme="majorHAnsi"/>
          <w:highlight w:val="yellow"/>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9617FD">
        <w:rPr>
          <w:rStyle w:val="StyleUnderline"/>
          <w:rFonts w:asciiTheme="majorHAnsi" w:hAnsiTheme="majorHAnsi" w:cstheme="majorHAnsi"/>
          <w:highlight w:val="yellow"/>
        </w:rPr>
        <w:t>poverty reduction</w:t>
      </w:r>
      <w:r w:rsidRPr="00932813">
        <w:rPr>
          <w:rStyle w:val="StyleUnderline"/>
          <w:rFonts w:asciiTheme="majorHAnsi" w:hAnsiTheme="majorHAnsi" w:cstheme="majorHAnsi"/>
        </w:rPr>
        <w:t xml:space="preserve">, huge </w:t>
      </w:r>
      <w:r w:rsidRPr="009617FD">
        <w:rPr>
          <w:rStyle w:val="StyleUnderline"/>
          <w:rFonts w:asciiTheme="majorHAnsi" w:hAnsiTheme="majorHAnsi" w:cstheme="majorHAnsi"/>
          <w:highlight w:val="yellow"/>
        </w:rPr>
        <w:t>infrastructure investment</w:t>
      </w:r>
      <w:r w:rsidRPr="00932813">
        <w:rPr>
          <w:rStyle w:val="StyleUnderline"/>
          <w:rFonts w:asciiTheme="majorHAnsi" w:hAnsiTheme="majorHAnsi" w:cstheme="majorHAnsi"/>
        </w:rPr>
        <w:t xml:space="preserve">, and development as a </w:t>
      </w:r>
      <w:r w:rsidRPr="009617FD">
        <w:rPr>
          <w:rStyle w:val="StyleUnderline"/>
          <w:rFonts w:asciiTheme="majorHAnsi" w:hAnsiTheme="majorHAnsi" w:cstheme="majorHAnsi"/>
          <w:highlight w:val="yellow"/>
        </w:rPr>
        <w:t>world-class</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2C48D19F" w14:textId="77777777" w:rsidR="009617FD" w:rsidRPr="00932813" w:rsidRDefault="009617FD" w:rsidP="009617FD">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2"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9617FD">
        <w:rPr>
          <w:rStyle w:val="StyleUnderline"/>
          <w:rFonts w:asciiTheme="majorHAnsi" w:hAnsiTheme="majorHAnsi" w:cstheme="majorHAnsi"/>
          <w:highlight w:val="yellow"/>
        </w:rPr>
        <w:t>global leader in</w:t>
      </w:r>
      <w:r w:rsidRPr="00932813">
        <w:rPr>
          <w:rStyle w:val="StyleUnderline"/>
          <w:rFonts w:asciiTheme="majorHAnsi" w:hAnsiTheme="majorHAnsi" w:cstheme="majorHAnsi"/>
        </w:rPr>
        <w:t xml:space="preserve"> AI, biotech, and </w:t>
      </w:r>
      <w:r w:rsidRPr="009617FD">
        <w:rPr>
          <w:rStyle w:val="StyleUnderline"/>
          <w:rFonts w:asciiTheme="majorHAnsi" w:hAnsiTheme="majorHAnsi" w:cstheme="majorHAnsi"/>
          <w:highlight w:val="yellow"/>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9617FD">
        <w:rPr>
          <w:rStyle w:val="StyleUnderline"/>
          <w:rFonts w:asciiTheme="majorHAnsi" w:hAnsiTheme="majorHAnsi" w:cstheme="majorHAnsi"/>
          <w:highlight w:val="yellow"/>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9617FD">
        <w:rPr>
          <w:rStyle w:val="StyleUnderline"/>
          <w:rFonts w:asciiTheme="majorHAnsi" w:hAnsiTheme="majorHAnsi" w:cstheme="majorHAnsi"/>
          <w:highlight w:val="yellow"/>
        </w:rPr>
        <w:t>consumer applications</w:t>
      </w:r>
      <w:r w:rsidRPr="00932813">
        <w:rPr>
          <w:rStyle w:val="StyleUnderline"/>
          <w:rFonts w:asciiTheme="majorHAnsi" w:hAnsiTheme="majorHAnsi" w:cstheme="majorHAnsi"/>
        </w:rPr>
        <w:t xml:space="preserve"> have </w:t>
      </w:r>
      <w:r w:rsidRPr="009617FD">
        <w:rPr>
          <w:rStyle w:val="StyleUnderline"/>
          <w:rFonts w:asciiTheme="majorHAnsi" w:hAnsiTheme="majorHAnsi" w:cstheme="majorHAnsi"/>
          <w:highlight w:val="yellow"/>
        </w:rPr>
        <w:t>come faster</w:t>
      </w:r>
      <w:r w:rsidRPr="00932813">
        <w:rPr>
          <w:rStyle w:val="StyleUnderline"/>
          <w:rFonts w:asciiTheme="majorHAnsi" w:hAnsiTheme="majorHAnsi" w:cstheme="majorHAnsi"/>
        </w:rPr>
        <w:t xml:space="preserve">, making more obvious the </w:t>
      </w:r>
      <w:r w:rsidRPr="009617FD">
        <w:rPr>
          <w:rStyle w:val="StyleUnderline"/>
          <w:rFonts w:asciiTheme="majorHAnsi" w:hAnsiTheme="majorHAnsi" w:cstheme="majorHAnsi"/>
          <w:highlight w:val="yellow"/>
        </w:rPr>
        <w:t>link between government investment and</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9617FD">
        <w:rPr>
          <w:rStyle w:val="StyleUnderline"/>
          <w:rFonts w:asciiTheme="majorHAnsi" w:hAnsiTheme="majorHAnsi" w:cstheme="majorHAnsi"/>
          <w:highlight w:val="yellow"/>
        </w:rPr>
        <w:t>Chinese people see</w:t>
      </w:r>
      <w:r w:rsidRPr="00932813">
        <w:rPr>
          <w:rStyle w:val="StyleUnderline"/>
          <w:rFonts w:asciiTheme="majorHAnsi" w:hAnsiTheme="majorHAnsi" w:cstheme="majorHAnsi"/>
        </w:rPr>
        <w:t xml:space="preserve"> Chinese </w:t>
      </w:r>
      <w:r w:rsidRPr="009617FD">
        <w:rPr>
          <w:rStyle w:val="StyleUnderline"/>
          <w:rFonts w:asciiTheme="majorHAnsi" w:hAnsiTheme="majorHAnsi" w:cstheme="majorHAnsi"/>
          <w:highlight w:val="yellow"/>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as sources of national pride</w:t>
      </w:r>
      <w:r w:rsidRPr="00932813">
        <w:rPr>
          <w:rStyle w:val="StyleUnderline"/>
          <w:rFonts w:asciiTheme="majorHAnsi" w:hAnsiTheme="majorHAnsi" w:cstheme="majorHAnsi"/>
        </w:rPr>
        <w:t xml:space="preserve">—international </w:t>
      </w:r>
      <w:r w:rsidRPr="009617FD">
        <w:rPr>
          <w:rStyle w:val="StyleUnderline"/>
          <w:rFonts w:asciiTheme="majorHAnsi" w:hAnsiTheme="majorHAnsi" w:cstheme="majorHAnsi"/>
          <w:highlight w:val="yellow"/>
        </w:rPr>
        <w:t>vanguards of Chinese success</w:t>
      </w:r>
      <w:r w:rsidRPr="00932813">
        <w:rPr>
          <w:rStyle w:val="StyleUnderline"/>
          <w:rFonts w:asciiTheme="majorHAnsi" w:hAnsiTheme="majorHAnsi" w:cstheme="majorHAnsi"/>
        </w:rPr>
        <w:t>—rather than simply sources of jobs or GDP, as they might be viewed in the West.</w:t>
      </w:r>
    </w:p>
    <w:p w14:paraId="009E8AB8" w14:textId="77777777" w:rsidR="009617FD" w:rsidRPr="00932813" w:rsidRDefault="009617FD" w:rsidP="009617FD">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D3C7308" w14:textId="77777777" w:rsidR="009617FD" w:rsidRPr="00932813" w:rsidRDefault="009617FD" w:rsidP="009617FD">
      <w:pPr>
        <w:pStyle w:val="Heading4"/>
        <w:rPr>
          <w:rFonts w:asciiTheme="majorHAnsi" w:hAnsiTheme="majorHAnsi" w:cstheme="majorHAnsi"/>
        </w:rPr>
      </w:pPr>
      <w:r w:rsidRPr="00932813">
        <w:rPr>
          <w:rFonts w:asciiTheme="majorHAnsi" w:hAnsiTheme="majorHAnsi" w:cstheme="majorHAnsi"/>
        </w:rPr>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7315F0F7" w14:textId="77777777" w:rsidR="009617FD" w:rsidRPr="00932813" w:rsidRDefault="009617FD" w:rsidP="009617FD">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3"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2BCA3116" w14:textId="77777777" w:rsidR="009617FD" w:rsidRPr="00932813" w:rsidRDefault="009617FD" w:rsidP="009617FD">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w:t>
      </w:r>
      <w:proofErr w:type="gramStart"/>
      <w:r w:rsidRPr="00932813">
        <w:rPr>
          <w:rFonts w:asciiTheme="majorHAnsi" w:hAnsiTheme="majorHAnsi" w:cstheme="majorHAnsi"/>
          <w:sz w:val="16"/>
        </w:rPr>
        <w:t>in reality a</w:t>
      </w:r>
      <w:proofErr w:type="gramEnd"/>
      <w:r w:rsidRPr="00932813">
        <w:rPr>
          <w:rFonts w:asciiTheme="majorHAnsi" w:hAnsiTheme="majorHAnsi" w:cstheme="majorHAnsi"/>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932813">
        <w:rPr>
          <w:rFonts w:asciiTheme="majorHAnsi" w:hAnsiTheme="majorHAnsi" w:cstheme="majorHAnsi"/>
          <w:sz w:val="16"/>
        </w:rPr>
        <w:t>actually deliver</w:t>
      </w:r>
      <w:proofErr w:type="gramEnd"/>
      <w:r w:rsidRPr="00932813">
        <w:rPr>
          <w:rFonts w:asciiTheme="majorHAnsi" w:hAnsiTheme="majorHAnsi" w:cstheme="majorHAnsi"/>
          <w:sz w:val="16"/>
        </w:rPr>
        <w:t xml:space="preserve"> to orbit. The costs involved were too much for anything but national budgets to handle.</w:t>
      </w:r>
    </w:p>
    <w:p w14:paraId="06C9EE7D" w14:textId="77777777" w:rsidR="009617FD" w:rsidRPr="00932813" w:rsidRDefault="009617FD" w:rsidP="009617FD">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9617FD">
        <w:rPr>
          <w:rStyle w:val="StyleUnderline"/>
          <w:rFonts w:asciiTheme="majorHAnsi" w:hAnsiTheme="majorHAnsi" w:cstheme="majorHAnsi"/>
          <w:highlight w:val="yellow"/>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9617FD">
        <w:rPr>
          <w:rStyle w:val="StyleUnderline"/>
          <w:rFonts w:asciiTheme="majorHAnsi" w:hAnsiTheme="majorHAnsi" w:cstheme="majorHAnsi"/>
          <w:highlight w:val="yellow"/>
        </w:rPr>
        <w:t>government</w:t>
      </w:r>
      <w:r w:rsidRPr="00932813">
        <w:rPr>
          <w:rStyle w:val="StyleUnderline"/>
          <w:rFonts w:asciiTheme="majorHAnsi" w:hAnsiTheme="majorHAnsi" w:cstheme="majorHAnsi"/>
        </w:rPr>
        <w:t xml:space="preserve"> decided to </w:t>
      </w:r>
      <w:r w:rsidRPr="009617FD">
        <w:rPr>
          <w:rStyle w:val="StyleUnderline"/>
          <w:rFonts w:asciiTheme="majorHAnsi" w:hAnsiTheme="majorHAnsi" w:cstheme="majorHAnsi"/>
          <w:highlight w:val="yellow"/>
        </w:rPr>
        <w:t>treat</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civil</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development</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as</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a</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9617FD">
        <w:rPr>
          <w:rStyle w:val="StyleUnderline"/>
          <w:rFonts w:asciiTheme="majorHAnsi" w:hAnsiTheme="majorHAnsi" w:cstheme="majorHAnsi"/>
          <w:highlight w:val="yellow"/>
        </w:rPr>
        <w:t>issued</w:t>
      </w:r>
      <w:r w:rsidRPr="00932813">
        <w:rPr>
          <w:rStyle w:val="StyleUnderline"/>
          <w:rFonts w:asciiTheme="majorHAnsi" w:hAnsiTheme="majorHAnsi" w:cstheme="majorHAnsi"/>
        </w:rPr>
        <w:t xml:space="preserve"> a policy </w:t>
      </w:r>
      <w:r w:rsidRPr="009617FD">
        <w:rPr>
          <w:rStyle w:val="StyleUnderline"/>
          <w:rFonts w:asciiTheme="majorHAnsi" w:hAnsiTheme="majorHAnsi" w:cstheme="majorHAnsi"/>
          <w:highlight w:val="yellow"/>
        </w:rPr>
        <w:t>directive</w:t>
      </w:r>
      <w:r w:rsidRPr="00932813">
        <w:rPr>
          <w:rStyle w:val="StyleUnderline"/>
          <w:rFonts w:asciiTheme="majorHAnsi" w:hAnsiTheme="majorHAnsi" w:cstheme="majorHAnsi"/>
        </w:rPr>
        <w:t xml:space="preserve"> called </w:t>
      </w:r>
      <w:hyperlink r:id="rId14"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9617FD">
        <w:rPr>
          <w:rStyle w:val="StyleUnderline"/>
          <w:rFonts w:asciiTheme="majorHAnsi" w:hAnsiTheme="majorHAnsi" w:cstheme="majorHAnsi"/>
          <w:highlight w:val="yellow"/>
        </w:rPr>
        <w:t>enable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large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investment</w:t>
      </w:r>
      <w:r w:rsidRPr="00932813">
        <w:rPr>
          <w:rStyle w:val="StyleUnderline"/>
          <w:rFonts w:asciiTheme="majorHAnsi" w:hAnsiTheme="majorHAnsi" w:cstheme="majorHAnsi"/>
        </w:rPr>
        <w:t xml:space="preserve"> in companies interested in participating </w:t>
      </w:r>
      <w:r w:rsidRPr="009617FD">
        <w:rPr>
          <w:rStyle w:val="StyleUnderline"/>
          <w:rFonts w:asciiTheme="majorHAnsi" w:hAnsiTheme="majorHAnsi" w:cstheme="majorHAnsi"/>
          <w:highlight w:val="yellow"/>
        </w:rPr>
        <w:t>in</w:t>
      </w:r>
      <w:r w:rsidRPr="00932813">
        <w:rPr>
          <w:rStyle w:val="StyleUnderline"/>
          <w:rFonts w:asciiTheme="majorHAnsi" w:hAnsiTheme="majorHAnsi" w:cstheme="majorHAnsi"/>
        </w:rPr>
        <w:t xml:space="preserve"> the </w:t>
      </w:r>
      <w:r w:rsidRPr="009617FD">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industry</w:t>
      </w:r>
      <w:r w:rsidRPr="00932813">
        <w:rPr>
          <w:rStyle w:val="StyleUnderline"/>
          <w:rFonts w:asciiTheme="majorHAnsi" w:hAnsiTheme="majorHAnsi" w:cstheme="majorHAnsi"/>
        </w:rPr>
        <w:t>. </w:t>
      </w:r>
    </w:p>
    <w:p w14:paraId="0BCEEE8E" w14:textId="77777777" w:rsidR="009617FD" w:rsidRPr="00932813" w:rsidRDefault="009617FD" w:rsidP="009617FD">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9617FD">
        <w:rPr>
          <w:rStyle w:val="StyleUnderline"/>
          <w:rFonts w:asciiTheme="majorHAnsi" w:hAnsiTheme="majorHAnsi" w:cstheme="majorHAnsi"/>
          <w:highlight w:val="yellow"/>
        </w:rPr>
        <w:t>if China</w:t>
      </w:r>
      <w:r w:rsidRPr="00932813">
        <w:rPr>
          <w:rStyle w:val="StyleUnderline"/>
          <w:rFonts w:asciiTheme="majorHAnsi" w:hAnsiTheme="majorHAnsi" w:cstheme="majorHAnsi"/>
        </w:rPr>
        <w:t xml:space="preserve"> has </w:t>
      </w:r>
      <w:r w:rsidRPr="009617FD">
        <w:rPr>
          <w:rStyle w:val="StyleUnderline"/>
          <w:rFonts w:asciiTheme="majorHAnsi" w:hAnsiTheme="majorHAnsi" w:cstheme="majorHAnsi"/>
          <w:highlight w:val="yellow"/>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9617FD">
        <w:rPr>
          <w:rStyle w:val="StyleUnderline"/>
          <w:rFonts w:asciiTheme="majorHAnsi" w:hAnsiTheme="majorHAnsi" w:cstheme="majorHAnsi"/>
          <w:highlight w:val="yellow"/>
        </w:rPr>
        <w:t>critical</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to</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develop</w:t>
      </w:r>
      <w:r w:rsidRPr="00932813">
        <w:rPr>
          <w:rStyle w:val="StyleUnderline"/>
          <w:rFonts w:asciiTheme="majorHAnsi" w:hAnsiTheme="majorHAnsi" w:cstheme="majorHAnsi"/>
        </w:rPr>
        <w:t xml:space="preserve"> a </w:t>
      </w:r>
      <w:r w:rsidRPr="009617FD">
        <w:rPr>
          <w:rStyle w:val="StyleUnderline"/>
          <w:rFonts w:asciiTheme="majorHAnsi" w:hAnsiTheme="majorHAnsi" w:cstheme="majorHAnsi"/>
          <w:highlight w:val="yellow"/>
        </w:rPr>
        <w:t>space ecosystem</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that</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includes</w:t>
      </w:r>
      <w:r w:rsidRPr="00932813">
        <w:rPr>
          <w:rStyle w:val="StyleUnderline"/>
          <w:rFonts w:asciiTheme="majorHAnsi" w:hAnsiTheme="majorHAnsi" w:cstheme="majorHAnsi"/>
        </w:rPr>
        <w:t xml:space="preserve"> the </w:t>
      </w:r>
      <w:r w:rsidRPr="009617FD">
        <w:rPr>
          <w:rStyle w:val="StyleUnderline"/>
          <w:rFonts w:asciiTheme="majorHAnsi" w:hAnsiTheme="majorHAnsi" w:cstheme="majorHAnsi"/>
          <w:highlight w:val="yellow"/>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1CA27975" w14:textId="77777777" w:rsidR="009617FD" w:rsidRPr="00932813" w:rsidRDefault="009617FD" w:rsidP="009617FD">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15"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201A3601" w14:textId="77777777" w:rsidR="009617FD" w:rsidRPr="00932813" w:rsidRDefault="009617FD" w:rsidP="009617FD">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28967631" w14:textId="77777777" w:rsidR="009617FD" w:rsidRPr="00932813" w:rsidRDefault="009617FD" w:rsidP="009617FD">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2F4107A0" w14:textId="77777777" w:rsidR="009617FD" w:rsidRPr="00932813" w:rsidRDefault="009617FD" w:rsidP="009617FD">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9617FD">
        <w:rPr>
          <w:rStyle w:val="StyleUnderline"/>
          <w:rFonts w:asciiTheme="majorHAnsi" w:hAnsiTheme="majorHAnsi" w:cstheme="majorHAnsi"/>
          <w:highlight w:val="yellow"/>
        </w:rPr>
        <w:t>subsidies</w:t>
      </w:r>
      <w:r w:rsidRPr="00932813">
        <w:rPr>
          <w:rStyle w:val="StyleUnderline"/>
          <w:rFonts w:asciiTheme="majorHAnsi" w:hAnsiTheme="majorHAnsi" w:cstheme="majorHAnsi"/>
        </w:rPr>
        <w:t xml:space="preserve"> to </w:t>
      </w:r>
      <w:r w:rsidRPr="009617FD">
        <w:rPr>
          <w:rStyle w:val="StyleUnderline"/>
          <w:rFonts w:asciiTheme="majorHAnsi" w:hAnsiTheme="majorHAnsi" w:cstheme="majorHAnsi"/>
          <w:highlight w:val="yellow"/>
        </w:rPr>
        <w:t>give</w:t>
      </w:r>
      <w:r w:rsidRPr="00932813">
        <w:rPr>
          <w:rStyle w:val="StyleUnderline"/>
          <w:rFonts w:asciiTheme="majorHAnsi" w:hAnsiTheme="majorHAnsi" w:cstheme="majorHAnsi"/>
        </w:rPr>
        <w:t xml:space="preserve"> these </w:t>
      </w:r>
      <w:r w:rsidRPr="009617FD">
        <w:rPr>
          <w:rStyle w:val="StyleUnderline"/>
          <w:rFonts w:asciiTheme="majorHAnsi" w:hAnsiTheme="majorHAnsi" w:cstheme="majorHAnsi"/>
          <w:highlight w:val="yellow"/>
        </w:rPr>
        <w:t>companies a foot</w:t>
      </w:r>
      <w:r w:rsidRPr="009617FD">
        <w:rPr>
          <w:rFonts w:asciiTheme="majorHAnsi" w:hAnsiTheme="majorHAnsi" w:cstheme="majorHAnsi"/>
          <w:sz w:val="16"/>
          <w:highlight w:val="yellow"/>
        </w:rPr>
        <w:t xml:space="preserve"> </w:t>
      </w:r>
      <w:r w:rsidRPr="009617FD">
        <w:rPr>
          <w:rStyle w:val="StyleUnderline"/>
          <w:rFonts w:asciiTheme="majorHAnsi" w:hAnsiTheme="majorHAnsi" w:cstheme="majorHAnsi"/>
          <w:highlight w:val="yellow"/>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CCE4616" w14:textId="77777777" w:rsidR="009617FD" w:rsidRPr="00932813" w:rsidRDefault="009617FD" w:rsidP="009617FD">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9617FD">
        <w:rPr>
          <w:rStyle w:val="StyleUnderline"/>
          <w:rFonts w:asciiTheme="majorHAnsi" w:hAnsiTheme="majorHAnsi" w:cstheme="majorHAnsi"/>
          <w:highlight w:val="yellow"/>
        </w:rPr>
        <w:t>VC funding</w:t>
      </w:r>
      <w:r w:rsidRPr="00932813">
        <w:rPr>
          <w:rStyle w:val="StyleUnderline"/>
          <w:rFonts w:asciiTheme="majorHAnsi" w:hAnsiTheme="majorHAnsi" w:cstheme="majorHAnsi"/>
        </w:rPr>
        <w:t xml:space="preserve"> for Chinese space companies was </w:t>
      </w:r>
      <w:r w:rsidRPr="009617FD">
        <w:rPr>
          <w:rStyle w:val="StyleUnderline"/>
          <w:rFonts w:asciiTheme="majorHAnsi" w:hAnsiTheme="majorHAnsi" w:cstheme="majorHAnsi"/>
          <w:highlight w:val="yellow"/>
        </w:rPr>
        <w:t>up</w:t>
      </w:r>
      <w:r w:rsidRPr="00932813">
        <w:rPr>
          <w:rStyle w:val="StyleUnderline"/>
          <w:rFonts w:asciiTheme="majorHAnsi" w:hAnsiTheme="majorHAnsi" w:cstheme="majorHAnsi"/>
        </w:rPr>
        <w:t xml:space="preserve"> to </w:t>
      </w:r>
      <w:r w:rsidRPr="009617FD">
        <w:rPr>
          <w:rStyle w:val="StyleUnderline"/>
          <w:rFonts w:asciiTheme="majorHAnsi" w:hAnsiTheme="majorHAnsi" w:cstheme="majorHAnsi"/>
          <w:highlight w:val="yellow"/>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 xml:space="preserve">nothing to scoff at for an industry that </w:t>
      </w:r>
      <w:proofErr w:type="gramStart"/>
      <w:r w:rsidRPr="00932813">
        <w:rPr>
          <w:rStyle w:val="StyleUnderline"/>
          <w:rFonts w:asciiTheme="majorHAnsi" w:hAnsiTheme="majorHAnsi" w:cstheme="majorHAnsi"/>
        </w:rPr>
        <w:t>really only</w:t>
      </w:r>
      <w:proofErr w:type="gramEnd"/>
      <w:r w:rsidRPr="00932813">
        <w:rPr>
          <w:rStyle w:val="StyleUnderline"/>
          <w:rFonts w:asciiTheme="majorHAnsi" w:hAnsiTheme="majorHAnsi" w:cstheme="majorHAnsi"/>
        </w:rPr>
        <w:t xml:space="preserve">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4063A657" w14:textId="77777777" w:rsidR="009617FD" w:rsidRPr="00932813" w:rsidRDefault="009617FD" w:rsidP="009617FD">
      <w:pPr>
        <w:rPr>
          <w:rFonts w:asciiTheme="majorHAnsi" w:hAnsiTheme="majorHAnsi" w:cstheme="majorHAnsi"/>
          <w:sz w:val="16"/>
        </w:rPr>
      </w:pPr>
      <w:r w:rsidRPr="00932813">
        <w:rPr>
          <w:rFonts w:asciiTheme="majorHAnsi" w:hAnsiTheme="majorHAnsi" w:cstheme="majorHAnsi"/>
          <w:sz w:val="16"/>
        </w:rPr>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49F12442" w14:textId="77777777" w:rsidR="009617FD" w:rsidRPr="00932813" w:rsidRDefault="009617FD" w:rsidP="009617FD">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9617FD">
        <w:rPr>
          <w:rStyle w:val="StyleUnderline"/>
          <w:rFonts w:asciiTheme="majorHAnsi" w:hAnsiTheme="majorHAnsi" w:cstheme="majorHAnsi"/>
          <w:highlight w:val="yellow"/>
        </w:rPr>
        <w:t>take advantage of</w:t>
      </w:r>
      <w:r w:rsidRPr="00932813">
        <w:rPr>
          <w:rStyle w:val="StyleUnderline"/>
          <w:rFonts w:asciiTheme="majorHAnsi" w:hAnsiTheme="majorHAnsi" w:cstheme="majorHAnsi"/>
        </w:rPr>
        <w:t xml:space="preserve"> the space industry’s new </w:t>
      </w:r>
      <w:r w:rsidRPr="009617FD">
        <w:rPr>
          <w:rStyle w:val="StyleUnderline"/>
          <w:rFonts w:asciiTheme="majorHAnsi" w:hAnsiTheme="majorHAnsi" w:cstheme="majorHAnsi"/>
          <w:highlight w:val="yellow"/>
        </w:rPr>
        <w:t>need for mass production</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satellites and </w:t>
      </w:r>
      <w:r w:rsidRPr="009617FD">
        <w:rPr>
          <w:rStyle w:val="StyleUnderline"/>
          <w:rFonts w:asciiTheme="majorHAnsi" w:hAnsiTheme="majorHAnsi" w:cstheme="majorHAnsi"/>
          <w:highlight w:val="yellow"/>
        </w:rPr>
        <w:t>rockets</w:t>
      </w:r>
      <w:r w:rsidRPr="00932813">
        <w:rPr>
          <w:rStyle w:val="StyleUnderline"/>
          <w:rFonts w:asciiTheme="majorHAnsi" w:hAnsiTheme="majorHAnsi" w:cstheme="majorHAnsi"/>
        </w:rPr>
        <w:t xml:space="preserve"> alike. </w:t>
      </w:r>
    </w:p>
    <w:p w14:paraId="4308CAD9" w14:textId="77777777" w:rsidR="009617FD" w:rsidRPr="00932813" w:rsidRDefault="009617FD" w:rsidP="009617FD">
      <w:pPr>
        <w:rPr>
          <w:rFonts w:asciiTheme="majorHAnsi" w:hAnsiTheme="majorHAnsi" w:cstheme="majorHAnsi"/>
        </w:rPr>
      </w:pPr>
      <w:r w:rsidRPr="00932813">
        <w:rPr>
          <w:rFonts w:asciiTheme="majorHAnsi" w:hAnsiTheme="majorHAnsi" w:cstheme="majorHAnsi"/>
        </w:rPr>
        <w:t>Making friends</w:t>
      </w:r>
    </w:p>
    <w:p w14:paraId="435ABCA0" w14:textId="77777777" w:rsidR="009617FD" w:rsidRPr="00932813" w:rsidRDefault="009617FD" w:rsidP="009617FD">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9617FD">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sector</w:t>
      </w:r>
      <w:r w:rsidRPr="00932813">
        <w:rPr>
          <w:rStyle w:val="StyleUnderline"/>
          <w:rFonts w:asciiTheme="majorHAnsi" w:hAnsiTheme="majorHAnsi" w:cstheme="majorHAnsi"/>
        </w:rPr>
        <w:t xml:space="preserve"> is to </w:t>
      </w:r>
      <w:r w:rsidRPr="009617FD">
        <w:rPr>
          <w:rStyle w:val="StyleUnderline"/>
          <w:rFonts w:asciiTheme="majorHAnsi" w:hAnsiTheme="majorHAnsi" w:cstheme="majorHAnsi"/>
          <w:highlight w:val="yellow"/>
        </w:rPr>
        <w:t>create</w:t>
      </w:r>
      <w:r w:rsidRPr="00932813">
        <w:rPr>
          <w:rStyle w:val="StyleUnderline"/>
          <w:rFonts w:asciiTheme="majorHAnsi" w:hAnsiTheme="majorHAnsi" w:cstheme="majorHAnsi"/>
        </w:rPr>
        <w:t xml:space="preserve"> opportunities for </w:t>
      </w:r>
      <w:r w:rsidRPr="009617FD">
        <w:rPr>
          <w:rStyle w:val="StyleUnderline"/>
          <w:rFonts w:asciiTheme="majorHAnsi" w:hAnsiTheme="majorHAnsi" w:cstheme="majorHAnsi"/>
          <w:highlight w:val="yellow"/>
        </w:rPr>
        <w:t>international collaboration</w:t>
      </w:r>
      <w:r w:rsidRPr="00932813">
        <w:rPr>
          <w:rFonts w:asciiTheme="majorHAnsi" w:hAnsiTheme="majorHAnsi" w:cstheme="majorHAnsi"/>
          <w:sz w:val="16"/>
        </w:rPr>
        <w:t xml:space="preserve">—particularly to </w:t>
      </w:r>
      <w:r w:rsidRPr="009617FD">
        <w:rPr>
          <w:rStyle w:val="StyleUnderline"/>
          <w:rFonts w:asciiTheme="majorHAnsi" w:hAnsiTheme="majorHAnsi" w:cstheme="majorHAnsi"/>
          <w:highlight w:val="yellow"/>
        </w:rPr>
        <w:t>attract</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customers</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wary</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being seen to mix with </w:t>
      </w:r>
      <w:r w:rsidRPr="009617FD">
        <w:rPr>
          <w:rStyle w:val="StyleUnderline"/>
          <w:rFonts w:asciiTheme="majorHAnsi" w:hAnsiTheme="majorHAnsi" w:cstheme="majorHAnsi"/>
          <w:highlight w:val="yellow"/>
        </w:rPr>
        <w:t>the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0B031F25" w14:textId="77777777" w:rsidR="009617FD" w:rsidRPr="00932813" w:rsidRDefault="009617FD" w:rsidP="009617FD">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9617FD">
        <w:rPr>
          <w:rStyle w:val="StyleUnderline"/>
          <w:rFonts w:asciiTheme="majorHAnsi" w:hAnsiTheme="majorHAnsi" w:cstheme="majorHAnsi"/>
          <w:highlight w:val="yellow"/>
        </w:rPr>
        <w:t>avoiding state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funding</w:t>
      </w:r>
      <w:r w:rsidRPr="00932813">
        <w:rPr>
          <w:rStyle w:val="StyleUnderline"/>
          <w:rFonts w:asciiTheme="majorHAnsi" w:hAnsiTheme="majorHAnsi" w:cstheme="majorHAnsi"/>
        </w:rPr>
        <w:t xml:space="preserve">, a company </w:t>
      </w:r>
      <w:r w:rsidRPr="009617FD">
        <w:rPr>
          <w:rStyle w:val="StyleUnderline"/>
          <w:rFonts w:asciiTheme="majorHAnsi" w:hAnsiTheme="majorHAnsi" w:cstheme="majorHAnsi"/>
          <w:highlight w:val="yellow"/>
        </w:rPr>
        <w:t>can</w:t>
      </w:r>
      <w:r w:rsidRPr="00932813">
        <w:rPr>
          <w:rStyle w:val="StyleUnderline"/>
          <w:rFonts w:asciiTheme="majorHAnsi" w:hAnsiTheme="majorHAnsi" w:cstheme="majorHAnsi"/>
        </w:rPr>
        <w:t xml:space="preserve"> also </w:t>
      </w:r>
      <w:r w:rsidRPr="009617FD">
        <w:rPr>
          <w:rStyle w:val="StyleUnderline"/>
          <w:rFonts w:asciiTheme="majorHAnsi" w:hAnsiTheme="majorHAnsi" w:cstheme="majorHAnsi"/>
          <w:highlight w:val="yellow"/>
        </w:rPr>
        <w:t>avoid</w:t>
      </w:r>
      <w:r w:rsidRPr="00932813">
        <w:rPr>
          <w:rStyle w:val="StyleUnderline"/>
          <w:rFonts w:asciiTheme="majorHAnsi" w:hAnsiTheme="majorHAnsi" w:cstheme="majorHAnsi"/>
        </w:rPr>
        <w:t xml:space="preserve"> an array of </w:t>
      </w:r>
      <w:r w:rsidRPr="009617FD">
        <w:rPr>
          <w:rStyle w:val="StyleUnderline"/>
          <w:rFonts w:asciiTheme="majorHAnsi" w:hAnsiTheme="majorHAnsi" w:cstheme="majorHAnsi"/>
          <w:highlight w:val="yellow"/>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9617FD">
        <w:rPr>
          <w:rStyle w:val="StyleUnderline"/>
          <w:rFonts w:asciiTheme="majorHAnsi" w:hAnsiTheme="majorHAnsi" w:cstheme="majorHAnsi"/>
          <w:highlight w:val="yellow"/>
        </w:rPr>
        <w:t xml:space="preserve">easier to compete on </w:t>
      </w:r>
      <w:r w:rsidRPr="00932813">
        <w:rPr>
          <w:rStyle w:val="StyleUnderline"/>
          <w:rFonts w:asciiTheme="majorHAnsi" w:hAnsiTheme="majorHAnsi" w:cstheme="majorHAnsi"/>
        </w:rPr>
        <w:t xml:space="preserve">a </w:t>
      </w:r>
      <w:r w:rsidRPr="009617FD">
        <w:rPr>
          <w:rStyle w:val="StyleUnderline"/>
          <w:rFonts w:asciiTheme="majorHAnsi" w:hAnsiTheme="majorHAnsi" w:cstheme="majorHAnsi"/>
          <w:highlight w:val="yellow"/>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11CE79D4" w14:textId="77777777" w:rsidR="009617FD" w:rsidRPr="00932813" w:rsidRDefault="009617FD" w:rsidP="009617FD">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 or less state</w:t>
      </w:r>
      <w:proofErr w:type="gramEnd"/>
      <w:r w:rsidRPr="00932813">
        <w:rPr>
          <w:rStyle w:val="StyleUnderline"/>
          <w:rFonts w:asciiTheme="majorHAnsi" w:hAnsiTheme="majorHAnsi" w:cstheme="majorHAnsi"/>
        </w:rPr>
        <w:t xml:space="preserv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17"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39247403" w14:textId="77777777" w:rsidR="009617FD" w:rsidRPr="00932813" w:rsidRDefault="009617FD" w:rsidP="009617FD">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46836132" w14:textId="77777777" w:rsidR="009617FD" w:rsidRPr="00932813" w:rsidRDefault="009617FD" w:rsidP="009617FD">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3934874B" w14:textId="77777777" w:rsidR="009617FD" w:rsidRPr="00932813" w:rsidRDefault="009617FD" w:rsidP="009617FD">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8"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2F3710B4" w14:textId="77777777" w:rsidR="009617FD" w:rsidRPr="00932813" w:rsidRDefault="009617FD" w:rsidP="009617FD">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617FD">
        <w:rPr>
          <w:rFonts w:asciiTheme="majorHAnsi" w:hAnsiTheme="majorHAnsi" w:cstheme="majorHAnsi"/>
          <w:highlight w:val="yellow"/>
          <w:u w:val="single"/>
        </w:rPr>
        <w:t>autocracies</w:t>
      </w:r>
      <w:r w:rsidRPr="00932813">
        <w:rPr>
          <w:rFonts w:asciiTheme="majorHAnsi" w:hAnsiTheme="majorHAnsi" w:cstheme="majorHAnsi"/>
          <w:u w:val="single"/>
        </w:rPr>
        <w:t xml:space="preserve"> often </w:t>
      </w:r>
      <w:r w:rsidRPr="009617FD">
        <w:rPr>
          <w:rFonts w:asciiTheme="majorHAnsi" w:hAnsiTheme="majorHAnsi" w:cstheme="majorHAnsi"/>
          <w:highlight w:val="yellow"/>
          <w:u w:val="single"/>
        </w:rPr>
        <w:t xml:space="preserve">rely on </w:t>
      </w:r>
      <w:r w:rsidRPr="009617FD">
        <w:rPr>
          <w:rFonts w:asciiTheme="majorHAnsi" w:hAnsiTheme="majorHAnsi" w:cstheme="majorHAnsi"/>
          <w:b/>
          <w:bCs/>
          <w:highlight w:val="yellow"/>
          <w:u w:val="single"/>
        </w:rPr>
        <w:t>nationalist mythmaking</w:t>
      </w:r>
      <w:r w:rsidRPr="00932813">
        <w:rPr>
          <w:rFonts w:asciiTheme="majorHAnsi" w:hAnsiTheme="majorHAnsi" w:cstheme="majorHAnsi"/>
          <w:u w:val="single"/>
        </w:rPr>
        <w:t xml:space="preserve">,8 </w:t>
      </w:r>
      <w:r w:rsidRPr="009617FD">
        <w:rPr>
          <w:rFonts w:asciiTheme="majorHAnsi" w:hAnsiTheme="majorHAnsi" w:cstheme="majorHAnsi"/>
          <w:highlight w:val="yellow"/>
          <w:u w:val="single"/>
        </w:rPr>
        <w:t>success or failure in defending</w:t>
      </w:r>
      <w:r w:rsidRPr="00932813">
        <w:rPr>
          <w:rFonts w:asciiTheme="majorHAnsi" w:hAnsiTheme="majorHAnsi" w:cstheme="majorHAnsi"/>
          <w:u w:val="single"/>
        </w:rPr>
        <w:t xml:space="preserve"> the </w:t>
      </w:r>
      <w:r w:rsidRPr="009617FD">
        <w:rPr>
          <w:rFonts w:asciiTheme="majorHAnsi" w:hAnsiTheme="majorHAnsi" w:cstheme="majorHAnsi"/>
          <w:highlight w:val="yellow"/>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617FD">
        <w:rPr>
          <w:rFonts w:asciiTheme="majorHAnsi" w:hAnsiTheme="majorHAnsi" w:cstheme="majorHAnsi"/>
          <w:highlight w:val="yellow"/>
          <w:u w:val="single"/>
        </w:rPr>
        <w:t xml:space="preserve">spark opposition. </w:t>
      </w:r>
      <w:r w:rsidRPr="009617FD">
        <w:rPr>
          <w:rFonts w:asciiTheme="majorHAnsi" w:hAnsiTheme="majorHAnsi" w:cstheme="majorHAnsi"/>
          <w:b/>
          <w:bCs/>
          <w:highlight w:val="yellow"/>
          <w:u w:val="single"/>
        </w:rPr>
        <w:t>Shared outrage at</w:t>
      </w:r>
      <w:r w:rsidRPr="00932813">
        <w:rPr>
          <w:rFonts w:asciiTheme="majorHAnsi" w:hAnsiTheme="majorHAnsi" w:cstheme="majorHAnsi"/>
          <w:b/>
          <w:bCs/>
          <w:u w:val="single"/>
        </w:rPr>
        <w:t xml:space="preserve"> the regime’s </w:t>
      </w:r>
      <w:r w:rsidRPr="009617FD">
        <w:rPr>
          <w:rFonts w:asciiTheme="majorHAnsi" w:hAnsiTheme="majorHAnsi" w:cstheme="majorHAnsi"/>
          <w:b/>
          <w:bCs/>
          <w:highlight w:val="yellow"/>
          <w:u w:val="single"/>
        </w:rPr>
        <w:t>foreign policy failures could galvanize</w:t>
      </w:r>
      <w:r w:rsidRPr="00932813">
        <w:rPr>
          <w:rFonts w:asciiTheme="majorHAnsi" w:hAnsiTheme="majorHAnsi" w:cstheme="majorHAnsi"/>
          <w:b/>
          <w:bCs/>
          <w:u w:val="single"/>
        </w:rPr>
        <w:t xml:space="preserve"> street </w:t>
      </w:r>
      <w:r w:rsidRPr="009617FD">
        <w:rPr>
          <w:rFonts w:asciiTheme="majorHAnsi" w:hAnsiTheme="majorHAnsi" w:cstheme="majorHAnsi"/>
          <w:b/>
          <w:bCs/>
          <w:highlight w:val="yellow"/>
          <w:u w:val="single"/>
        </w:rPr>
        <w:t>protests or elite fissures, creating intraparty upheaval</w:t>
      </w:r>
      <w:r w:rsidRPr="009617FD">
        <w:rPr>
          <w:rFonts w:asciiTheme="majorHAnsi" w:hAnsiTheme="majorHAnsi" w:cstheme="majorHAnsi"/>
          <w:highlight w:val="yellow"/>
          <w:u w:val="single"/>
        </w:rPr>
        <w:t xml:space="preserve"> </w:t>
      </w:r>
      <w:r w:rsidRPr="00932813">
        <w:rPr>
          <w:rFonts w:asciiTheme="majorHAnsi" w:hAnsiTheme="majorHAnsi" w:cstheme="majorHAnsi"/>
          <w:u w:val="single"/>
        </w:rPr>
        <w:t xml:space="preserve">or inviting military officers to step in to restore order. </w:t>
      </w:r>
      <w:r w:rsidRPr="009617FD">
        <w:rPr>
          <w:rFonts w:asciiTheme="majorHAnsi" w:hAnsiTheme="majorHAnsi" w:cstheme="majorHAnsi"/>
          <w:highlight w:val="yellow"/>
          <w:u w:val="single"/>
        </w:rPr>
        <w:t>Fearing</w:t>
      </w:r>
      <w:r w:rsidRPr="00932813">
        <w:rPr>
          <w:rFonts w:asciiTheme="majorHAnsi" w:hAnsiTheme="majorHAnsi" w:cstheme="majorHAnsi"/>
          <w:u w:val="single"/>
        </w:rPr>
        <w:t xml:space="preserve"> a </w:t>
      </w:r>
      <w:r w:rsidRPr="009617FD">
        <w:rPr>
          <w:rFonts w:asciiTheme="majorHAnsi" w:hAnsiTheme="majorHAnsi" w:cstheme="majorHAnsi"/>
          <w:highlight w:val="yellow"/>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617FD">
        <w:rPr>
          <w:rStyle w:val="Emphasis"/>
          <w:rFonts w:asciiTheme="majorHAnsi" w:hAnsiTheme="majorHAnsi" w:cstheme="majorHAnsi"/>
          <w:highlight w:val="yellow"/>
        </w:rPr>
        <w:t>even a small increase</w:t>
      </w:r>
      <w:r w:rsidRPr="009617FD">
        <w:rPr>
          <w:rStyle w:val="StyleUnderline"/>
          <w:rFonts w:asciiTheme="majorHAnsi" w:hAnsiTheme="majorHAnsi" w:cstheme="majorHAnsi"/>
          <w:highlight w:val="yellow"/>
        </w:rPr>
        <w:t xml:space="preserve"> in</w:t>
      </w:r>
      <w:r w:rsidRPr="00932813">
        <w:rPr>
          <w:rStyle w:val="StyleUnderline"/>
          <w:rFonts w:asciiTheme="majorHAnsi" w:hAnsiTheme="majorHAnsi" w:cstheme="majorHAnsi"/>
        </w:rPr>
        <w:t xml:space="preserve"> the </w:t>
      </w:r>
      <w:r w:rsidRPr="009617FD">
        <w:rPr>
          <w:rStyle w:val="StyleUnderline"/>
          <w:rFonts w:asciiTheme="majorHAnsi" w:hAnsiTheme="majorHAnsi" w:cstheme="majorHAnsi"/>
          <w:highlight w:val="yellow"/>
        </w:rPr>
        <w:t>probability of ouster could alter</w:t>
      </w:r>
      <w:r w:rsidRPr="00932813">
        <w:rPr>
          <w:rStyle w:val="StyleUnderline"/>
          <w:rFonts w:asciiTheme="majorHAnsi" w:hAnsiTheme="majorHAnsi" w:cstheme="majorHAnsi"/>
        </w:rPr>
        <w:t xml:space="preserve"> authoritarian </w:t>
      </w:r>
      <w:r w:rsidRPr="009617FD">
        <w:rPr>
          <w:rStyle w:val="StyleUnderline"/>
          <w:rFonts w:asciiTheme="majorHAnsi" w:hAnsiTheme="majorHAnsi" w:cstheme="majorHAnsi"/>
          <w:highlight w:val="yellow"/>
        </w:rPr>
        <w:t>incentives in international crises.</w:t>
      </w:r>
      <w:r w:rsidRPr="00932813">
        <w:rPr>
          <w:rFonts w:asciiTheme="majorHAnsi" w:hAnsiTheme="majorHAnsi" w:cstheme="majorHAnsi"/>
          <w:sz w:val="16"/>
        </w:rPr>
        <w:t xml:space="preserve">9 A </w:t>
      </w:r>
      <w:r w:rsidRPr="009617FD">
        <w:rPr>
          <w:rStyle w:val="Emphasis"/>
          <w:rFonts w:asciiTheme="majorHAnsi" w:hAnsiTheme="majorHAnsi" w:cstheme="majorHAnsi"/>
          <w:highlight w:val="yellow"/>
        </w:rPr>
        <w:t>history of nationalist uprisings</w:t>
      </w:r>
      <w:r w:rsidRPr="009617FD">
        <w:rPr>
          <w:rStyle w:val="StyleUnderline"/>
          <w:rFonts w:asciiTheme="majorHAnsi" w:hAnsiTheme="majorHAnsi" w:cstheme="majorHAnsi"/>
          <w:highlight w:val="yellow"/>
        </w:rPr>
        <w:t xml:space="preserve"> make</w:t>
      </w:r>
      <w:r w:rsidRPr="00932813">
        <w:rPr>
          <w:rStyle w:val="StyleUnderline"/>
          <w:rFonts w:asciiTheme="majorHAnsi" w:hAnsiTheme="majorHAnsi" w:cstheme="majorHAnsi"/>
        </w:rPr>
        <w:t xml:space="preserve"> </w:t>
      </w:r>
      <w:r w:rsidRPr="009617FD">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citizens and leaders especially </w:t>
      </w:r>
      <w:r w:rsidRPr="009617FD">
        <w:rPr>
          <w:rStyle w:val="StyleUnderline"/>
          <w:rFonts w:asciiTheme="majorHAnsi" w:hAnsiTheme="majorHAnsi" w:cstheme="majorHAnsi"/>
          <w:highlight w:val="yellow"/>
        </w:rPr>
        <w:t>aware of</w:t>
      </w:r>
      <w:r w:rsidRPr="00932813">
        <w:rPr>
          <w:rStyle w:val="StyleUnderline"/>
          <w:rFonts w:asciiTheme="majorHAnsi" w:hAnsiTheme="majorHAnsi" w:cstheme="majorHAnsi"/>
        </w:rPr>
        <w:t xml:space="preserve"> the </w:t>
      </w:r>
      <w:r w:rsidRPr="009617FD">
        <w:rPr>
          <w:rStyle w:val="StyleUnderline"/>
          <w:rFonts w:asciiTheme="majorHAnsi" w:hAnsiTheme="majorHAnsi" w:cstheme="majorHAnsi"/>
          <w:highlight w:val="yellow"/>
        </w:rPr>
        <w:t xml:space="preserve">linkage between </w:t>
      </w:r>
      <w:r w:rsidRPr="009617FD">
        <w:rPr>
          <w:rStyle w:val="Emphasis"/>
          <w:rFonts w:asciiTheme="majorHAnsi" w:hAnsiTheme="majorHAnsi" w:cstheme="majorHAnsi"/>
          <w:highlight w:val="yellow"/>
        </w:rPr>
        <w:t>international disputes</w:t>
      </w:r>
      <w:r w:rsidRPr="009617FD">
        <w:rPr>
          <w:rStyle w:val="StyleUnderline"/>
          <w:rFonts w:asciiTheme="majorHAnsi" w:hAnsiTheme="majorHAnsi" w:cstheme="majorHAnsi"/>
          <w:highlight w:val="yellow"/>
        </w:rPr>
        <w:t xml:space="preserve"> and </w:t>
      </w:r>
      <w:r w:rsidRPr="009617FD">
        <w:rPr>
          <w:rStyle w:val="Emphasis"/>
          <w:rFonts w:asciiTheme="majorHAnsi" w:hAnsiTheme="majorHAnsi" w:cstheme="majorHAnsi"/>
          <w:highlight w:val="yellow"/>
        </w:rPr>
        <w:t>domestic unrest</w:t>
      </w:r>
      <w:r w:rsidRPr="009617FD">
        <w:rPr>
          <w:rStyle w:val="StyleUnderline"/>
          <w:rFonts w:asciiTheme="majorHAnsi" w:hAnsiTheme="majorHAnsi" w:cstheme="majorHAnsi"/>
          <w:highlight w:val="yellow"/>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6E8895AA" w14:textId="77777777" w:rsidR="009617FD" w:rsidRPr="00932813" w:rsidRDefault="009617FD" w:rsidP="009617FD">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08E29784" w14:textId="77777777" w:rsidR="009617FD" w:rsidRPr="00932813" w:rsidRDefault="009617FD" w:rsidP="009617FD">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77DB670F" w14:textId="77777777" w:rsidR="009617FD" w:rsidRPr="00932813" w:rsidRDefault="009617FD" w:rsidP="009617FD">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617FD">
        <w:rPr>
          <w:rFonts w:asciiTheme="majorHAnsi" w:hAnsiTheme="majorHAnsi" w:cstheme="majorHAnsi"/>
          <w:b/>
          <w:iCs/>
          <w:highlight w:val="yellow"/>
          <w:u w:val="single"/>
        </w:rPr>
        <w:t>Xi</w:t>
      </w:r>
      <w:r w:rsidRPr="00932813">
        <w:rPr>
          <w:rFonts w:asciiTheme="majorHAnsi" w:hAnsiTheme="majorHAnsi" w:cstheme="majorHAnsi"/>
          <w:sz w:val="14"/>
        </w:rPr>
        <w:t xml:space="preserve"> administration </w:t>
      </w:r>
      <w:r w:rsidRPr="009617FD">
        <w:rPr>
          <w:rFonts w:asciiTheme="majorHAnsi" w:hAnsiTheme="majorHAnsi" w:cstheme="majorHAnsi"/>
          <w:highlight w:val="yellow"/>
          <w:u w:val="single"/>
        </w:rPr>
        <w:t xml:space="preserve">wants to </w:t>
      </w:r>
      <w:r w:rsidRPr="009617FD">
        <w:rPr>
          <w:rFonts w:asciiTheme="majorHAnsi" w:hAnsiTheme="majorHAnsi" w:cstheme="majorHAnsi"/>
          <w:b/>
          <w:iCs/>
          <w:highlight w:val="yellow"/>
          <w:u w:val="single"/>
        </w:rPr>
        <w:t>appear tough</w:t>
      </w:r>
      <w:r w:rsidRPr="009617FD">
        <w:rPr>
          <w:rFonts w:asciiTheme="majorHAnsi" w:hAnsiTheme="majorHAnsi" w:cstheme="majorHAnsi"/>
          <w:highlight w:val="yellow"/>
          <w:u w:val="single"/>
        </w:rPr>
        <w:t xml:space="preserve"> in</w:t>
      </w:r>
      <w:r w:rsidRPr="00932813">
        <w:rPr>
          <w:rFonts w:asciiTheme="majorHAnsi" w:hAnsiTheme="majorHAnsi" w:cstheme="majorHAnsi"/>
          <w:u w:val="single"/>
        </w:rPr>
        <w:t xml:space="preserve"> its </w:t>
      </w:r>
      <w:r w:rsidRPr="009617FD">
        <w:rPr>
          <w:rFonts w:asciiTheme="majorHAnsi" w:hAnsiTheme="majorHAnsi" w:cstheme="majorHAnsi"/>
          <w:b/>
          <w:iCs/>
          <w:highlight w:val="yellow"/>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617FD">
        <w:rPr>
          <w:rFonts w:asciiTheme="majorHAnsi" w:hAnsiTheme="majorHAnsi" w:cstheme="majorHAnsi"/>
          <w:highlight w:val="yellow"/>
          <w:u w:val="single"/>
        </w:rPr>
        <w:t xml:space="preserve">party is </w:t>
      </w:r>
      <w:r w:rsidRPr="00932813">
        <w:rPr>
          <w:rFonts w:asciiTheme="majorHAnsi" w:hAnsiTheme="majorHAnsi" w:cstheme="majorHAnsi"/>
          <w:b/>
          <w:iCs/>
          <w:u w:val="single"/>
        </w:rPr>
        <w:t xml:space="preserve">particularly </w:t>
      </w:r>
      <w:r w:rsidRPr="009617FD">
        <w:rPr>
          <w:rFonts w:asciiTheme="majorHAnsi" w:hAnsiTheme="majorHAnsi" w:cstheme="majorHAnsi"/>
          <w:b/>
          <w:iCs/>
          <w:highlight w:val="yellow"/>
          <w:u w:val="single"/>
        </w:rPr>
        <w:t>sensitive</w:t>
      </w:r>
      <w:r w:rsidRPr="009617FD">
        <w:rPr>
          <w:rFonts w:asciiTheme="majorHAnsi" w:hAnsiTheme="majorHAnsi" w:cstheme="majorHAnsi"/>
          <w:highlight w:val="yellow"/>
          <w:u w:val="single"/>
        </w:rPr>
        <w:t xml:space="preserve"> to </w:t>
      </w:r>
      <w:r w:rsidRPr="009617FD">
        <w:rPr>
          <w:rFonts w:asciiTheme="majorHAnsi" w:hAnsiTheme="majorHAnsi" w:cstheme="majorHAnsi"/>
          <w:b/>
          <w:iCs/>
          <w:highlight w:val="yellow"/>
          <w:u w:val="single"/>
        </w:rPr>
        <w:t>perceptions of weakness</w:t>
      </w:r>
      <w:r w:rsidRPr="009617FD">
        <w:rPr>
          <w:rFonts w:asciiTheme="majorHAnsi" w:hAnsiTheme="majorHAnsi" w:cstheme="majorHAnsi"/>
          <w:highlight w:val="yellow"/>
          <w:u w:val="single"/>
        </w:rPr>
        <w:t xml:space="preserve"> because</w:t>
      </w:r>
      <w:r w:rsidRPr="00932813">
        <w:rPr>
          <w:rFonts w:asciiTheme="majorHAnsi" w:hAnsiTheme="majorHAnsi" w:cstheme="majorHAnsi"/>
          <w:u w:val="single"/>
        </w:rPr>
        <w:t xml:space="preserve"> much of its </w:t>
      </w:r>
      <w:r w:rsidRPr="009617FD">
        <w:rPr>
          <w:rFonts w:asciiTheme="majorHAnsi" w:hAnsiTheme="majorHAnsi" w:cstheme="majorHAnsi"/>
          <w:b/>
          <w:iCs/>
          <w:highlight w:val="yellow"/>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617FD">
        <w:rPr>
          <w:rFonts w:asciiTheme="majorHAnsi" w:hAnsiTheme="majorHAnsi" w:cstheme="majorHAnsi"/>
          <w:highlight w:val="yellow"/>
          <w:u w:val="single"/>
        </w:rPr>
        <w:t>stems from</w:t>
      </w:r>
      <w:r w:rsidRPr="00932813">
        <w:rPr>
          <w:rFonts w:asciiTheme="majorHAnsi" w:hAnsiTheme="majorHAnsi" w:cstheme="majorHAnsi"/>
          <w:u w:val="single"/>
        </w:rPr>
        <w:t xml:space="preserve"> the party’s claims of leading the </w:t>
      </w:r>
      <w:r w:rsidRPr="009617FD">
        <w:rPr>
          <w:rFonts w:asciiTheme="majorHAnsi" w:hAnsiTheme="majorHAnsi" w:cstheme="majorHAnsi"/>
          <w:b/>
          <w:iCs/>
          <w:highlight w:val="yellow"/>
          <w:u w:val="single"/>
          <w:bdr w:val="single" w:sz="4" w:space="0" w:color="auto"/>
        </w:rPr>
        <w:t>restoration of Chinese greatness</w:t>
      </w:r>
      <w:r w:rsidRPr="009617FD">
        <w:rPr>
          <w:rFonts w:asciiTheme="majorHAnsi" w:hAnsiTheme="majorHAnsi" w:cstheme="majorHAnsi"/>
          <w:highlight w:val="yellow"/>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617FD">
        <w:rPr>
          <w:rFonts w:asciiTheme="majorHAnsi" w:hAnsiTheme="majorHAnsi" w:cstheme="majorHAnsi"/>
          <w:highlight w:val="yellow"/>
          <w:u w:val="single"/>
        </w:rPr>
        <w:t>areas of conflict include</w:t>
      </w:r>
      <w:r w:rsidRPr="00932813">
        <w:rPr>
          <w:rFonts w:asciiTheme="majorHAnsi" w:hAnsiTheme="majorHAnsi" w:cstheme="majorHAnsi"/>
          <w:sz w:val="14"/>
        </w:rPr>
        <w:t xml:space="preserve">, but are not necessarily limited to, </w:t>
      </w:r>
      <w:r w:rsidRPr="009617FD">
        <w:rPr>
          <w:rFonts w:asciiTheme="majorHAnsi" w:hAnsiTheme="majorHAnsi" w:cstheme="majorHAnsi"/>
          <w:b/>
          <w:iCs/>
          <w:highlight w:val="yellow"/>
          <w:u w:val="single"/>
        </w:rPr>
        <w:t>Taiwan</w:t>
      </w:r>
      <w:r w:rsidRPr="009617FD">
        <w:rPr>
          <w:rFonts w:asciiTheme="majorHAnsi" w:hAnsiTheme="majorHAnsi" w:cstheme="majorHAnsi"/>
          <w:highlight w:val="yellow"/>
          <w:u w:val="single"/>
        </w:rPr>
        <w:t xml:space="preserve">, </w:t>
      </w:r>
      <w:r w:rsidRPr="009617FD">
        <w:rPr>
          <w:rFonts w:asciiTheme="majorHAnsi" w:hAnsiTheme="majorHAnsi" w:cstheme="majorHAnsi"/>
          <w:b/>
          <w:iCs/>
          <w:highlight w:val="yellow"/>
          <w:u w:val="single"/>
        </w:rPr>
        <w:t>India</w:t>
      </w:r>
      <w:r w:rsidRPr="009617FD">
        <w:rPr>
          <w:rFonts w:asciiTheme="majorHAnsi" w:hAnsiTheme="majorHAnsi" w:cstheme="majorHAnsi"/>
          <w:highlight w:val="yellow"/>
          <w:u w:val="single"/>
        </w:rPr>
        <w:t xml:space="preserve">, and the </w:t>
      </w:r>
      <w:r w:rsidRPr="009617FD">
        <w:rPr>
          <w:rFonts w:asciiTheme="majorHAnsi" w:hAnsiTheme="majorHAnsi" w:cstheme="majorHAnsi"/>
          <w:b/>
          <w:iCs/>
          <w:highlight w:val="yellow"/>
          <w:u w:val="single"/>
        </w:rPr>
        <w:t>S</w:t>
      </w:r>
      <w:r w:rsidRPr="00932813">
        <w:rPr>
          <w:rFonts w:asciiTheme="majorHAnsi" w:hAnsiTheme="majorHAnsi" w:cstheme="majorHAnsi"/>
          <w:b/>
          <w:iCs/>
          <w:u w:val="single"/>
        </w:rPr>
        <w:t xml:space="preserve">outh </w:t>
      </w:r>
      <w:r w:rsidRPr="009617FD">
        <w:rPr>
          <w:rFonts w:asciiTheme="majorHAnsi" w:hAnsiTheme="majorHAnsi" w:cstheme="majorHAnsi"/>
          <w:b/>
          <w:iCs/>
          <w:highlight w:val="yellow"/>
          <w:u w:val="single"/>
        </w:rPr>
        <w:t>C</w:t>
      </w:r>
      <w:r w:rsidRPr="00932813">
        <w:rPr>
          <w:rFonts w:asciiTheme="majorHAnsi" w:hAnsiTheme="majorHAnsi" w:cstheme="majorHAnsi"/>
          <w:b/>
          <w:iCs/>
          <w:u w:val="single"/>
        </w:rPr>
        <w:t xml:space="preserve">hina </w:t>
      </w:r>
      <w:r w:rsidRPr="009617FD">
        <w:rPr>
          <w:rFonts w:asciiTheme="majorHAnsi" w:hAnsiTheme="majorHAnsi" w:cstheme="majorHAnsi"/>
          <w:b/>
          <w:iCs/>
          <w:highlight w:val="yellow"/>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617FD">
        <w:rPr>
          <w:rFonts w:asciiTheme="majorHAnsi" w:hAnsiTheme="majorHAnsi" w:cstheme="majorHAnsi"/>
          <w:highlight w:val="yellow"/>
          <w:u w:val="single"/>
        </w:rPr>
        <w:t xml:space="preserve">with the </w:t>
      </w:r>
      <w:r w:rsidRPr="009617FD">
        <w:rPr>
          <w:rFonts w:asciiTheme="majorHAnsi" w:hAnsiTheme="majorHAnsi" w:cstheme="majorHAnsi"/>
          <w:b/>
          <w:iCs/>
          <w:highlight w:val="yellow"/>
          <w:u w:val="single"/>
        </w:rPr>
        <w:t>Philippines</w:t>
      </w:r>
      <w:r w:rsidRPr="009617FD">
        <w:rPr>
          <w:rFonts w:asciiTheme="majorHAnsi" w:hAnsiTheme="majorHAnsi" w:cstheme="majorHAnsi"/>
          <w:highlight w:val="yellow"/>
          <w:u w:val="single"/>
        </w:rPr>
        <w:t xml:space="preserve"> and </w:t>
      </w:r>
      <w:r w:rsidRPr="009617FD">
        <w:rPr>
          <w:rFonts w:asciiTheme="majorHAnsi" w:hAnsiTheme="majorHAnsi" w:cstheme="majorHAnsi"/>
          <w:b/>
          <w:iCs/>
          <w:highlight w:val="yellow"/>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617FD">
        <w:rPr>
          <w:rFonts w:asciiTheme="majorHAnsi" w:hAnsiTheme="majorHAnsi" w:cstheme="majorHAnsi"/>
          <w:b/>
          <w:iCs/>
          <w:highlight w:val="yellow"/>
          <w:u w:val="single"/>
        </w:rPr>
        <w:t>military interests</w:t>
      </w:r>
      <w:r w:rsidRPr="00932813">
        <w:rPr>
          <w:rFonts w:asciiTheme="majorHAnsi" w:hAnsiTheme="majorHAnsi" w:cstheme="majorHAnsi"/>
          <w:u w:val="single"/>
        </w:rPr>
        <w:t xml:space="preserve"> in China to </w:t>
      </w:r>
      <w:r w:rsidRPr="009617FD">
        <w:rPr>
          <w:rFonts w:asciiTheme="majorHAnsi" w:hAnsiTheme="majorHAnsi" w:cstheme="majorHAnsi"/>
          <w:b/>
          <w:iCs/>
          <w:highlight w:val="yellow"/>
          <w:u w:val="single"/>
        </w:rPr>
        <w:t>deliberately instigate trouble</w:t>
      </w:r>
      <w:r w:rsidRPr="009617FD">
        <w:rPr>
          <w:rFonts w:asciiTheme="majorHAnsi" w:hAnsiTheme="majorHAnsi" w:cstheme="majorHAnsi"/>
          <w:highlight w:val="yellow"/>
          <w:u w:val="single"/>
        </w:rPr>
        <w:t xml:space="preserve"> to </w:t>
      </w:r>
      <w:r w:rsidRPr="009617FD">
        <w:rPr>
          <w:rFonts w:asciiTheme="majorHAnsi" w:hAnsiTheme="majorHAnsi" w:cstheme="majorHAnsi"/>
          <w:b/>
          <w:iCs/>
          <w:highlight w:val="yellow"/>
          <w:u w:val="single"/>
        </w:rPr>
        <w:t>justify</w:t>
      </w:r>
      <w:r w:rsidRPr="00932813">
        <w:rPr>
          <w:rFonts w:asciiTheme="majorHAnsi" w:hAnsiTheme="majorHAnsi" w:cstheme="majorHAnsi"/>
          <w:u w:val="single"/>
        </w:rPr>
        <w:t xml:space="preserve"> their </w:t>
      </w:r>
      <w:r w:rsidRPr="009617FD">
        <w:rPr>
          <w:rFonts w:asciiTheme="majorHAnsi" w:hAnsiTheme="majorHAnsi" w:cstheme="majorHAnsi"/>
          <w:b/>
          <w:iCs/>
          <w:highlight w:val="yellow"/>
          <w:u w:val="single"/>
        </w:rPr>
        <w:t>claims over</w:t>
      </w:r>
      <w:r w:rsidRPr="00932813">
        <w:rPr>
          <w:rFonts w:asciiTheme="majorHAnsi" w:hAnsiTheme="majorHAnsi" w:cstheme="majorHAnsi"/>
          <w:b/>
          <w:iCs/>
          <w:u w:val="single"/>
        </w:rPr>
        <w:t xml:space="preserve"> increasingly scarce </w:t>
      </w:r>
      <w:r w:rsidRPr="009617FD">
        <w:rPr>
          <w:rFonts w:asciiTheme="majorHAnsi" w:hAnsiTheme="majorHAnsi" w:cstheme="majorHAnsi"/>
          <w:b/>
          <w:iCs/>
          <w:highlight w:val="yellow"/>
          <w:u w:val="single"/>
        </w:rPr>
        <w:t>resources</w:t>
      </w:r>
      <w:r w:rsidRPr="009617FD">
        <w:rPr>
          <w:rFonts w:asciiTheme="majorHAnsi" w:hAnsiTheme="majorHAnsi" w:cstheme="majorHAnsi"/>
          <w:highlight w:val="yellow"/>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617FD">
        <w:rPr>
          <w:rFonts w:asciiTheme="majorHAnsi" w:hAnsiTheme="majorHAnsi" w:cstheme="majorHAnsi"/>
          <w:highlight w:val="yellow"/>
          <w:u w:val="single"/>
        </w:rPr>
        <w:t>Xi’s</w:t>
      </w:r>
      <w:r w:rsidRPr="00932813">
        <w:rPr>
          <w:rFonts w:asciiTheme="majorHAnsi" w:hAnsiTheme="majorHAnsi" w:cstheme="majorHAnsi"/>
          <w:u w:val="single"/>
        </w:rPr>
        <w:t xml:space="preserve"> approach of </w:t>
      </w:r>
      <w:r w:rsidRPr="009617FD">
        <w:rPr>
          <w:rFonts w:asciiTheme="majorHAnsi" w:hAnsiTheme="majorHAnsi" w:cstheme="majorHAnsi"/>
          <w:highlight w:val="yellow"/>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617FD">
        <w:rPr>
          <w:rFonts w:asciiTheme="majorHAnsi" w:hAnsiTheme="majorHAnsi" w:cstheme="majorHAnsi"/>
          <w:highlight w:val="yellow"/>
          <w:u w:val="single"/>
        </w:rPr>
        <w:t xml:space="preserve">is a </w:t>
      </w:r>
      <w:r w:rsidRPr="009617FD">
        <w:rPr>
          <w:rFonts w:asciiTheme="majorHAnsi" w:hAnsiTheme="majorHAnsi" w:cstheme="majorHAnsi"/>
          <w:b/>
          <w:iCs/>
          <w:highlight w:val="yellow"/>
          <w:u w:val="single"/>
        </w:rPr>
        <w:t>recipe for brittleness</w:t>
      </w:r>
      <w:r w:rsidRPr="009617FD">
        <w:rPr>
          <w:rFonts w:asciiTheme="majorHAnsi" w:hAnsiTheme="majorHAnsi" w:cstheme="majorHAnsi"/>
          <w:highlight w:val="yellow"/>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w:t>
      </w:r>
      <w:proofErr w:type="gramStart"/>
      <w:r w:rsidRPr="00932813">
        <w:rPr>
          <w:rFonts w:asciiTheme="majorHAnsi" w:hAnsiTheme="majorHAnsi" w:cstheme="majorHAnsi"/>
          <w:sz w:val="14"/>
        </w:rPr>
        <w:t>particular nodes</w:t>
      </w:r>
      <w:proofErr w:type="gramEnd"/>
      <w:r w:rsidRPr="00932813">
        <w:rPr>
          <w:rFonts w:asciiTheme="majorHAnsi" w:hAnsiTheme="majorHAnsi" w:cstheme="majorHAnsi"/>
          <w:sz w:val="14"/>
        </w:rPr>
        <w:t xml:space="preserve">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617FD">
        <w:rPr>
          <w:rFonts w:asciiTheme="majorHAnsi" w:hAnsiTheme="majorHAnsi" w:cstheme="majorHAnsi"/>
          <w:b/>
          <w:iCs/>
          <w:highlight w:val="yellow"/>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617FD">
        <w:rPr>
          <w:rFonts w:asciiTheme="majorHAnsi" w:hAnsiTheme="majorHAnsi" w:cstheme="majorHAnsi"/>
          <w:highlight w:val="yellow"/>
          <w:u w:val="single"/>
        </w:rPr>
        <w:t>If</w:t>
      </w:r>
      <w:r w:rsidRPr="00932813">
        <w:rPr>
          <w:rFonts w:asciiTheme="majorHAnsi" w:hAnsiTheme="majorHAnsi" w:cstheme="majorHAnsi"/>
          <w:u w:val="single"/>
        </w:rPr>
        <w:t xml:space="preserve"> today’s globally interconnected </w:t>
      </w:r>
      <w:r w:rsidRPr="009617FD">
        <w:rPr>
          <w:rFonts w:asciiTheme="majorHAnsi" w:hAnsiTheme="majorHAnsi" w:cstheme="majorHAnsi"/>
          <w:highlight w:val="yellow"/>
          <w:u w:val="single"/>
        </w:rPr>
        <w:t>China became engulfed in</w:t>
      </w:r>
      <w:r w:rsidRPr="00932813">
        <w:rPr>
          <w:rFonts w:asciiTheme="majorHAnsi" w:hAnsiTheme="majorHAnsi" w:cstheme="majorHAnsi"/>
          <w:u w:val="single"/>
        </w:rPr>
        <w:t xml:space="preserve"> similar </w:t>
      </w:r>
      <w:r w:rsidRPr="009617FD">
        <w:rPr>
          <w:rFonts w:asciiTheme="majorHAnsi" w:hAnsiTheme="majorHAnsi" w:cstheme="majorHAnsi"/>
          <w:highlight w:val="yellow"/>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9617FD">
        <w:rPr>
          <w:rFonts w:asciiTheme="majorHAnsi" w:hAnsiTheme="majorHAnsi" w:cstheme="majorHAnsi"/>
          <w:highlight w:val="yellow"/>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932813">
        <w:rPr>
          <w:rFonts w:asciiTheme="majorHAnsi" w:hAnsiTheme="majorHAnsi" w:cstheme="majorHAnsi"/>
          <w:sz w:val="14"/>
        </w:rPr>
        <w:t>influence, since</w:t>
      </w:r>
      <w:proofErr w:type="gramEnd"/>
      <w:r w:rsidRPr="00932813">
        <w:rPr>
          <w:rFonts w:asciiTheme="majorHAnsi" w:hAnsiTheme="majorHAnsi" w:cstheme="majorHAnsi"/>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70DAEEC" w14:textId="77777777" w:rsidR="009617FD" w:rsidRPr="005A6EAD" w:rsidRDefault="009617FD" w:rsidP="005A6EAD">
      <w:pPr>
        <w:pStyle w:val="Heading4"/>
      </w:pPr>
      <w:r w:rsidRPr="005A6EAD">
        <w:t xml:space="preserve">US–China war goes nuclear – crisis </w:t>
      </w:r>
      <w:proofErr w:type="gramStart"/>
      <w:r w:rsidRPr="005A6EAD">
        <w:t>mis-management</w:t>
      </w:r>
      <w:proofErr w:type="gramEnd"/>
      <w:r w:rsidRPr="005A6EAD">
        <w:t xml:space="preserve"> ensures conventional escalation - extinction</w:t>
      </w:r>
    </w:p>
    <w:p w14:paraId="22FC72F8" w14:textId="77777777" w:rsidR="009617FD" w:rsidRPr="00932813" w:rsidRDefault="009617FD" w:rsidP="009617FD">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932813">
        <w:rPr>
          <w:rFonts w:asciiTheme="majorHAnsi" w:hAnsiTheme="majorHAnsi" w:cstheme="majorHAnsi"/>
        </w:rPr>
        <w:t>States?,</w:t>
      </w:r>
      <w:proofErr w:type="gramEnd"/>
      <w:r w:rsidRPr="00932813">
        <w:rPr>
          <w:rFonts w:asciiTheme="majorHAnsi" w:hAnsiTheme="majorHAnsi" w:cstheme="majorHAnsi"/>
        </w:rPr>
        <w:t xml:space="preserve"> Thediplomat.com, https://thediplomat.com/2020/04/would-china-use-nuclear-weapons-first-in-a-war-with-the-united-states/] </w:t>
      </w:r>
      <w:proofErr w:type="spellStart"/>
      <w:r w:rsidRPr="00932813">
        <w:rPr>
          <w:rFonts w:asciiTheme="majorHAnsi" w:hAnsiTheme="majorHAnsi" w:cstheme="majorHAnsi"/>
        </w:rPr>
        <w:t>srey</w:t>
      </w:r>
      <w:proofErr w:type="spellEnd"/>
    </w:p>
    <w:p w14:paraId="49D368C3" w14:textId="77777777" w:rsidR="009617FD" w:rsidRPr="00932813" w:rsidRDefault="009617FD" w:rsidP="009617FD">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932813">
        <w:rPr>
          <w:rFonts w:asciiTheme="majorHAnsi" w:hAnsiTheme="majorHAnsi" w:cstheme="majorHAnsi"/>
          <w:sz w:val="16"/>
        </w:rPr>
        <w:t>that,</w:t>
      </w:r>
      <w:proofErr w:type="gramEnd"/>
      <w:r w:rsidRPr="00932813">
        <w:rPr>
          <w:rFonts w:asciiTheme="majorHAnsi" w:hAnsiTheme="majorHAnsi" w:cstheme="majorHAnsi"/>
          <w:sz w:val="16"/>
        </w:rPr>
        <w:t xml:space="preserve">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617FD">
        <w:rPr>
          <w:rFonts w:asciiTheme="majorHAnsi" w:hAnsiTheme="majorHAnsi" w:cstheme="majorHAnsi"/>
          <w:b/>
          <w:bCs/>
          <w:highlight w:val="yellow"/>
          <w:u w:val="single"/>
        </w:rPr>
        <w:t>China</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would</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use</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nuclear</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weapons</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first</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in</w:t>
      </w:r>
      <w:r w:rsidRPr="009617FD">
        <w:rPr>
          <w:rFonts w:asciiTheme="majorHAnsi" w:hAnsiTheme="majorHAnsi" w:cstheme="majorHAnsi"/>
          <w:highlight w:val="yellow"/>
          <w:u w:val="single"/>
        </w:rPr>
        <w:t xml:space="preserve"> a </w:t>
      </w:r>
      <w:r w:rsidRPr="009617FD">
        <w:rPr>
          <w:rFonts w:asciiTheme="majorHAnsi" w:hAnsiTheme="majorHAnsi" w:cstheme="majorHAnsi"/>
          <w:b/>
          <w:bCs/>
          <w:highlight w:val="yellow"/>
          <w:u w:val="single"/>
        </w:rPr>
        <w:t>war</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with</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the</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9617FD">
        <w:rPr>
          <w:rFonts w:asciiTheme="majorHAnsi" w:hAnsiTheme="majorHAnsi" w:cstheme="majorHAnsi"/>
          <w:b/>
          <w:bCs/>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9617FD">
        <w:rPr>
          <w:rFonts w:asciiTheme="majorHAnsi" w:hAnsiTheme="majorHAnsi" w:cstheme="majorHAnsi"/>
          <w:b/>
          <w:bCs/>
          <w:highlight w:val="yellow"/>
          <w:u w:val="single"/>
        </w:rPr>
        <w:t>Chinese</w:t>
      </w:r>
      <w:r w:rsidRPr="009617FD">
        <w:rPr>
          <w:rFonts w:asciiTheme="majorHAnsi" w:hAnsiTheme="majorHAnsi" w:cstheme="majorHAnsi"/>
          <w:highlight w:val="yellow"/>
          <w:u w:val="single"/>
        </w:rPr>
        <w:t xml:space="preserve"> </w:t>
      </w:r>
      <w:r w:rsidRPr="00932813">
        <w:rPr>
          <w:rFonts w:asciiTheme="majorHAnsi" w:hAnsiTheme="majorHAnsi" w:cstheme="majorHAnsi"/>
          <w:u w:val="single"/>
        </w:rPr>
        <w:t xml:space="preserve">military </w:t>
      </w:r>
      <w:r w:rsidRPr="009617FD">
        <w:rPr>
          <w:rFonts w:asciiTheme="majorHAnsi" w:hAnsiTheme="majorHAnsi" w:cstheme="majorHAnsi"/>
          <w:highlight w:val="yellow"/>
          <w:u w:val="single"/>
        </w:rPr>
        <w:t xml:space="preserve">planners are </w:t>
      </w:r>
      <w:r w:rsidRPr="009617FD">
        <w:rPr>
          <w:rFonts w:asciiTheme="majorHAnsi" w:hAnsiTheme="majorHAnsi" w:cstheme="majorHAnsi"/>
          <w:b/>
          <w:bCs/>
          <w:highlight w:val="yellow"/>
          <w:u w:val="single"/>
        </w:rPr>
        <w:t>struggling</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with</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crisis</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management</w:t>
      </w:r>
      <w:r w:rsidRPr="009617FD">
        <w:rPr>
          <w:rFonts w:asciiTheme="majorHAnsi" w:hAnsiTheme="majorHAnsi" w:cstheme="majorHAnsi"/>
          <w:highlight w:val="yellow"/>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617FD">
        <w:rPr>
          <w:rFonts w:asciiTheme="majorHAnsi" w:hAnsiTheme="majorHAnsi" w:cstheme="majorHAnsi"/>
          <w:b/>
          <w:bCs/>
          <w:highlight w:val="yellow"/>
          <w:u w:val="single"/>
        </w:rPr>
        <w:t>that</w:t>
      </w:r>
      <w:r w:rsidRPr="009617FD">
        <w:rPr>
          <w:rFonts w:asciiTheme="majorHAnsi" w:hAnsiTheme="majorHAnsi" w:cstheme="majorHAnsi"/>
          <w:highlight w:val="yellow"/>
          <w:u w:val="single"/>
        </w:rPr>
        <w:t xml:space="preserve"> could </w:t>
      </w:r>
      <w:r w:rsidRPr="009617FD">
        <w:rPr>
          <w:rFonts w:asciiTheme="majorHAnsi" w:hAnsiTheme="majorHAnsi" w:cstheme="majorHAnsi"/>
          <w:b/>
          <w:bCs/>
          <w:highlight w:val="yellow"/>
          <w:u w:val="single"/>
          <w:bdr w:val="single" w:sz="4" w:space="0" w:color="auto"/>
        </w:rPr>
        <w:t>create</w:t>
      </w:r>
      <w:r w:rsidRPr="009617FD">
        <w:rPr>
          <w:rFonts w:asciiTheme="majorHAnsi" w:hAnsiTheme="majorHAnsi" w:cstheme="majorHAnsi"/>
          <w:highlight w:val="yellow"/>
          <w:u w:val="single"/>
          <w:bdr w:val="single" w:sz="4" w:space="0" w:color="auto"/>
        </w:rPr>
        <w:t xml:space="preserve"> </w:t>
      </w:r>
      <w:r w:rsidRPr="009617FD">
        <w:rPr>
          <w:rFonts w:asciiTheme="majorHAnsi" w:hAnsiTheme="majorHAnsi" w:cstheme="majorHAnsi"/>
          <w:b/>
          <w:bCs/>
          <w:highlight w:val="yellow"/>
          <w:u w:val="single"/>
          <w:bdr w:val="single" w:sz="4" w:space="0" w:color="auto"/>
        </w:rPr>
        <w:t>ambiguity</w:t>
      </w:r>
      <w:r w:rsidRPr="009617FD">
        <w:rPr>
          <w:rFonts w:asciiTheme="majorHAnsi" w:hAnsiTheme="majorHAnsi" w:cstheme="majorHAnsi"/>
          <w:highlight w:val="yellow"/>
          <w:u w:val="single"/>
          <w:bdr w:val="single" w:sz="4" w:space="0" w:color="auto"/>
        </w:rPr>
        <w:t xml:space="preserve"> </w:t>
      </w:r>
      <w:r w:rsidRPr="009617FD">
        <w:rPr>
          <w:rFonts w:asciiTheme="majorHAnsi" w:hAnsiTheme="majorHAnsi" w:cstheme="majorHAnsi"/>
          <w:b/>
          <w:bCs/>
          <w:highlight w:val="yellow"/>
          <w:u w:val="single"/>
          <w:bdr w:val="single" w:sz="4" w:space="0" w:color="auto"/>
        </w:rPr>
        <w:t>with</w:t>
      </w:r>
      <w:r w:rsidRPr="009617FD">
        <w:rPr>
          <w:rFonts w:asciiTheme="majorHAnsi" w:hAnsiTheme="majorHAnsi" w:cstheme="majorHAnsi"/>
          <w:highlight w:val="yellow"/>
          <w:u w:val="single"/>
          <w:bdr w:val="single" w:sz="4" w:space="0" w:color="auto"/>
        </w:rPr>
        <w:t xml:space="preserve"> </w:t>
      </w:r>
      <w:r w:rsidRPr="009617FD">
        <w:rPr>
          <w:rFonts w:asciiTheme="majorHAnsi" w:hAnsiTheme="majorHAnsi" w:cstheme="majorHAnsi"/>
          <w:b/>
          <w:bCs/>
          <w:highlight w:val="yellow"/>
          <w:u w:val="single"/>
          <w:bdr w:val="single" w:sz="4" w:space="0" w:color="auto"/>
        </w:rPr>
        <w:t>disastrous</w:t>
      </w:r>
      <w:r w:rsidRPr="009617FD">
        <w:rPr>
          <w:rFonts w:asciiTheme="majorHAnsi" w:hAnsiTheme="majorHAnsi" w:cstheme="majorHAnsi"/>
          <w:highlight w:val="yellow"/>
          <w:u w:val="single"/>
          <w:bdr w:val="single" w:sz="4" w:space="0" w:color="auto"/>
        </w:rPr>
        <w:t xml:space="preserve"> </w:t>
      </w:r>
      <w:r w:rsidRPr="009617FD">
        <w:rPr>
          <w:rFonts w:asciiTheme="majorHAnsi" w:hAnsiTheme="majorHAnsi" w:cstheme="majorHAnsi"/>
          <w:b/>
          <w:bCs/>
          <w:highlight w:val="yellow"/>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617FD">
        <w:rPr>
          <w:rFonts w:asciiTheme="majorHAnsi" w:hAnsiTheme="majorHAnsi" w:cstheme="majorHAnsi"/>
          <w:highlight w:val="yellow"/>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617FD">
        <w:rPr>
          <w:rFonts w:asciiTheme="majorHAnsi" w:hAnsiTheme="majorHAnsi" w:cstheme="majorHAnsi"/>
          <w:highlight w:val="yellow"/>
          <w:u w:val="single"/>
        </w:rPr>
        <w:t xml:space="preserve">is carrying out </w:t>
      </w:r>
      <w:r w:rsidRPr="00932813">
        <w:rPr>
          <w:rFonts w:asciiTheme="majorHAnsi" w:hAnsiTheme="majorHAnsi" w:cstheme="majorHAnsi"/>
          <w:u w:val="single"/>
        </w:rPr>
        <w:t xml:space="preserve">intense and </w:t>
      </w:r>
      <w:r w:rsidRPr="009617FD">
        <w:rPr>
          <w:rFonts w:asciiTheme="majorHAnsi" w:hAnsiTheme="majorHAnsi" w:cstheme="majorHAnsi"/>
          <w:highlight w:val="yellow"/>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9617FD">
        <w:rPr>
          <w:rFonts w:asciiTheme="majorHAnsi" w:hAnsiTheme="majorHAnsi" w:cstheme="majorHAnsi"/>
          <w:highlight w:val="yellow"/>
          <w:u w:val="single"/>
        </w:rPr>
        <w:t>the U</w:t>
      </w:r>
      <w:r w:rsidRPr="00932813">
        <w:rPr>
          <w:rFonts w:asciiTheme="majorHAnsi" w:hAnsiTheme="majorHAnsi" w:cstheme="majorHAnsi"/>
          <w:u w:val="single"/>
        </w:rPr>
        <w:t xml:space="preserve">nited </w:t>
      </w:r>
      <w:r w:rsidRPr="009617FD">
        <w:rPr>
          <w:rFonts w:asciiTheme="majorHAnsi" w:hAnsiTheme="majorHAnsi" w:cstheme="majorHAnsi"/>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617FD">
        <w:rPr>
          <w:rFonts w:asciiTheme="majorHAnsi" w:hAnsiTheme="majorHAnsi" w:cstheme="majorHAnsi"/>
          <w:b/>
          <w:bCs/>
          <w:highlight w:val="yellow"/>
          <w:u w:val="single"/>
        </w:rPr>
        <w:t>conventional</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warfare</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that</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seriously</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threatened</w:t>
      </w:r>
      <w:r w:rsidRPr="00932813">
        <w:rPr>
          <w:rFonts w:asciiTheme="majorHAnsi" w:hAnsiTheme="majorHAnsi" w:cstheme="majorHAnsi"/>
          <w:u w:val="single"/>
        </w:rPr>
        <w:t xml:space="preserve">” </w:t>
      </w:r>
      <w:r w:rsidRPr="009617FD">
        <w:rPr>
          <w:rFonts w:asciiTheme="majorHAnsi" w:hAnsiTheme="majorHAnsi" w:cstheme="majorHAnsi"/>
          <w:highlight w:val="yellow"/>
          <w:u w:val="single"/>
        </w:rPr>
        <w:t xml:space="preserve">the </w:t>
      </w:r>
      <w:r w:rsidRPr="00932813">
        <w:rPr>
          <w:rFonts w:asciiTheme="majorHAnsi" w:hAnsiTheme="majorHAnsi" w:cstheme="majorHAnsi"/>
          <w:u w:val="single"/>
        </w:rPr>
        <w:t xml:space="preserve">“safety and </w:t>
      </w:r>
      <w:r w:rsidRPr="009617FD">
        <w:rPr>
          <w:rFonts w:asciiTheme="majorHAnsi" w:hAnsiTheme="majorHAnsi" w:cstheme="majorHAnsi"/>
          <w:b/>
          <w:bCs/>
          <w:highlight w:val="yellow"/>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617FD">
        <w:rPr>
          <w:rFonts w:asciiTheme="majorHAnsi" w:hAnsiTheme="majorHAnsi" w:cstheme="majorHAnsi"/>
          <w:highlight w:val="yellow"/>
          <w:u w:val="single"/>
        </w:rPr>
        <w:t xml:space="preserve">China is </w:t>
      </w:r>
      <w:r w:rsidRPr="009617FD">
        <w:rPr>
          <w:rFonts w:asciiTheme="majorHAnsi" w:hAnsiTheme="majorHAnsi" w:cstheme="majorHAnsi"/>
          <w:b/>
          <w:bCs/>
          <w:highlight w:val="yellow"/>
          <w:u w:val="single"/>
        </w:rPr>
        <w:t>preparing</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to</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use</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nuclear</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weapons</w:t>
      </w:r>
      <w:r w:rsidRPr="009617FD">
        <w:rPr>
          <w:rFonts w:asciiTheme="majorHAnsi" w:hAnsiTheme="majorHAnsi" w:cstheme="majorHAnsi"/>
          <w:highlight w:val="yellow"/>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617FD">
        <w:rPr>
          <w:rFonts w:asciiTheme="majorHAnsi" w:hAnsiTheme="majorHAnsi" w:cstheme="majorHAnsi"/>
          <w:b/>
          <w:bCs/>
          <w:highlight w:val="yellow"/>
          <w:u w:val="single"/>
        </w:rPr>
        <w:t>interpret</w:t>
      </w:r>
      <w:r w:rsidRPr="009617FD">
        <w:rPr>
          <w:rFonts w:asciiTheme="majorHAnsi" w:hAnsiTheme="majorHAnsi" w:cstheme="majorHAnsi"/>
          <w:highlight w:val="yellow"/>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617FD">
        <w:rPr>
          <w:rFonts w:asciiTheme="majorHAnsi" w:hAnsiTheme="majorHAnsi" w:cstheme="majorHAnsi"/>
          <w:highlight w:val="yellow"/>
          <w:u w:val="single"/>
        </w:rPr>
        <w:t xml:space="preserve">conventional </w:t>
      </w:r>
      <w:r w:rsidRPr="009617FD">
        <w:rPr>
          <w:rFonts w:asciiTheme="majorHAnsi" w:hAnsiTheme="majorHAnsi" w:cstheme="majorHAnsi"/>
          <w:b/>
          <w:bCs/>
          <w:highlight w:val="yellow"/>
          <w:u w:val="single"/>
        </w:rPr>
        <w:t>attacks</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as</w:t>
      </w:r>
      <w:r w:rsidRPr="009617FD">
        <w:rPr>
          <w:rFonts w:asciiTheme="majorHAnsi" w:hAnsiTheme="majorHAnsi" w:cstheme="majorHAnsi"/>
          <w:highlight w:val="yellow"/>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617FD">
        <w:rPr>
          <w:rFonts w:asciiTheme="majorHAnsi" w:hAnsiTheme="majorHAnsi" w:cstheme="majorHAnsi"/>
          <w:b/>
          <w:bCs/>
          <w:highlight w:val="yellow"/>
          <w:u w:val="single"/>
        </w:rPr>
        <w:t>first use</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of</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nuclear</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weapons</w:t>
      </w:r>
      <w:r w:rsidRPr="009617FD">
        <w:rPr>
          <w:rFonts w:asciiTheme="majorHAnsi" w:hAnsiTheme="majorHAnsi" w:cstheme="majorHAnsi"/>
          <w:highlight w:val="yellow"/>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has been attacked with nuclear weapons. </w:t>
      </w:r>
      <w:proofErr w:type="gramStart"/>
      <w:r w:rsidRPr="00932813">
        <w:rPr>
          <w:rFonts w:asciiTheme="majorHAnsi" w:hAnsiTheme="majorHAnsi" w:cstheme="majorHAnsi"/>
          <w:sz w:val="16"/>
        </w:rPr>
        <w:t>All of</w:t>
      </w:r>
      <w:proofErr w:type="gramEnd"/>
      <w:r w:rsidRPr="00932813">
        <w:rPr>
          <w:rFonts w:asciiTheme="majorHAnsi" w:hAnsiTheme="majorHAnsi" w:cstheme="majorHAnsi"/>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932813">
        <w:rPr>
          <w:rFonts w:asciiTheme="majorHAnsi" w:hAnsiTheme="majorHAnsi" w:cstheme="majorHAnsi"/>
          <w:sz w:val="16"/>
        </w:rPr>
        <w:t>similar to</w:t>
      </w:r>
      <w:proofErr w:type="gramEnd"/>
      <w:r w:rsidRPr="00932813">
        <w:rPr>
          <w:rFonts w:asciiTheme="majorHAnsi" w:hAnsiTheme="majorHAnsi" w:cstheme="majorHAnsi"/>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9617FD">
        <w:rPr>
          <w:rFonts w:asciiTheme="majorHAnsi" w:hAnsiTheme="majorHAnsi" w:cstheme="majorHAnsi"/>
          <w:highlight w:val="yellow"/>
          <w:u w:val="single"/>
        </w:rPr>
        <w:t xml:space="preserve">a </w:t>
      </w:r>
      <w:r w:rsidRPr="009617FD">
        <w:rPr>
          <w:rFonts w:asciiTheme="majorHAnsi" w:hAnsiTheme="majorHAnsi" w:cstheme="majorHAnsi"/>
          <w:b/>
          <w:bCs/>
          <w:highlight w:val="yellow"/>
          <w:u w:val="single"/>
        </w:rPr>
        <w:t>substantial</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risk</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the</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9617FD">
        <w:rPr>
          <w:rFonts w:asciiTheme="majorHAnsi" w:hAnsiTheme="majorHAnsi" w:cstheme="majorHAnsi"/>
          <w:b/>
          <w:bCs/>
          <w:highlight w:val="yellow"/>
          <w:u w:val="single"/>
        </w:rPr>
        <w:t>S</w:t>
      </w:r>
      <w:r w:rsidRPr="00932813">
        <w:rPr>
          <w:rFonts w:asciiTheme="majorHAnsi" w:hAnsiTheme="majorHAnsi" w:cstheme="majorHAnsi"/>
          <w:u w:val="single"/>
        </w:rPr>
        <w:t xml:space="preserve">tates </w:t>
      </w:r>
      <w:r w:rsidRPr="009617FD">
        <w:rPr>
          <w:rFonts w:asciiTheme="majorHAnsi" w:hAnsiTheme="majorHAnsi" w:cstheme="majorHAnsi"/>
          <w:b/>
          <w:bCs/>
          <w:highlight w:val="yellow"/>
          <w:u w:val="single"/>
        </w:rPr>
        <w:t>would</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respond</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to</w:t>
      </w:r>
      <w:r w:rsidRPr="009617FD">
        <w:rPr>
          <w:rFonts w:asciiTheme="majorHAnsi" w:hAnsiTheme="majorHAnsi" w:cstheme="majorHAnsi"/>
          <w:highlight w:val="yellow"/>
          <w:u w:val="single"/>
        </w:rPr>
        <w:t xml:space="preserve"> this implicit </w:t>
      </w:r>
      <w:r w:rsidRPr="009617FD">
        <w:rPr>
          <w:rFonts w:asciiTheme="majorHAnsi" w:hAnsiTheme="majorHAnsi" w:cstheme="majorHAnsi"/>
          <w:b/>
          <w:bCs/>
          <w:highlight w:val="yellow"/>
          <w:u w:val="single"/>
        </w:rPr>
        <w:t>Chinese</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threat</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to</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use</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nuclear</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weapons</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by</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escalating</w:t>
      </w:r>
      <w:r w:rsidRPr="00932813">
        <w:rPr>
          <w:rFonts w:asciiTheme="majorHAnsi" w:hAnsiTheme="majorHAnsi" w:cstheme="majorHAnsi"/>
          <w:u w:val="single"/>
        </w:rPr>
        <w:t xml:space="preserve">, </w:t>
      </w:r>
      <w:r w:rsidRPr="009617FD">
        <w:rPr>
          <w:rFonts w:asciiTheme="majorHAnsi" w:hAnsiTheme="majorHAnsi" w:cstheme="majorHAnsi"/>
          <w:highlight w:val="yellow"/>
          <w:u w:val="single"/>
        </w:rPr>
        <w:t xml:space="preserve">rather than halting, its </w:t>
      </w:r>
      <w:r w:rsidRPr="009617FD">
        <w:rPr>
          <w:rFonts w:asciiTheme="majorHAnsi" w:hAnsiTheme="majorHAnsi" w:cstheme="majorHAnsi"/>
          <w:b/>
          <w:bCs/>
          <w:highlight w:val="yellow"/>
          <w:u w:val="single"/>
        </w:rPr>
        <w:t>conventional</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9617FD">
        <w:rPr>
          <w:rFonts w:asciiTheme="majorHAnsi" w:hAnsiTheme="majorHAnsi" w:cstheme="majorHAnsi"/>
          <w:highlight w:val="yellow"/>
          <w:u w:val="single"/>
        </w:rPr>
        <w:t xml:space="preserve">A </w:t>
      </w:r>
      <w:r w:rsidRPr="009617FD">
        <w:rPr>
          <w:rFonts w:asciiTheme="majorHAnsi" w:hAnsiTheme="majorHAnsi" w:cstheme="majorHAnsi"/>
          <w:b/>
          <w:bCs/>
          <w:highlight w:val="yellow"/>
          <w:u w:val="single"/>
        </w:rPr>
        <w:t>slippery</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slope</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to</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nuclear</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war</w:t>
      </w:r>
      <w:r w:rsidRPr="009617FD">
        <w:rPr>
          <w:rFonts w:asciiTheme="majorHAnsi" w:hAnsiTheme="majorHAnsi" w:cstheme="majorHAnsi"/>
          <w:sz w:val="16"/>
          <w:highlight w:val="yellow"/>
        </w:rPr>
        <w:t xml:space="preserve"> </w:t>
      </w:r>
      <w:r w:rsidRPr="00932813">
        <w:rPr>
          <w:rFonts w:asciiTheme="majorHAnsi" w:hAnsiTheme="majorHAnsi" w:cstheme="majorHAnsi"/>
          <w:sz w:val="16"/>
        </w:rPr>
        <w:t xml:space="preserve">Chinese military planners </w:t>
      </w:r>
      <w:proofErr w:type="gramStart"/>
      <w:r w:rsidRPr="00932813">
        <w:rPr>
          <w:rFonts w:asciiTheme="majorHAnsi" w:hAnsiTheme="majorHAnsi" w:cstheme="majorHAnsi"/>
          <w:sz w:val="16"/>
        </w:rPr>
        <w:t>are</w:t>
      </w:r>
      <w:proofErr w:type="gramEnd"/>
      <w:r w:rsidRPr="00932813">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932813">
        <w:rPr>
          <w:rFonts w:asciiTheme="majorHAnsi" w:hAnsiTheme="majorHAnsi" w:cstheme="majorHAnsi"/>
          <w:sz w:val="16"/>
        </w:rPr>
        <w:t>in the midst of</w:t>
      </w:r>
      <w:proofErr w:type="gramEnd"/>
      <w:r w:rsidRPr="00932813">
        <w:rPr>
          <w:rFonts w:asciiTheme="majorHAnsi" w:hAnsiTheme="majorHAnsi" w:cstheme="majorHAnsi"/>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617FD">
        <w:rPr>
          <w:rFonts w:asciiTheme="majorHAnsi" w:hAnsiTheme="majorHAnsi" w:cstheme="majorHAnsi"/>
          <w:b/>
          <w:bCs/>
          <w:highlight w:val="yellow"/>
          <w:u w:val="single"/>
        </w:rPr>
        <w:t>nuclear</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t>
      </w:r>
      <w:proofErr w:type="gramStart"/>
      <w:r w:rsidRPr="00932813">
        <w:rPr>
          <w:rFonts w:asciiTheme="majorHAnsi" w:hAnsiTheme="majorHAnsi" w:cstheme="majorHAnsi"/>
          <w:sz w:val="16"/>
        </w:rPr>
        <w:t>were</w:t>
      </w:r>
      <w:proofErr w:type="gramEnd"/>
      <w:r w:rsidRPr="00932813">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617FD">
        <w:rPr>
          <w:rFonts w:asciiTheme="majorHAnsi" w:hAnsiTheme="majorHAnsi" w:cstheme="majorHAnsi"/>
          <w:b/>
          <w:bCs/>
          <w:highlight w:val="yellow"/>
          <w:u w:val="single"/>
        </w:rPr>
        <w:t>increases</w:t>
      </w:r>
      <w:r w:rsidRPr="009617FD">
        <w:rPr>
          <w:rFonts w:asciiTheme="majorHAnsi" w:hAnsiTheme="majorHAnsi" w:cstheme="majorHAnsi"/>
          <w:highlight w:val="yellow"/>
          <w:u w:val="single"/>
        </w:rPr>
        <w:t xml:space="preserve"> the </w:t>
      </w:r>
      <w:r w:rsidRPr="009617FD">
        <w:rPr>
          <w:rFonts w:asciiTheme="majorHAnsi" w:hAnsiTheme="majorHAnsi" w:cstheme="majorHAnsi"/>
          <w:b/>
          <w:bCs/>
          <w:highlight w:val="yellow"/>
          <w:u w:val="single"/>
        </w:rPr>
        <w:t>risk</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that</w:t>
      </w:r>
      <w:r w:rsidRPr="009617FD">
        <w:rPr>
          <w:rFonts w:asciiTheme="majorHAnsi" w:hAnsiTheme="majorHAnsi" w:cstheme="majorHAnsi"/>
          <w:highlight w:val="yellow"/>
          <w:u w:val="single"/>
        </w:rPr>
        <w:t xml:space="preserve"> a </w:t>
      </w:r>
      <w:r w:rsidRPr="009617FD">
        <w:rPr>
          <w:rFonts w:asciiTheme="majorHAnsi" w:hAnsiTheme="majorHAnsi" w:cstheme="majorHAnsi"/>
          <w:b/>
          <w:bCs/>
          <w:highlight w:val="yellow"/>
          <w:u w:val="single"/>
        </w:rPr>
        <w:t>war</w:t>
      </w:r>
      <w:r w:rsidRPr="009617FD">
        <w:rPr>
          <w:rFonts w:asciiTheme="majorHAnsi" w:hAnsiTheme="majorHAnsi" w:cstheme="majorHAnsi"/>
          <w:highlight w:val="yellow"/>
          <w:u w:val="single"/>
        </w:rPr>
        <w:t xml:space="preserve"> between the U</w:t>
      </w:r>
      <w:r w:rsidRPr="00932813">
        <w:rPr>
          <w:rFonts w:asciiTheme="majorHAnsi" w:hAnsiTheme="majorHAnsi" w:cstheme="majorHAnsi"/>
          <w:u w:val="single"/>
        </w:rPr>
        <w:t xml:space="preserve">nited </w:t>
      </w:r>
      <w:r w:rsidRPr="009617FD">
        <w:rPr>
          <w:rFonts w:asciiTheme="majorHAnsi" w:hAnsiTheme="majorHAnsi" w:cstheme="majorHAnsi"/>
          <w:highlight w:val="yellow"/>
          <w:u w:val="single"/>
        </w:rPr>
        <w:t>S</w:t>
      </w:r>
      <w:r w:rsidRPr="00932813">
        <w:rPr>
          <w:rFonts w:asciiTheme="majorHAnsi" w:hAnsiTheme="majorHAnsi" w:cstheme="majorHAnsi"/>
          <w:u w:val="single"/>
        </w:rPr>
        <w:t xml:space="preserve">tates </w:t>
      </w:r>
      <w:r w:rsidRPr="009617FD">
        <w:rPr>
          <w:rFonts w:asciiTheme="majorHAnsi" w:hAnsiTheme="majorHAnsi" w:cstheme="majorHAnsi"/>
          <w:highlight w:val="yellow"/>
          <w:u w:val="single"/>
        </w:rPr>
        <w:t xml:space="preserve">and China </w:t>
      </w:r>
      <w:r w:rsidRPr="009617FD">
        <w:rPr>
          <w:rFonts w:asciiTheme="majorHAnsi" w:hAnsiTheme="majorHAnsi" w:cstheme="majorHAnsi"/>
          <w:b/>
          <w:bCs/>
          <w:highlight w:val="yellow"/>
          <w:u w:val="single"/>
        </w:rPr>
        <w:t>will</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end</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in</w:t>
      </w:r>
      <w:r w:rsidRPr="009617FD">
        <w:rPr>
          <w:rFonts w:asciiTheme="majorHAnsi" w:hAnsiTheme="majorHAnsi" w:cstheme="majorHAnsi"/>
          <w:highlight w:val="yellow"/>
          <w:u w:val="single"/>
        </w:rPr>
        <w:t xml:space="preserve"> a nuclear exchange with </w:t>
      </w:r>
      <w:r w:rsidRPr="00932813">
        <w:rPr>
          <w:rFonts w:asciiTheme="majorHAnsi" w:hAnsiTheme="majorHAnsi" w:cstheme="majorHAnsi"/>
          <w:u w:val="single"/>
        </w:rPr>
        <w:t xml:space="preserve">unpredictable and </w:t>
      </w:r>
      <w:r w:rsidRPr="009617FD">
        <w:rPr>
          <w:rFonts w:asciiTheme="majorHAnsi" w:hAnsiTheme="majorHAnsi" w:cstheme="majorHAnsi"/>
          <w:b/>
          <w:bCs/>
          <w:highlight w:val="yellow"/>
          <w:u w:val="single"/>
        </w:rPr>
        <w:t>catastrophic</w:t>
      </w:r>
      <w:r w:rsidRPr="009617FD">
        <w:rPr>
          <w:rFonts w:asciiTheme="majorHAnsi" w:hAnsiTheme="majorHAnsi" w:cstheme="majorHAnsi"/>
          <w:highlight w:val="yellow"/>
          <w:u w:val="single"/>
        </w:rPr>
        <w:t xml:space="preserve"> </w:t>
      </w:r>
      <w:r w:rsidRPr="009617FD">
        <w:rPr>
          <w:rFonts w:asciiTheme="majorHAnsi" w:hAnsiTheme="majorHAnsi" w:cstheme="majorHAnsi"/>
          <w:b/>
          <w:bCs/>
          <w:highlight w:val="yellow"/>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B85D397" w14:textId="4813134F" w:rsidR="009617FD" w:rsidRDefault="009617FD" w:rsidP="009617FD">
      <w:pPr>
        <w:pStyle w:val="Heading2"/>
      </w:pPr>
      <w:r>
        <w:t>2</w:t>
      </w:r>
    </w:p>
    <w:p w14:paraId="126843BF" w14:textId="6B5EB655" w:rsidR="009617FD" w:rsidRDefault="009617FD" w:rsidP="009617FD">
      <w:pPr>
        <w:pStyle w:val="Heading4"/>
      </w:pPr>
      <w:r>
        <w:t xml:space="preserve">CP: Private entities appropriate space in the outer atmosphere through satellite launches must equip their technology with safety technologies in accordance with the Space Safety Coalition’s recommendations and best practices for collision avoidance – Wall 21: </w:t>
      </w:r>
    </w:p>
    <w:p w14:paraId="44FBBBB2" w14:textId="77777777" w:rsidR="009617FD" w:rsidRPr="001957FE" w:rsidRDefault="009617FD" w:rsidP="009617FD">
      <w:r w:rsidRPr="001957FE">
        <w:t xml:space="preserve">Wall, Mike. “Kessler Syndrome and the Space Debris Problem.” Space.com, Space, 15 Nov. 2021, https://www.space.com/kessler-syndrome-space-debris. </w:t>
      </w:r>
      <w:r>
        <w:t xml:space="preserve">// LHP GB + LHP PS </w:t>
      </w:r>
    </w:p>
    <w:p w14:paraId="085C762E" w14:textId="77777777" w:rsidR="009617FD" w:rsidRPr="003F190A" w:rsidRDefault="009617FD" w:rsidP="009617FD">
      <w:pPr>
        <w:rPr>
          <w:sz w:val="8"/>
        </w:rPr>
      </w:pPr>
      <w:r w:rsidRPr="001957FE">
        <w:rPr>
          <w:b/>
          <w:bCs/>
          <w:u w:val="single"/>
        </w:rPr>
        <w:t>In 2019, for example, the Space Safety Coalition (</w:t>
      </w:r>
      <w:r w:rsidRPr="009617FD">
        <w:rPr>
          <w:b/>
          <w:bCs/>
          <w:highlight w:val="yellow"/>
          <w:u w:val="single"/>
        </w:rPr>
        <w:t>SSC</w:t>
      </w:r>
      <w:r w:rsidRPr="001957FE">
        <w:rPr>
          <w:b/>
          <w:bCs/>
          <w:u w:val="single"/>
        </w:rPr>
        <w:t xml:space="preserve">) </w:t>
      </w:r>
      <w:r w:rsidRPr="009617FD">
        <w:rPr>
          <w:b/>
          <w:bCs/>
          <w:highlight w:val="yellow"/>
          <w:u w:val="single"/>
        </w:rPr>
        <w:t>laid</w:t>
      </w:r>
      <w:r w:rsidRPr="001957FE">
        <w:rPr>
          <w:b/>
          <w:bCs/>
          <w:u w:val="single"/>
        </w:rPr>
        <w:t xml:space="preserve"> </w:t>
      </w:r>
      <w:r w:rsidRPr="009617FD">
        <w:rPr>
          <w:b/>
          <w:bCs/>
          <w:highlight w:val="yellow"/>
          <w:u w:val="single"/>
        </w:rPr>
        <w:t>out</w:t>
      </w:r>
      <w:r w:rsidRPr="001957FE">
        <w:rPr>
          <w:b/>
          <w:bCs/>
          <w:u w:val="single"/>
        </w:rPr>
        <w:t xml:space="preserve"> a set of </w:t>
      </w:r>
      <w:r w:rsidRPr="003C150D">
        <w:rPr>
          <w:b/>
          <w:bCs/>
          <w:u w:val="single"/>
        </w:rPr>
        <w:t xml:space="preserve">proposed voluntary </w:t>
      </w:r>
      <w:r w:rsidRPr="009617FD">
        <w:rPr>
          <w:b/>
          <w:bCs/>
          <w:highlight w:val="yellow"/>
          <w:u w:val="single"/>
        </w:rPr>
        <w:t>guidelines</w:t>
      </w:r>
      <w:r w:rsidRPr="001957FE">
        <w:rPr>
          <w:b/>
          <w:bCs/>
          <w:u w:val="single"/>
        </w:rPr>
        <w:t xml:space="preserve"> designed </w:t>
      </w:r>
      <w:r w:rsidRPr="009617FD">
        <w:rPr>
          <w:b/>
          <w:bCs/>
          <w:highlight w:val="yellow"/>
          <w:u w:val="single"/>
        </w:rPr>
        <w:t>to keep</w:t>
      </w:r>
      <w:r w:rsidRPr="001957FE">
        <w:rPr>
          <w:b/>
          <w:bCs/>
          <w:u w:val="single"/>
        </w:rPr>
        <w:t xml:space="preserve"> the </w:t>
      </w:r>
      <w:r w:rsidRPr="009617FD">
        <w:rPr>
          <w:b/>
          <w:bCs/>
          <w:highlight w:val="yellow"/>
          <w:u w:val="single"/>
        </w:rPr>
        <w:t>Kessler Syndrome</w:t>
      </w:r>
      <w:r w:rsidRPr="001957FE">
        <w:rPr>
          <w:b/>
          <w:bCs/>
          <w:u w:val="single"/>
        </w:rPr>
        <w:t xml:space="preserve">, </w:t>
      </w:r>
      <w:r w:rsidRPr="009617FD">
        <w:rPr>
          <w:b/>
          <w:bCs/>
          <w:highlight w:val="yellow"/>
          <w:u w:val="single"/>
        </w:rPr>
        <w:t>and</w:t>
      </w:r>
      <w:r w:rsidRPr="001957FE">
        <w:rPr>
          <w:b/>
          <w:bCs/>
          <w:u w:val="single"/>
        </w:rPr>
        <w:t xml:space="preserve"> space </w:t>
      </w:r>
      <w:r w:rsidRPr="009617FD">
        <w:rPr>
          <w:b/>
          <w:bCs/>
          <w:highlight w:val="yellow"/>
          <w:u w:val="single"/>
        </w:rPr>
        <w:t>junk</w:t>
      </w:r>
      <w:r w:rsidRPr="001957FE">
        <w:rPr>
          <w:b/>
          <w:bCs/>
          <w:u w:val="single"/>
        </w:rPr>
        <w:t xml:space="preserve"> in general, </w:t>
      </w:r>
      <w:r w:rsidRPr="009617FD">
        <w:rPr>
          <w:b/>
          <w:bCs/>
          <w:highlight w:val="yellow"/>
          <w:u w:val="single"/>
        </w:rPr>
        <w:t>at bay</w:t>
      </w:r>
      <w:r w:rsidRPr="001957FE">
        <w:rPr>
          <w:b/>
          <w:bCs/>
          <w:u w:val="single"/>
        </w:rPr>
        <w:t xml:space="preserve"> over the coming years.</w:t>
      </w:r>
      <w:r w:rsidRPr="003F190A">
        <w:rPr>
          <w:sz w:val="8"/>
        </w:rPr>
        <w:t xml:space="preserve"> One recommendation is that </w:t>
      </w:r>
      <w:r w:rsidRPr="009617FD">
        <w:rPr>
          <w:b/>
          <w:bCs/>
          <w:highlight w:val="yellow"/>
          <w:u w:val="single"/>
        </w:rPr>
        <w:t>all satellites</w:t>
      </w:r>
      <w:r w:rsidRPr="00F84066">
        <w:rPr>
          <w:b/>
          <w:bCs/>
          <w:u w:val="single"/>
        </w:rPr>
        <w:t xml:space="preserve"> operating </w:t>
      </w:r>
      <w:r w:rsidRPr="009617FD">
        <w:rPr>
          <w:b/>
          <w:bCs/>
          <w:highlight w:val="yellow"/>
          <w:u w:val="single"/>
        </w:rPr>
        <w:t>above 250 miles</w:t>
      </w:r>
      <w:r w:rsidRPr="003F190A">
        <w:rPr>
          <w:sz w:val="8"/>
        </w:rPr>
        <w:t xml:space="preserve"> (400 km) </w:t>
      </w:r>
      <w:r w:rsidRPr="009617FD">
        <w:rPr>
          <w:b/>
          <w:bCs/>
          <w:highlight w:val="yellow"/>
          <w:u w:val="single"/>
        </w:rPr>
        <w:t>be equipped with propulsion</w:t>
      </w:r>
      <w:r w:rsidRPr="00F84066">
        <w:rPr>
          <w:b/>
          <w:bCs/>
          <w:u w:val="single"/>
        </w:rPr>
        <w:t xml:space="preserve"> systems </w:t>
      </w:r>
      <w:r w:rsidRPr="009617FD">
        <w:rPr>
          <w:b/>
          <w:bCs/>
          <w:highlight w:val="yellow"/>
          <w:u w:val="single"/>
        </w:rPr>
        <w:t>allowing</w:t>
      </w:r>
      <w:r w:rsidRPr="00F84066">
        <w:rPr>
          <w:b/>
          <w:bCs/>
          <w:u w:val="single"/>
        </w:rPr>
        <w:t xml:space="preserve"> them </w:t>
      </w:r>
      <w:r w:rsidRPr="009617FD">
        <w:rPr>
          <w:b/>
          <w:bCs/>
          <w:highlight w:val="yellow"/>
          <w:u w:val="single"/>
        </w:rPr>
        <w:t>to maneuver away from possible</w:t>
      </w:r>
      <w:r w:rsidRPr="00F84066">
        <w:rPr>
          <w:b/>
          <w:bCs/>
          <w:u w:val="single"/>
        </w:rPr>
        <w:t xml:space="preserve"> </w:t>
      </w:r>
      <w:r w:rsidRPr="009617FD">
        <w:rPr>
          <w:b/>
          <w:bCs/>
          <w:highlight w:val="yellow"/>
          <w:u w:val="single"/>
        </w:rPr>
        <w:t>collisions</w:t>
      </w:r>
      <w:r w:rsidRPr="00F84066">
        <w:rPr>
          <w:b/>
          <w:bCs/>
          <w:u w:val="single"/>
        </w:rPr>
        <w:t>.</w:t>
      </w:r>
      <w:r w:rsidRPr="003F190A">
        <w:rPr>
          <w:sz w:val="8"/>
        </w:rPr>
        <w:t xml:space="preserve"> </w:t>
      </w:r>
      <w:r w:rsidRPr="009617FD">
        <w:rPr>
          <w:b/>
          <w:bCs/>
          <w:highlight w:val="yellow"/>
          <w:u w:val="single"/>
        </w:rPr>
        <w:t>Drawing the line there</w:t>
      </w:r>
      <w:r w:rsidRPr="00F84066">
        <w:rPr>
          <w:b/>
          <w:bCs/>
          <w:u w:val="single"/>
        </w:rPr>
        <w:t xml:space="preserve"> </w:t>
      </w:r>
      <w:r w:rsidRPr="009617FD">
        <w:rPr>
          <w:b/>
          <w:bCs/>
          <w:highlight w:val="yellow"/>
          <w:u w:val="single"/>
        </w:rPr>
        <w:t>makes sense</w:t>
      </w:r>
      <w:r w:rsidRPr="00F84066">
        <w:rPr>
          <w:b/>
          <w:bCs/>
          <w:u w:val="single"/>
        </w:rPr>
        <w:t xml:space="preserve"> for multiple reasons</w:t>
      </w:r>
      <w:r w:rsidRPr="003F190A">
        <w:rPr>
          <w:sz w:val="8"/>
        </w:rPr>
        <w:t xml:space="preserve">, </w:t>
      </w:r>
      <w:r w:rsidRPr="00F84066">
        <w:rPr>
          <w:b/>
          <w:bCs/>
          <w:u w:val="single"/>
        </w:rPr>
        <w:t xml:space="preserve">according to the SSC: </w:t>
      </w:r>
      <w:r w:rsidRPr="009617FD">
        <w:rPr>
          <w:b/>
          <w:bCs/>
          <w:highlight w:val="yellow"/>
          <w:u w:val="single"/>
        </w:rPr>
        <w:t>It's</w:t>
      </w:r>
      <w:r w:rsidRPr="00F84066">
        <w:rPr>
          <w:b/>
          <w:bCs/>
          <w:u w:val="single"/>
        </w:rPr>
        <w:t xml:space="preserve"> the </w:t>
      </w:r>
      <w:r w:rsidRPr="009617FD">
        <w:rPr>
          <w:b/>
          <w:bCs/>
          <w:highlight w:val="yellow"/>
          <w:u w:val="single"/>
        </w:rPr>
        <w:t>altitude</w:t>
      </w:r>
      <w:r w:rsidRPr="00F84066">
        <w:rPr>
          <w:b/>
          <w:bCs/>
          <w:u w:val="single"/>
        </w:rPr>
        <w:t xml:space="preserve"> at </w:t>
      </w:r>
      <w:r w:rsidRPr="009617FD">
        <w:rPr>
          <w:b/>
          <w:bCs/>
          <w:highlight w:val="yellow"/>
          <w:u w:val="single"/>
        </w:rPr>
        <w:t>which</w:t>
      </w:r>
      <w:r w:rsidRPr="00F84066">
        <w:rPr>
          <w:b/>
          <w:bCs/>
          <w:u w:val="single"/>
        </w:rPr>
        <w:t xml:space="preserve"> </w:t>
      </w:r>
      <w:r w:rsidRPr="009617FD">
        <w:rPr>
          <w:b/>
          <w:bCs/>
          <w:highlight w:val="yellow"/>
          <w:u w:val="single"/>
        </w:rPr>
        <w:t>the ISS flies</w:t>
      </w:r>
      <w:r w:rsidRPr="003F190A">
        <w:rPr>
          <w:sz w:val="8"/>
        </w:rPr>
        <w:t xml:space="preserve">, </w:t>
      </w:r>
      <w:r w:rsidRPr="00F84066">
        <w:rPr>
          <w:b/>
          <w:bCs/>
          <w:u w:val="single"/>
        </w:rPr>
        <w:t xml:space="preserve">and </w:t>
      </w:r>
      <w:r w:rsidRPr="009617FD">
        <w:rPr>
          <w:b/>
          <w:bCs/>
          <w:highlight w:val="yellow"/>
          <w:u w:val="single"/>
        </w:rPr>
        <w:t>satellites</w:t>
      </w:r>
      <w:r w:rsidRPr="00F84066">
        <w:rPr>
          <w:b/>
          <w:bCs/>
          <w:u w:val="single"/>
        </w:rPr>
        <w:t xml:space="preserve"> that circle </w:t>
      </w:r>
      <w:r w:rsidRPr="009617FD">
        <w:rPr>
          <w:b/>
          <w:bCs/>
          <w:highlight w:val="yellow"/>
          <w:u w:val="single"/>
        </w:rPr>
        <w:t>below</w:t>
      </w:r>
      <w:r w:rsidRPr="00F84066">
        <w:rPr>
          <w:b/>
          <w:bCs/>
          <w:u w:val="single"/>
        </w:rPr>
        <w:t xml:space="preserve"> this boundary tend to </w:t>
      </w:r>
      <w:r w:rsidRPr="009617FD">
        <w:rPr>
          <w:b/>
          <w:bCs/>
          <w:highlight w:val="yellow"/>
          <w:u w:val="single"/>
        </w:rPr>
        <w:t>encounter</w:t>
      </w:r>
      <w:r w:rsidRPr="00F84066">
        <w:rPr>
          <w:b/>
          <w:bCs/>
          <w:u w:val="single"/>
        </w:rPr>
        <w:t xml:space="preserve"> enough </w:t>
      </w:r>
      <w:r w:rsidRPr="009617FD">
        <w:rPr>
          <w:b/>
          <w:bCs/>
          <w:highlight w:val="yellow"/>
          <w:u w:val="single"/>
        </w:rPr>
        <w:t>atmospheric drag</w:t>
      </w:r>
      <w:r w:rsidRPr="00F84066">
        <w:rPr>
          <w:b/>
          <w:bCs/>
          <w:u w:val="single"/>
        </w:rPr>
        <w:t xml:space="preserve"> </w:t>
      </w:r>
      <w:r w:rsidRPr="009617FD">
        <w:rPr>
          <w:b/>
          <w:bCs/>
          <w:highlight w:val="yellow"/>
          <w:u w:val="single"/>
        </w:rPr>
        <w:t>to fall out of orbit</w:t>
      </w:r>
      <w:r w:rsidRPr="00F84066">
        <w:rPr>
          <w:b/>
          <w:bCs/>
          <w:u w:val="single"/>
        </w:rPr>
        <w:t xml:space="preserve"> relatively </w:t>
      </w:r>
      <w:r w:rsidRPr="009617FD">
        <w:rPr>
          <w:b/>
          <w:bCs/>
          <w:highlight w:val="yellow"/>
          <w:u w:val="single"/>
        </w:rPr>
        <w:t>soon</w:t>
      </w:r>
      <w:r w:rsidRPr="00F84066">
        <w:rPr>
          <w:b/>
          <w:bCs/>
          <w:u w:val="single"/>
        </w:rPr>
        <w:t xml:space="preserve"> </w:t>
      </w:r>
      <w:r w:rsidRPr="009617FD">
        <w:rPr>
          <w:b/>
          <w:bCs/>
          <w:highlight w:val="yellow"/>
          <w:u w:val="single"/>
        </w:rPr>
        <w:t>after</w:t>
      </w:r>
      <w:r w:rsidRPr="00F84066">
        <w:rPr>
          <w:b/>
          <w:bCs/>
          <w:u w:val="single"/>
        </w:rPr>
        <w:t xml:space="preserve"> their </w:t>
      </w:r>
      <w:r w:rsidRPr="009617FD">
        <w:rPr>
          <w:b/>
          <w:bCs/>
          <w:highlight w:val="yellow"/>
          <w:u w:val="single"/>
        </w:rPr>
        <w:t>operational</w:t>
      </w:r>
      <w:r w:rsidRPr="00F84066">
        <w:rPr>
          <w:b/>
          <w:bCs/>
          <w:u w:val="single"/>
        </w:rPr>
        <w:t xml:space="preserve"> </w:t>
      </w:r>
      <w:r w:rsidRPr="009617FD">
        <w:rPr>
          <w:b/>
          <w:bCs/>
          <w:highlight w:val="yellow"/>
          <w:u w:val="single"/>
        </w:rPr>
        <w:t>lives</w:t>
      </w:r>
      <w:r w:rsidRPr="00F84066">
        <w:rPr>
          <w:b/>
          <w:bCs/>
          <w:u w:val="single"/>
        </w:rPr>
        <w:t xml:space="preserve"> come to an </w:t>
      </w:r>
      <w:r w:rsidRPr="009617FD">
        <w:rPr>
          <w:b/>
          <w:bCs/>
          <w:highlight w:val="yellow"/>
          <w:u w:val="single"/>
        </w:rPr>
        <w:t>end</w:t>
      </w:r>
      <w:r w:rsidRPr="00F84066">
        <w:rPr>
          <w:b/>
          <w:bCs/>
          <w:u w:val="single"/>
        </w:rPr>
        <w:t xml:space="preserve">. </w:t>
      </w:r>
      <w:r w:rsidRPr="003F190A">
        <w:rPr>
          <w:sz w:val="8"/>
        </w:rPr>
        <w:t xml:space="preserve">The </w:t>
      </w:r>
      <w:r w:rsidRPr="00F84066">
        <w:rPr>
          <w:b/>
          <w:bCs/>
          <w:u w:val="single"/>
        </w:rPr>
        <w:t>SSC</w:t>
      </w:r>
      <w:r w:rsidRPr="003F190A">
        <w:rPr>
          <w:sz w:val="8"/>
        </w:rPr>
        <w:t xml:space="preserve"> also </w:t>
      </w:r>
      <w:r w:rsidRPr="00F84066">
        <w:rPr>
          <w:b/>
          <w:bCs/>
          <w:u w:val="single"/>
        </w:rPr>
        <w:t>recommends</w:t>
      </w:r>
      <w:r w:rsidRPr="003F190A">
        <w:rPr>
          <w:sz w:val="8"/>
        </w:rPr>
        <w:t xml:space="preserve"> that </w:t>
      </w:r>
      <w:r w:rsidRPr="00F84066">
        <w:rPr>
          <w:b/>
          <w:bCs/>
          <w:u w:val="single"/>
        </w:rPr>
        <w:t xml:space="preserve">satellite </w:t>
      </w:r>
      <w:r w:rsidRPr="009617FD">
        <w:rPr>
          <w:b/>
          <w:bCs/>
          <w:highlight w:val="yellow"/>
          <w:u w:val="single"/>
        </w:rPr>
        <w:t>designers</w:t>
      </w:r>
      <w:r w:rsidRPr="003F190A">
        <w:rPr>
          <w:sz w:val="8"/>
        </w:rPr>
        <w:t xml:space="preserve"> consider </w:t>
      </w:r>
      <w:r w:rsidRPr="009617FD">
        <w:rPr>
          <w:b/>
          <w:bCs/>
          <w:highlight w:val="yellow"/>
          <w:u w:val="single"/>
        </w:rPr>
        <w:t>building</w:t>
      </w:r>
      <w:r w:rsidRPr="003F190A">
        <w:rPr>
          <w:sz w:val="8"/>
        </w:rPr>
        <w:t xml:space="preserve"> </w:t>
      </w:r>
      <w:r w:rsidRPr="009617FD">
        <w:rPr>
          <w:b/>
          <w:bCs/>
          <w:highlight w:val="yellow"/>
          <w:u w:val="single"/>
        </w:rPr>
        <w:t>encryption systems</w:t>
      </w:r>
      <w:r w:rsidRPr="00F84066">
        <w:rPr>
          <w:b/>
          <w:bCs/>
          <w:u w:val="single"/>
        </w:rPr>
        <w:t xml:space="preserve"> into the command systems </w:t>
      </w:r>
      <w:r w:rsidRPr="003F190A">
        <w:rPr>
          <w:sz w:val="8"/>
        </w:rPr>
        <w:t xml:space="preserve">of their craft, so </w:t>
      </w:r>
      <w:r w:rsidRPr="00F84066">
        <w:rPr>
          <w:b/>
          <w:bCs/>
          <w:u w:val="single"/>
        </w:rPr>
        <w:t xml:space="preserve">they'll be </w:t>
      </w:r>
      <w:r w:rsidRPr="009617FD">
        <w:rPr>
          <w:b/>
          <w:bCs/>
          <w:highlight w:val="yellow"/>
          <w:u w:val="single"/>
        </w:rPr>
        <w:t>harder</w:t>
      </w:r>
      <w:r w:rsidRPr="00F84066">
        <w:rPr>
          <w:b/>
          <w:bCs/>
          <w:u w:val="single"/>
        </w:rPr>
        <w:t xml:space="preserve"> </w:t>
      </w:r>
      <w:r w:rsidRPr="009617FD">
        <w:rPr>
          <w:b/>
          <w:bCs/>
          <w:highlight w:val="yellow"/>
          <w:u w:val="single"/>
        </w:rPr>
        <w:t>for</w:t>
      </w:r>
      <w:r w:rsidRPr="00F84066">
        <w:rPr>
          <w:b/>
          <w:bCs/>
          <w:u w:val="single"/>
        </w:rPr>
        <w:t xml:space="preserve"> chaos-seeking </w:t>
      </w:r>
      <w:r w:rsidRPr="009617FD">
        <w:rPr>
          <w:b/>
          <w:bCs/>
          <w:highlight w:val="yellow"/>
          <w:u w:val="single"/>
        </w:rPr>
        <w:t>hackers to hijack</w:t>
      </w:r>
      <w:r w:rsidRPr="003F190A">
        <w:rPr>
          <w:sz w:val="8"/>
        </w:rPr>
        <w:t xml:space="preserve">. And </w:t>
      </w:r>
      <w:r w:rsidRPr="009617FD">
        <w:rPr>
          <w:b/>
          <w:bCs/>
          <w:highlight w:val="yellow"/>
          <w:u w:val="single"/>
        </w:rPr>
        <w:t>operators</w:t>
      </w:r>
      <w:r w:rsidRPr="00F84066">
        <w:rPr>
          <w:b/>
          <w:bCs/>
          <w:u w:val="single"/>
        </w:rPr>
        <w:t xml:space="preserve"> who control satellites in low Earth orbit </w:t>
      </w:r>
      <w:r w:rsidRPr="009617FD">
        <w:rPr>
          <w:b/>
          <w:bCs/>
          <w:highlight w:val="yellow"/>
          <w:u w:val="single"/>
        </w:rPr>
        <w:t>should include</w:t>
      </w:r>
      <w:r w:rsidRPr="00F84066">
        <w:rPr>
          <w:b/>
          <w:bCs/>
          <w:u w:val="single"/>
        </w:rPr>
        <w:t xml:space="preserve"> in their </w:t>
      </w:r>
      <w:r w:rsidRPr="009617FD">
        <w:rPr>
          <w:b/>
          <w:bCs/>
          <w:highlight w:val="yellow"/>
          <w:u w:val="single"/>
        </w:rPr>
        <w:t>launch contracts</w:t>
      </w:r>
      <w:r w:rsidRPr="00F84066">
        <w:rPr>
          <w:b/>
          <w:bCs/>
          <w:u w:val="single"/>
        </w:rPr>
        <w:t xml:space="preserve"> a </w:t>
      </w:r>
      <w:r w:rsidRPr="009617FD">
        <w:rPr>
          <w:b/>
          <w:bCs/>
          <w:highlight w:val="yellow"/>
          <w:u w:val="single"/>
        </w:rPr>
        <w:t>requirement</w:t>
      </w:r>
      <w:r w:rsidRPr="00F84066">
        <w:rPr>
          <w:b/>
          <w:bCs/>
          <w:u w:val="single"/>
        </w:rPr>
        <w:t xml:space="preserve"> that rocket </w:t>
      </w:r>
      <w:r w:rsidRPr="009617FD">
        <w:rPr>
          <w:b/>
          <w:bCs/>
          <w:highlight w:val="yellow"/>
          <w:u w:val="single"/>
        </w:rPr>
        <w:t>upper stages be disposed</w:t>
      </w:r>
      <w:r w:rsidRPr="00F84066">
        <w:rPr>
          <w:b/>
          <w:bCs/>
          <w:u w:val="single"/>
        </w:rPr>
        <w:t xml:space="preserve"> of </w:t>
      </w:r>
      <w:r w:rsidRPr="009617FD">
        <w:rPr>
          <w:b/>
          <w:bCs/>
          <w:highlight w:val="yellow"/>
          <w:u w:val="single"/>
        </w:rPr>
        <w:t>in</w:t>
      </w:r>
      <w:r w:rsidRPr="00F84066">
        <w:rPr>
          <w:b/>
          <w:bCs/>
          <w:u w:val="single"/>
        </w:rPr>
        <w:t xml:space="preserve"> the </w:t>
      </w:r>
      <w:r w:rsidRPr="009617FD">
        <w:rPr>
          <w:b/>
          <w:bCs/>
          <w:highlight w:val="yellow"/>
          <w:u w:val="single"/>
        </w:rPr>
        <w:t>atmosphere</w:t>
      </w:r>
      <w:r w:rsidRPr="00F84066">
        <w:rPr>
          <w:b/>
          <w:bCs/>
          <w:u w:val="single"/>
        </w:rPr>
        <w:t xml:space="preserve"> </w:t>
      </w:r>
      <w:r w:rsidRPr="009617FD">
        <w:rPr>
          <w:b/>
          <w:bCs/>
          <w:highlight w:val="yellow"/>
          <w:u w:val="single"/>
        </w:rPr>
        <w:t>shortly after liftoff</w:t>
      </w:r>
      <w:r w:rsidRPr="00F84066">
        <w:rPr>
          <w:b/>
          <w:bCs/>
          <w:u w:val="single"/>
        </w:rPr>
        <w:t xml:space="preserve">. </w:t>
      </w:r>
      <w:r w:rsidRPr="003F190A">
        <w:rPr>
          <w:sz w:val="8"/>
        </w:rPr>
        <w:t xml:space="preserve">More </w:t>
      </w:r>
      <w:r w:rsidRPr="009617FD">
        <w:rPr>
          <w:b/>
          <w:bCs/>
          <w:highlight w:val="yellow"/>
          <w:u w:val="single"/>
        </w:rPr>
        <w:t>active debris-fighting</w:t>
      </w:r>
      <w:r w:rsidRPr="00F84066">
        <w:rPr>
          <w:b/>
          <w:bCs/>
          <w:u w:val="single"/>
        </w:rPr>
        <w:t xml:space="preserve"> </w:t>
      </w:r>
      <w:r w:rsidRPr="009617FD">
        <w:rPr>
          <w:b/>
          <w:bCs/>
          <w:highlight w:val="yellow"/>
          <w:u w:val="single"/>
        </w:rPr>
        <w:t>strategies</w:t>
      </w:r>
      <w:r w:rsidRPr="00F84066">
        <w:rPr>
          <w:b/>
          <w:bCs/>
          <w:u w:val="single"/>
        </w:rPr>
        <w:t xml:space="preserve"> could also be part of the solution.</w:t>
      </w:r>
      <w:r w:rsidRPr="003F190A">
        <w:rPr>
          <w:sz w:val="8"/>
        </w:rPr>
        <w:t xml:space="preserve"> </w:t>
      </w:r>
      <w:r w:rsidRPr="009617FD">
        <w:rPr>
          <w:b/>
          <w:bCs/>
          <w:highlight w:val="yellow"/>
          <w:u w:val="single"/>
        </w:rPr>
        <w:t>Removing</w:t>
      </w:r>
      <w:r w:rsidRPr="00F84066">
        <w:rPr>
          <w:b/>
          <w:bCs/>
          <w:u w:val="single"/>
        </w:rPr>
        <w:t xml:space="preserve"> just a handful of </w:t>
      </w:r>
      <w:r w:rsidRPr="009617FD">
        <w:rPr>
          <w:b/>
          <w:bCs/>
          <w:highlight w:val="yellow"/>
          <w:u w:val="single"/>
        </w:rPr>
        <w:t>rocket bodies</w:t>
      </w:r>
      <w:r w:rsidRPr="00F84066">
        <w:rPr>
          <w:b/>
          <w:bCs/>
          <w:u w:val="single"/>
        </w:rPr>
        <w:t xml:space="preserve"> or big, </w:t>
      </w:r>
      <w:r w:rsidRPr="009617FD">
        <w:rPr>
          <w:b/>
          <w:bCs/>
          <w:highlight w:val="yellow"/>
          <w:u w:val="single"/>
        </w:rPr>
        <w:t>dead satellites</w:t>
      </w:r>
      <w:r w:rsidRPr="00F84066">
        <w:rPr>
          <w:b/>
          <w:bCs/>
          <w:u w:val="single"/>
        </w:rPr>
        <w:t xml:space="preserve"> every year could </w:t>
      </w:r>
      <w:r w:rsidRPr="009617FD">
        <w:rPr>
          <w:b/>
          <w:bCs/>
          <w:highlight w:val="yellow"/>
          <w:u w:val="single"/>
        </w:rPr>
        <w:t>help us</w:t>
      </w:r>
      <w:r w:rsidRPr="00F84066">
        <w:rPr>
          <w:b/>
          <w:bCs/>
          <w:u w:val="single"/>
        </w:rPr>
        <w:t xml:space="preserve"> </w:t>
      </w:r>
      <w:r w:rsidRPr="009617FD">
        <w:rPr>
          <w:b/>
          <w:bCs/>
          <w:highlight w:val="yellow"/>
          <w:u w:val="single"/>
        </w:rPr>
        <w:t>keep</w:t>
      </w:r>
      <w:r w:rsidRPr="00F84066">
        <w:rPr>
          <w:b/>
          <w:bCs/>
          <w:u w:val="single"/>
        </w:rPr>
        <w:t xml:space="preserve"> our space-</w:t>
      </w:r>
      <w:r w:rsidRPr="009617FD">
        <w:rPr>
          <w:b/>
          <w:bCs/>
          <w:highlight w:val="yellow"/>
          <w:u w:val="single"/>
        </w:rPr>
        <w:t>junk</w:t>
      </w:r>
      <w:r w:rsidRPr="00F84066">
        <w:rPr>
          <w:b/>
          <w:bCs/>
          <w:u w:val="single"/>
        </w:rPr>
        <w:t xml:space="preserve"> problem </w:t>
      </w:r>
      <w:r w:rsidRPr="009617FD">
        <w:rPr>
          <w:b/>
          <w:bCs/>
          <w:highlight w:val="yellow"/>
          <w:u w:val="single"/>
        </w:rPr>
        <w:t>under control</w:t>
      </w:r>
      <w:r w:rsidRPr="003F190A">
        <w:rPr>
          <w:sz w:val="8"/>
        </w:rPr>
        <w:t xml:space="preserve">, according to some studies. And </w:t>
      </w:r>
      <w:r w:rsidRPr="00F84066">
        <w:rPr>
          <w:b/>
          <w:bCs/>
          <w:u w:val="single"/>
        </w:rPr>
        <w:t>researchers</w:t>
      </w:r>
      <w:r w:rsidRPr="003F190A">
        <w:rPr>
          <w:sz w:val="8"/>
        </w:rPr>
        <w:t xml:space="preserve"> around the world are </w:t>
      </w:r>
      <w:r w:rsidRPr="00F84066">
        <w:rPr>
          <w:b/>
          <w:bCs/>
          <w:u w:val="single"/>
        </w:rPr>
        <w:t>developing</w:t>
      </w:r>
      <w:r w:rsidRPr="003F190A">
        <w:rPr>
          <w:sz w:val="8"/>
        </w:rPr>
        <w:t xml:space="preserve"> and </w:t>
      </w:r>
      <w:r w:rsidRPr="00F84066">
        <w:rPr>
          <w:b/>
          <w:bCs/>
          <w:u w:val="single"/>
        </w:rPr>
        <w:t>testing</w:t>
      </w:r>
      <w:r w:rsidRPr="003F190A">
        <w:rPr>
          <w:sz w:val="8"/>
        </w:rPr>
        <w:t xml:space="preserve"> </w:t>
      </w:r>
      <w:r w:rsidRPr="00F84066">
        <w:rPr>
          <w:b/>
          <w:bCs/>
          <w:u w:val="single"/>
        </w:rPr>
        <w:t xml:space="preserve">ways to do just that, using nets, </w:t>
      </w:r>
      <w:proofErr w:type="gramStart"/>
      <w:r w:rsidRPr="00F84066">
        <w:rPr>
          <w:b/>
          <w:bCs/>
          <w:u w:val="single"/>
        </w:rPr>
        <w:t>harpoons</w:t>
      </w:r>
      <w:proofErr w:type="gramEnd"/>
      <w:r w:rsidRPr="00F84066">
        <w:rPr>
          <w:b/>
          <w:bCs/>
          <w:u w:val="single"/>
        </w:rPr>
        <w:t xml:space="preserve"> and other methods</w:t>
      </w:r>
      <w:r w:rsidRPr="003F190A">
        <w:rPr>
          <w:sz w:val="8"/>
        </w:rPr>
        <w:t xml:space="preserve">. Such activities would have to be carefully coordinated and thought out. Space objects, including junk such as spent rocket bodies, belong to the nation that launched them, so </w:t>
      </w:r>
      <w:r w:rsidRPr="00F84066">
        <w:rPr>
          <w:b/>
          <w:bCs/>
          <w:u w:val="single"/>
        </w:rPr>
        <w:t>the U.S. government or a U.S. company couldn't just unilaterally de-orbit a bunch of spent Russian rocket bodies</w:t>
      </w:r>
      <w:r w:rsidRPr="003F190A">
        <w:rPr>
          <w:sz w:val="8"/>
        </w:rPr>
        <w:t xml:space="preserve"> (or vice versa). Such action might spark an international incident, not least because debris-removing tech might also be viewed as a potential space weapon that could take out operational satellites. But </w:t>
      </w:r>
      <w:r w:rsidRPr="003C150D">
        <w:rPr>
          <w:b/>
          <w:bCs/>
          <w:u w:val="single"/>
        </w:rPr>
        <w:t>the space-junk issue is a global one, so governments around the world should already be having meaty conversations about how to deal with it. Let's hope the talks, the decisions and the tech end up outpacing the problem</w:t>
      </w:r>
      <w:r w:rsidRPr="003F190A">
        <w:rPr>
          <w:sz w:val="8"/>
        </w:rPr>
        <w:t xml:space="preserve">, for </w:t>
      </w:r>
      <w:proofErr w:type="gramStart"/>
      <w:r w:rsidRPr="003F190A">
        <w:rPr>
          <w:sz w:val="8"/>
        </w:rPr>
        <w:t>all of</w:t>
      </w:r>
      <w:proofErr w:type="gramEnd"/>
      <w:r w:rsidRPr="003F190A">
        <w:rPr>
          <w:sz w:val="8"/>
        </w:rPr>
        <w:t xml:space="preserve"> our sakes.</w:t>
      </w:r>
    </w:p>
    <w:p w14:paraId="5E2E865F" w14:textId="77777777" w:rsidR="009617FD" w:rsidRPr="001957FE" w:rsidRDefault="009617FD" w:rsidP="009617FD">
      <w:pPr>
        <w:pStyle w:val="Heading4"/>
      </w:pPr>
      <w:r w:rsidRPr="001957FE">
        <w:t xml:space="preserve">The Space Safety Coalition (SSC) is the best actor – they have academic consensus on space safety and has open membership to both public and private space operators </w:t>
      </w:r>
      <w:r>
        <w:t>– solves case -</w:t>
      </w:r>
      <w:r w:rsidRPr="001957FE">
        <w:t xml:space="preserve"> Space Safety Coalition 21: </w:t>
      </w:r>
    </w:p>
    <w:p w14:paraId="39E5C52D" w14:textId="77777777" w:rsidR="009617FD" w:rsidRPr="001957FE" w:rsidRDefault="009617FD" w:rsidP="009617FD">
      <w:r w:rsidRPr="001957FE">
        <w:t xml:space="preserve">“Participation in the SSC Is Open to All Space Operators -- Including Governmental or Intergovernmental Entities -- Space Industry Associations, and Industry Stakeholders.” Space Safety Coalition Expands Membership: Increased Attention, Global Coordination Needed to Protect Space as Critical Infrastructure, 22 Nov. 2021, http://www.spaceref.com/news/viewpr.html?pid=58807. </w:t>
      </w:r>
      <w:r>
        <w:t xml:space="preserve">// LHP GB + LHP PS </w:t>
      </w:r>
    </w:p>
    <w:p w14:paraId="3ECA20F2" w14:textId="77777777" w:rsidR="009617FD" w:rsidRPr="002471BC" w:rsidRDefault="009617FD" w:rsidP="009617FD">
      <w:pPr>
        <w:rPr>
          <w:sz w:val="8"/>
        </w:rPr>
      </w:pPr>
      <w:r w:rsidRPr="002471BC">
        <w:rPr>
          <w:sz w:val="8"/>
        </w:rPr>
        <w:t xml:space="preserve">The Space Safety Coalition (SSC) announced today a doubling of the number of space companies who have endorsed SSC’s set of best practices since its inception in 2019, increasing to more than 50 global participants. </w:t>
      </w:r>
      <w:r w:rsidRPr="003F190A">
        <w:rPr>
          <w:b/>
          <w:bCs/>
          <w:u w:val="single"/>
        </w:rPr>
        <w:t xml:space="preserve">The </w:t>
      </w:r>
      <w:r w:rsidRPr="009617FD">
        <w:rPr>
          <w:b/>
          <w:bCs/>
          <w:highlight w:val="yellow"/>
          <w:u w:val="single"/>
        </w:rPr>
        <w:t>SSC</w:t>
      </w:r>
      <w:r w:rsidRPr="003F190A">
        <w:rPr>
          <w:b/>
          <w:bCs/>
          <w:u w:val="single"/>
        </w:rPr>
        <w:t xml:space="preserve"> </w:t>
      </w:r>
      <w:r w:rsidRPr="009617FD">
        <w:rPr>
          <w:b/>
          <w:bCs/>
          <w:highlight w:val="yellow"/>
          <w:u w:val="single"/>
        </w:rPr>
        <w:t>is the first-of-its-kind</w:t>
      </w:r>
      <w:r w:rsidRPr="003F190A">
        <w:rPr>
          <w:b/>
          <w:bCs/>
          <w:u w:val="single"/>
        </w:rPr>
        <w:t xml:space="preserve"> </w:t>
      </w:r>
      <w:r w:rsidRPr="009617FD">
        <w:rPr>
          <w:b/>
          <w:bCs/>
          <w:highlight w:val="yellow"/>
          <w:u w:val="single"/>
        </w:rPr>
        <w:t>global</w:t>
      </w:r>
      <w:r w:rsidRPr="003F190A">
        <w:rPr>
          <w:b/>
          <w:bCs/>
          <w:u w:val="single"/>
        </w:rPr>
        <w:t xml:space="preserve"> ad hoc </w:t>
      </w:r>
      <w:r w:rsidRPr="009617FD">
        <w:rPr>
          <w:b/>
          <w:bCs/>
          <w:highlight w:val="yellow"/>
          <w:u w:val="single"/>
        </w:rPr>
        <w:t>coalition</w:t>
      </w:r>
      <w:r w:rsidRPr="003F190A">
        <w:rPr>
          <w:b/>
          <w:bCs/>
          <w:u w:val="single"/>
        </w:rPr>
        <w:t xml:space="preserve"> </w:t>
      </w:r>
      <w:r w:rsidRPr="009617FD">
        <w:rPr>
          <w:b/>
          <w:bCs/>
          <w:highlight w:val="yellow"/>
          <w:u w:val="single"/>
        </w:rPr>
        <w:t>dedicated</w:t>
      </w:r>
      <w:r w:rsidRPr="003F190A">
        <w:rPr>
          <w:b/>
          <w:bCs/>
          <w:u w:val="single"/>
        </w:rPr>
        <w:t xml:space="preserve"> to developing and maintaining a </w:t>
      </w:r>
      <w:r w:rsidRPr="009617FD">
        <w:rPr>
          <w:b/>
          <w:bCs/>
          <w:highlight w:val="yellow"/>
          <w:u w:val="single"/>
        </w:rPr>
        <w:t>set of aspirational space safety best practices</w:t>
      </w:r>
      <w:r w:rsidRPr="003F190A">
        <w:rPr>
          <w:b/>
          <w:bCs/>
          <w:u w:val="single"/>
        </w:rPr>
        <w:t xml:space="preserve"> that continue to </w:t>
      </w:r>
      <w:r w:rsidRPr="009617FD">
        <w:rPr>
          <w:b/>
          <w:bCs/>
          <w:highlight w:val="yellow"/>
          <w:u w:val="single"/>
        </w:rPr>
        <w:t>evolve based on the needs, threats, and advancements</w:t>
      </w:r>
      <w:r w:rsidRPr="003F190A">
        <w:rPr>
          <w:b/>
          <w:bCs/>
          <w:u w:val="single"/>
        </w:rPr>
        <w:t xml:space="preserve"> in space technology. Coalition </w:t>
      </w:r>
      <w:r w:rsidRPr="009617FD">
        <w:rPr>
          <w:b/>
          <w:bCs/>
          <w:highlight w:val="yellow"/>
          <w:u w:val="single"/>
        </w:rPr>
        <w:t>members</w:t>
      </w:r>
      <w:r w:rsidRPr="003F190A">
        <w:rPr>
          <w:b/>
          <w:bCs/>
          <w:u w:val="single"/>
        </w:rPr>
        <w:t xml:space="preserve"> include </w:t>
      </w:r>
      <w:proofErr w:type="gramStart"/>
      <w:r w:rsidRPr="009617FD">
        <w:rPr>
          <w:b/>
          <w:bCs/>
          <w:highlight w:val="yellow"/>
          <w:u w:val="single"/>
        </w:rPr>
        <w:t>leading  space</w:t>
      </w:r>
      <w:proofErr w:type="gramEnd"/>
      <w:r w:rsidRPr="003F190A">
        <w:rPr>
          <w:b/>
          <w:bCs/>
          <w:u w:val="single"/>
        </w:rPr>
        <w:t xml:space="preserve"> </w:t>
      </w:r>
      <w:r w:rsidRPr="009617FD">
        <w:rPr>
          <w:b/>
          <w:bCs/>
          <w:highlight w:val="yellow"/>
          <w:u w:val="single"/>
        </w:rPr>
        <w:t>operators</w:t>
      </w:r>
      <w:r w:rsidRPr="003F190A">
        <w:rPr>
          <w:b/>
          <w:bCs/>
          <w:u w:val="single"/>
        </w:rPr>
        <w:t xml:space="preserve">, industry associations, and </w:t>
      </w:r>
      <w:r w:rsidRPr="009617FD">
        <w:rPr>
          <w:b/>
          <w:bCs/>
          <w:highlight w:val="yellow"/>
          <w:u w:val="single"/>
        </w:rPr>
        <w:t>stakeholders</w:t>
      </w:r>
      <w:r w:rsidRPr="003F190A">
        <w:rPr>
          <w:b/>
          <w:bCs/>
          <w:u w:val="single"/>
        </w:rPr>
        <w:t xml:space="preserve"> from </w:t>
      </w:r>
      <w:r w:rsidRPr="009617FD">
        <w:rPr>
          <w:b/>
          <w:bCs/>
          <w:highlight w:val="yellow"/>
          <w:u w:val="single"/>
        </w:rPr>
        <w:t>across</w:t>
      </w:r>
      <w:r w:rsidRPr="003F190A">
        <w:rPr>
          <w:b/>
          <w:bCs/>
          <w:u w:val="single"/>
        </w:rPr>
        <w:t xml:space="preserve"> the </w:t>
      </w:r>
      <w:r w:rsidRPr="009617FD">
        <w:rPr>
          <w:b/>
          <w:bCs/>
          <w:highlight w:val="yellow"/>
          <w:u w:val="single"/>
        </w:rPr>
        <w:t>globe</w:t>
      </w:r>
      <w:r w:rsidRPr="003F190A">
        <w:rPr>
          <w:b/>
          <w:bCs/>
          <w:u w:val="single"/>
        </w:rPr>
        <w:t xml:space="preserve">. Newest endorsees include:  Space Micro Inc., Astro Dynamic </w:t>
      </w:r>
      <w:proofErr w:type="spellStart"/>
      <w:proofErr w:type="gramStart"/>
      <w:r w:rsidRPr="003F190A">
        <w:rPr>
          <w:b/>
          <w:bCs/>
          <w:u w:val="single"/>
        </w:rPr>
        <w:t>Ltd.,Slingshot</w:t>
      </w:r>
      <w:proofErr w:type="spellEnd"/>
      <w:proofErr w:type="gramEnd"/>
      <w:r w:rsidRPr="003F190A">
        <w:rPr>
          <w:b/>
          <w:bCs/>
          <w:u w:val="single"/>
        </w:rPr>
        <w:t xml:space="preserve"> Aerospace,  </w:t>
      </w:r>
      <w:proofErr w:type="spellStart"/>
      <w:r w:rsidRPr="003F190A">
        <w:rPr>
          <w:b/>
          <w:bCs/>
          <w:u w:val="single"/>
        </w:rPr>
        <w:t>LeoLabs</w:t>
      </w:r>
      <w:proofErr w:type="spellEnd"/>
      <w:r w:rsidRPr="003F190A">
        <w:rPr>
          <w:b/>
          <w:bCs/>
          <w:u w:val="single"/>
        </w:rPr>
        <w:t xml:space="preserve"> Inc., and </w:t>
      </w:r>
      <w:proofErr w:type="spellStart"/>
      <w:r w:rsidRPr="003F190A">
        <w:rPr>
          <w:b/>
          <w:bCs/>
          <w:u w:val="single"/>
        </w:rPr>
        <w:t>ClearSpace</w:t>
      </w:r>
      <w:proofErr w:type="spellEnd"/>
      <w:r w:rsidRPr="003F190A">
        <w:rPr>
          <w:b/>
          <w:bCs/>
          <w:u w:val="single"/>
        </w:rPr>
        <w:t>.</w:t>
      </w:r>
      <w:r w:rsidRPr="002471BC">
        <w:rPr>
          <w:sz w:val="8"/>
        </w:rPr>
        <w:t xml:space="preserve"> “In light of the recent Russian ASAT incident, it is even more paramount that – collectively - we increase our attention and global coordination on space safety issues and protecting space as a critical infrastructure,” said Dan </w:t>
      </w:r>
      <w:proofErr w:type="spellStart"/>
      <w:r w:rsidRPr="002471BC">
        <w:rPr>
          <w:sz w:val="8"/>
        </w:rPr>
        <w:t>Oltrogge</w:t>
      </w:r>
      <w:proofErr w:type="spellEnd"/>
      <w:r w:rsidRPr="002471BC">
        <w:rPr>
          <w:sz w:val="8"/>
        </w:rPr>
        <w:t xml:space="preserve">, administrator of the SSC. </w:t>
      </w:r>
      <w:r w:rsidRPr="003F190A">
        <w:rPr>
          <w:b/>
          <w:bCs/>
          <w:u w:val="single"/>
        </w:rPr>
        <w:t xml:space="preserve">The SSC </w:t>
      </w:r>
      <w:r w:rsidRPr="009617FD">
        <w:rPr>
          <w:b/>
          <w:bCs/>
          <w:highlight w:val="yellow"/>
          <w:u w:val="single"/>
        </w:rPr>
        <w:t>actively promotes responsible</w:t>
      </w:r>
      <w:r w:rsidRPr="003F190A">
        <w:rPr>
          <w:b/>
          <w:bCs/>
          <w:u w:val="single"/>
        </w:rPr>
        <w:t xml:space="preserve"> space </w:t>
      </w:r>
      <w:r w:rsidRPr="009617FD">
        <w:rPr>
          <w:b/>
          <w:bCs/>
          <w:highlight w:val="yellow"/>
          <w:u w:val="single"/>
        </w:rPr>
        <w:t>safety</w:t>
      </w:r>
      <w:r w:rsidRPr="003F190A">
        <w:rPr>
          <w:b/>
          <w:bCs/>
          <w:u w:val="single"/>
        </w:rPr>
        <w:t xml:space="preserve"> </w:t>
      </w:r>
      <w:r w:rsidRPr="009617FD">
        <w:rPr>
          <w:b/>
          <w:bCs/>
          <w:highlight w:val="yellow"/>
          <w:u w:val="single"/>
        </w:rPr>
        <w:t>through</w:t>
      </w:r>
      <w:r w:rsidRPr="003F190A">
        <w:rPr>
          <w:b/>
          <w:bCs/>
          <w:u w:val="single"/>
        </w:rPr>
        <w:t xml:space="preserve"> the voluntary </w:t>
      </w:r>
      <w:r w:rsidRPr="009617FD">
        <w:rPr>
          <w:b/>
          <w:bCs/>
          <w:highlight w:val="yellow"/>
          <w:u w:val="single"/>
        </w:rPr>
        <w:t>adoption</w:t>
      </w:r>
      <w:r w:rsidRPr="003F190A">
        <w:rPr>
          <w:b/>
          <w:bCs/>
          <w:u w:val="single"/>
        </w:rPr>
        <w:t xml:space="preserve"> </w:t>
      </w:r>
      <w:r w:rsidRPr="009617FD">
        <w:rPr>
          <w:b/>
          <w:bCs/>
          <w:highlight w:val="yellow"/>
          <w:u w:val="single"/>
        </w:rPr>
        <w:t>of</w:t>
      </w:r>
      <w:r w:rsidRPr="003F190A">
        <w:rPr>
          <w:b/>
          <w:bCs/>
          <w:u w:val="single"/>
        </w:rPr>
        <w:t xml:space="preserve"> relevant </w:t>
      </w:r>
      <w:r w:rsidRPr="009617FD">
        <w:rPr>
          <w:b/>
          <w:bCs/>
          <w:highlight w:val="yellow"/>
          <w:u w:val="single"/>
        </w:rPr>
        <w:t>international standards</w:t>
      </w:r>
      <w:r w:rsidRPr="003F190A">
        <w:rPr>
          <w:b/>
          <w:bCs/>
          <w:u w:val="single"/>
        </w:rPr>
        <w:t xml:space="preserve">, </w:t>
      </w:r>
      <w:r w:rsidRPr="009617FD">
        <w:rPr>
          <w:b/>
          <w:bCs/>
          <w:highlight w:val="yellow"/>
          <w:u w:val="single"/>
        </w:rPr>
        <w:t>guidelines</w:t>
      </w:r>
      <w:r w:rsidRPr="003F190A">
        <w:rPr>
          <w:b/>
          <w:bCs/>
          <w:u w:val="single"/>
        </w:rPr>
        <w:t xml:space="preserve">, and </w:t>
      </w:r>
      <w:r w:rsidRPr="009617FD">
        <w:rPr>
          <w:b/>
          <w:bCs/>
          <w:highlight w:val="yellow"/>
          <w:u w:val="single"/>
        </w:rPr>
        <w:t>practices</w:t>
      </w:r>
      <w:r w:rsidRPr="003F190A">
        <w:rPr>
          <w:b/>
          <w:bCs/>
          <w:u w:val="single"/>
        </w:rPr>
        <w:t xml:space="preserve">, coupled with the development and adoption of aspirational space safety guidelines and industry best practices. </w:t>
      </w:r>
      <w:r w:rsidRPr="009617FD">
        <w:rPr>
          <w:b/>
          <w:bCs/>
          <w:highlight w:val="yellow"/>
          <w:u w:val="single"/>
        </w:rPr>
        <w:t>More than 50organizations</w:t>
      </w:r>
      <w:r w:rsidRPr="003F190A">
        <w:rPr>
          <w:b/>
          <w:bCs/>
          <w:u w:val="single"/>
        </w:rPr>
        <w:t xml:space="preserve"> have </w:t>
      </w:r>
      <w:r w:rsidRPr="009617FD">
        <w:rPr>
          <w:b/>
          <w:bCs/>
          <w:highlight w:val="yellow"/>
          <w:u w:val="single"/>
        </w:rPr>
        <w:t>endorsed</w:t>
      </w:r>
      <w:r w:rsidRPr="003F190A">
        <w:rPr>
          <w:b/>
          <w:bCs/>
          <w:u w:val="single"/>
        </w:rPr>
        <w:t xml:space="preserve"> the </w:t>
      </w:r>
      <w:r w:rsidRPr="009617FD">
        <w:rPr>
          <w:b/>
          <w:bCs/>
          <w:highlight w:val="yellow"/>
          <w:u w:val="single"/>
        </w:rPr>
        <w:t>SSC’s Best</w:t>
      </w:r>
      <w:r w:rsidRPr="003F190A">
        <w:rPr>
          <w:b/>
          <w:bCs/>
          <w:u w:val="single"/>
        </w:rPr>
        <w:t xml:space="preserve"> </w:t>
      </w:r>
      <w:r w:rsidRPr="009617FD">
        <w:rPr>
          <w:b/>
          <w:bCs/>
          <w:highlight w:val="yellow"/>
          <w:u w:val="single"/>
        </w:rPr>
        <w:t>Practices</w:t>
      </w:r>
      <w:r w:rsidRPr="003F190A">
        <w:rPr>
          <w:b/>
          <w:bCs/>
          <w:u w:val="single"/>
        </w:rPr>
        <w:t xml:space="preserve"> document.</w:t>
      </w:r>
      <w:r w:rsidRPr="002471BC">
        <w:rPr>
          <w:sz w:val="8"/>
        </w:rPr>
        <w:t xml:space="preserve"> “SSC endorsees around the globe are committed to promoting and </w:t>
      </w:r>
      <w:proofErr w:type="gramStart"/>
      <w:r w:rsidRPr="002471BC">
        <w:rPr>
          <w:sz w:val="8"/>
        </w:rPr>
        <w:t>implementing  our</w:t>
      </w:r>
      <w:proofErr w:type="gramEnd"/>
      <w:r w:rsidRPr="002471BC">
        <w:rPr>
          <w:sz w:val="8"/>
        </w:rPr>
        <w:t xml:space="preserve"> set of best practices for the long-term sustainability of space operations,” said </w:t>
      </w:r>
      <w:proofErr w:type="spellStart"/>
      <w:r w:rsidRPr="002471BC">
        <w:rPr>
          <w:sz w:val="8"/>
        </w:rPr>
        <w:t>Oltrogge</w:t>
      </w:r>
      <w:proofErr w:type="spellEnd"/>
      <w:r w:rsidRPr="002471BC">
        <w:rPr>
          <w:sz w:val="8"/>
        </w:rPr>
        <w:t xml:space="preserve">. “Participants have been actively involved in space sustainability discussions, development of international standards for Orbit Data Messages and Conjunction Data </w:t>
      </w:r>
      <w:proofErr w:type="gramStart"/>
      <w:r w:rsidRPr="002471BC">
        <w:rPr>
          <w:sz w:val="8"/>
        </w:rPr>
        <w:t>Messages, and</w:t>
      </w:r>
      <w:proofErr w:type="gramEnd"/>
      <w:r w:rsidRPr="002471BC">
        <w:rPr>
          <w:sz w:val="8"/>
        </w:rPr>
        <w:t xml:space="preserve"> working to codify best practices for Large Constellations and for Space Traffic Coordination.” </w:t>
      </w:r>
      <w:r w:rsidRPr="003F190A">
        <w:rPr>
          <w:b/>
          <w:bCs/>
          <w:u w:val="single"/>
        </w:rPr>
        <w:t xml:space="preserve">The SSC’s best practices are </w:t>
      </w:r>
      <w:r w:rsidRPr="009617FD">
        <w:rPr>
          <w:b/>
          <w:bCs/>
          <w:highlight w:val="yellow"/>
          <w:u w:val="single"/>
        </w:rPr>
        <w:t>applicable</w:t>
      </w:r>
      <w:r w:rsidRPr="003F190A">
        <w:rPr>
          <w:b/>
          <w:bCs/>
          <w:u w:val="single"/>
        </w:rPr>
        <w:t xml:space="preserve"> </w:t>
      </w:r>
      <w:r w:rsidRPr="009617FD">
        <w:rPr>
          <w:b/>
          <w:bCs/>
          <w:highlight w:val="yellow"/>
          <w:u w:val="single"/>
        </w:rPr>
        <w:t>to all spacecraft regardless of</w:t>
      </w:r>
      <w:r w:rsidRPr="003F190A">
        <w:rPr>
          <w:b/>
          <w:bCs/>
          <w:u w:val="single"/>
        </w:rPr>
        <w:t xml:space="preserve"> physical </w:t>
      </w:r>
      <w:r w:rsidRPr="009617FD">
        <w:rPr>
          <w:b/>
          <w:bCs/>
          <w:highlight w:val="yellow"/>
          <w:u w:val="single"/>
        </w:rPr>
        <w:t>size</w:t>
      </w:r>
      <w:r w:rsidRPr="003F190A">
        <w:rPr>
          <w:b/>
          <w:bCs/>
          <w:u w:val="single"/>
        </w:rPr>
        <w:t xml:space="preserve">, orbital </w:t>
      </w:r>
      <w:r w:rsidRPr="009617FD">
        <w:rPr>
          <w:b/>
          <w:bCs/>
          <w:highlight w:val="yellow"/>
          <w:u w:val="single"/>
        </w:rPr>
        <w:t>regime</w:t>
      </w:r>
      <w:r w:rsidRPr="003F190A">
        <w:rPr>
          <w:b/>
          <w:bCs/>
          <w:u w:val="single"/>
        </w:rPr>
        <w:t xml:space="preserve">, and constellation size. These best practices </w:t>
      </w:r>
      <w:r w:rsidRPr="009617FD">
        <w:rPr>
          <w:b/>
          <w:bCs/>
          <w:highlight w:val="yellow"/>
          <w:u w:val="single"/>
        </w:rPr>
        <w:t>directly incorporate existing</w:t>
      </w:r>
      <w:r w:rsidRPr="003F190A">
        <w:rPr>
          <w:b/>
          <w:bCs/>
          <w:u w:val="single"/>
        </w:rPr>
        <w:t xml:space="preserve"> guidance and </w:t>
      </w:r>
      <w:r w:rsidRPr="009617FD">
        <w:rPr>
          <w:b/>
          <w:bCs/>
          <w:highlight w:val="yellow"/>
          <w:u w:val="single"/>
        </w:rPr>
        <w:t>standards</w:t>
      </w:r>
      <w:r w:rsidRPr="003F190A">
        <w:rPr>
          <w:b/>
          <w:bCs/>
          <w:u w:val="single"/>
        </w:rPr>
        <w:t xml:space="preserve"> published by entities including the Inter-Agency Space Debris Coordination Committee (IADC), the U.N. Committee on the Peaceful Uses of Outer Space (UN COPUOS), the International Organization for Standardization (ISO).</w:t>
      </w:r>
      <w:r w:rsidRPr="002471BC">
        <w:rPr>
          <w:sz w:val="8"/>
        </w:rPr>
        <w:t xml:space="preserve"> </w:t>
      </w:r>
      <w:r w:rsidRPr="003F190A">
        <w:rPr>
          <w:b/>
          <w:bCs/>
          <w:u w:val="single"/>
        </w:rPr>
        <w:t xml:space="preserve">“By </w:t>
      </w:r>
      <w:r w:rsidRPr="009617FD">
        <w:rPr>
          <w:b/>
          <w:bCs/>
          <w:highlight w:val="yellow"/>
          <w:u w:val="single"/>
        </w:rPr>
        <w:t>endorsing treaties</w:t>
      </w:r>
      <w:r w:rsidRPr="003F190A">
        <w:rPr>
          <w:b/>
          <w:bCs/>
          <w:u w:val="single"/>
        </w:rPr>
        <w:t xml:space="preserve">, </w:t>
      </w:r>
      <w:r w:rsidRPr="009617FD">
        <w:rPr>
          <w:b/>
          <w:bCs/>
          <w:highlight w:val="yellow"/>
          <w:u w:val="single"/>
        </w:rPr>
        <w:t>guidelines</w:t>
      </w:r>
      <w:r w:rsidRPr="003F190A">
        <w:rPr>
          <w:b/>
          <w:bCs/>
          <w:u w:val="single"/>
        </w:rPr>
        <w:t xml:space="preserve">, and </w:t>
      </w:r>
      <w:r w:rsidRPr="009617FD">
        <w:rPr>
          <w:b/>
          <w:bCs/>
          <w:highlight w:val="yellow"/>
          <w:u w:val="single"/>
        </w:rPr>
        <w:t>standards</w:t>
      </w:r>
      <w:r w:rsidRPr="003F190A">
        <w:rPr>
          <w:b/>
          <w:bCs/>
          <w:u w:val="single"/>
        </w:rPr>
        <w:t xml:space="preserve">, </w:t>
      </w:r>
      <w:r w:rsidRPr="009617FD">
        <w:rPr>
          <w:b/>
          <w:bCs/>
          <w:highlight w:val="yellow"/>
          <w:u w:val="single"/>
        </w:rPr>
        <w:t>spacecraft</w:t>
      </w:r>
      <w:r w:rsidRPr="003F190A">
        <w:rPr>
          <w:b/>
          <w:bCs/>
          <w:u w:val="single"/>
        </w:rPr>
        <w:t xml:space="preserve"> operators and stakeholders can collectively </w:t>
      </w:r>
      <w:r w:rsidRPr="009617FD">
        <w:rPr>
          <w:b/>
          <w:bCs/>
          <w:highlight w:val="yellow"/>
          <w:u w:val="single"/>
        </w:rPr>
        <w:t>achieve</w:t>
      </w:r>
      <w:r w:rsidRPr="003F190A">
        <w:rPr>
          <w:b/>
          <w:bCs/>
          <w:u w:val="single"/>
        </w:rPr>
        <w:t xml:space="preserve"> the </w:t>
      </w:r>
      <w:r w:rsidRPr="009617FD">
        <w:rPr>
          <w:b/>
          <w:bCs/>
          <w:highlight w:val="yellow"/>
          <w:u w:val="single"/>
        </w:rPr>
        <w:t>long-term sustainability</w:t>
      </w:r>
      <w:r w:rsidRPr="003F190A">
        <w:rPr>
          <w:b/>
          <w:bCs/>
          <w:u w:val="single"/>
        </w:rPr>
        <w:t xml:space="preserve"> of space operations -- frequently improving upon minimum-accepted consensus levels,”</w:t>
      </w:r>
      <w:r w:rsidRPr="002471BC">
        <w:rPr>
          <w:sz w:val="8"/>
        </w:rPr>
        <w:t xml:space="preserve"> said </w:t>
      </w:r>
      <w:proofErr w:type="spellStart"/>
      <w:r w:rsidRPr="002471BC">
        <w:rPr>
          <w:sz w:val="8"/>
        </w:rPr>
        <w:t>Oltrogge</w:t>
      </w:r>
      <w:proofErr w:type="spellEnd"/>
      <w:r w:rsidRPr="002471BC">
        <w:rPr>
          <w:sz w:val="8"/>
        </w:rPr>
        <w:t xml:space="preserve">. </w:t>
      </w:r>
      <w:r w:rsidRPr="003F190A">
        <w:rPr>
          <w:b/>
          <w:bCs/>
          <w:u w:val="single"/>
        </w:rPr>
        <w:t xml:space="preserve">The </w:t>
      </w:r>
      <w:r w:rsidRPr="009617FD">
        <w:rPr>
          <w:b/>
          <w:bCs/>
          <w:highlight w:val="yellow"/>
          <w:u w:val="single"/>
        </w:rPr>
        <w:t>SSC</w:t>
      </w:r>
      <w:r w:rsidRPr="003F190A">
        <w:rPr>
          <w:b/>
          <w:bCs/>
          <w:u w:val="single"/>
        </w:rPr>
        <w:t xml:space="preserve"> and its members are </w:t>
      </w:r>
      <w:r w:rsidRPr="009617FD">
        <w:rPr>
          <w:b/>
          <w:bCs/>
          <w:highlight w:val="yellow"/>
          <w:u w:val="single"/>
        </w:rPr>
        <w:t>committed</w:t>
      </w:r>
      <w:r w:rsidRPr="003F190A">
        <w:rPr>
          <w:b/>
          <w:bCs/>
          <w:u w:val="single"/>
        </w:rPr>
        <w:t xml:space="preserve"> </w:t>
      </w:r>
      <w:r w:rsidRPr="009617FD">
        <w:rPr>
          <w:b/>
          <w:bCs/>
          <w:highlight w:val="yellow"/>
          <w:u w:val="single"/>
        </w:rPr>
        <w:t>to</w:t>
      </w:r>
      <w:r w:rsidRPr="003F190A">
        <w:rPr>
          <w:b/>
          <w:bCs/>
          <w:u w:val="single"/>
        </w:rPr>
        <w:t xml:space="preserve"> continuing to publish, coordinate, and periodically </w:t>
      </w:r>
      <w:r w:rsidRPr="009617FD">
        <w:rPr>
          <w:b/>
          <w:bCs/>
          <w:highlight w:val="yellow"/>
          <w:u w:val="single"/>
        </w:rPr>
        <w:t>update</w:t>
      </w:r>
      <w:r w:rsidRPr="003F190A">
        <w:rPr>
          <w:b/>
          <w:bCs/>
          <w:u w:val="single"/>
        </w:rPr>
        <w:t xml:space="preserve"> the SSC’s best </w:t>
      </w:r>
      <w:r w:rsidRPr="009617FD">
        <w:rPr>
          <w:b/>
          <w:bCs/>
          <w:highlight w:val="yellow"/>
          <w:u w:val="single"/>
        </w:rPr>
        <w:t>practices</w:t>
      </w:r>
      <w:r w:rsidRPr="003F190A">
        <w:rPr>
          <w:b/>
          <w:bCs/>
          <w:u w:val="single"/>
        </w:rPr>
        <w:t xml:space="preserve"> </w:t>
      </w:r>
      <w:proofErr w:type="gramStart"/>
      <w:r w:rsidRPr="003F190A">
        <w:rPr>
          <w:b/>
          <w:bCs/>
          <w:u w:val="single"/>
        </w:rPr>
        <w:t xml:space="preserve">in order </w:t>
      </w:r>
      <w:r w:rsidRPr="009617FD">
        <w:rPr>
          <w:b/>
          <w:bCs/>
          <w:highlight w:val="yellow"/>
          <w:u w:val="single"/>
        </w:rPr>
        <w:t>to</w:t>
      </w:r>
      <w:proofErr w:type="gramEnd"/>
      <w:r w:rsidRPr="009617FD">
        <w:rPr>
          <w:b/>
          <w:bCs/>
          <w:highlight w:val="yellow"/>
          <w:u w:val="single"/>
        </w:rPr>
        <w:t xml:space="preserve"> keep</w:t>
      </w:r>
      <w:r w:rsidRPr="003F190A">
        <w:rPr>
          <w:b/>
          <w:bCs/>
          <w:u w:val="single"/>
        </w:rPr>
        <w:t xml:space="preserve"> them strategically and operationally </w:t>
      </w:r>
      <w:r w:rsidRPr="009617FD">
        <w:rPr>
          <w:b/>
          <w:bCs/>
          <w:highlight w:val="yellow"/>
          <w:u w:val="single"/>
        </w:rPr>
        <w:t>aligned with</w:t>
      </w:r>
      <w:r w:rsidRPr="003F190A">
        <w:rPr>
          <w:b/>
          <w:bCs/>
          <w:u w:val="single"/>
        </w:rPr>
        <w:t xml:space="preserve"> </w:t>
      </w:r>
      <w:r w:rsidRPr="009617FD">
        <w:rPr>
          <w:b/>
          <w:bCs/>
          <w:highlight w:val="yellow"/>
          <w:u w:val="single"/>
        </w:rPr>
        <w:t>responsible</w:t>
      </w:r>
      <w:r w:rsidRPr="003F190A">
        <w:rPr>
          <w:b/>
          <w:bCs/>
          <w:u w:val="single"/>
        </w:rPr>
        <w:t xml:space="preserve"> space </w:t>
      </w:r>
      <w:r w:rsidRPr="009617FD">
        <w:rPr>
          <w:b/>
          <w:bCs/>
          <w:highlight w:val="yellow"/>
          <w:u w:val="single"/>
        </w:rPr>
        <w:t>operations</w:t>
      </w:r>
      <w:r w:rsidRPr="003F190A">
        <w:rPr>
          <w:b/>
          <w:bCs/>
          <w:u w:val="single"/>
        </w:rPr>
        <w:t xml:space="preserve"> </w:t>
      </w:r>
      <w:r w:rsidRPr="009617FD">
        <w:rPr>
          <w:b/>
          <w:bCs/>
          <w:highlight w:val="yellow"/>
          <w:u w:val="single"/>
        </w:rPr>
        <w:t>and</w:t>
      </w:r>
      <w:r w:rsidRPr="003F190A">
        <w:rPr>
          <w:b/>
          <w:bCs/>
          <w:u w:val="single"/>
        </w:rPr>
        <w:t xml:space="preserve"> the evolving </w:t>
      </w:r>
      <w:r w:rsidRPr="009617FD">
        <w:rPr>
          <w:b/>
          <w:bCs/>
          <w:highlight w:val="yellow"/>
          <w:u w:val="single"/>
        </w:rPr>
        <w:t>understanding of the orbital debris environment</w:t>
      </w:r>
      <w:r w:rsidRPr="003F190A">
        <w:rPr>
          <w:b/>
          <w:bCs/>
          <w:u w:val="single"/>
        </w:rPr>
        <w:t>, to address gaps in space governance, and promote better spacecraft design, operations, and disposal practices associated with long-term space operations sustainability.</w:t>
      </w:r>
      <w:r w:rsidRPr="002471BC">
        <w:rPr>
          <w:sz w:val="8"/>
        </w:rPr>
        <w:t xml:space="preserve"> Participation in the SSC is open to all space operators -- including governmental or intergovernmental entities -- space industry associations, and industry stakeholders.</w:t>
      </w:r>
    </w:p>
    <w:p w14:paraId="6CB3F4F8" w14:textId="0B35D56F" w:rsidR="009617FD" w:rsidRDefault="009617FD" w:rsidP="009617FD">
      <w:pPr>
        <w:pStyle w:val="Heading2"/>
      </w:pPr>
      <w:r>
        <w:t>Case</w:t>
      </w:r>
    </w:p>
    <w:p w14:paraId="2B49C989" w14:textId="33DAFDA1" w:rsidR="005A6EAD" w:rsidRDefault="005A6EAD" w:rsidP="005A6EAD">
      <w:pPr>
        <w:pStyle w:val="Heading3"/>
      </w:pPr>
      <w:r>
        <w:t>Overview</w:t>
      </w:r>
    </w:p>
    <w:p w14:paraId="3CF62EA7" w14:textId="77777777" w:rsidR="005A6EAD" w:rsidRDefault="005A6EAD" w:rsidP="005A6EAD">
      <w:pPr>
        <w:rPr>
          <w:rFonts w:ascii="Arial" w:hAnsi="Arial" w:cs="Arial"/>
          <w:color w:val="222222"/>
          <w:sz w:val="20"/>
          <w:szCs w:val="20"/>
          <w:shd w:val="clear" w:color="auto" w:fill="FFFFFF"/>
        </w:rPr>
      </w:pPr>
      <w:r>
        <w:rPr>
          <w:rFonts w:eastAsiaTheme="majorEastAsia" w:cstheme="majorBidi"/>
          <w:b/>
          <w:bCs/>
          <w:sz w:val="26"/>
          <w:szCs w:val="26"/>
        </w:rPr>
        <w:t>No solvency - c</w:t>
      </w:r>
      <w:r w:rsidRPr="006671E7">
        <w:rPr>
          <w:rFonts w:eastAsiaTheme="majorEastAsia" w:cstheme="majorBidi"/>
          <w:b/>
          <w:bCs/>
          <w:sz w:val="26"/>
          <w:szCs w:val="26"/>
        </w:rPr>
        <w:t xml:space="preserve">ircumvention </w:t>
      </w:r>
      <w:r>
        <w:rPr>
          <w:rFonts w:eastAsiaTheme="majorEastAsia" w:cstheme="majorBidi"/>
          <w:b/>
          <w:bCs/>
          <w:sz w:val="26"/>
          <w:szCs w:val="26"/>
        </w:rPr>
        <w:t>moots solvency,</w:t>
      </w:r>
      <w:r w:rsidRPr="006671E7">
        <w:rPr>
          <w:rFonts w:eastAsiaTheme="majorEastAsia" w:cstheme="majorBidi"/>
          <w:b/>
          <w:bCs/>
          <w:sz w:val="26"/>
          <w:szCs w:val="26"/>
        </w:rPr>
        <w:t xml:space="preserve"> but </w:t>
      </w:r>
      <w:proofErr w:type="gramStart"/>
      <w:r w:rsidRPr="006671E7">
        <w:rPr>
          <w:rFonts w:eastAsiaTheme="majorEastAsia" w:cstheme="majorBidi"/>
          <w:b/>
          <w:bCs/>
          <w:sz w:val="26"/>
          <w:szCs w:val="26"/>
        </w:rPr>
        <w:t>Xi</w:t>
      </w:r>
      <w:proofErr w:type="gramEnd"/>
      <w:r w:rsidRPr="006671E7">
        <w:rPr>
          <w:rFonts w:eastAsiaTheme="majorEastAsia" w:cstheme="majorBidi"/>
          <w:b/>
          <w:bCs/>
          <w:sz w:val="26"/>
          <w:szCs w:val="26"/>
        </w:rPr>
        <w:t xml:space="preserve"> still backl</w:t>
      </w:r>
      <w:r>
        <w:rPr>
          <w:rFonts w:eastAsiaTheme="majorEastAsia" w:cstheme="majorBidi"/>
          <w:b/>
          <w:bCs/>
          <w:sz w:val="26"/>
          <w:szCs w:val="26"/>
        </w:rPr>
        <w:t>a</w:t>
      </w:r>
      <w:r w:rsidRPr="006671E7">
        <w:rPr>
          <w:rFonts w:eastAsiaTheme="majorEastAsia" w:cstheme="majorBidi"/>
          <w:b/>
          <w:bCs/>
          <w:sz w:val="26"/>
          <w:szCs w:val="26"/>
        </w:rPr>
        <w:t xml:space="preserve">shes </w:t>
      </w:r>
      <w:r>
        <w:rPr>
          <w:rFonts w:eastAsiaTheme="majorEastAsia" w:cstheme="majorBidi"/>
          <w:b/>
          <w:bCs/>
          <w:sz w:val="26"/>
          <w:szCs w:val="26"/>
        </w:rPr>
        <w:t xml:space="preserve">– </w:t>
      </w:r>
      <w:proofErr w:type="spellStart"/>
      <w:r>
        <w:rPr>
          <w:rFonts w:eastAsiaTheme="majorEastAsia" w:cstheme="majorBidi"/>
          <w:b/>
          <w:bCs/>
          <w:sz w:val="26"/>
          <w:szCs w:val="26"/>
        </w:rPr>
        <w:t>Jakhu</w:t>
      </w:r>
      <w:proofErr w:type="spellEnd"/>
      <w:r>
        <w:rPr>
          <w:rFonts w:eastAsiaTheme="majorEastAsia" w:cstheme="majorBidi"/>
          <w:b/>
          <w:bCs/>
          <w:sz w:val="26"/>
          <w:szCs w:val="26"/>
        </w:rPr>
        <w:t xml:space="preserve"> and Pelton 17</w:t>
      </w:r>
      <w:r>
        <w:t xml:space="preserve"> </w:t>
      </w:r>
      <w:proofErr w:type="spellStart"/>
      <w:r w:rsidRPr="006671E7">
        <w:rPr>
          <w:rFonts w:ascii="Arial" w:hAnsi="Arial" w:cs="Arial"/>
          <w:color w:val="222222"/>
          <w:sz w:val="20"/>
          <w:szCs w:val="20"/>
          <w:shd w:val="clear" w:color="auto" w:fill="FFFFFF"/>
        </w:rPr>
        <w:t>Jakhu</w:t>
      </w:r>
      <w:proofErr w:type="spellEnd"/>
      <w:r w:rsidRPr="006671E7">
        <w:rPr>
          <w:rFonts w:ascii="Arial" w:hAnsi="Arial" w:cs="Arial"/>
          <w:color w:val="222222"/>
          <w:sz w:val="20"/>
          <w:szCs w:val="20"/>
          <w:shd w:val="clear" w:color="auto" w:fill="FFFFFF"/>
        </w:rPr>
        <w:t xml:space="preserve">, R. S., &amp; Pelton, J. N. (Eds.). </w:t>
      </w:r>
      <w:r w:rsidRPr="006103FA">
        <w:rPr>
          <w:rFonts w:ascii="Arial" w:hAnsi="Arial" w:cs="Arial"/>
          <w:color w:val="222222"/>
          <w:sz w:val="20"/>
          <w:szCs w:val="20"/>
          <w:shd w:val="clear" w:color="auto" w:fill="FFFFFF"/>
        </w:rPr>
        <w:t>(2017). </w:t>
      </w:r>
      <w:r w:rsidRPr="006103FA">
        <w:rPr>
          <w:rFonts w:ascii="Arial" w:hAnsi="Arial" w:cs="Arial"/>
          <w:i/>
          <w:iCs/>
          <w:color w:val="222222"/>
          <w:sz w:val="20"/>
          <w:szCs w:val="20"/>
          <w:shd w:val="clear" w:color="auto" w:fill="FFFFFF"/>
        </w:rPr>
        <w:t>Global Space Governance: an international study</w:t>
      </w:r>
      <w:r w:rsidRPr="006103FA">
        <w:rPr>
          <w:rFonts w:ascii="Arial" w:hAnsi="Arial" w:cs="Arial"/>
          <w:color w:val="222222"/>
          <w:sz w:val="20"/>
          <w:szCs w:val="20"/>
          <w:shd w:val="clear" w:color="auto" w:fill="FFFFFF"/>
        </w:rPr>
        <w:t xml:space="preserve">. Springer International Publishing. </w:t>
      </w:r>
      <w:proofErr w:type="spellStart"/>
      <w:r w:rsidRPr="006103FA">
        <w:rPr>
          <w:rFonts w:ascii="Arial" w:hAnsi="Arial" w:cs="Arial"/>
          <w:color w:val="222222"/>
          <w:sz w:val="20"/>
          <w:szCs w:val="20"/>
          <w:shd w:val="clear" w:color="auto" w:fill="FFFFFF"/>
        </w:rPr>
        <w:t>pg</w:t>
      </w:r>
      <w:proofErr w:type="spellEnd"/>
      <w:r w:rsidRPr="006103FA">
        <w:rPr>
          <w:rFonts w:ascii="Arial" w:hAnsi="Arial" w:cs="Arial"/>
          <w:color w:val="222222"/>
          <w:sz w:val="20"/>
          <w:szCs w:val="20"/>
          <w:shd w:val="clear" w:color="auto" w:fill="FFFFFF"/>
        </w:rPr>
        <w:t xml:space="preserve"> 1</w:t>
      </w:r>
      <w:r>
        <w:rPr>
          <w:rFonts w:ascii="Arial" w:hAnsi="Arial" w:cs="Arial"/>
          <w:color w:val="222222"/>
          <w:sz w:val="20"/>
          <w:szCs w:val="20"/>
          <w:shd w:val="clear" w:color="auto" w:fill="FFFFFF"/>
        </w:rPr>
        <w:t>29-132</w:t>
      </w:r>
    </w:p>
    <w:p w14:paraId="7340C774" w14:textId="031890CC" w:rsidR="005A6EAD" w:rsidRPr="005A6EAD" w:rsidRDefault="005A6EAD" w:rsidP="005A6EAD">
      <w:pPr>
        <w:pStyle w:val="NormalWeb"/>
        <w:rPr>
          <w:b/>
          <w:bCs/>
          <w:szCs w:val="22"/>
          <w:u w:val="single"/>
        </w:rPr>
      </w:pPr>
      <w:r w:rsidRPr="00304D24">
        <w:rPr>
          <w:sz w:val="8"/>
          <w:szCs w:val="22"/>
        </w:rPr>
        <w:t xml:space="preserve">The paramount issue </w:t>
      </w:r>
      <w:proofErr w:type="gramStart"/>
      <w:r w:rsidRPr="00304D24">
        <w:rPr>
          <w:sz w:val="8"/>
          <w:szCs w:val="22"/>
        </w:rPr>
        <w:t>in regard to</w:t>
      </w:r>
      <w:proofErr w:type="gramEnd"/>
      <w:r w:rsidRPr="00304D24">
        <w:rPr>
          <w:sz w:val="8"/>
          <w:szCs w:val="22"/>
        </w:rPr>
        <w:t xml:space="preserve"> the adequacy of the current governance system for commercial space activities lies at the nexus of international space law and the national laws and regulations that implement international rights and obligations. </w:t>
      </w:r>
      <w:r w:rsidRPr="00304D24">
        <w:rPr>
          <w:b/>
          <w:bCs/>
          <w:szCs w:val="22"/>
          <w:u w:val="single"/>
        </w:rPr>
        <w:t>International space laws were developed in the 1960s and early 1970s</w:t>
      </w:r>
      <w:r w:rsidRPr="00304D24">
        <w:rPr>
          <w:sz w:val="8"/>
          <w:szCs w:val="22"/>
        </w:rPr>
        <w:t xml:space="preserve">, </w:t>
      </w:r>
      <w:r w:rsidRPr="00304D24">
        <w:rPr>
          <w:b/>
          <w:bCs/>
          <w:szCs w:val="22"/>
          <w:u w:val="single"/>
        </w:rPr>
        <w:t>in a bi-</w:t>
      </w:r>
      <w:proofErr w:type="gramStart"/>
      <w:r w:rsidRPr="00304D24">
        <w:rPr>
          <w:b/>
          <w:bCs/>
          <w:szCs w:val="22"/>
          <w:u w:val="single"/>
        </w:rPr>
        <w:t>polar  world</w:t>
      </w:r>
      <w:proofErr w:type="gramEnd"/>
      <w:r w:rsidRPr="00304D24">
        <w:rPr>
          <w:sz w:val="8"/>
          <w:szCs w:val="22"/>
        </w:rPr>
        <w:t xml:space="preserve"> </w:t>
      </w:r>
      <w:r w:rsidRPr="00304D24">
        <w:rPr>
          <w:b/>
          <w:bCs/>
          <w:szCs w:val="22"/>
          <w:u w:val="single"/>
        </w:rPr>
        <w:t>dominated by Cold War concerns</w:t>
      </w:r>
      <w:r w:rsidRPr="00304D24">
        <w:rPr>
          <w:sz w:val="8"/>
          <w:szCs w:val="22"/>
        </w:rPr>
        <w:t xml:space="preserve"> and characterized by much less commercial space activity. </w:t>
      </w:r>
      <w:r w:rsidRPr="00304D24">
        <w:rPr>
          <w:b/>
          <w:bCs/>
          <w:szCs w:val="22"/>
          <w:u w:val="single"/>
        </w:rPr>
        <w:t>The result was a broad, amorphous body of laws that are nowadays somewhat outdated, particularly given the proliferation of trans-national, commercial activities</w:t>
      </w:r>
      <w:r w:rsidRPr="00304D24">
        <w:rPr>
          <w:sz w:val="8"/>
          <w:szCs w:val="22"/>
        </w:rPr>
        <w:t xml:space="preserve"> and an evolving global market for space-based and space-related products and services. The issue is how to reconcile State legislation and regulations across borders to create interoperability and compatibility in what is an inherently international activity.  </w:t>
      </w:r>
      <w:r w:rsidRPr="00304D24">
        <w:rPr>
          <w:b/>
          <w:bCs/>
          <w:szCs w:val="22"/>
          <w:u w:val="single"/>
        </w:rPr>
        <w:t>Internationally, there has been somewhat of a cessation of lawmaking</w:t>
      </w:r>
      <w:r w:rsidRPr="00304D24">
        <w:rPr>
          <w:sz w:val="8"/>
          <w:szCs w:val="22"/>
        </w:rPr>
        <w:t xml:space="preserve">. This is par- </w:t>
      </w:r>
      <w:proofErr w:type="spellStart"/>
      <w:r w:rsidRPr="00304D24">
        <w:rPr>
          <w:sz w:val="8"/>
          <w:szCs w:val="22"/>
        </w:rPr>
        <w:t>tially</w:t>
      </w:r>
      <w:proofErr w:type="spellEnd"/>
      <w:r w:rsidRPr="00304D24">
        <w:rPr>
          <w:sz w:val="8"/>
          <w:szCs w:val="22"/>
        </w:rPr>
        <w:t xml:space="preserve"> attributable to the inability of the Legal Subcommittee of the UNCOPUOS to advance and make relevant the basic principles of public international law articulated in the space treaties with commercial space activities of the 21st century. Without further development of the public international space law, States can only resort to nebulous principles when implementing international obligations. Often, the result is regulation that impedes and confuses activities rather than facilitating them.  Specifically, let us consider the following gaps in the current governance system. </w:t>
      </w:r>
      <w:proofErr w:type="gramStart"/>
      <w:r w:rsidRPr="00304D24">
        <w:rPr>
          <w:sz w:val="8"/>
          <w:szCs w:val="22"/>
        </w:rPr>
        <w:t>With regard to</w:t>
      </w:r>
      <w:proofErr w:type="gramEnd"/>
      <w:r w:rsidRPr="00304D24">
        <w:rPr>
          <w:sz w:val="8"/>
          <w:szCs w:val="22"/>
        </w:rPr>
        <w:t xml:space="preserve"> registration, the Registration Convention requires registration only when “a space object is launched into Earth orbit or beyond” [Registration Convention, art. II]. As suborbital flights are not intended to, and never actually enter, Earth orbit, they are, strictly speaking, exempt from the registration require- </w:t>
      </w:r>
      <w:proofErr w:type="spellStart"/>
      <w:r w:rsidRPr="00304D24">
        <w:rPr>
          <w:sz w:val="8"/>
          <w:szCs w:val="22"/>
        </w:rPr>
        <w:t>ments</w:t>
      </w:r>
      <w:proofErr w:type="spellEnd"/>
      <w:r w:rsidRPr="00304D24">
        <w:rPr>
          <w:sz w:val="8"/>
          <w:szCs w:val="22"/>
        </w:rPr>
        <w:t xml:space="preserve"> [Gerhard, </w:t>
      </w:r>
      <w:r w:rsidRPr="00304D24">
        <w:rPr>
          <w:color w:val="0000F9"/>
          <w:sz w:val="8"/>
          <w:szCs w:val="22"/>
        </w:rPr>
        <w:t>2011</w:t>
      </w:r>
      <w:r w:rsidRPr="00304D24">
        <w:rPr>
          <w:sz w:val="8"/>
          <w:szCs w:val="22"/>
        </w:rPr>
        <w:t xml:space="preserve">, p. 290]. This could cause a gap in the existing space law treaty regime whereby a significant proportion of space objects would be exempt from the international registration requirement. As the retention of jurisdiction and control over a space object is, under international law, directly tied to the object’s entry on a national registry, this registration gap also potentially creates a significant issue </w:t>
      </w:r>
      <w:proofErr w:type="gramStart"/>
      <w:r w:rsidRPr="00304D24">
        <w:rPr>
          <w:sz w:val="8"/>
          <w:szCs w:val="22"/>
        </w:rPr>
        <w:t>with regard to</w:t>
      </w:r>
      <w:proofErr w:type="gramEnd"/>
      <w:r w:rsidRPr="00304D24">
        <w:rPr>
          <w:sz w:val="8"/>
          <w:szCs w:val="22"/>
        </w:rPr>
        <w:t xml:space="preserve"> the basis upon which a State may exercise jurisdiction and con- </w:t>
      </w:r>
      <w:proofErr w:type="spellStart"/>
      <w:r w:rsidRPr="00304D24">
        <w:rPr>
          <w:sz w:val="8"/>
          <w:szCs w:val="22"/>
        </w:rPr>
        <w:t>trol</w:t>
      </w:r>
      <w:proofErr w:type="spellEnd"/>
      <w:r w:rsidRPr="00304D24">
        <w:rPr>
          <w:sz w:val="8"/>
          <w:szCs w:val="22"/>
        </w:rPr>
        <w:t xml:space="preserve"> over such objects [Outer Space Treaty, art. VIII].  Secondly, </w:t>
      </w:r>
      <w:r w:rsidRPr="00304D24">
        <w:rPr>
          <w:b/>
          <w:bCs/>
          <w:szCs w:val="22"/>
          <w:highlight w:val="yellow"/>
          <w:u w:val="single"/>
        </w:rPr>
        <w:t xml:space="preserve">the patchwork of national regulations </w:t>
      </w:r>
      <w:r w:rsidRPr="00304D24">
        <w:rPr>
          <w:b/>
          <w:bCs/>
          <w:szCs w:val="22"/>
          <w:u w:val="single"/>
        </w:rPr>
        <w:t xml:space="preserve">is beginning to </w:t>
      </w:r>
      <w:r w:rsidRPr="00304D24">
        <w:rPr>
          <w:b/>
          <w:bCs/>
          <w:szCs w:val="22"/>
          <w:highlight w:val="yellow"/>
          <w:u w:val="single"/>
        </w:rPr>
        <w:t xml:space="preserve">cause critical problems and induce </w:t>
      </w:r>
      <w:r w:rsidRPr="00304D24">
        <w:rPr>
          <w:b/>
          <w:bCs/>
          <w:szCs w:val="22"/>
          <w:u w:val="single"/>
        </w:rPr>
        <w:t>so-called “</w:t>
      </w:r>
      <w:r w:rsidRPr="00304D24">
        <w:rPr>
          <w:b/>
          <w:bCs/>
          <w:szCs w:val="22"/>
          <w:highlight w:val="yellow"/>
          <w:u w:val="single"/>
        </w:rPr>
        <w:t>forum shopping</w:t>
      </w:r>
      <w:r w:rsidRPr="00304D24">
        <w:rPr>
          <w:sz w:val="8"/>
          <w:szCs w:val="22"/>
        </w:rPr>
        <w:t xml:space="preserve">.” For example, </w:t>
      </w:r>
      <w:r w:rsidRPr="00304D24">
        <w:rPr>
          <w:b/>
          <w:bCs/>
          <w:szCs w:val="22"/>
          <w:highlight w:val="yellow"/>
          <w:u w:val="single"/>
        </w:rPr>
        <w:t>when Bigelow Aerospace sought permission to launch its Genesis I and II orbital habitats, it was turned away by every entity in the United States that issues licenses</w:t>
      </w:r>
      <w:r w:rsidRPr="00304D24">
        <w:rPr>
          <w:sz w:val="8"/>
          <w:szCs w:val="22"/>
          <w:highlight w:val="yellow"/>
        </w:rPr>
        <w:t xml:space="preserve"> </w:t>
      </w:r>
      <w:r w:rsidRPr="00304D24">
        <w:rPr>
          <w:sz w:val="8"/>
          <w:szCs w:val="22"/>
        </w:rPr>
        <w:t xml:space="preserve">for outer space activities. The problem was one of an inadequate </w:t>
      </w:r>
      <w:proofErr w:type="gramStart"/>
      <w:r w:rsidRPr="00304D24">
        <w:rPr>
          <w:sz w:val="8"/>
          <w:szCs w:val="22"/>
        </w:rPr>
        <w:t>implementation</w:t>
      </w:r>
      <w:proofErr w:type="gramEnd"/>
      <w:r w:rsidRPr="00304D24">
        <w:rPr>
          <w:sz w:val="8"/>
          <w:szCs w:val="22"/>
        </w:rPr>
        <w:t xml:space="preserve"> of Article VI of the Outer Space Treaty. U. S. law allows for launch and re-entry licenses to be issued by the FAA, a telecommunications license to be issued by the FCC, and a remote sensing license to be issued by NOAA. Because Bigelow’s proposed </w:t>
      </w:r>
      <w:proofErr w:type="spellStart"/>
      <w:r w:rsidRPr="00304D24">
        <w:rPr>
          <w:sz w:val="8"/>
          <w:szCs w:val="22"/>
        </w:rPr>
        <w:t>activi</w:t>
      </w:r>
      <w:proofErr w:type="spellEnd"/>
      <w:r w:rsidRPr="00304D24">
        <w:rPr>
          <w:sz w:val="8"/>
          <w:szCs w:val="22"/>
        </w:rPr>
        <w:t xml:space="preserve">- ties fell outside of those spheres, none of those entities </w:t>
      </w:r>
      <w:proofErr w:type="gramStart"/>
      <w:r w:rsidRPr="00304D24">
        <w:rPr>
          <w:sz w:val="8"/>
          <w:szCs w:val="22"/>
        </w:rPr>
        <w:t>was capable of issuing</w:t>
      </w:r>
      <w:proofErr w:type="gramEnd"/>
      <w:r w:rsidRPr="00304D24">
        <w:rPr>
          <w:sz w:val="8"/>
          <w:szCs w:val="22"/>
        </w:rPr>
        <w:t xml:space="preserve"> a license. </w:t>
      </w:r>
      <w:r w:rsidRPr="00304D24">
        <w:rPr>
          <w:b/>
          <w:bCs/>
          <w:szCs w:val="22"/>
          <w:highlight w:val="yellow"/>
          <w:u w:val="single"/>
        </w:rPr>
        <w:t>Bigelow’s only alternative was to approach Russia, which would consider launching its payloads as a purely commercial endeavor</w:t>
      </w:r>
      <w:r w:rsidRPr="00304D24">
        <w:rPr>
          <w:sz w:val="8"/>
          <w:szCs w:val="22"/>
          <w:highlight w:val="yellow"/>
        </w:rPr>
        <w:t xml:space="preserve"> </w:t>
      </w:r>
      <w:r w:rsidRPr="00304D24">
        <w:rPr>
          <w:sz w:val="8"/>
          <w:szCs w:val="22"/>
        </w:rPr>
        <w:t xml:space="preserve">and, thus, would not be inclined to insist on any specific licensing requirement other than mitigating the potential third party damage. Subsequently, Bigelow was able to build an inflatable habitat to be tested on the International Space Station under the auspices of NASA. This inconsistency of domestic regulations has also led to problems, such as “paper satellites,” as addressed in Chapter </w:t>
      </w:r>
      <w:r w:rsidRPr="00304D24">
        <w:rPr>
          <w:color w:val="0000F9"/>
          <w:sz w:val="8"/>
          <w:szCs w:val="22"/>
        </w:rPr>
        <w:t>6</w:t>
      </w:r>
      <w:r w:rsidRPr="00304D24">
        <w:rPr>
          <w:sz w:val="8"/>
          <w:szCs w:val="22"/>
        </w:rPr>
        <w:t xml:space="preserve">. </w:t>
      </w:r>
      <w:r w:rsidRPr="00304D24">
        <w:rPr>
          <w:b/>
          <w:bCs/>
          <w:szCs w:val="22"/>
          <w:u w:val="single"/>
        </w:rPr>
        <w:t>There is currently, as a generalized matter, tension being created in international space law due to the inability of the Legal Subcommittee of the UNCOPUOS, the Committee itself, and ultimately the United Nations, to successfully advance the basic principles of public international law as articulated in the space treaties in such way that is responsive to the demands and interests of space activities in the 21st century.</w:t>
      </w:r>
      <w:r w:rsidRPr="00304D24">
        <w:rPr>
          <w:sz w:val="8"/>
          <w:szCs w:val="22"/>
        </w:rPr>
        <w:t xml:space="preserve"> As a result, we are seeing a proliferation of national laws that are endeavoring to implement nebulous and amorphous principles. As mentioned, </w:t>
      </w:r>
      <w:r w:rsidRPr="00304D24">
        <w:rPr>
          <w:b/>
          <w:bCs/>
          <w:szCs w:val="22"/>
          <w:u w:val="single"/>
        </w:rPr>
        <w:t>this can often result in regulation that impedes and confuses space activity rather than facilitating it.</w:t>
      </w:r>
      <w:r w:rsidRPr="00304D24">
        <w:rPr>
          <w:sz w:val="8"/>
          <w:szCs w:val="22"/>
        </w:rPr>
        <w:t xml:space="preserve"> National concern about international liability has often led to delay, uncertainty, and confusion. This can result in efforts to shop for States that provide the best provisions related to taxation, liability, and the licensing of launches that are not tied down by strict provisions related to orbital debris or environmental protections.  To rectify this problem, the United States has developed what it calls an “enhanced payload review,” where the FAA, in conducting its normal payload review for a launch license, coordinates with other government agencies to vet pro- posed activities. The applicant, in turn, provides additional information and prom- </w:t>
      </w:r>
      <w:proofErr w:type="spellStart"/>
      <w:r w:rsidRPr="00304D24">
        <w:rPr>
          <w:sz w:val="8"/>
          <w:szCs w:val="22"/>
        </w:rPr>
        <w:t>ises</w:t>
      </w:r>
      <w:proofErr w:type="spellEnd"/>
      <w:r w:rsidRPr="00304D24">
        <w:rPr>
          <w:sz w:val="8"/>
          <w:szCs w:val="22"/>
        </w:rPr>
        <w:t xml:space="preserve"> to update such information, thereby allowing authorization and continuous supervision. The FAA then issues a license if </w:t>
      </w:r>
      <w:proofErr w:type="gramStart"/>
      <w:r w:rsidRPr="00304D24">
        <w:rPr>
          <w:sz w:val="8"/>
          <w:szCs w:val="22"/>
        </w:rPr>
        <w:t>all of</w:t>
      </w:r>
      <w:proofErr w:type="gramEnd"/>
      <w:r w:rsidRPr="00304D24">
        <w:rPr>
          <w:sz w:val="8"/>
          <w:szCs w:val="22"/>
        </w:rPr>
        <w:t xml:space="preserve"> the concerned agencies deter- mine that it is appropriate under the circumstances. In 2016, this process was employed to issue a license to Moon Express for the launch of a commercial rover to the Moon. </w:t>
      </w:r>
      <w:r w:rsidRPr="00304D24">
        <w:rPr>
          <w:b/>
          <w:bCs/>
          <w:szCs w:val="22"/>
          <w:highlight w:val="yellow"/>
          <w:u w:val="single"/>
        </w:rPr>
        <w:t>This problem of inconsistent rules is likely to become a bigger issue as technologies</w:t>
      </w:r>
      <w:r w:rsidRPr="00304D24">
        <w:rPr>
          <w:b/>
          <w:bCs/>
          <w:szCs w:val="22"/>
          <w:u w:val="single"/>
        </w:rPr>
        <w:t xml:space="preserve"> and business plans continue to </w:t>
      </w:r>
      <w:r w:rsidRPr="00304D24">
        <w:rPr>
          <w:b/>
          <w:bCs/>
          <w:szCs w:val="22"/>
          <w:highlight w:val="yellow"/>
          <w:u w:val="single"/>
        </w:rPr>
        <w:t>evolve</w:t>
      </w:r>
      <w:r w:rsidRPr="00304D24">
        <w:rPr>
          <w:b/>
          <w:bCs/>
          <w:szCs w:val="22"/>
          <w:u w:val="single"/>
        </w:rPr>
        <w:t xml:space="preserve">. Given the current state of development of space transportation, effective national regulations, which can foster both the development of the sector without undue hindrance and, simultaneously, public trust, are critical for the functioning of this industry.  </w:t>
      </w:r>
      <w:r w:rsidRPr="00304D24">
        <w:rPr>
          <w:sz w:val="8"/>
          <w:szCs w:val="22"/>
        </w:rPr>
        <w:t>Although the lack of development of international law has rendered a nebulous and amorphous regime, leaving States without clear direction for implementation, the development of new international space law that might hinder and complicate activities is equally an issue of concern. Take, for instance, the UNIDROIT Space Assets Protocol. Although the protocol is a well-intentioned addition to private inter- national law that attempted to establish a new legal regime for the reconciliation of security interests, its effect was to add another layer onto national laws. There have been concerns as to whether this protocol has led to overlap, duplications and, in some areas, possible obscuring of established principles.</w:t>
      </w:r>
      <w:r w:rsidRPr="00304D24">
        <w:rPr>
          <w:b/>
          <w:bCs/>
          <w:szCs w:val="22"/>
          <w:u w:val="single"/>
        </w:rPr>
        <w:t xml:space="preserve"> </w:t>
      </w:r>
      <w:r w:rsidRPr="00304D24">
        <w:rPr>
          <w:sz w:val="8"/>
          <w:szCs w:val="22"/>
        </w:rPr>
        <w:t xml:space="preserve">It is important to note that, in the short term, “[m]any of the currently planned space tourism projects will operate from one and the same territory. </w:t>
      </w:r>
      <w:proofErr w:type="gramStart"/>
      <w:r w:rsidRPr="00304D24">
        <w:rPr>
          <w:sz w:val="8"/>
          <w:szCs w:val="22"/>
        </w:rPr>
        <w:t>As long as</w:t>
      </w:r>
      <w:proofErr w:type="gramEnd"/>
      <w:r w:rsidRPr="00304D24">
        <w:rPr>
          <w:sz w:val="8"/>
          <w:szCs w:val="22"/>
        </w:rPr>
        <w:t xml:space="preserve"> the intended vehicles will ‘take off’ and ‘land’ in that territory, the likelihood of cross- border damage is limited, and in principle that State’s national law will apply, whether it concerns orbital or suborbital flight” [Masson-Zwaan &amp; Freeland, </w:t>
      </w:r>
      <w:r w:rsidRPr="00304D24">
        <w:rPr>
          <w:color w:val="0000F9"/>
          <w:sz w:val="8"/>
          <w:szCs w:val="22"/>
        </w:rPr>
        <w:t>2010</w:t>
      </w:r>
      <w:r w:rsidRPr="00304D24">
        <w:rPr>
          <w:sz w:val="8"/>
          <w:szCs w:val="22"/>
        </w:rPr>
        <w:t xml:space="preserve">, p. 1,600]. Although there is a plethora of suborbital travel endeavors planned, </w:t>
      </w:r>
      <w:proofErr w:type="gramStart"/>
      <w:r w:rsidRPr="00304D24">
        <w:rPr>
          <w:sz w:val="8"/>
          <w:szCs w:val="22"/>
        </w:rPr>
        <w:t xml:space="preserve">none </w:t>
      </w:r>
      <w:r w:rsidRPr="00304D24">
        <w:rPr>
          <w:b/>
          <w:bCs/>
          <w:szCs w:val="22"/>
          <w:u w:val="single"/>
        </w:rPr>
        <w:t xml:space="preserve"> </w:t>
      </w:r>
      <w:r w:rsidRPr="00304D24">
        <w:rPr>
          <w:sz w:val="8"/>
          <w:szCs w:val="22"/>
        </w:rPr>
        <w:t>of</w:t>
      </w:r>
      <w:proofErr w:type="gramEnd"/>
      <w:r w:rsidRPr="00304D24">
        <w:rPr>
          <w:sz w:val="8"/>
          <w:szCs w:val="22"/>
        </w:rPr>
        <w:t xml:space="preserve"> those that have significantly progressed in their development are prepared to serve as point-to-point transportation between two States. Thus, for the time being, these activities are more likely to be governed by national laws rather than the bilat- </w:t>
      </w:r>
      <w:proofErr w:type="spellStart"/>
      <w:r w:rsidRPr="00304D24">
        <w:rPr>
          <w:sz w:val="8"/>
          <w:szCs w:val="22"/>
        </w:rPr>
        <w:t>eral</w:t>
      </w:r>
      <w:proofErr w:type="spellEnd"/>
      <w:r w:rsidRPr="00304D24">
        <w:rPr>
          <w:sz w:val="8"/>
          <w:szCs w:val="22"/>
        </w:rPr>
        <w:t xml:space="preserve"> or multilateral agreements, acknowledging, of course, that these activities must be performed in conformity with the governing treaty law and customary interna- </w:t>
      </w:r>
      <w:proofErr w:type="spellStart"/>
      <w:r w:rsidRPr="00304D24">
        <w:rPr>
          <w:sz w:val="8"/>
          <w:szCs w:val="22"/>
        </w:rPr>
        <w:t>tional</w:t>
      </w:r>
      <w:proofErr w:type="spellEnd"/>
      <w:r w:rsidRPr="00304D24">
        <w:rPr>
          <w:sz w:val="8"/>
          <w:szCs w:val="22"/>
        </w:rPr>
        <w:t xml:space="preserve"> law. The questions of legal liability will rise in prominence and complexity as we move closer to cross-border space transportation. The necessity for a liability regime that can both promote the growth of the space industry and adequately pro- </w:t>
      </w:r>
      <w:proofErr w:type="spellStart"/>
      <w:r w:rsidRPr="00304D24">
        <w:rPr>
          <w:sz w:val="8"/>
          <w:szCs w:val="22"/>
        </w:rPr>
        <w:t>tect</w:t>
      </w:r>
      <w:proofErr w:type="spellEnd"/>
      <w:r w:rsidRPr="00304D24">
        <w:rPr>
          <w:sz w:val="8"/>
          <w:szCs w:val="22"/>
        </w:rPr>
        <w:t xml:space="preserve"> consumers cannot be overestimated. Although regulations may only govern the activities </w:t>
      </w:r>
      <w:proofErr w:type="gramStart"/>
      <w:r w:rsidRPr="00304D24">
        <w:rPr>
          <w:sz w:val="8"/>
          <w:szCs w:val="22"/>
        </w:rPr>
        <w:t>with regard to</w:t>
      </w:r>
      <w:proofErr w:type="gramEnd"/>
      <w:r w:rsidRPr="00304D24">
        <w:rPr>
          <w:sz w:val="8"/>
          <w:szCs w:val="22"/>
        </w:rPr>
        <w:t xml:space="preserve"> a particular State, it is still necessary for such regulations to be carefully drafted and easily comparable to the regimes of other States. </w:t>
      </w:r>
      <w:r w:rsidRPr="00304D24">
        <w:rPr>
          <w:b/>
          <w:bCs/>
          <w:szCs w:val="22"/>
          <w:u w:val="single"/>
        </w:rPr>
        <w:t xml:space="preserve"> </w:t>
      </w:r>
      <w:r w:rsidRPr="00304D24">
        <w:rPr>
          <w:sz w:val="8"/>
          <w:szCs w:val="22"/>
        </w:rPr>
        <w:t xml:space="preserve">Wholly separate from the issue of reconciling international and national space laws, however, is the effect of national laws of general application to extraterritorial activity (export control, taxation, intellectual property, secured lending and finance, ownership, etc.). This is a relevant topic for governance since the impact on national activities, whether private or State-sponsored, can be profound. As space tourism and stratospheric activities in the </w:t>
      </w:r>
      <w:proofErr w:type="spellStart"/>
      <w:r w:rsidRPr="00304D24">
        <w:rPr>
          <w:sz w:val="8"/>
          <w:szCs w:val="22"/>
        </w:rPr>
        <w:t>protozone</w:t>
      </w:r>
      <w:proofErr w:type="spellEnd"/>
      <w:r w:rsidRPr="00304D24">
        <w:rPr>
          <w:sz w:val="8"/>
          <w:szCs w:val="22"/>
        </w:rPr>
        <w:t xml:space="preserve"> expand in future years, these </w:t>
      </w:r>
      <w:proofErr w:type="spellStart"/>
      <w:r w:rsidRPr="00304D24">
        <w:rPr>
          <w:sz w:val="8"/>
          <w:szCs w:val="22"/>
        </w:rPr>
        <w:t>extrater</w:t>
      </w:r>
      <w:proofErr w:type="spellEnd"/>
      <w:r w:rsidRPr="00304D24">
        <w:rPr>
          <w:sz w:val="8"/>
          <w:szCs w:val="22"/>
        </w:rPr>
        <w:t xml:space="preserve">- </w:t>
      </w:r>
      <w:proofErr w:type="spellStart"/>
      <w:r w:rsidRPr="00304D24">
        <w:rPr>
          <w:sz w:val="8"/>
          <w:szCs w:val="22"/>
        </w:rPr>
        <w:t>ritorial</w:t>
      </w:r>
      <w:proofErr w:type="spellEnd"/>
      <w:r w:rsidRPr="00304D24">
        <w:rPr>
          <w:sz w:val="8"/>
          <w:szCs w:val="22"/>
        </w:rPr>
        <w:t xml:space="preserve"> issues should also be considered. Already the issue of the European value added tax (VAT) has impacted the planning of where space tourism flights might be conducted from. </w:t>
      </w:r>
    </w:p>
    <w:p w14:paraId="477AAB40" w14:textId="1437D33A" w:rsidR="009617FD" w:rsidRDefault="009617FD" w:rsidP="009617FD">
      <w:pPr>
        <w:pStyle w:val="Heading3"/>
      </w:pPr>
      <w:r>
        <w:t xml:space="preserve">Debris </w:t>
      </w:r>
    </w:p>
    <w:p w14:paraId="23F0194C" w14:textId="474B2C52" w:rsidR="00247448" w:rsidRDefault="00247448" w:rsidP="00247448">
      <w:pPr>
        <w:pStyle w:val="Heading4"/>
        <w:rPr>
          <w:rFonts w:cs="Arial"/>
          <w:bCs w:val="0"/>
        </w:rPr>
      </w:pPr>
      <w:r>
        <w:rPr>
          <w:rFonts w:cs="Arial"/>
          <w:bCs w:val="0"/>
        </w:rPr>
        <w:t xml:space="preserve">1] </w:t>
      </w:r>
      <w:r>
        <w:rPr>
          <w:rFonts w:cs="Arial"/>
          <w:bCs w:val="0"/>
        </w:rPr>
        <w:t>Private companies are key to cleanup</w:t>
      </w:r>
    </w:p>
    <w:p w14:paraId="4D074C61" w14:textId="77777777" w:rsidR="00247448" w:rsidRPr="00D814A4" w:rsidRDefault="00247448" w:rsidP="00247448">
      <w:pPr>
        <w:rPr>
          <w:sz w:val="16"/>
          <w:szCs w:val="16"/>
        </w:rPr>
      </w:pPr>
      <w:r w:rsidRPr="00D814A4">
        <w:rPr>
          <w:rStyle w:val="Style13ptBold"/>
        </w:rPr>
        <w:t xml:space="preserve">Moore and </w:t>
      </w:r>
      <w:proofErr w:type="spellStart"/>
      <w:r w:rsidRPr="00D814A4">
        <w:rPr>
          <w:rStyle w:val="Style13ptBold"/>
        </w:rPr>
        <w:t>Burken</w:t>
      </w:r>
      <w:proofErr w:type="spellEnd"/>
      <w:r w:rsidRPr="00D814A4">
        <w:rPr>
          <w:rStyle w:val="Style13ptBold"/>
        </w:rPr>
        <w:t xml:space="preserve"> 21</w:t>
      </w:r>
      <w:r>
        <w:t xml:space="preserve">’ </w:t>
      </w:r>
      <w:r w:rsidRPr="00D814A4">
        <w:rPr>
          <w:sz w:val="16"/>
          <w:szCs w:val="16"/>
        </w:rPr>
        <w:t xml:space="preserve">– Adrian Moore and Rebecca van </w:t>
      </w:r>
      <w:proofErr w:type="spellStart"/>
      <w:r w:rsidRPr="00D814A4">
        <w:rPr>
          <w:sz w:val="16"/>
          <w:szCs w:val="16"/>
        </w:rPr>
        <w:t>Burken</w:t>
      </w:r>
      <w:proofErr w:type="spellEnd"/>
      <w:r w:rsidRPr="00D814A4">
        <w:rPr>
          <w:sz w:val="16"/>
          <w:szCs w:val="16"/>
        </w:rPr>
        <w:t xml:space="preserve">, Adrian Moore is vice president and Rebecca van </w:t>
      </w:r>
      <w:proofErr w:type="spellStart"/>
      <w:r w:rsidRPr="00D814A4">
        <w:rPr>
          <w:sz w:val="16"/>
          <w:szCs w:val="16"/>
        </w:rPr>
        <w:t>Burken</w:t>
      </w:r>
      <w:proofErr w:type="spellEnd"/>
      <w:r w:rsidRPr="00D814A4">
        <w:rPr>
          <w:sz w:val="16"/>
          <w:szCs w:val="16"/>
        </w:rPr>
        <w:t xml:space="preserve"> is a senior policy fellow at Reason Foundation, where they are authors of the report, “U.S. Space Traffic Management </w:t>
      </w:r>
      <w:proofErr w:type="gramStart"/>
      <w:r w:rsidRPr="00D814A4">
        <w:rPr>
          <w:sz w:val="16"/>
          <w:szCs w:val="16"/>
        </w:rPr>
        <w:t>And</w:t>
      </w:r>
      <w:proofErr w:type="gramEnd"/>
      <w:r w:rsidRPr="00D814A4">
        <w:rPr>
          <w:sz w:val="16"/>
          <w:szCs w:val="16"/>
        </w:rPr>
        <w:t xml:space="preserve"> Orbital Debris Policy.”, “It's time for US to get serious about cleaning up space junk”, The Hill, July 27</w:t>
      </w:r>
      <w:r w:rsidRPr="00D814A4">
        <w:rPr>
          <w:sz w:val="16"/>
          <w:szCs w:val="16"/>
          <w:vertAlign w:val="superscript"/>
        </w:rPr>
        <w:t>th</w:t>
      </w:r>
      <w:r w:rsidRPr="00D814A4">
        <w:rPr>
          <w:sz w:val="16"/>
          <w:szCs w:val="16"/>
        </w:rPr>
        <w:t>, 2021, [https://thehill.com/opinion/technology/564945-its-time-for-us-to-get-serious-about-cleaning-up-space-junk] Accessed 12/14/21 AHS//AP</w:t>
      </w:r>
    </w:p>
    <w:p w14:paraId="3CAF161D" w14:textId="16F8AF07" w:rsidR="00247448" w:rsidRPr="00247448" w:rsidRDefault="00247448" w:rsidP="00247448">
      <w:pPr>
        <w:rPr>
          <w:rFonts w:ascii="Times New Roman" w:hAnsi="Times New Roman"/>
          <w:sz w:val="24"/>
          <w:u w:val="single"/>
        </w:rPr>
      </w:pPr>
      <w:r w:rsidRPr="00A22E73">
        <w:rPr>
          <w:sz w:val="16"/>
          <w:szCs w:val="16"/>
          <w:shd w:val="clear" w:color="auto" w:fill="FFFFFF"/>
        </w:rPr>
        <w:t xml:space="preserve">Urgency means committing to better space traffic </w:t>
      </w:r>
      <w:proofErr w:type="gramStart"/>
      <w:r w:rsidRPr="00A22E73">
        <w:rPr>
          <w:sz w:val="16"/>
          <w:szCs w:val="16"/>
          <w:shd w:val="clear" w:color="auto" w:fill="FFFFFF"/>
        </w:rPr>
        <w:t>management, and</w:t>
      </w:r>
      <w:proofErr w:type="gramEnd"/>
      <w:r w:rsidRPr="00A22E73">
        <w:rPr>
          <w:sz w:val="16"/>
          <w:szCs w:val="16"/>
          <w:shd w:val="clear" w:color="auto" w:fill="FFFFFF"/>
        </w:rPr>
        <w:t xml:space="preserve"> tracking and removing orbital debris.</w:t>
      </w:r>
      <w:r w:rsidRPr="00A22E73">
        <w:rPr>
          <w:rFonts w:ascii="Times New Roman" w:hAnsi="Times New Roman"/>
          <w:sz w:val="16"/>
          <w:szCs w:val="16"/>
        </w:rPr>
        <w:t xml:space="preserve"> </w:t>
      </w:r>
      <w:r w:rsidRPr="00A22E73">
        <w:rPr>
          <w:u w:val="single"/>
        </w:rPr>
        <w:t xml:space="preserve">Orbital </w:t>
      </w:r>
      <w:r w:rsidRPr="00A22E73">
        <w:rPr>
          <w:highlight w:val="yellow"/>
          <w:u w:val="single"/>
        </w:rPr>
        <w:t>debris management is not well organized within the government</w:t>
      </w:r>
      <w:r w:rsidRPr="00A22E73">
        <w:rPr>
          <w:u w:val="single"/>
        </w:rPr>
        <w:t>.</w:t>
      </w:r>
      <w:r>
        <w:t xml:space="preserve"> </w:t>
      </w:r>
      <w:r w:rsidRPr="00A22E73">
        <w:rPr>
          <w:sz w:val="16"/>
          <w:szCs w:val="16"/>
        </w:rPr>
        <w:t>Right now, the Department of Defense (DOD) does most tracking of space debris for the U.S. out of the need to protect military satellites and national security interests. NASA has its own less advanced systems for tracking debris. However, orbital debris management is not just about tracking debris anymore. It is also about forming collision warning systems and safely managing traffic in space. To do this efficiently,</w:t>
      </w:r>
      <w:r>
        <w:t xml:space="preserve"> </w:t>
      </w:r>
      <w:r w:rsidRPr="00A22E73">
        <w:rPr>
          <w:highlight w:val="yellow"/>
          <w:u w:val="single"/>
        </w:rPr>
        <w:t>we need</w:t>
      </w:r>
      <w:r w:rsidRPr="00A22E73">
        <w:rPr>
          <w:u w:val="single"/>
        </w:rPr>
        <w:t xml:space="preserve"> a civil repository for all orbital debris components</w:t>
      </w:r>
      <w:r w:rsidRPr="00A22E73">
        <w:rPr>
          <w:color w:val="000000" w:themeColor="text1"/>
          <w:szCs w:val="22"/>
          <w:u w:val="single"/>
        </w:rPr>
        <w:t>, </w:t>
      </w:r>
      <w:hyperlink r:id="rId19" w:tgtFrame="_blank" w:history="1">
        <w:r w:rsidRPr="00A22E73">
          <w:rPr>
            <w:rStyle w:val="Hyperlink"/>
            <w:color w:val="000000" w:themeColor="text1"/>
            <w:szCs w:val="22"/>
            <w:u w:val="single"/>
          </w:rPr>
          <w:t xml:space="preserve">something that many </w:t>
        </w:r>
        <w:r w:rsidRPr="00A22E73">
          <w:rPr>
            <w:rStyle w:val="Hyperlink"/>
            <w:color w:val="000000" w:themeColor="text1"/>
            <w:szCs w:val="22"/>
            <w:highlight w:val="yellow"/>
            <w:u w:val="single"/>
          </w:rPr>
          <w:t>commercial space companie</w:t>
        </w:r>
        <w:r w:rsidRPr="00A22E73">
          <w:rPr>
            <w:rStyle w:val="Hyperlink"/>
            <w:color w:val="000000" w:themeColor="text1"/>
            <w:szCs w:val="22"/>
            <w:u w:val="single"/>
          </w:rPr>
          <w:t>s have already created on their own</w:t>
        </w:r>
      </w:hyperlink>
      <w:r w:rsidRPr="00A22E73">
        <w:rPr>
          <w:color w:val="000000" w:themeColor="text1"/>
          <w:szCs w:val="22"/>
          <w:u w:val="single"/>
        </w:rPr>
        <w:t> </w:t>
      </w:r>
      <w:r w:rsidRPr="00A22E73">
        <w:rPr>
          <w:color w:val="000000" w:themeColor="text1"/>
          <w:szCs w:val="22"/>
          <w:highlight w:val="yellow"/>
          <w:u w:val="single"/>
        </w:rPr>
        <w:t>to stay aware of orbital debris and help protect</w:t>
      </w:r>
      <w:r w:rsidRPr="00A22E73">
        <w:rPr>
          <w:color w:val="000000" w:themeColor="text1"/>
          <w:szCs w:val="22"/>
          <w:u w:val="single"/>
        </w:rPr>
        <w:t xml:space="preserve"> their satellites in space.</w:t>
      </w:r>
      <w:r w:rsidRPr="00A22E73">
        <w:rPr>
          <w:color w:val="000000" w:themeColor="text1"/>
          <w:szCs w:val="22"/>
        </w:rPr>
        <w:t xml:space="preserve"> </w:t>
      </w:r>
      <w:r w:rsidRPr="00A22E73">
        <w:rPr>
          <w:color w:val="000000" w:themeColor="text1"/>
          <w:sz w:val="16"/>
          <w:szCs w:val="16"/>
        </w:rPr>
        <w:t xml:space="preserve">Tracking debris may be a national security </w:t>
      </w:r>
      <w:proofErr w:type="gramStart"/>
      <w:r w:rsidRPr="00A22E73">
        <w:rPr>
          <w:color w:val="000000" w:themeColor="text1"/>
          <w:sz w:val="16"/>
          <w:szCs w:val="16"/>
        </w:rPr>
        <w:t>priority, but</w:t>
      </w:r>
      <w:proofErr w:type="gramEnd"/>
      <w:r w:rsidRPr="00A22E73">
        <w:rPr>
          <w:color w:val="000000" w:themeColor="text1"/>
          <w:sz w:val="16"/>
          <w:szCs w:val="16"/>
        </w:rPr>
        <w:t xml:space="preserve"> providing space traffic control is not really in the Defense Department’s mission</w:t>
      </w:r>
      <w:r w:rsidRPr="00A22E73">
        <w:rPr>
          <w:color w:val="000000" w:themeColor="text1"/>
          <w:szCs w:val="22"/>
        </w:rPr>
        <w:t>.</w:t>
      </w:r>
      <w:r>
        <w:rPr>
          <w:color w:val="000000" w:themeColor="text1"/>
          <w:szCs w:val="22"/>
        </w:rPr>
        <w:t xml:space="preserve"> </w:t>
      </w:r>
      <w:r w:rsidRPr="00A22E73">
        <w:rPr>
          <w:color w:val="000000" w:themeColor="text1"/>
          <w:szCs w:val="22"/>
          <w:highlight w:val="yellow"/>
          <w:u w:val="single"/>
        </w:rPr>
        <w:t>We should be utilizing the private sector’s expertise</w:t>
      </w:r>
      <w:r w:rsidRPr="00A22E73">
        <w:rPr>
          <w:color w:val="000000" w:themeColor="text1"/>
          <w:szCs w:val="22"/>
          <w:u w:val="single"/>
        </w:rPr>
        <w:t xml:space="preserve"> and advancements in this area</w:t>
      </w:r>
      <w:r w:rsidRPr="00A22E73">
        <w:rPr>
          <w:color w:val="000000" w:themeColor="text1"/>
          <w:sz w:val="16"/>
          <w:szCs w:val="16"/>
        </w:rPr>
        <w:t xml:space="preserve">. For example, </w:t>
      </w:r>
      <w:proofErr w:type="spellStart"/>
      <w:r w:rsidRPr="00A22E73">
        <w:rPr>
          <w:color w:val="000000" w:themeColor="text1"/>
          <w:sz w:val="16"/>
          <w:szCs w:val="16"/>
        </w:rPr>
        <w:t>Astroscale</w:t>
      </w:r>
      <w:proofErr w:type="spellEnd"/>
      <w:r w:rsidRPr="00A22E73">
        <w:rPr>
          <w:color w:val="000000" w:themeColor="text1"/>
          <w:sz w:val="16"/>
          <w:szCs w:val="16"/>
        </w:rPr>
        <w:t xml:space="preserve"> has contracts with both the Japanese and European space agencies to develop orbital debris removal capability. And responsibility for developing collision warnings and space traffic management </w:t>
      </w:r>
      <w:hyperlink r:id="rId20" w:tgtFrame="_blank" w:history="1">
        <w:r w:rsidRPr="00A22E73">
          <w:rPr>
            <w:rStyle w:val="Hyperlink"/>
            <w:color w:val="000000" w:themeColor="text1"/>
            <w:sz w:val="16"/>
            <w:szCs w:val="16"/>
          </w:rPr>
          <w:t>would be best suited for the Office of Space Commerce</w:t>
        </w:r>
      </w:hyperlink>
      <w:r w:rsidRPr="00A22E73">
        <w:rPr>
          <w:color w:val="000000" w:themeColor="text1"/>
          <w:sz w:val="16"/>
          <w:szCs w:val="16"/>
        </w:rPr>
        <w:t>, an office with existing connections to the commercial space industry, NASA and DOD</w:t>
      </w:r>
      <w:r w:rsidRPr="00A22E73">
        <w:rPr>
          <w:color w:val="000000" w:themeColor="text1"/>
          <w:sz w:val="16"/>
          <w:szCs w:val="16"/>
          <w:u w:val="single"/>
        </w:rPr>
        <w:t>.</w:t>
      </w:r>
      <w:r w:rsidRPr="00A22E73">
        <w:rPr>
          <w:color w:val="000000" w:themeColor="text1"/>
          <w:szCs w:val="22"/>
          <w:u w:val="single"/>
        </w:rPr>
        <w:t xml:space="preserve"> </w:t>
      </w:r>
      <w:r w:rsidRPr="00A22E73">
        <w:rPr>
          <w:color w:val="000000" w:themeColor="text1"/>
          <w:szCs w:val="22"/>
          <w:highlight w:val="yellow"/>
          <w:u w:val="single"/>
        </w:rPr>
        <w:t>Partnering with</w:t>
      </w:r>
      <w:r w:rsidRPr="00A22E73">
        <w:rPr>
          <w:color w:val="000000" w:themeColor="text1"/>
          <w:szCs w:val="22"/>
          <w:u w:val="single"/>
        </w:rPr>
        <w:t xml:space="preserve"> the debris tracking and removal systems </w:t>
      </w:r>
      <w:r w:rsidRPr="00A22E73">
        <w:rPr>
          <w:color w:val="000000" w:themeColor="text1"/>
          <w:szCs w:val="22"/>
          <w:highlight w:val="yellow"/>
          <w:u w:val="single"/>
        </w:rPr>
        <w:t>private companies</w:t>
      </w:r>
      <w:r w:rsidRPr="00A22E73">
        <w:rPr>
          <w:color w:val="000000" w:themeColor="text1"/>
          <w:u w:val="single"/>
        </w:rPr>
        <w:t xml:space="preserve"> </w:t>
      </w:r>
      <w:r w:rsidRPr="00A22E73">
        <w:rPr>
          <w:u w:val="single"/>
        </w:rPr>
        <w:t xml:space="preserve">are developing while </w:t>
      </w:r>
      <w:r w:rsidRPr="00A22E73">
        <w:rPr>
          <w:highlight w:val="yellow"/>
          <w:u w:val="single"/>
        </w:rPr>
        <w:t>free</w:t>
      </w:r>
      <w:r w:rsidRPr="00A22E73">
        <w:rPr>
          <w:u w:val="single"/>
        </w:rPr>
        <w:t xml:space="preserve">ing </w:t>
      </w:r>
      <w:r w:rsidRPr="00A22E73">
        <w:rPr>
          <w:highlight w:val="yellow"/>
          <w:u w:val="single"/>
        </w:rPr>
        <w:t>up DOD</w:t>
      </w:r>
      <w:r w:rsidRPr="00A22E73">
        <w:rPr>
          <w:u w:val="single"/>
        </w:rPr>
        <w:t xml:space="preserve"> to focus on military awareness </w:t>
      </w:r>
      <w:r w:rsidRPr="00A22E73">
        <w:rPr>
          <w:highlight w:val="yellow"/>
          <w:u w:val="single"/>
        </w:rPr>
        <w:t>and NASA</w:t>
      </w:r>
      <w:r w:rsidRPr="00A22E73">
        <w:rPr>
          <w:u w:val="single"/>
        </w:rPr>
        <w:t xml:space="preserve"> to focus on research and development would be the most efficient way forward</w:t>
      </w:r>
      <w:r w:rsidRPr="00A22E73">
        <w:t>.</w:t>
      </w:r>
      <w:r>
        <w:t xml:space="preserve"> </w:t>
      </w:r>
      <w:r w:rsidRPr="00A22E73">
        <w:rPr>
          <w:highlight w:val="yellow"/>
          <w:u w:val="single"/>
        </w:rPr>
        <w:t>If government works with private industry</w:t>
      </w:r>
      <w:r w:rsidRPr="00A22E73">
        <w:rPr>
          <w:u w:val="single"/>
        </w:rPr>
        <w:t xml:space="preserve"> through strategic public-private </w:t>
      </w:r>
      <w:r w:rsidRPr="00A22E73">
        <w:rPr>
          <w:highlight w:val="yellow"/>
          <w:u w:val="single"/>
        </w:rPr>
        <w:t>partnerships</w:t>
      </w:r>
      <w:r w:rsidRPr="00A22E73">
        <w:rPr>
          <w:u w:val="single"/>
        </w:rPr>
        <w:t xml:space="preserve">, the U.S. </w:t>
      </w:r>
      <w:r w:rsidRPr="00A22E73">
        <w:rPr>
          <w:highlight w:val="yellow"/>
          <w:u w:val="single"/>
        </w:rPr>
        <w:t>can best address the threats posed by orbital debris</w:t>
      </w:r>
      <w:r w:rsidRPr="00A22E73">
        <w:rPr>
          <w:u w:val="single"/>
        </w:rPr>
        <w:t xml:space="preserve"> and create sustainable policies for safe space exploration.</w:t>
      </w:r>
    </w:p>
    <w:p w14:paraId="310860B3" w14:textId="23946D1E" w:rsidR="009617FD" w:rsidRDefault="00247448" w:rsidP="009617FD">
      <w:pPr>
        <w:pStyle w:val="Heading4"/>
      </w:pPr>
      <w:r>
        <w:t>2</w:t>
      </w:r>
      <w:r w:rsidR="009617FD">
        <w:t xml:space="preserve">] CP Sufficiency framing </w:t>
      </w:r>
    </w:p>
    <w:p w14:paraId="381441D5" w14:textId="584CAB11" w:rsidR="005A6EAD" w:rsidRDefault="00247448" w:rsidP="005A6EAD">
      <w:pPr>
        <w:keepNext/>
        <w:keepLines/>
        <w:spacing w:before="200"/>
        <w:outlineLvl w:val="3"/>
        <w:rPr>
          <w:rFonts w:eastAsia="Malgun Gothic" w:cs="Times New Roman"/>
          <w:b/>
          <w:iCs/>
          <w:sz w:val="26"/>
        </w:rPr>
      </w:pPr>
      <w:r>
        <w:rPr>
          <w:rStyle w:val="Heading4Char"/>
        </w:rPr>
        <w:t>3</w:t>
      </w:r>
      <w:r w:rsidR="005A6EAD">
        <w:rPr>
          <w:rStyle w:val="Heading4Char"/>
        </w:rPr>
        <w:t xml:space="preserve">] </w:t>
      </w:r>
      <w:r w:rsidR="005A6EAD">
        <w:rPr>
          <w:rFonts w:eastAsia="Malgun Gothic" w:cs="Times New Roman"/>
          <w:b/>
          <w:iCs/>
          <w:sz w:val="26"/>
        </w:rPr>
        <w:t xml:space="preserve">Probability – 0.1% chance of a collision – Salter 16:  </w:t>
      </w:r>
    </w:p>
    <w:p w14:paraId="7C2E4E6F" w14:textId="77777777" w:rsidR="005A6EAD" w:rsidRDefault="005A6EAD" w:rsidP="005A6EAD">
      <w:pPr>
        <w:rPr>
          <w:rFonts w:eastAsia="Calibri"/>
        </w:rPr>
      </w:pP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1783F229" w14:textId="77777777" w:rsidR="005A6EAD" w:rsidRPr="001A4F60" w:rsidRDefault="005A6EAD" w:rsidP="005A6EAD">
      <w:pPr>
        <w:rPr>
          <w:rFonts w:eastAsia="Calibri"/>
        </w:rPr>
      </w:pPr>
      <w:r w:rsidRPr="001A4F60">
        <w:rPr>
          <w:rStyle w:val="StyleUnderline"/>
          <w:highlight w:val="yellow"/>
        </w:rPr>
        <w:t>The probability of a collision is</w:t>
      </w:r>
      <w:r>
        <w:rPr>
          <w:rStyle w:val="StyleUnderline"/>
        </w:rPr>
        <w:t xml:space="preserve"> currently </w:t>
      </w:r>
      <w:r w:rsidRPr="001A4F60">
        <w:rPr>
          <w:rStyle w:val="StyleUnderline"/>
          <w:highlight w:val="yellow"/>
        </w:rPr>
        <w:t>low.</w:t>
      </w:r>
      <w:r>
        <w:rPr>
          <w:rStyle w:val="StyleUnderline"/>
        </w:rPr>
        <w:t xml:space="preserve"> Bradley and Wein estimate that </w:t>
      </w:r>
      <w:r w:rsidRPr="001A4F60">
        <w:rPr>
          <w:rStyle w:val="StyleUnderline"/>
          <w:highlight w:val="yellow"/>
        </w:rPr>
        <w:t xml:space="preserve">the </w:t>
      </w:r>
      <w:r w:rsidRPr="001A4F60">
        <w:rPr>
          <w:rStyle w:val="Emphasis"/>
          <w:highlight w:val="yellow"/>
        </w:rPr>
        <w:t>maximum probability</w:t>
      </w:r>
      <w:r>
        <w:rPr>
          <w:rStyle w:val="StyleUnderline"/>
        </w:rPr>
        <w:t xml:space="preserve"> in LEO </w:t>
      </w:r>
      <w:r w:rsidRPr="001A4F60">
        <w:rPr>
          <w:rStyle w:val="StyleUnderline"/>
          <w:highlight w:val="yellow"/>
        </w:rPr>
        <w:t xml:space="preserve">of a collision over the lifetime of a spacecraft remains </w:t>
      </w:r>
      <w:r w:rsidRPr="001A4F60">
        <w:rPr>
          <w:rStyle w:val="Emphasis"/>
          <w:highlight w:val="yellow"/>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2B5EB65" w14:textId="617434DF" w:rsidR="005A6EAD" w:rsidRDefault="005A6EAD" w:rsidP="005A6EAD">
      <w:pPr>
        <w:pStyle w:val="Heading4"/>
      </w:pPr>
      <w:r>
        <w:t xml:space="preserve">3] No solvency – public sector can still mine </w:t>
      </w:r>
    </w:p>
    <w:p w14:paraId="529F88ED" w14:textId="5BDA3747" w:rsidR="005A6EAD" w:rsidRPr="00100A2B" w:rsidRDefault="005A6EAD" w:rsidP="005A6EAD">
      <w:pPr>
        <w:pStyle w:val="Heading4"/>
      </w:pPr>
      <w:r>
        <w:t>4]</w:t>
      </w:r>
      <w:r w:rsidRPr="005A6EAD">
        <w:t xml:space="preserve"> </w:t>
      </w:r>
      <w:r w:rsidRPr="00100A2B">
        <w:t xml:space="preserve">Public sector mining </w:t>
      </w:r>
      <w:proofErr w:type="gramStart"/>
      <w:r w:rsidRPr="00100A2B">
        <w:t>thumps</w:t>
      </w:r>
      <w:r>
        <w:t xml:space="preserve">  -</w:t>
      </w:r>
      <w:proofErr w:type="gramEnd"/>
      <w:r>
        <w:t xml:space="preserve"> they’ll just continue after the Moon treaty is passed – NASA 19: </w:t>
      </w:r>
    </w:p>
    <w:p w14:paraId="4D54CB1B" w14:textId="77777777" w:rsidR="005A6EAD" w:rsidRPr="00100A2B" w:rsidRDefault="005A6EAD" w:rsidP="005A6EAD">
      <w:r w:rsidRPr="00100A2B">
        <w:rPr>
          <w:rStyle w:val="StyleUnderline"/>
          <w:szCs w:val="26"/>
        </w:rPr>
        <w:t>NASA 19</w:t>
      </w:r>
      <w:r w:rsidRPr="00100A2B">
        <w:t xml:space="preserve"> [“NASA Invests in Tech Concepts Aimed at Exploring Lunar Craters, Mining Asteroids,” NASA, June 11, 2019, </w:t>
      </w:r>
      <w:hyperlink r:id="rId21" w:history="1">
        <w:r w:rsidRPr="00100A2B">
          <w:rPr>
            <w:rStyle w:val="Hyperlink"/>
          </w:rPr>
          <w:t>https://www.nasa.gov/press-release/nasa-invests-in-tech-concepts-aimed-at-exploring-lunar-craters-mining-asteroids</w:t>
        </w:r>
      </w:hyperlink>
      <w:r w:rsidRPr="00100A2B">
        <w:t>] TDI</w:t>
      </w:r>
    </w:p>
    <w:p w14:paraId="4900B0F0" w14:textId="77777777" w:rsidR="005A6EAD" w:rsidRPr="001A4F60" w:rsidRDefault="005A6EAD" w:rsidP="005A6EAD">
      <w:pPr>
        <w:rPr>
          <w:sz w:val="14"/>
        </w:rPr>
      </w:pPr>
      <w:r w:rsidRPr="00100A2B">
        <w:rPr>
          <w:rStyle w:val="StyleUnderline"/>
        </w:rPr>
        <w:t xml:space="preserve">NASA Invests in Tech Concepts Aimed at Exploring Lunar Craters, Mining </w:t>
      </w:r>
      <w:r w:rsidRPr="004E6DC6">
        <w:rPr>
          <w:rStyle w:val="StyleUnderline"/>
        </w:rPr>
        <w:t>Asteroids Robotically surveying lunar craters</w:t>
      </w:r>
      <w:r w:rsidRPr="004E6DC6">
        <w:t xml:space="preserve"> in record time </w:t>
      </w:r>
      <w:r w:rsidRPr="004E6DC6">
        <w:rPr>
          <w:rStyle w:val="StyleUnderline"/>
        </w:rPr>
        <w:t xml:space="preserve">and </w:t>
      </w:r>
      <w:r w:rsidRPr="001A4F60">
        <w:rPr>
          <w:rStyle w:val="StyleUnderline"/>
          <w:highlight w:val="yellow"/>
        </w:rPr>
        <w:t>mining resources in space could help NASA establish a sustained human presence at the Moon</w:t>
      </w:r>
      <w:r w:rsidRPr="00100A2B">
        <w:rPr>
          <w:rStyle w:val="StyleUnderline"/>
        </w:rPr>
        <w:t xml:space="preserve"> – part of the agency’s broader</w:t>
      </w:r>
      <w:r>
        <w:rPr>
          <w:rStyle w:val="StyleUnderline"/>
        </w:rPr>
        <w:t xml:space="preserve"> </w:t>
      </w:r>
      <w:hyperlink r:id="rId22"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23"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w:t>
      </w:r>
      <w:proofErr w:type="gramStart"/>
      <w:r w:rsidRPr="00BD21DF">
        <w:rPr>
          <w:sz w:val="14"/>
        </w:rPr>
        <w:t>research</w:t>
      </w:r>
      <w:proofErr w:type="gramEnd"/>
      <w:r w:rsidRPr="00BD21DF">
        <w:rPr>
          <w:sz w:val="14"/>
        </w:rPr>
        <w:t xml:space="preserve">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1A4F60">
        <w:rPr>
          <w:rStyle w:val="StyleUnderline"/>
          <w:highlight w:val="yellow"/>
        </w:rPr>
        <w:t>technologies to rapidly survey and model lunar craters</w:t>
      </w:r>
      <w:r w:rsidRPr="00BD21DF">
        <w:rPr>
          <w:sz w:val="14"/>
        </w:rPr>
        <w:t xml:space="preserve">. This mission would use high-resolution images to create 3D model of craters. The </w:t>
      </w:r>
      <w:r w:rsidRPr="001A4F60">
        <w:rPr>
          <w:rStyle w:val="StyleUnderline"/>
          <w:highlight w:val="yellow"/>
        </w:rPr>
        <w:t>data</w:t>
      </w:r>
      <w:r w:rsidRPr="000E5C28">
        <w:rPr>
          <w:rStyle w:val="StyleUnderline"/>
        </w:rPr>
        <w:t xml:space="preserve"> would be </w:t>
      </w:r>
      <w:r w:rsidRPr="001A4F60">
        <w:rPr>
          <w:rStyle w:val="StyleUnderline"/>
          <w:highlight w:val="yellow"/>
        </w:rPr>
        <w:t>used to determine whether a crater can be explored by human or robotic mission</w:t>
      </w:r>
      <w:r w:rsidRPr="001A4F60">
        <w:rPr>
          <w:sz w:val="14"/>
          <w:highlight w:val="yellow"/>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24" w:history="1">
        <w:r w:rsidRPr="004E6DC6">
          <w:rPr>
            <w:rStyle w:val="StyleUnderline"/>
          </w:rPr>
          <w:t xml:space="preserve">Mini Bee Prototype to Demonstrate the </w:t>
        </w:r>
        <w:proofErr w:type="spellStart"/>
        <w:r w:rsidRPr="004E6DC6">
          <w:rPr>
            <w:rStyle w:val="StyleUnderline"/>
          </w:rPr>
          <w:t>Apis</w:t>
        </w:r>
        <w:proofErr w:type="spellEnd"/>
        <w:r w:rsidRPr="004E6DC6">
          <w:rPr>
            <w:rStyle w:val="StyleUnderline"/>
          </w:rPr>
          <w:t xml:space="preserve"> Mission Architecture and Optical Mining Technology</w:t>
        </w:r>
      </w:hyperlink>
      <w:r w:rsidRPr="004E6DC6">
        <w:rPr>
          <w:rStyle w:val="StyleUnderline"/>
        </w:rPr>
        <w:t xml:space="preserve"> </w:t>
      </w:r>
      <w:r w:rsidRPr="004E6DC6">
        <w:rPr>
          <w:sz w:val="14"/>
        </w:rPr>
        <w:t xml:space="preserve">Joel </w:t>
      </w:r>
      <w:proofErr w:type="spellStart"/>
      <w:r w:rsidRPr="004E6DC6">
        <w:rPr>
          <w:sz w:val="14"/>
        </w:rPr>
        <w:t>Sercel</w:t>
      </w:r>
      <w:proofErr w:type="spellEnd"/>
      <w:r w:rsidRPr="004E6DC6">
        <w:rPr>
          <w:sz w:val="14"/>
        </w:rPr>
        <w:t xml:space="preserve">, </w:t>
      </w:r>
      <w:proofErr w:type="spellStart"/>
      <w:r w:rsidRPr="004E6DC6">
        <w:rPr>
          <w:sz w:val="14"/>
        </w:rPr>
        <w:t>TransAstra</w:t>
      </w:r>
      <w:proofErr w:type="spellEnd"/>
      <w:r w:rsidRPr="004E6DC6">
        <w:rPr>
          <w:sz w:val="14"/>
        </w:rPr>
        <w:t xml:space="preserve"> Corporation, Lake View Terrace, California This flight demonstration mission concept </w:t>
      </w:r>
      <w:r w:rsidRPr="004E6DC6">
        <w:rPr>
          <w:rStyle w:val="StyleUnderline"/>
        </w:rPr>
        <w:t>proposes a method of</w:t>
      </w:r>
      <w:r w:rsidRPr="001A4F60">
        <w:rPr>
          <w:rStyle w:val="StyleUnderline"/>
          <w:highlight w:val="yellow"/>
        </w:rPr>
        <w:t xml:space="preserve"> asteroid resource harvesting called optical mining</w:t>
      </w:r>
      <w:r w:rsidRPr="00BD21DF">
        <w:rPr>
          <w:sz w:val="14"/>
        </w:rPr>
        <w:t xml:space="preserve">. Optical mining is an approach for </w:t>
      </w:r>
      <w:r w:rsidRPr="001A4F60">
        <w:rPr>
          <w:rStyle w:val="StyleUnderline"/>
          <w:highlight w:val="yellow"/>
        </w:rPr>
        <w:t>excavating an asteroid and extracting water and other volatiles into an inflatable bag</w:t>
      </w:r>
      <w:r w:rsidRPr="00BD21DF">
        <w:rPr>
          <w:sz w:val="14"/>
        </w:rPr>
        <w:t xml:space="preserve">. </w:t>
      </w:r>
      <w:r w:rsidRPr="004E6DC6">
        <w:rPr>
          <w:sz w:val="14"/>
        </w:rPr>
        <w:t xml:space="preserve">Called Mini Bee, </w:t>
      </w:r>
      <w:r w:rsidRPr="004E6DC6">
        <w:rPr>
          <w:rStyle w:val="StyleUnderline"/>
        </w:rPr>
        <w:t xml:space="preserve">the </w:t>
      </w:r>
      <w:r w:rsidRPr="001A4F60">
        <w:rPr>
          <w:rStyle w:val="StyleUnderline"/>
          <w:highlight w:val="yellow"/>
        </w:rPr>
        <w:t>mission concept aims to prove optical mining</w:t>
      </w:r>
      <w:r w:rsidRPr="00100A2B">
        <w:rPr>
          <w:rStyle w:val="StyleUnderline"/>
        </w:rPr>
        <w:t xml:space="preserve">, in conjunction with other innovative </w:t>
      </w:r>
      <w:r w:rsidRPr="004E6DC6">
        <w:rPr>
          <w:rStyle w:val="StyleUnderline"/>
        </w:rPr>
        <w:t>spacecraft systems, can be used to obtain propellant in space</w:t>
      </w:r>
      <w:r w:rsidRPr="004E6DC6">
        <w:rPr>
          <w:sz w:val="14"/>
        </w:rPr>
        <w:t xml:space="preserve">. </w:t>
      </w:r>
      <w:proofErr w:type="spellStart"/>
      <w:r w:rsidRPr="004E6DC6">
        <w:rPr>
          <w:sz w:val="14"/>
        </w:rPr>
        <w:t>Th</w:t>
      </w:r>
      <w:r>
        <w:rPr>
          <w:sz w:val="14"/>
        </w:rPr>
        <w:t>s</w:t>
      </w:r>
      <w:r w:rsidRPr="004E6DC6">
        <w:rPr>
          <w:sz w:val="14"/>
        </w:rPr>
        <w:t>e</w:t>
      </w:r>
      <w:proofErr w:type="spellEnd"/>
      <w:r w:rsidRPr="00BD21DF">
        <w:rPr>
          <w:sz w:val="14"/>
        </w:rPr>
        <w:t xml:space="preserve"> proposed architecture includes resource prospecting, </w:t>
      </w:r>
      <w:proofErr w:type="gramStart"/>
      <w:r w:rsidRPr="00BD21DF">
        <w:rPr>
          <w:sz w:val="14"/>
        </w:rPr>
        <w:t>extraction</w:t>
      </w:r>
      <w:proofErr w:type="gramEnd"/>
      <w:r w:rsidRPr="00BD21DF">
        <w:rPr>
          <w:sz w:val="14"/>
        </w:rPr>
        <w:t xml:space="preserve"> and delivery.</w:t>
      </w:r>
    </w:p>
    <w:p w14:paraId="0C32660A" w14:textId="5FE3C99C" w:rsidR="00247448" w:rsidRPr="00D5251F" w:rsidRDefault="001C2391" w:rsidP="00247448">
      <w:pPr>
        <w:pStyle w:val="Heading4"/>
      </w:pPr>
      <w:r>
        <w:t xml:space="preserve">5] </w:t>
      </w:r>
      <w:r w:rsidR="00247448">
        <w:t xml:space="preserve">China’s economy is </w:t>
      </w:r>
      <w:r w:rsidR="00247448">
        <w:rPr>
          <w:u w:val="single"/>
        </w:rPr>
        <w:t>on the brink</w:t>
      </w:r>
      <w:r w:rsidR="00247448">
        <w:t xml:space="preserve">. </w:t>
      </w:r>
    </w:p>
    <w:p w14:paraId="04813533" w14:textId="77777777" w:rsidR="00247448" w:rsidRPr="00C46568" w:rsidRDefault="00247448" w:rsidP="00247448">
      <w:r w:rsidRPr="00C46568">
        <w:rPr>
          <w:rStyle w:val="Style13ptBold"/>
        </w:rPr>
        <w:t xml:space="preserve">Lopez </w:t>
      </w:r>
      <w:r>
        <w:rPr>
          <w:rStyle w:val="Style13ptBold"/>
        </w:rPr>
        <w:t>21</w:t>
      </w:r>
      <w:r w:rsidRPr="00C46568">
        <w:rPr>
          <w:rStyle w:val="Style13ptBold"/>
        </w:rPr>
        <w:t xml:space="preserve">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25"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6BE29567" w14:textId="77777777" w:rsidR="00247448" w:rsidRPr="00C46568" w:rsidRDefault="00247448" w:rsidP="00247448">
      <w:pPr>
        <w:rPr>
          <w:u w:val="single"/>
        </w:rPr>
      </w:pPr>
      <w:r w:rsidRPr="00FF44C4">
        <w:rPr>
          <w:b/>
          <w:sz w:val="26"/>
          <w:highlight w:val="green"/>
          <w:u w:val="single"/>
        </w:rPr>
        <w:t>China's economy</w:t>
      </w:r>
      <w:r w:rsidRPr="00FF44C4">
        <w:rPr>
          <w:highlight w:val="green"/>
          <w:u w:val="single"/>
        </w:rPr>
        <w:t xml:space="preserve"> </w:t>
      </w:r>
      <w:r w:rsidRPr="00C46568">
        <w:rPr>
          <w:u w:val="single"/>
        </w:rPr>
        <w:t xml:space="preserve">— the 2nd-largest in the world — </w:t>
      </w:r>
      <w:r w:rsidRPr="00FF44C4">
        <w:rPr>
          <w:b/>
          <w:sz w:val="26"/>
          <w:highlight w:val="green"/>
          <w:u w:val="single"/>
          <w:bdr w:val="single" w:sz="18" w:space="0" w:color="auto"/>
        </w:rPr>
        <w:t>is teetering on the brink of disaster</w:t>
      </w:r>
      <w:r w:rsidRPr="00C46568">
        <w:rPr>
          <w:u w:val="single"/>
        </w:rPr>
        <w:t xml:space="preserve">. Since this spring, Beijing has </w:t>
      </w:r>
      <w:r w:rsidRPr="00FF44C4">
        <w:rPr>
          <w:b/>
          <w:sz w:val="26"/>
          <w:highlight w:val="green"/>
          <w:u w:val="single"/>
        </w:rPr>
        <w:t>canceled</w:t>
      </w:r>
      <w:r w:rsidRPr="00FF44C4">
        <w:rPr>
          <w:highlight w:val="green"/>
          <w:u w:val="single"/>
        </w:rPr>
        <w:t xml:space="preserve"> </w:t>
      </w:r>
      <w:r w:rsidRPr="00C46568">
        <w:rPr>
          <w:u w:val="single"/>
        </w:rPr>
        <w:t xml:space="preserve">initial </w:t>
      </w:r>
      <w:r w:rsidRPr="00FF44C4">
        <w:rPr>
          <w:b/>
          <w:sz w:val="26"/>
          <w:highlight w:val="green"/>
          <w:u w:val="single"/>
        </w:rPr>
        <w:t>public offerings</w:t>
      </w:r>
      <w:r w:rsidRPr="00C46568">
        <w:rPr>
          <w:u w:val="single"/>
        </w:rPr>
        <w:t xml:space="preserve">, </w:t>
      </w:r>
      <w:r w:rsidRPr="00FF44C4">
        <w:rPr>
          <w:b/>
          <w:sz w:val="26"/>
          <w:highlight w:val="green"/>
          <w:u w:val="single"/>
        </w:rPr>
        <w:t>fined tech companies</w:t>
      </w:r>
      <w:r w:rsidRPr="00FF44C4">
        <w:rPr>
          <w:highlight w:val="green"/>
          <w:u w:val="single"/>
        </w:rPr>
        <w:t xml:space="preserve"> </w:t>
      </w:r>
      <w:r w:rsidRPr="00C46568">
        <w:rPr>
          <w:u w:val="single"/>
        </w:rPr>
        <w:t xml:space="preserve">billions for antitrust violations, forcibly </w:t>
      </w:r>
      <w:r w:rsidRPr="00FF44C4">
        <w:rPr>
          <w:b/>
          <w:sz w:val="26"/>
          <w:highlight w:val="green"/>
          <w:u w:val="single"/>
        </w:rPr>
        <w:t>shut down</w:t>
      </w:r>
      <w:r w:rsidRPr="00FF44C4">
        <w:rPr>
          <w:highlight w:val="green"/>
          <w:u w:val="single"/>
        </w:rPr>
        <w:t xml:space="preserve"> </w:t>
      </w:r>
      <w:r w:rsidRPr="00C46568">
        <w:rPr>
          <w:u w:val="single"/>
        </w:rPr>
        <w:t xml:space="preserve">China's entire for-profit </w:t>
      </w:r>
      <w:r w:rsidRPr="00FF44C4">
        <w:rPr>
          <w:b/>
          <w:sz w:val="26"/>
          <w:highlight w:val="green"/>
          <w:u w:val="single"/>
        </w:rPr>
        <w:t>education industry</w:t>
      </w:r>
      <w:r w:rsidRPr="00C46568">
        <w:rPr>
          <w:u w:val="single"/>
        </w:rPr>
        <w:t xml:space="preserve">, and </w:t>
      </w:r>
      <w:r w:rsidRPr="00FF44C4">
        <w:rPr>
          <w:b/>
          <w:sz w:val="26"/>
          <w:highlight w:val="green"/>
          <w:u w:val="single"/>
        </w:rPr>
        <w:t>sent CEOs running</w:t>
      </w:r>
      <w:r w:rsidRPr="00FF44C4">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FF44C4">
        <w:rPr>
          <w:b/>
          <w:sz w:val="26"/>
          <w:highlight w:val="green"/>
          <w:u w:val="single"/>
        </w:rPr>
        <w:t>upheaval</w:t>
      </w:r>
      <w:r w:rsidRPr="00C46568">
        <w:rPr>
          <w:u w:val="single"/>
        </w:rPr>
        <w:t xml:space="preserve">, spanning multiple industries and vast swaths of the country, </w:t>
      </w:r>
      <w:r w:rsidRPr="00FF44C4">
        <w:rPr>
          <w:b/>
          <w:sz w:val="26"/>
          <w:highlight w:val="green"/>
          <w:u w:val="single"/>
        </w:rPr>
        <w:t>is</w:t>
      </w:r>
      <w:r w:rsidRPr="00FF44C4">
        <w:rPr>
          <w:highlight w:val="green"/>
          <w:u w:val="single"/>
        </w:rPr>
        <w:t xml:space="preserve"> </w:t>
      </w:r>
      <w:r w:rsidRPr="00C46568">
        <w:rPr>
          <w:u w:val="single"/>
        </w:rPr>
        <w:t xml:space="preserve">the result of one giant issue: </w:t>
      </w:r>
      <w:r w:rsidRPr="00FF44C4">
        <w:rPr>
          <w:b/>
          <w:sz w:val="26"/>
          <w:highlight w:val="green"/>
          <w:u w:val="single"/>
        </w:rPr>
        <w:t>China's inability to</w:t>
      </w:r>
      <w:r w:rsidRPr="00FF44C4">
        <w:rPr>
          <w:highlight w:val="green"/>
          <w:u w:val="single"/>
        </w:rPr>
        <w:t xml:space="preserve"> </w:t>
      </w:r>
      <w:r w:rsidRPr="00FF44C4">
        <w:rPr>
          <w:b/>
          <w:sz w:val="26"/>
          <w:highlight w:val="green"/>
          <w:u w:val="single"/>
        </w:rPr>
        <w:t xml:space="preserve">borrow or buy </w:t>
      </w:r>
      <w:r w:rsidRPr="00C46568">
        <w:rPr>
          <w:u w:val="single"/>
        </w:rPr>
        <w:t xml:space="preserve">its </w:t>
      </w:r>
      <w:r w:rsidRPr="00FF44C4">
        <w:rPr>
          <w:b/>
          <w:sz w:val="26"/>
          <w:highlight w:val="green"/>
          <w:u w:val="single"/>
        </w:rPr>
        <w:t xml:space="preserve">way out of its </w:t>
      </w:r>
      <w:r w:rsidRPr="00FF44C4">
        <w:rPr>
          <w:b/>
          <w:sz w:val="26"/>
          <w:highlight w:val="green"/>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 xml:space="preserve">needs people to </w:t>
      </w:r>
      <w:proofErr w:type="gramStart"/>
      <w:r w:rsidRPr="00E06B6A">
        <w:rPr>
          <w:b/>
          <w:sz w:val="26"/>
          <w:u w:val="single"/>
        </w:rPr>
        <w:t>actually use</w:t>
      </w:r>
      <w:proofErr w:type="gramEnd"/>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6E8A933E" w14:textId="77777777" w:rsidR="00247448" w:rsidRDefault="00247448" w:rsidP="00247448">
      <w:pPr>
        <w:pStyle w:val="Heading4"/>
      </w:pPr>
      <w:r>
        <w:t xml:space="preserve">Robust Chinese Space Industry key to </w:t>
      </w:r>
      <w:r>
        <w:rPr>
          <w:u w:val="single"/>
        </w:rPr>
        <w:t>Economic rejuvenation</w:t>
      </w:r>
      <w:r>
        <w:t xml:space="preserve">. </w:t>
      </w:r>
    </w:p>
    <w:p w14:paraId="553F910E" w14:textId="77777777" w:rsidR="00247448" w:rsidRPr="005E399A" w:rsidRDefault="00247448" w:rsidP="00247448">
      <w:r w:rsidRPr="005E399A">
        <w:rPr>
          <w:rStyle w:val="Style13ptBold"/>
        </w:rPr>
        <w:t>Goswami 19</w:t>
      </w:r>
      <w:r>
        <w:t xml:space="preserve"> </w:t>
      </w:r>
      <w:r w:rsidRPr="005E399A">
        <w:t>Namrata Goswami 2019 "What China Wants in Outer Space"</w:t>
      </w:r>
      <w:r>
        <w:t xml:space="preserve"> </w:t>
      </w:r>
      <w:hyperlink r:id="rId26" w:history="1">
        <w:r w:rsidRPr="005C484B">
          <w:rPr>
            <w:rStyle w:val="Hyperlink"/>
          </w:rPr>
          <w:t>https://www.thecairoreview.com/wp-content/uploads/2019/05/cr33-global-forum.pdf</w:t>
        </w:r>
      </w:hyperlink>
      <w:r>
        <w:t xml:space="preserve"> (</w:t>
      </w:r>
      <w:r w:rsidRPr="005E399A">
        <w:t xml:space="preserve">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5E399A">
        <w:t>Defence</w:t>
      </w:r>
      <w:proofErr w:type="spellEnd"/>
      <w:r w:rsidRPr="005E399A">
        <w:t xml:space="preserve"> Studies and Analyses, New Delhi.  She has been a visiting fellow at Peace Research Institute, Oslo, Norway; La Trobe University, Melbourne, Australia; and University of Heidelberg, Germany.</w:t>
      </w:r>
      <w:r>
        <w:t xml:space="preserve">)//Elmer </w:t>
      </w:r>
    </w:p>
    <w:p w14:paraId="02ACB6B5" w14:textId="77777777" w:rsidR="00247448" w:rsidRDefault="00247448" w:rsidP="00247448">
      <w:pPr>
        <w:rPr>
          <w:rStyle w:val="StyleUnderline"/>
        </w:rPr>
      </w:pPr>
      <w:r w:rsidRPr="00FF44C4">
        <w:rPr>
          <w:rStyle w:val="Emphasis"/>
          <w:highlight w:val="green"/>
        </w:rPr>
        <w:t>Beijing</w:t>
      </w:r>
      <w:r w:rsidRPr="00FF44C4">
        <w:rPr>
          <w:rStyle w:val="StyleUnderline"/>
          <w:highlight w:val="green"/>
        </w:rPr>
        <w:t xml:space="preserve"> </w:t>
      </w:r>
      <w:r w:rsidRPr="00022FCB">
        <w:rPr>
          <w:rStyle w:val="StyleUnderline"/>
        </w:rPr>
        <w:t xml:space="preserve">has </w:t>
      </w:r>
      <w:r w:rsidRPr="00FF44C4">
        <w:rPr>
          <w:rStyle w:val="Emphasis"/>
          <w:highlight w:val="green"/>
        </w:rPr>
        <w:t>made it clear</w:t>
      </w:r>
      <w:r w:rsidRPr="00FF44C4">
        <w:rPr>
          <w:rStyle w:val="StyleUnderline"/>
          <w:highlight w:val="green"/>
        </w:rPr>
        <w:t xml:space="preserve"> </w:t>
      </w:r>
      <w:r w:rsidRPr="00022FCB">
        <w:rPr>
          <w:rStyle w:val="StyleUnderline"/>
        </w:rPr>
        <w:t xml:space="preserve">that its ambitions for </w:t>
      </w:r>
      <w:r w:rsidRPr="00FF44C4">
        <w:rPr>
          <w:rStyle w:val="Emphasis"/>
          <w:highlight w:val="green"/>
        </w:rPr>
        <w:t>China’s space program</w:t>
      </w:r>
      <w:r w:rsidRPr="00FF44C4">
        <w:rPr>
          <w:rStyle w:val="StyleUnderline"/>
          <w:highlight w:val="green"/>
        </w:rPr>
        <w:t xml:space="preserve"> </w:t>
      </w:r>
      <w:r w:rsidRPr="00022FCB">
        <w:rPr>
          <w:rStyle w:val="StyleUnderline"/>
        </w:rPr>
        <w:t xml:space="preserve">are an </w:t>
      </w:r>
      <w:r w:rsidRPr="00FF44C4">
        <w:rPr>
          <w:rStyle w:val="Emphasis"/>
          <w:highlight w:val="green"/>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FF44C4">
        <w:rPr>
          <w:rStyle w:val="Emphasis"/>
          <w:highlight w:val="green"/>
        </w:rPr>
        <w:t>Xi</w:t>
      </w:r>
      <w:r w:rsidRPr="00FF44C4">
        <w:rPr>
          <w:rStyle w:val="StyleUnderline"/>
          <w:highlight w:val="green"/>
        </w:rPr>
        <w:t xml:space="preserve"> </w:t>
      </w:r>
      <w:r w:rsidRPr="00022FCB">
        <w:rPr>
          <w:rStyle w:val="StyleUnderline"/>
        </w:rPr>
        <w:t xml:space="preserve">Jinping </w:t>
      </w:r>
      <w:r w:rsidRPr="00FF44C4">
        <w:rPr>
          <w:rStyle w:val="Emphasis"/>
          <w:highlight w:val="green"/>
        </w:rPr>
        <w:t>said</w:t>
      </w:r>
      <w:r w:rsidRPr="00FF44C4">
        <w:rPr>
          <w:rStyle w:val="StyleUnderline"/>
          <w:highlight w:val="green"/>
        </w:rPr>
        <w:t xml:space="preserve"> </w:t>
      </w:r>
      <w:r w:rsidRPr="00022FCB">
        <w:rPr>
          <w:rStyle w:val="StyleUnderline"/>
        </w:rPr>
        <w:t xml:space="preserve">that the </w:t>
      </w:r>
      <w:r w:rsidRPr="00FF44C4">
        <w:rPr>
          <w:rStyle w:val="Emphasis"/>
          <w:highlight w:val="green"/>
        </w:rPr>
        <w:t>Chinese</w:t>
      </w:r>
      <w:r w:rsidRPr="00FF44C4">
        <w:rPr>
          <w:rStyle w:val="StyleUnderline"/>
          <w:highlight w:val="green"/>
        </w:rPr>
        <w:t xml:space="preserve"> </w:t>
      </w:r>
      <w:r w:rsidRPr="00FF44C4">
        <w:rPr>
          <w:rStyle w:val="Emphasis"/>
          <w:highlight w:val="green"/>
        </w:rPr>
        <w:t>space</w:t>
      </w:r>
      <w:r w:rsidRPr="00FF44C4">
        <w:rPr>
          <w:rStyle w:val="StyleUnderline"/>
          <w:highlight w:val="green"/>
        </w:rPr>
        <w:t xml:space="preserve"> </w:t>
      </w:r>
      <w:r w:rsidRPr="00FF44C4">
        <w:rPr>
          <w:rStyle w:val="Emphasis"/>
          <w:highlight w:val="green"/>
        </w:rPr>
        <w:t>program</w:t>
      </w:r>
      <w:r w:rsidRPr="00FF44C4">
        <w:rPr>
          <w:rStyle w:val="StyleUnderline"/>
          <w:highlight w:val="green"/>
        </w:rPr>
        <w:t xml:space="preserve"> </w:t>
      </w:r>
      <w:r w:rsidRPr="00FF44C4">
        <w:rPr>
          <w:rStyle w:val="Emphasis"/>
          <w:highlight w:val="green"/>
        </w:rPr>
        <w:t>will play</w:t>
      </w:r>
      <w:r w:rsidRPr="00FF44C4">
        <w:rPr>
          <w:rStyle w:val="StyleUnderline"/>
          <w:highlight w:val="green"/>
        </w:rPr>
        <w:t xml:space="preserve"> </w:t>
      </w:r>
      <w:r w:rsidRPr="00022FCB">
        <w:rPr>
          <w:rStyle w:val="StyleUnderline"/>
        </w:rPr>
        <w:t xml:space="preserve">a </w:t>
      </w:r>
      <w:r w:rsidRPr="00FF44C4">
        <w:rPr>
          <w:rStyle w:val="Emphasis"/>
          <w:highlight w:val="green"/>
        </w:rPr>
        <w:t>critical role in elevating the country to a</w:t>
      </w:r>
      <w:r w:rsidRPr="00FF44C4">
        <w:rPr>
          <w:rStyle w:val="StyleUnderline"/>
          <w:highlight w:val="green"/>
        </w:rPr>
        <w:t xml:space="preserve"> </w:t>
      </w:r>
      <w:r w:rsidRPr="00022FCB">
        <w:rPr>
          <w:rStyle w:val="StyleUnderline"/>
        </w:rPr>
        <w:t xml:space="preserve">“fully developed, </w:t>
      </w:r>
      <w:r w:rsidRPr="00FF44C4">
        <w:rPr>
          <w:rStyle w:val="Emphasis"/>
          <w:highlight w:val="green"/>
        </w:rPr>
        <w:t>rich</w:t>
      </w:r>
      <w:r w:rsidRPr="00022FCB">
        <w:rPr>
          <w:rStyle w:val="StyleUnderline"/>
        </w:rPr>
        <w:t xml:space="preserve">, and powerful </w:t>
      </w:r>
      <w:r w:rsidRPr="00FF44C4">
        <w:rPr>
          <w:rStyle w:val="Emphasis"/>
          <w:highlight w:val="green"/>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For 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FF44C4">
        <w:rPr>
          <w:rStyle w:val="Emphasis"/>
          <w:highlight w:val="green"/>
        </w:rPr>
        <w:t>permanent space presence</w:t>
      </w:r>
      <w:r w:rsidRPr="00022FCB">
        <w:rPr>
          <w:rStyle w:val="StyleUnderline"/>
        </w:rPr>
        <w:t xml:space="preserve">, which would </w:t>
      </w:r>
      <w:r w:rsidRPr="00FF44C4">
        <w:rPr>
          <w:rStyle w:val="Emphasis"/>
          <w:highlight w:val="green"/>
        </w:rPr>
        <w:t>offer</w:t>
      </w:r>
      <w:r w:rsidRPr="00FF44C4">
        <w:rPr>
          <w:rStyle w:val="StyleUnderline"/>
          <w:highlight w:val="green"/>
        </w:rPr>
        <w:t xml:space="preserve"> </w:t>
      </w:r>
      <w:r w:rsidRPr="00FF44C4">
        <w:rPr>
          <w:rStyle w:val="Emphasis"/>
          <w:highlight w:val="green"/>
          <w:bdr w:val="single" w:sz="18" w:space="0" w:color="auto"/>
        </w:rPr>
        <w:t>long-term economic benefits.</w:t>
      </w:r>
      <w:r w:rsidRPr="00FF44C4">
        <w:rPr>
          <w:sz w:val="16"/>
          <w:highlight w:val="green"/>
        </w:rPr>
        <w:t xml:space="preserve"> </w:t>
      </w:r>
      <w:r w:rsidRPr="00022FCB">
        <w:rPr>
          <w:rStyle w:val="StyleUnderline"/>
        </w:rPr>
        <w:t xml:space="preserve">The global </w:t>
      </w:r>
      <w:r w:rsidRPr="00FF44C4">
        <w:rPr>
          <w:rStyle w:val="Emphasis"/>
          <w:highlight w:val="green"/>
        </w:rPr>
        <w:t>space economy</w:t>
      </w:r>
      <w:r w:rsidRPr="00FF44C4">
        <w:rPr>
          <w:rStyle w:val="StyleUnderline"/>
          <w:highlight w:val="green"/>
        </w:rPr>
        <w:t xml:space="preserve"> </w:t>
      </w:r>
      <w:r w:rsidRPr="00022FCB">
        <w:rPr>
          <w:rStyle w:val="StyleUnderline"/>
        </w:rPr>
        <w:t xml:space="preserve">today is </w:t>
      </w:r>
      <w:r w:rsidRPr="00FF44C4">
        <w:rPr>
          <w:rStyle w:val="Emphasis"/>
          <w:highlight w:val="green"/>
        </w:rPr>
        <w:t xml:space="preserve">worth </w:t>
      </w:r>
      <w:proofErr w:type="gramStart"/>
      <w:r w:rsidRPr="00FF44C4">
        <w:rPr>
          <w:rStyle w:val="Emphasis"/>
          <w:highlight w:val="green"/>
        </w:rPr>
        <w:t>$350 billion,</w:t>
      </w:r>
      <w:r w:rsidRPr="00FF44C4">
        <w:rPr>
          <w:rStyle w:val="StyleUnderline"/>
          <w:highlight w:val="green"/>
        </w:rPr>
        <w:t xml:space="preserve"> </w:t>
      </w:r>
      <w:r w:rsidRPr="00022FCB">
        <w:rPr>
          <w:rStyle w:val="StyleUnderline"/>
        </w:rPr>
        <w:t>but</w:t>
      </w:r>
      <w:proofErr w:type="gramEnd"/>
      <w:r w:rsidRPr="00022FCB">
        <w:rPr>
          <w:rStyle w:val="StyleUnderline"/>
        </w:rPr>
        <w:t xml:space="preserve"> is </w:t>
      </w:r>
      <w:r w:rsidRPr="00FF44C4">
        <w:rPr>
          <w:rStyle w:val="Emphasis"/>
          <w:highlight w:val="green"/>
          <w:bdr w:val="single" w:sz="18" w:space="0" w:color="auto"/>
        </w:rPr>
        <w:t>predicted to grow to $2.7 trillion by 2040</w:t>
      </w:r>
      <w:r w:rsidRPr="00022FCB">
        <w:rPr>
          <w:rStyle w:val="StyleUnderline"/>
        </w:rPr>
        <w:t xml:space="preserve">. The </w:t>
      </w:r>
      <w:r w:rsidRPr="00FF44C4">
        <w:rPr>
          <w:rStyle w:val="Emphasis"/>
          <w:highlight w:val="green"/>
          <w:bdr w:val="single" w:sz="18" w:space="0" w:color="auto"/>
        </w:rPr>
        <w:t>economic returns from future mining of space-based resources like titanium, platinum, water-ice, thorium, and iron-ore far exceed the trillion-dollar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w:t>
      </w:r>
      <w:proofErr w:type="gramStart"/>
      <w:r w:rsidRPr="001F0CF6">
        <w:rPr>
          <w:sz w:val="16"/>
        </w:rPr>
        <w:t>settlement, and</w:t>
      </w:r>
      <w:proofErr w:type="gramEnd"/>
      <w:r w:rsidRPr="001F0CF6">
        <w:rPr>
          <w:sz w:val="16"/>
        </w:rPr>
        <w:t xml:space="preserve"> building capacity for China’s long-term space ambitions. Beijing’s Lunar Dreams Following the landing of </w:t>
      </w:r>
      <w:proofErr w:type="spellStart"/>
      <w:r w:rsidRPr="001F0CF6">
        <w:rPr>
          <w:sz w:val="16"/>
        </w:rPr>
        <w:t>Chang’e</w:t>
      </w:r>
      <w:proofErr w:type="spellEnd"/>
      <w:r w:rsidRPr="001F0CF6">
        <w:rPr>
          <w:sz w:val="1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1F0CF6">
        <w:rPr>
          <w:sz w:val="16"/>
        </w:rPr>
        <w:t>Chang’e</w:t>
      </w:r>
      <w:proofErr w:type="spellEnd"/>
      <w:r w:rsidRPr="001F0CF6">
        <w:rPr>
          <w:sz w:val="16"/>
        </w:rPr>
        <w:t xml:space="preserve"> 5 to bring lunar samples back to Earth, followed by </w:t>
      </w:r>
      <w:proofErr w:type="spellStart"/>
      <w:r w:rsidRPr="001F0CF6">
        <w:rPr>
          <w:sz w:val="16"/>
        </w:rPr>
        <w:t>Chang’e</w:t>
      </w:r>
      <w:proofErr w:type="spellEnd"/>
      <w:r w:rsidRPr="001F0CF6">
        <w:rPr>
          <w:sz w:val="16"/>
        </w:rPr>
        <w:t xml:space="preserve"> 6 (2024) to bring samples specifically from the moon’s south pole. </w:t>
      </w:r>
      <w:proofErr w:type="spellStart"/>
      <w:r w:rsidRPr="001F0CF6">
        <w:rPr>
          <w:sz w:val="16"/>
        </w:rPr>
        <w:t>Chang’e</w:t>
      </w:r>
      <w:proofErr w:type="spellEnd"/>
      <w:r w:rsidRPr="001F0CF6">
        <w:rPr>
          <w:sz w:val="16"/>
        </w:rPr>
        <w:t xml:space="preserve"> 7 (2030) will survey the south pole’s composition and </w:t>
      </w:r>
      <w:proofErr w:type="spellStart"/>
      <w:r w:rsidRPr="001F0CF6">
        <w:rPr>
          <w:sz w:val="16"/>
        </w:rPr>
        <w:t>Chang’e</w:t>
      </w:r>
      <w:proofErr w:type="spellEnd"/>
      <w:r w:rsidRPr="001F0CF6">
        <w:rPr>
          <w:sz w:val="16"/>
        </w:rPr>
        <w:t xml:space="preserve"> 8 (2035) will test key technologies like 3D printing to lay the groundwork for the construction of a research station. </w:t>
      </w:r>
      <w:r w:rsidRPr="00022FCB">
        <w:rPr>
          <w:rStyle w:val="StyleUnderline"/>
        </w:rPr>
        <w:t xml:space="preserve">The </w:t>
      </w:r>
      <w:r w:rsidRPr="00FF44C4">
        <w:rPr>
          <w:rStyle w:val="Emphasis"/>
          <w:highlight w:val="green"/>
        </w:rPr>
        <w:t>moon</w:t>
      </w:r>
      <w:r w:rsidRPr="00FF44C4">
        <w:rPr>
          <w:rStyle w:val="StyleUnderline"/>
          <w:highlight w:val="green"/>
        </w:rPr>
        <w:t xml:space="preserve"> </w:t>
      </w:r>
      <w:r w:rsidRPr="00022FCB">
        <w:rPr>
          <w:rStyle w:val="StyleUnderline"/>
        </w:rPr>
        <w:t xml:space="preserve">not only strengthens China’s space-faring capacities but also </w:t>
      </w:r>
      <w:r w:rsidRPr="00FF44C4">
        <w:rPr>
          <w:rStyle w:val="Emphasis"/>
          <w:highlight w:val="green"/>
        </w:rPr>
        <w:t>has</w:t>
      </w:r>
      <w:r w:rsidRPr="00FF44C4">
        <w:rPr>
          <w:rStyle w:val="StyleUnderline"/>
          <w:highlight w:val="green"/>
        </w:rPr>
        <w:t xml:space="preserve"> </w:t>
      </w:r>
      <w:r w:rsidRPr="00022FCB">
        <w:rPr>
          <w:rStyle w:val="StyleUnderline"/>
        </w:rPr>
        <w:t xml:space="preserve">resources like </w:t>
      </w:r>
      <w:r w:rsidRPr="00FF44C4">
        <w:rPr>
          <w:rStyle w:val="Emphasis"/>
          <w:highlight w:val="green"/>
        </w:rPr>
        <w:t>iron-ore and water</w:t>
      </w:r>
      <w:r w:rsidRPr="00FF44C4">
        <w:rPr>
          <w:rStyle w:val="StyleUnderline"/>
          <w:highlight w:val="green"/>
        </w:rPr>
        <w:t xml:space="preserve"> </w:t>
      </w:r>
      <w:r w:rsidRPr="00022FCB">
        <w:rPr>
          <w:rStyle w:val="StyleUnderline"/>
        </w:rPr>
        <w:t xml:space="preserve">that can be </w:t>
      </w:r>
      <w:r w:rsidRPr="00FF44C4">
        <w:rPr>
          <w:rStyle w:val="Emphasis"/>
          <w:highlight w:val="green"/>
        </w:rPr>
        <w:t xml:space="preserve">utilized for </w:t>
      </w:r>
      <w:r w:rsidRPr="00022FCB">
        <w:rPr>
          <w:rStyle w:val="StyleUnderline"/>
        </w:rPr>
        <w:t xml:space="preserve">space-based </w:t>
      </w:r>
      <w:r w:rsidRPr="00FF44C4">
        <w:rPr>
          <w:rStyle w:val="Emphasis"/>
          <w:highlight w:val="green"/>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w:t>
      </w:r>
      <w:proofErr w:type="spellStart"/>
      <w:r w:rsidRPr="00022FCB">
        <w:rPr>
          <w:rStyle w:val="StyleUnderline"/>
        </w:rPr>
        <w:t>SpaceBased</w:t>
      </w:r>
      <w:proofErr w:type="spellEnd"/>
      <w:r w:rsidRPr="00022FCB">
        <w:rPr>
          <w:rStyle w:val="StyleUnderline"/>
        </w:rPr>
        <w:t xml:space="preserve"> Solar Power (SBSP) to build a space solar station thirty-six thousand kilometers above Earth. Some Chinese leaders stress that dwindling fossil fuel resources on Earth will make </w:t>
      </w:r>
      <w:r w:rsidRPr="00FF44C4">
        <w:rPr>
          <w:rStyle w:val="Emphasis"/>
          <w:highlight w:val="green"/>
        </w:rPr>
        <w:t>solar energy</w:t>
      </w:r>
      <w:r w:rsidRPr="00FF44C4">
        <w:rPr>
          <w:rStyle w:val="StyleUnderline"/>
          <w:highlight w:val="green"/>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FF44C4">
        <w:rPr>
          <w:rStyle w:val="Emphasis"/>
          <w:highlight w:val="green"/>
        </w:rPr>
        <w:t>estimated to contain</w:t>
      </w:r>
      <w:r w:rsidRPr="00FF44C4">
        <w:rPr>
          <w:rStyle w:val="StyleUnderline"/>
          <w:highlight w:val="green"/>
        </w:rPr>
        <w:t xml:space="preserve"> </w:t>
      </w:r>
      <w:r w:rsidRPr="00FF44C4">
        <w:rPr>
          <w:rStyle w:val="Emphasis"/>
          <w:highlight w:val="green"/>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421D2FE5" w14:textId="3A90B0C5" w:rsidR="005A6EAD" w:rsidRPr="005A6EAD" w:rsidRDefault="005A6EAD" w:rsidP="005A6EAD">
      <w:pPr>
        <w:pStyle w:val="Heading4"/>
      </w:pPr>
    </w:p>
    <w:p w14:paraId="639BF0BB" w14:textId="44D2DA30" w:rsidR="005A6EAD" w:rsidRPr="005A6EAD" w:rsidRDefault="005A6EAD" w:rsidP="005A6EAD">
      <w:pPr>
        <w:pStyle w:val="Heading3"/>
      </w:pPr>
      <w:r>
        <w:t xml:space="preserve">Inequality </w:t>
      </w:r>
    </w:p>
    <w:p w14:paraId="1BAB4E66" w14:textId="77777777" w:rsidR="00247448" w:rsidRDefault="00247448" w:rsidP="00247448">
      <w:pPr>
        <w:pStyle w:val="Heading4"/>
      </w:pPr>
      <w:proofErr w:type="spellStart"/>
      <w:r>
        <w:t>Starlink</w:t>
      </w:r>
      <w:proofErr w:type="spellEnd"/>
      <w:r>
        <w:t xml:space="preserve"> is coming now – but regulatory jousting matches like the affirmative are slowing it down – Crist 12/03/21: </w:t>
      </w:r>
    </w:p>
    <w:p w14:paraId="15EB6231" w14:textId="77777777" w:rsidR="00247448" w:rsidRPr="00D068A4" w:rsidRDefault="00247448" w:rsidP="00247448">
      <w:r w:rsidRPr="00D068A4">
        <w:t xml:space="preserve">Crist, Ry. “What Is </w:t>
      </w:r>
      <w:proofErr w:type="spellStart"/>
      <w:r w:rsidRPr="00D068A4">
        <w:t>Starlink</w:t>
      </w:r>
      <w:proofErr w:type="spellEnd"/>
      <w:r w:rsidRPr="00D068A4">
        <w:t xml:space="preserve">? Elon Musk's Satellite Internet Venture Explained.” CNET, 3 Dec. </w:t>
      </w:r>
      <w:proofErr w:type="gramStart"/>
      <w:r w:rsidRPr="00D068A4">
        <w:t xml:space="preserve">2021, </w:t>
      </w:r>
      <w:r>
        <w:t xml:space="preserve">  </w:t>
      </w:r>
      <w:proofErr w:type="gramEnd"/>
      <w:r>
        <w:t xml:space="preserve">    </w:t>
      </w:r>
      <w:r w:rsidRPr="00D068A4">
        <w:t>https://www.cnet.com/home/internet/starlink-satellite-internet-explained</w:t>
      </w:r>
      <w:r>
        <w:t xml:space="preserve">. // LHP GB + LHP PS </w:t>
      </w:r>
    </w:p>
    <w:p w14:paraId="0222C20E" w14:textId="77777777" w:rsidR="00247448" w:rsidRPr="00BD74C5" w:rsidRDefault="00247448" w:rsidP="00247448">
      <w:pPr>
        <w:rPr>
          <w:b/>
          <w:bCs/>
          <w:u w:val="single"/>
        </w:rPr>
      </w:pPr>
      <w:r w:rsidRPr="00D068A4">
        <w:rPr>
          <w:b/>
          <w:bCs/>
          <w:u w:val="single"/>
        </w:rPr>
        <w:t xml:space="preserve">After years of development within SpaceX -- and securing nearly $885.5 million in grant funds from the Federal Communications Commission at the end of 2020 -- </w:t>
      </w:r>
      <w:proofErr w:type="spellStart"/>
      <w:r w:rsidRPr="00BD74C5">
        <w:rPr>
          <w:b/>
          <w:bCs/>
          <w:highlight w:val="yellow"/>
          <w:u w:val="single"/>
        </w:rPr>
        <w:t>Starlink</w:t>
      </w:r>
      <w:proofErr w:type="spellEnd"/>
      <w:r w:rsidRPr="00BD74C5">
        <w:rPr>
          <w:b/>
          <w:bCs/>
          <w:highlight w:val="yellow"/>
          <w:u w:val="single"/>
        </w:rPr>
        <w:t xml:space="preserve"> picked up</w:t>
      </w:r>
      <w:r w:rsidRPr="00D068A4">
        <w:rPr>
          <w:b/>
          <w:bCs/>
          <w:u w:val="single"/>
        </w:rPr>
        <w:t xml:space="preserve"> the </w:t>
      </w:r>
      <w:r w:rsidRPr="00BD74C5">
        <w:rPr>
          <w:b/>
          <w:bCs/>
          <w:highlight w:val="yellow"/>
          <w:u w:val="single"/>
        </w:rPr>
        <w:t>pace</w:t>
      </w:r>
      <w:r w:rsidRPr="00D068A4">
        <w:rPr>
          <w:b/>
          <w:bCs/>
          <w:u w:val="single"/>
        </w:rPr>
        <w:t xml:space="preserve"> in 2021</w:t>
      </w:r>
      <w:r w:rsidRPr="00F96692">
        <w:rPr>
          <w:sz w:val="8"/>
        </w:rPr>
        <w:t xml:space="preserve">. </w:t>
      </w:r>
      <w:r w:rsidRPr="00D068A4">
        <w:rPr>
          <w:b/>
          <w:bCs/>
          <w:u w:val="single"/>
        </w:rPr>
        <w:t xml:space="preserve">In January, after three years' worth of successful launches, </w:t>
      </w:r>
      <w:r w:rsidRPr="00BD74C5">
        <w:rPr>
          <w:b/>
          <w:bCs/>
          <w:highlight w:val="yellow"/>
          <w:u w:val="single"/>
        </w:rPr>
        <w:t>the project</w:t>
      </w:r>
      <w:r w:rsidRPr="00D068A4">
        <w:rPr>
          <w:b/>
          <w:bCs/>
          <w:u w:val="single"/>
        </w:rPr>
        <w:t xml:space="preserve"> </w:t>
      </w:r>
      <w:r w:rsidRPr="00BD74C5">
        <w:rPr>
          <w:b/>
          <w:bCs/>
          <w:highlight w:val="yellow"/>
          <w:u w:val="single"/>
        </w:rPr>
        <w:t>surpassed 1,000 satellites delivered into orbit</w:t>
      </w:r>
      <w:r w:rsidRPr="00D068A4">
        <w:rPr>
          <w:b/>
          <w:bCs/>
          <w:u w:val="single"/>
        </w:rPr>
        <w:t>.</w:t>
      </w:r>
      <w:r w:rsidRPr="00F96692">
        <w:rPr>
          <w:sz w:val="8"/>
        </w:rPr>
        <w:t xml:space="preserve"> And </w:t>
      </w:r>
      <w:r w:rsidRPr="00BD74C5">
        <w:rPr>
          <w:b/>
          <w:bCs/>
          <w:highlight w:val="yellow"/>
          <w:u w:val="single"/>
        </w:rPr>
        <w:t>by June</w:t>
      </w:r>
      <w:r w:rsidRPr="00D068A4">
        <w:rPr>
          <w:b/>
          <w:bCs/>
          <w:u w:val="single"/>
        </w:rPr>
        <w:t xml:space="preserve">, </w:t>
      </w:r>
      <w:r w:rsidRPr="00BD74C5">
        <w:rPr>
          <w:b/>
          <w:bCs/>
          <w:highlight w:val="yellow"/>
          <w:u w:val="single"/>
        </w:rPr>
        <w:t>SpaceX said</w:t>
      </w:r>
      <w:r w:rsidRPr="00D068A4">
        <w:rPr>
          <w:b/>
          <w:bCs/>
          <w:u w:val="single"/>
        </w:rPr>
        <w:t xml:space="preserve"> the number was </w:t>
      </w:r>
      <w:r w:rsidRPr="00BD74C5">
        <w:rPr>
          <w:b/>
          <w:bCs/>
          <w:highlight w:val="yellow"/>
          <w:u w:val="single"/>
        </w:rPr>
        <w:t>roughly 1,800</w:t>
      </w:r>
      <w:r w:rsidRPr="00F96692">
        <w:rPr>
          <w:sz w:val="8"/>
        </w:rPr>
        <w:t xml:space="preserve">. In February, Musk's company disclosed that </w:t>
      </w:r>
      <w:proofErr w:type="spellStart"/>
      <w:r w:rsidRPr="00F96692">
        <w:rPr>
          <w:sz w:val="8"/>
        </w:rPr>
        <w:t>Starlink</w:t>
      </w:r>
      <w:proofErr w:type="spellEnd"/>
      <w:r w:rsidRPr="00F96692">
        <w:rPr>
          <w:sz w:val="8"/>
        </w:rPr>
        <w:t xml:space="preserve"> was serving more than 10,000 customers. Now, </w:t>
      </w:r>
      <w:r w:rsidRPr="00BD74C5">
        <w:rPr>
          <w:b/>
          <w:bCs/>
          <w:highlight w:val="yellow"/>
          <w:u w:val="single"/>
        </w:rPr>
        <w:t>after expanding preorders</w:t>
      </w:r>
      <w:r w:rsidRPr="00BD74C5">
        <w:rPr>
          <w:b/>
          <w:bCs/>
          <w:u w:val="single"/>
        </w:rPr>
        <w:t xml:space="preserve"> to even more potential customers </w:t>
      </w:r>
      <w:r w:rsidRPr="00BD74C5">
        <w:rPr>
          <w:b/>
          <w:bCs/>
          <w:highlight w:val="yellow"/>
          <w:u w:val="single"/>
        </w:rPr>
        <w:t>and</w:t>
      </w:r>
      <w:r w:rsidRPr="00BD74C5">
        <w:rPr>
          <w:b/>
          <w:bCs/>
          <w:u w:val="single"/>
        </w:rPr>
        <w:t xml:space="preserve"> exploring the </w:t>
      </w:r>
      <w:r w:rsidRPr="00BD74C5">
        <w:rPr>
          <w:b/>
          <w:bCs/>
          <w:highlight w:val="yellow"/>
          <w:u w:val="single"/>
        </w:rPr>
        <w:t xml:space="preserve">possibility of </w:t>
      </w:r>
      <w:r w:rsidRPr="00BD74C5">
        <w:rPr>
          <w:b/>
          <w:bCs/>
          <w:u w:val="single"/>
        </w:rPr>
        <w:t>providing in</w:t>
      </w:r>
      <w:r w:rsidRPr="00BD74C5">
        <w:rPr>
          <w:b/>
          <w:bCs/>
          <w:highlight w:val="yellow"/>
          <w:u w:val="single"/>
        </w:rPr>
        <w:t>-flight Wi-Fi</w:t>
      </w:r>
      <w:r w:rsidRPr="00BD74C5">
        <w:rPr>
          <w:b/>
          <w:bCs/>
          <w:u w:val="single"/>
        </w:rPr>
        <w:t xml:space="preserve"> for passenger aircraft, Musk says that </w:t>
      </w:r>
      <w:proofErr w:type="spellStart"/>
      <w:r w:rsidRPr="00F96692">
        <w:rPr>
          <w:b/>
          <w:bCs/>
          <w:highlight w:val="yellow"/>
          <w:u w:val="single"/>
        </w:rPr>
        <w:t>Starlink</w:t>
      </w:r>
      <w:proofErr w:type="spellEnd"/>
      <w:r w:rsidRPr="00BD74C5">
        <w:rPr>
          <w:b/>
          <w:bCs/>
          <w:u w:val="single"/>
        </w:rPr>
        <w:t xml:space="preserve"> has </w:t>
      </w:r>
      <w:r w:rsidRPr="00F96692">
        <w:rPr>
          <w:b/>
          <w:bCs/>
          <w:highlight w:val="yellow"/>
          <w:u w:val="single"/>
        </w:rPr>
        <w:t>shipped</w:t>
      </w:r>
      <w:r w:rsidRPr="00BD74C5">
        <w:rPr>
          <w:b/>
          <w:bCs/>
          <w:u w:val="single"/>
        </w:rPr>
        <w:t xml:space="preserve"> </w:t>
      </w:r>
      <w:r w:rsidRPr="00F96692">
        <w:rPr>
          <w:b/>
          <w:bCs/>
          <w:highlight w:val="yellow"/>
          <w:u w:val="single"/>
        </w:rPr>
        <w:t>more than 100,000 satellite</w:t>
      </w:r>
      <w:r w:rsidRPr="00BD74C5">
        <w:rPr>
          <w:b/>
          <w:bCs/>
          <w:u w:val="single"/>
        </w:rPr>
        <w:t xml:space="preserve"> </w:t>
      </w:r>
      <w:r w:rsidRPr="00F96692">
        <w:rPr>
          <w:b/>
          <w:bCs/>
          <w:highlight w:val="yellow"/>
          <w:u w:val="single"/>
        </w:rPr>
        <w:t>internet terminals to</w:t>
      </w:r>
      <w:r w:rsidRPr="00BD74C5">
        <w:rPr>
          <w:b/>
          <w:bCs/>
          <w:u w:val="single"/>
        </w:rPr>
        <w:t xml:space="preserve"> customers in </w:t>
      </w:r>
      <w:r w:rsidRPr="00F96692">
        <w:rPr>
          <w:b/>
          <w:bCs/>
          <w:highlight w:val="yellow"/>
          <w:u w:val="single"/>
        </w:rPr>
        <w:t xml:space="preserve">14 </w:t>
      </w:r>
      <w:proofErr w:type="spellStart"/>
      <w:proofErr w:type="gramStart"/>
      <w:r w:rsidRPr="00F96692">
        <w:rPr>
          <w:b/>
          <w:bCs/>
          <w:highlight w:val="yellow"/>
          <w:u w:val="single"/>
        </w:rPr>
        <w:t>countries</w:t>
      </w:r>
      <w:r w:rsidRPr="00F96692">
        <w:rPr>
          <w:sz w:val="8"/>
        </w:rPr>
        <w:t>.</w:t>
      </w:r>
      <w:r w:rsidRPr="00BD74C5">
        <w:rPr>
          <w:b/>
          <w:bCs/>
          <w:u w:val="single"/>
        </w:rPr>
        <w:t>SpaceX</w:t>
      </w:r>
      <w:proofErr w:type="spellEnd"/>
      <w:proofErr w:type="gramEnd"/>
      <w:r w:rsidRPr="00BD74C5">
        <w:rPr>
          <w:b/>
          <w:bCs/>
          <w:u w:val="single"/>
        </w:rPr>
        <w:t xml:space="preserve"> said that it expected </w:t>
      </w:r>
      <w:proofErr w:type="spellStart"/>
      <w:r w:rsidRPr="00BD74C5">
        <w:rPr>
          <w:b/>
          <w:bCs/>
          <w:u w:val="single"/>
        </w:rPr>
        <w:t>Starlink</w:t>
      </w:r>
      <w:proofErr w:type="spellEnd"/>
      <w:r w:rsidRPr="00BD74C5">
        <w:rPr>
          <w:b/>
          <w:bCs/>
          <w:u w:val="single"/>
        </w:rPr>
        <w:t xml:space="preserve"> to reach global serviceability sometime in fall 2021 </w:t>
      </w:r>
      <w:r w:rsidRPr="00F96692">
        <w:rPr>
          <w:sz w:val="8"/>
        </w:rPr>
        <w:t xml:space="preserve">-- though </w:t>
      </w:r>
      <w:r w:rsidRPr="00BD74C5">
        <w:rPr>
          <w:b/>
          <w:bCs/>
          <w:u w:val="single"/>
        </w:rPr>
        <w:t>regional availability will depend on regulatory approval</w:t>
      </w:r>
      <w:r w:rsidRPr="00F96692">
        <w:rPr>
          <w:sz w:val="8"/>
        </w:rPr>
        <w:t xml:space="preserve">. During a talk at Mobile World Congress in June 2021, Musk told an audience that </w:t>
      </w:r>
      <w:proofErr w:type="spellStart"/>
      <w:r w:rsidRPr="00F96692">
        <w:rPr>
          <w:sz w:val="8"/>
        </w:rPr>
        <w:t>Starlink</w:t>
      </w:r>
      <w:proofErr w:type="spellEnd"/>
      <w:r w:rsidRPr="00F96692">
        <w:rPr>
          <w:sz w:val="8"/>
        </w:rPr>
        <w:t xml:space="preserve"> would be available worldwide except at the North and South Poles starting in August. In September, Musk tweeted that </w:t>
      </w:r>
      <w:proofErr w:type="spellStart"/>
      <w:r w:rsidRPr="00F96692">
        <w:rPr>
          <w:sz w:val="8"/>
        </w:rPr>
        <w:t>Starlink</w:t>
      </w:r>
      <w:proofErr w:type="spellEnd"/>
      <w:r w:rsidRPr="00F96692">
        <w:rPr>
          <w:sz w:val="8"/>
        </w:rPr>
        <w:t xml:space="preserve"> would exit its initial beta phase in October, which indicates that the service is continuing to ramp up and expand -- though the budding broadband provider faces a backlog of prospective customers waiting to receive equipment and start service. </w:t>
      </w:r>
      <w:proofErr w:type="spellStart"/>
      <w:r w:rsidRPr="00F96692">
        <w:rPr>
          <w:sz w:val="8"/>
        </w:rPr>
        <w:t>Starlink</w:t>
      </w:r>
      <w:proofErr w:type="spellEnd"/>
      <w:r w:rsidRPr="00F96692">
        <w:rPr>
          <w:sz w:val="8"/>
        </w:rPr>
        <w:t xml:space="preserve"> isn't without its controversies. Members of the scientific community have raised concerns about the impact of </w:t>
      </w:r>
      <w:proofErr w:type="spellStart"/>
      <w:r w:rsidRPr="00F96692">
        <w:rPr>
          <w:sz w:val="8"/>
        </w:rPr>
        <w:t>Starlink's</w:t>
      </w:r>
      <w:proofErr w:type="spellEnd"/>
      <w:r w:rsidRPr="00F96692">
        <w:rPr>
          <w:sz w:val="8"/>
        </w:rPr>
        <w:t xml:space="preserve"> low-earth orbit satellites on night sky visibility. </w:t>
      </w:r>
      <w:r w:rsidRPr="00F96692">
        <w:rPr>
          <w:b/>
          <w:bCs/>
          <w:highlight w:val="yellow"/>
          <w:u w:val="single"/>
        </w:rPr>
        <w:t>Meanwhile</w:t>
      </w:r>
      <w:r w:rsidRPr="00BD74C5">
        <w:rPr>
          <w:b/>
          <w:bCs/>
          <w:u w:val="single"/>
        </w:rPr>
        <w:t xml:space="preserve">, </w:t>
      </w:r>
      <w:r w:rsidRPr="00F96692">
        <w:rPr>
          <w:b/>
          <w:bCs/>
          <w:highlight w:val="yellow"/>
          <w:u w:val="single"/>
        </w:rPr>
        <w:t>satellite internet competitors</w:t>
      </w:r>
      <w:r w:rsidRPr="00BD74C5">
        <w:rPr>
          <w:b/>
          <w:bCs/>
          <w:u w:val="single"/>
        </w:rPr>
        <w:t xml:space="preserve"> including </w:t>
      </w:r>
      <w:proofErr w:type="spellStart"/>
      <w:r w:rsidRPr="00F96692">
        <w:rPr>
          <w:b/>
          <w:bCs/>
          <w:highlight w:val="yellow"/>
          <w:u w:val="single"/>
        </w:rPr>
        <w:t>Viasat</w:t>
      </w:r>
      <w:proofErr w:type="spellEnd"/>
      <w:r w:rsidRPr="00BD74C5">
        <w:rPr>
          <w:b/>
          <w:bCs/>
          <w:u w:val="single"/>
        </w:rPr>
        <w:t xml:space="preserve">, </w:t>
      </w:r>
      <w:r w:rsidRPr="00F96692">
        <w:rPr>
          <w:b/>
          <w:bCs/>
          <w:highlight w:val="yellow"/>
          <w:u w:val="single"/>
        </w:rPr>
        <w:t>HughesNet</w:t>
      </w:r>
      <w:r w:rsidRPr="00BD74C5">
        <w:rPr>
          <w:b/>
          <w:bCs/>
          <w:u w:val="single"/>
        </w:rPr>
        <w:t xml:space="preserve"> and </w:t>
      </w:r>
      <w:r w:rsidRPr="00F96692">
        <w:rPr>
          <w:b/>
          <w:bCs/>
          <w:highlight w:val="yellow"/>
          <w:u w:val="single"/>
        </w:rPr>
        <w:t>Amazon's Project Kuiper</w:t>
      </w:r>
      <w:r w:rsidRPr="00BD74C5">
        <w:rPr>
          <w:b/>
          <w:bCs/>
          <w:u w:val="single"/>
        </w:rPr>
        <w:t xml:space="preserve"> have </w:t>
      </w:r>
      <w:r w:rsidRPr="00F96692">
        <w:rPr>
          <w:b/>
          <w:bCs/>
          <w:highlight w:val="yellow"/>
          <w:u w:val="single"/>
        </w:rPr>
        <w:t>taken notice of</w:t>
      </w:r>
      <w:r w:rsidRPr="00BD74C5">
        <w:rPr>
          <w:b/>
          <w:bCs/>
          <w:u w:val="single"/>
        </w:rPr>
        <w:t xml:space="preserve"> </w:t>
      </w:r>
      <w:proofErr w:type="spellStart"/>
      <w:r w:rsidRPr="00BD74C5">
        <w:rPr>
          <w:b/>
          <w:bCs/>
          <w:u w:val="single"/>
        </w:rPr>
        <w:t>Starlink's</w:t>
      </w:r>
      <w:proofErr w:type="spellEnd"/>
      <w:r w:rsidRPr="00BD74C5">
        <w:rPr>
          <w:b/>
          <w:bCs/>
          <w:u w:val="single"/>
        </w:rPr>
        <w:t xml:space="preserve"> </w:t>
      </w:r>
      <w:r w:rsidRPr="00F96692">
        <w:rPr>
          <w:b/>
          <w:bCs/>
          <w:highlight w:val="yellow"/>
          <w:u w:val="single"/>
        </w:rPr>
        <w:t>momentum</w:t>
      </w:r>
      <w:r w:rsidRPr="00BD74C5">
        <w:rPr>
          <w:b/>
          <w:bCs/>
          <w:u w:val="single"/>
        </w:rPr>
        <w:t xml:space="preserve">, too, </w:t>
      </w:r>
      <w:r w:rsidRPr="00F96692">
        <w:rPr>
          <w:b/>
          <w:bCs/>
          <w:highlight w:val="yellow"/>
          <w:u w:val="single"/>
        </w:rPr>
        <w:t>prompting</w:t>
      </w:r>
      <w:r w:rsidRPr="00BD74C5">
        <w:rPr>
          <w:b/>
          <w:bCs/>
          <w:u w:val="single"/>
        </w:rPr>
        <w:t xml:space="preserve"> </w:t>
      </w:r>
      <w:r w:rsidRPr="00F96692">
        <w:rPr>
          <w:b/>
          <w:bCs/>
          <w:highlight w:val="yellow"/>
          <w:u w:val="single"/>
        </w:rPr>
        <w:t>plenty</w:t>
      </w:r>
      <w:r w:rsidRPr="00BD74C5">
        <w:rPr>
          <w:b/>
          <w:bCs/>
          <w:u w:val="single"/>
        </w:rPr>
        <w:t xml:space="preserve"> of </w:t>
      </w:r>
      <w:r w:rsidRPr="00F96692">
        <w:rPr>
          <w:b/>
          <w:bCs/>
          <w:highlight w:val="yellow"/>
          <w:u w:val="single"/>
        </w:rPr>
        <w:t>regulatory jousting</w:t>
      </w:r>
      <w:r w:rsidRPr="00BD74C5">
        <w:rPr>
          <w:b/>
          <w:bCs/>
          <w:u w:val="single"/>
        </w:rPr>
        <w:t xml:space="preserve"> </w:t>
      </w:r>
      <w:r w:rsidRPr="00F96692">
        <w:rPr>
          <w:b/>
          <w:bCs/>
          <w:highlight w:val="yellow"/>
          <w:u w:val="single"/>
        </w:rPr>
        <w:t>and attempts to slow Musk</w:t>
      </w:r>
      <w:r w:rsidRPr="00BD74C5">
        <w:rPr>
          <w:b/>
          <w:bCs/>
          <w:u w:val="single"/>
        </w:rPr>
        <w:t xml:space="preserve"> down.</w:t>
      </w:r>
    </w:p>
    <w:p w14:paraId="459639A7" w14:textId="77777777" w:rsidR="009617FD" w:rsidRPr="009617FD" w:rsidRDefault="009617FD" w:rsidP="009617FD"/>
    <w:sectPr w:rsidR="009617FD" w:rsidRPr="009617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13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391"/>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44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26D9"/>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EAD"/>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7FD"/>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9A6"/>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31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17ABE2"/>
  <w14:defaultImageDpi w14:val="300"/>
  <w15:docId w15:val="{54122541-9589-054F-B152-52B12BB2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131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13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13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F13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111111,No Spacing211"/>
    <w:basedOn w:val="Normal"/>
    <w:next w:val="Normal"/>
    <w:link w:val="Heading4Char"/>
    <w:uiPriority w:val="9"/>
    <w:unhideWhenUsed/>
    <w:qFormat/>
    <w:rsid w:val="00BF13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13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31F"/>
  </w:style>
  <w:style w:type="character" w:customStyle="1" w:styleId="Heading1Char">
    <w:name w:val="Heading 1 Char"/>
    <w:aliases w:val="Pocket Char"/>
    <w:basedOn w:val="DefaultParagraphFont"/>
    <w:link w:val="Heading1"/>
    <w:uiPriority w:val="9"/>
    <w:rsid w:val="00BF13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13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131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BF13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131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BF131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BF131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131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BF131F"/>
    <w:rPr>
      <w:color w:val="auto"/>
      <w:u w:val="none"/>
    </w:rPr>
  </w:style>
  <w:style w:type="paragraph" w:styleId="DocumentMap">
    <w:name w:val="Document Map"/>
    <w:basedOn w:val="Normal"/>
    <w:link w:val="DocumentMapChar"/>
    <w:uiPriority w:val="99"/>
    <w:semiHidden/>
    <w:unhideWhenUsed/>
    <w:rsid w:val="00BF13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131F"/>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9617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9617FD"/>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rmalWeb">
    <w:name w:val="Normal (Web)"/>
    <w:basedOn w:val="Normal"/>
    <w:uiPriority w:val="99"/>
    <w:unhideWhenUsed/>
    <w:rsid w:val="005A6EAD"/>
    <w:pPr>
      <w:spacing w:before="100" w:beforeAutospacing="1" w:after="100" w:afterAutospacing="1"/>
    </w:pPr>
  </w:style>
  <w:style w:type="paragraph" w:customStyle="1" w:styleId="Emphasis1">
    <w:name w:val="Emphasis1"/>
    <w:basedOn w:val="Normal"/>
    <w:autoRedefine/>
    <w:uiPriority w:val="20"/>
    <w:qFormat/>
    <w:rsid w:val="005A6EA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www.thecairoreview.com/wp-content/uploads/2019/05/cr33-global-forum.pdf" TargetMode="External"/><Relationship Id="rId3" Type="http://schemas.openxmlformats.org/officeDocument/2006/relationships/customXml" Target="../customXml/item3.xml"/><Relationship Id="rId21" Type="http://schemas.openxmlformats.org/officeDocument/2006/relationships/hyperlink" Target="https://www.nasa.gov/press-release/nasa-invests-in-tech-concepts-aimed-at-exploring-lunar-craters-mining-asteroids"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archive.md/M4qjY"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reason.org/policy-brief/u-s-space-traffic-management-and-orbital-debris-poli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nasa.gov/directorates/spacetech/niac/2019_Phase_I_Phase_II/Mini_Bee_Prototype"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nasa.gov/niac" TargetMode="External"/><Relationship Id="rId28" Type="http://schemas.openxmlformats.org/officeDocument/2006/relationships/theme" Target="theme/theme1.xm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www.axios.com/space-junk-tracking-business-a365462b-a82e-4926-849b-5f292dd1b164.html"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nasa.gov/specials/moon2mar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9439</Words>
  <Characters>53807</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2022-01-15T14:09:00Z</dcterms:created>
  <dcterms:modified xsi:type="dcterms:W3CDTF">2022-01-15T14:50:00Z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