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0D81B" w14:textId="0ECBBDB2" w:rsidR="00E42E4C" w:rsidRDefault="00D72FAC" w:rsidP="00D72FAC">
      <w:pPr>
        <w:pStyle w:val="Heading1"/>
      </w:pPr>
      <w:r>
        <w:t xml:space="preserve">TOC R4 vs. Stockdale PR </w:t>
      </w:r>
    </w:p>
    <w:p w14:paraId="620E714E" w14:textId="77777777" w:rsidR="00D72FAC" w:rsidRPr="00181B3A" w:rsidRDefault="00D72FAC" w:rsidP="00D72FAC">
      <w:pPr>
        <w:pStyle w:val="Heading2"/>
        <w:rPr>
          <w:rFonts w:cs="Calibri"/>
        </w:rPr>
      </w:pPr>
      <w:r w:rsidRPr="00181B3A">
        <w:rPr>
          <w:rFonts w:cs="Calibri"/>
        </w:rPr>
        <w:lastRenderedPageBreak/>
        <w:t>1AC</w:t>
      </w:r>
    </w:p>
    <w:p w14:paraId="5F1D96F3" w14:textId="77777777" w:rsidR="00D72FAC" w:rsidRDefault="00D72FAC" w:rsidP="00D72FAC">
      <w:pPr>
        <w:pStyle w:val="Heading3"/>
        <w:rPr>
          <w:rFonts w:cs="Calibri"/>
        </w:rPr>
      </w:pPr>
      <w:r w:rsidRPr="00181B3A">
        <w:rPr>
          <w:rFonts w:cs="Calibri"/>
        </w:rPr>
        <w:lastRenderedPageBreak/>
        <w:t>Advantage</w:t>
      </w:r>
    </w:p>
    <w:p w14:paraId="0D34CB69" w14:textId="77777777" w:rsidR="00D72FAC" w:rsidRPr="00A714C3" w:rsidRDefault="00D72FAC" w:rsidP="00D72FAC">
      <w:pPr>
        <w:pStyle w:val="Heading4"/>
      </w:pPr>
      <w:r>
        <w:t xml:space="preserve">The advantage is planetoid bombs - </w:t>
      </w:r>
    </w:p>
    <w:p w14:paraId="3D6C3A89" w14:textId="77777777" w:rsidR="00D72FAC" w:rsidRPr="00181B3A" w:rsidRDefault="00D72FAC" w:rsidP="00D72FAC">
      <w:pPr>
        <w:pStyle w:val="Heading4"/>
        <w:rPr>
          <w:rFonts w:cs="Calibri"/>
        </w:rPr>
      </w:pPr>
      <w:r w:rsidRPr="00181B3A">
        <w:rPr>
          <w:rFonts w:cs="Calibri"/>
        </w:rPr>
        <w:t xml:space="preserve">Asteroid mining is coming </w:t>
      </w:r>
      <w:r w:rsidRPr="00181B3A">
        <w:rPr>
          <w:rFonts w:cs="Calibri"/>
          <w:u w:val="single"/>
        </w:rPr>
        <w:t>now</w:t>
      </w:r>
      <w:r w:rsidRPr="00181B3A">
        <w:rPr>
          <w:rFonts w:cs="Calibri"/>
        </w:rPr>
        <w:t xml:space="preserve">, but still needs better tech – Gilbert 21: </w:t>
      </w:r>
    </w:p>
    <w:p w14:paraId="7C0E66DE" w14:textId="77777777" w:rsidR="00D72FAC" w:rsidRPr="00181B3A" w:rsidRDefault="00D72FAC" w:rsidP="00D72FAC">
      <w:r w:rsidRPr="00181B3A">
        <w:t xml:space="preserve">Gilbert 21 Alex Gilbert, 4-26-2021, "Mining in Space Is Coming," Milken Institute Review, </w:t>
      </w:r>
      <w:hyperlink r:id="rId9" w:history="1">
        <w:r w:rsidRPr="00181B3A">
          <w:rPr>
            <w:rStyle w:val="Hyperlink"/>
          </w:rPr>
          <w:t>https://www.milkenreview.org/articles/mining-in-space-is-coming//SJJK</w:t>
        </w:r>
      </w:hyperlink>
      <w:r w:rsidRPr="00181B3A">
        <w:t xml:space="preserve">  </w:t>
      </w:r>
    </w:p>
    <w:p w14:paraId="4F8D4F54" w14:textId="77777777" w:rsidR="00D72FAC" w:rsidRPr="00181B3A" w:rsidRDefault="00D72FAC" w:rsidP="00D72FAC">
      <w:pPr>
        <w:rPr>
          <w:sz w:val="8"/>
        </w:rPr>
      </w:pPr>
      <w:r w:rsidRPr="00181B3A">
        <w:rPr>
          <w:rFonts w:eastAsia="Times New Roman"/>
          <w:color w:val="333333"/>
          <w:sz w:val="8"/>
        </w:rPr>
        <w:t xml:space="preserve">Space exploration is back. after decades of disappointment, </w:t>
      </w:r>
      <w:r w:rsidRPr="00181B3A">
        <w:rPr>
          <w:rStyle w:val="Emphasis"/>
        </w:rPr>
        <w:t xml:space="preserve">a </w:t>
      </w:r>
      <w:r w:rsidRPr="00D72FAC">
        <w:rPr>
          <w:rStyle w:val="Emphasis"/>
          <w:highlight w:val="yellow"/>
        </w:rPr>
        <w:t>combination of better tech</w:t>
      </w:r>
      <w:r w:rsidRPr="00181B3A">
        <w:rPr>
          <w:rStyle w:val="Emphasis"/>
        </w:rPr>
        <w:t xml:space="preserve">nology, </w:t>
      </w:r>
      <w:r w:rsidRPr="00D72FAC">
        <w:rPr>
          <w:rStyle w:val="Emphasis"/>
          <w:highlight w:val="yellow"/>
        </w:rPr>
        <w:t>falling costs</w:t>
      </w:r>
      <w:r w:rsidRPr="00181B3A">
        <w:rPr>
          <w:rStyle w:val="Emphasis"/>
        </w:rPr>
        <w:t xml:space="preserve"> and a rush of competitive energy from the </w:t>
      </w:r>
      <w:r w:rsidRPr="00D72FAC">
        <w:rPr>
          <w:rStyle w:val="Emphasis"/>
          <w:highlight w:val="yellow"/>
        </w:rPr>
        <w:t>private sector</w:t>
      </w:r>
      <w:r w:rsidRPr="00181B3A">
        <w:rPr>
          <w:rStyle w:val="Emphasis"/>
        </w:rPr>
        <w:t xml:space="preserve"> has </w:t>
      </w:r>
      <w:r w:rsidRPr="00D72FAC">
        <w:rPr>
          <w:rStyle w:val="Emphasis"/>
          <w:highlight w:val="yellow"/>
        </w:rPr>
        <w:t>put space travel front and center</w:t>
      </w:r>
      <w:r w:rsidRPr="00181B3A">
        <w:rPr>
          <w:rFonts w:eastAsia="Times New Roman"/>
          <w:color w:val="333333"/>
          <w:sz w:val="8"/>
        </w:rPr>
        <w:t xml:space="preserve">. indeed, </w:t>
      </w:r>
      <w:r w:rsidRPr="00181B3A">
        <w:rPr>
          <w:rStyle w:val="Emphasis"/>
        </w:rPr>
        <w:t>many analysts</w:t>
      </w:r>
      <w:r w:rsidRPr="00181B3A">
        <w:rPr>
          <w:rFonts w:eastAsia="Times New Roman"/>
          <w:color w:val="333333"/>
          <w:sz w:val="8"/>
        </w:rPr>
        <w:t xml:space="preserve"> (even some with their feet on the ground) </w:t>
      </w:r>
      <w:r w:rsidRPr="00181B3A">
        <w:rPr>
          <w:rStyle w:val="Emphasis"/>
        </w:rPr>
        <w:t xml:space="preserve">believe that commercial developments in the space industry may be on </w:t>
      </w:r>
      <w:r w:rsidRPr="00D72FAC">
        <w:rPr>
          <w:rStyle w:val="Emphasis"/>
          <w:highlight w:val="yellow"/>
        </w:rPr>
        <w:t>the cusp</w:t>
      </w:r>
      <w:r w:rsidRPr="00D72FAC">
        <w:rPr>
          <w:rFonts w:eastAsia="Times New Roman"/>
          <w:color w:val="333333"/>
          <w:sz w:val="8"/>
          <w:highlight w:val="yellow"/>
        </w:rPr>
        <w:t xml:space="preserve"> </w:t>
      </w:r>
      <w:r w:rsidRPr="00D72FAC">
        <w:rPr>
          <w:rStyle w:val="Emphasis"/>
          <w:highlight w:val="yellow"/>
        </w:rPr>
        <w:t xml:space="preserve">of </w:t>
      </w:r>
      <w:r w:rsidRPr="00181B3A">
        <w:rPr>
          <w:rStyle w:val="Emphasis"/>
        </w:rPr>
        <w:t xml:space="preserve">starting the largest resource rush in history: </w:t>
      </w:r>
      <w:r w:rsidRPr="00D72FAC">
        <w:rPr>
          <w:rStyle w:val="Emphasis"/>
          <w:highlight w:val="yellow"/>
        </w:rPr>
        <w:t>mining</w:t>
      </w:r>
      <w:r w:rsidRPr="00181B3A">
        <w:rPr>
          <w:rStyle w:val="Emphasis"/>
        </w:rPr>
        <w:t xml:space="preserve"> on the Moon, </w:t>
      </w:r>
      <w:proofErr w:type="gramStart"/>
      <w:r w:rsidRPr="00181B3A">
        <w:rPr>
          <w:rStyle w:val="Emphasis"/>
        </w:rPr>
        <w:t>Mars</w:t>
      </w:r>
      <w:proofErr w:type="gramEnd"/>
      <w:r w:rsidRPr="00181B3A">
        <w:rPr>
          <w:rStyle w:val="Emphasis"/>
        </w:rPr>
        <w:t xml:space="preserve"> and </w:t>
      </w:r>
      <w:r w:rsidRPr="00D72FAC">
        <w:rPr>
          <w:rStyle w:val="Emphasis"/>
          <w:highlight w:val="yellow"/>
        </w:rPr>
        <w:t>asteroids</w:t>
      </w:r>
      <w:r w:rsidRPr="00181B3A">
        <w:rPr>
          <w:rStyle w:val="Emphasis"/>
        </w:rPr>
        <w:t xml:space="preserve">. </w:t>
      </w:r>
      <w:r w:rsidRPr="00181B3A">
        <w:rPr>
          <w:rFonts w:eastAsia="Times New Roman"/>
          <w:color w:val="333333"/>
          <w:sz w:val="8"/>
        </w:rPr>
        <w:t xml:space="preserve">While this may sound fantastical, some baby </w:t>
      </w:r>
      <w:r w:rsidRPr="00D72FAC">
        <w:rPr>
          <w:rStyle w:val="Emphasis"/>
          <w:highlight w:val="yellow"/>
        </w:rPr>
        <w:t xml:space="preserve">steps </w:t>
      </w:r>
      <w:r w:rsidRPr="00181B3A">
        <w:rPr>
          <w:rStyle w:val="Emphasis"/>
        </w:rPr>
        <w:t xml:space="preserve">toward the goal have already been </w:t>
      </w:r>
      <w:r w:rsidRPr="00D72FAC">
        <w:rPr>
          <w:rStyle w:val="Emphasis"/>
          <w:highlight w:val="yellow"/>
        </w:rPr>
        <w:t>taken</w:t>
      </w:r>
      <w:r w:rsidRPr="00181B3A">
        <w:rPr>
          <w:rFonts w:eastAsia="Times New Roman"/>
          <w:color w:val="333333"/>
          <w:sz w:val="8"/>
        </w:rPr>
        <w:t xml:space="preserve">. Last year, </w:t>
      </w:r>
      <w:r w:rsidRPr="00D72FAC">
        <w:rPr>
          <w:rStyle w:val="Emphasis"/>
          <w:highlight w:val="yellow"/>
        </w:rPr>
        <w:t xml:space="preserve">NASA </w:t>
      </w:r>
      <w:r w:rsidRPr="00181B3A">
        <w:rPr>
          <w:rStyle w:val="Emphasis"/>
        </w:rPr>
        <w:t xml:space="preserve">awarded </w:t>
      </w:r>
      <w:r w:rsidRPr="00D72FAC">
        <w:rPr>
          <w:rStyle w:val="Emphasis"/>
          <w:highlight w:val="yellow"/>
        </w:rPr>
        <w:t>contract</w:t>
      </w:r>
      <w:r w:rsidRPr="00181B3A">
        <w:rPr>
          <w:rStyle w:val="Emphasis"/>
        </w:rPr>
        <w:t xml:space="preserve">s to </w:t>
      </w:r>
      <w:r w:rsidRPr="00D72FAC">
        <w:rPr>
          <w:rStyle w:val="Emphasis"/>
          <w:highlight w:val="yellow"/>
        </w:rPr>
        <w:t>four companies</w:t>
      </w:r>
      <w:r w:rsidRPr="00181B3A">
        <w:rPr>
          <w:rStyle w:val="Emphasis"/>
        </w:rPr>
        <w:t xml:space="preserve"> to extract small amounts of lunar regolith by 2024</w:t>
      </w:r>
      <w:r w:rsidRPr="00181B3A">
        <w:rPr>
          <w:rFonts w:eastAsia="Times New Roman"/>
          <w:color w:val="333333"/>
          <w:sz w:val="8"/>
        </w:rPr>
        <w:t xml:space="preserve">, effectively beginning </w:t>
      </w:r>
      <w:r w:rsidRPr="00181B3A">
        <w:rPr>
          <w:sz w:val="8"/>
        </w:rPr>
        <w:t xml:space="preserve">the </w:t>
      </w:r>
      <w:hyperlink r:id="rId10" w:tgtFrame="_blank" w:history="1">
        <w:r w:rsidRPr="00181B3A">
          <w:rPr>
            <w:rStyle w:val="Hyperlink"/>
            <w:sz w:val="8"/>
          </w:rPr>
          <w:t>era of commercial space mining</w:t>
        </w:r>
      </w:hyperlink>
      <w:r w:rsidRPr="00181B3A">
        <w:rPr>
          <w:rFonts w:eastAsia="Times New Roman"/>
          <w:color w:val="333333"/>
          <w:sz w:val="8"/>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181B3A">
        <w:rPr>
          <w:rFonts w:eastAsia="Times New Roman"/>
          <w:color w:val="333333"/>
          <w:sz w:val="8"/>
        </w:rPr>
        <w:t>asteroids</w:t>
      </w:r>
      <w:proofErr w:type="gramEnd"/>
      <w:r w:rsidRPr="00181B3A">
        <w:rPr>
          <w:rFonts w:eastAsia="Times New Roman"/>
          <w:color w:val="333333"/>
          <w:sz w:val="8"/>
        </w:rPr>
        <w:t xml:space="preserve"> and millions of small ones that doubtless contain humungous quantities of materials that are scarce and very valuable (back on Earth). Visionaries including Jeff </w:t>
      </w:r>
      <w:r w:rsidRPr="00181B3A">
        <w:rPr>
          <w:sz w:val="8"/>
        </w:rPr>
        <w:t xml:space="preserve">Bezos </w:t>
      </w:r>
      <w:hyperlink r:id="rId11" w:tgtFrame="_blank" w:history="1">
        <w:r w:rsidRPr="00181B3A">
          <w:rPr>
            <w:rStyle w:val="Hyperlink"/>
            <w:sz w:val="8"/>
          </w:rPr>
          <w:t>imagine heavy industry moving to space</w:t>
        </w:r>
      </w:hyperlink>
      <w:r w:rsidRPr="00181B3A">
        <w:rPr>
          <w:rFonts w:eastAsia="Times New Roman"/>
          <w:color w:val="333333"/>
          <w:sz w:val="8"/>
        </w:rPr>
        <w:t xml:space="preserve"> and Earth becoming a residential area. </w:t>
      </w:r>
      <w:r w:rsidRPr="00181B3A">
        <w:rPr>
          <w:rStyle w:val="Emphasis"/>
        </w:rPr>
        <w:t xml:space="preserve">However, as entrepreneurs look to harness the riches beyond the atmosphere, access to space resources remains tangled in the realities of economics and governance. </w:t>
      </w:r>
      <w:r w:rsidRPr="00181B3A">
        <w:rPr>
          <w:rFonts w:eastAsia="Times New Roman"/>
          <w:color w:val="333333"/>
          <w:sz w:val="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81B3A">
        <w:rPr>
          <w:rFonts w:eastAsia="Times New Roman"/>
          <w:color w:val="333333"/>
          <w:sz w:val="8"/>
        </w:rPr>
        <w:t>finance</w:t>
      </w:r>
      <w:proofErr w:type="gramEnd"/>
      <w:r w:rsidRPr="00181B3A">
        <w:rPr>
          <w:rFonts w:eastAsia="Times New Roman"/>
          <w:color w:val="333333"/>
          <w:sz w:val="8"/>
        </w:rPr>
        <w:t xml:space="preserve"> and business models. That said, </w:t>
      </w:r>
      <w:r w:rsidRPr="00181B3A">
        <w:rPr>
          <w:sz w:val="8"/>
        </w:rPr>
        <w:t xml:space="preserve">there’s no grass growing under potential pioneers’ feet. Potential economic, scientific and even security benefits underlie an emerging </w:t>
      </w:r>
      <w:hyperlink r:id="rId12" w:tgtFrame="_blank" w:history="1">
        <w:r w:rsidRPr="00181B3A">
          <w:rPr>
            <w:rStyle w:val="Hyperlink"/>
            <w:sz w:val="8"/>
          </w:rPr>
          <w:t>geopolitical competition</w:t>
        </w:r>
      </w:hyperlink>
      <w:r w:rsidRPr="00181B3A">
        <w:rPr>
          <w:sz w:val="8"/>
        </w:rPr>
        <w:t xml:space="preserve"> to</w:t>
      </w:r>
      <w:r w:rsidRPr="00181B3A">
        <w:rPr>
          <w:rFonts w:eastAsia="Times New Roman"/>
          <w:color w:val="333333"/>
          <w:sz w:val="8"/>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181B3A">
        <w:rPr>
          <w:rStyle w:val="Emphasis"/>
        </w:rPr>
        <w:t xml:space="preserve">The </w:t>
      </w:r>
      <w:r w:rsidRPr="00D72FAC">
        <w:rPr>
          <w:rStyle w:val="Emphasis"/>
          <w:highlight w:val="yellow"/>
        </w:rPr>
        <w:t xml:space="preserve">United States </w:t>
      </w:r>
      <w:r w:rsidRPr="00181B3A">
        <w:rPr>
          <w:rStyle w:val="Emphasis"/>
        </w:rPr>
        <w:t xml:space="preserve">has adopted the world’s first </w:t>
      </w:r>
      <w:proofErr w:type="spellStart"/>
      <w:r w:rsidRPr="00181B3A">
        <w:rPr>
          <w:rStyle w:val="Emphasis"/>
        </w:rPr>
        <w:t>spaceresources</w:t>
      </w:r>
      <w:proofErr w:type="spellEnd"/>
      <w:r w:rsidRPr="00181B3A">
        <w:rPr>
          <w:rStyle w:val="Emphasis"/>
        </w:rPr>
        <w:t xml:space="preserve"> law, </w:t>
      </w:r>
      <w:r w:rsidRPr="00D72FAC">
        <w:rPr>
          <w:rStyle w:val="Emphasis"/>
          <w:highlight w:val="yellow"/>
        </w:rPr>
        <w:t xml:space="preserve">recognizing </w:t>
      </w:r>
      <w:r w:rsidRPr="00181B3A">
        <w:rPr>
          <w:rStyle w:val="Emphasis"/>
        </w:rPr>
        <w:t xml:space="preserve">the </w:t>
      </w:r>
      <w:r w:rsidRPr="00D72FAC">
        <w:rPr>
          <w:rStyle w:val="Emphasis"/>
          <w:highlight w:val="yellow"/>
        </w:rPr>
        <w:t xml:space="preserve">property rights of </w:t>
      </w:r>
      <w:r w:rsidRPr="00181B3A">
        <w:rPr>
          <w:rStyle w:val="Emphasis"/>
        </w:rPr>
        <w:t xml:space="preserve">private </w:t>
      </w:r>
      <w:r w:rsidRPr="00D72FAC">
        <w:rPr>
          <w:rStyle w:val="Emphasis"/>
          <w:highlight w:val="yellow"/>
        </w:rPr>
        <w:t xml:space="preserve">companies </w:t>
      </w:r>
      <w:r w:rsidRPr="00181B3A">
        <w:rPr>
          <w:rStyle w:val="Emphasis"/>
        </w:rPr>
        <w:t xml:space="preserve">and individuals </w:t>
      </w:r>
      <w:r w:rsidRPr="00D72FAC">
        <w:rPr>
          <w:rStyle w:val="Emphasis"/>
          <w:highlight w:val="yellow"/>
        </w:rPr>
        <w:t xml:space="preserve">to materials </w:t>
      </w:r>
      <w:r w:rsidRPr="00181B3A">
        <w:rPr>
          <w:rStyle w:val="Emphasis"/>
        </w:rPr>
        <w:t xml:space="preserve">gathered </w:t>
      </w:r>
      <w:r w:rsidRPr="00D72FAC">
        <w:rPr>
          <w:rStyle w:val="Emphasis"/>
          <w:highlight w:val="yellow"/>
        </w:rPr>
        <w:t>in space</w:t>
      </w:r>
      <w:r w:rsidRPr="00181B3A">
        <w:rPr>
          <w:rStyle w:val="Emphasis"/>
        </w:rPr>
        <w:t xml:space="preserve">. </w:t>
      </w:r>
      <w:r w:rsidRPr="00181B3A">
        <w:rPr>
          <w:rFonts w:eastAsia="Times New Roman"/>
          <w:color w:val="333333"/>
          <w:sz w:val="8"/>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D72FAC">
        <w:rPr>
          <w:rStyle w:val="Emphasis"/>
          <w:highlight w:val="yellow"/>
        </w:rPr>
        <w:t xml:space="preserve">Russia, Japan, </w:t>
      </w:r>
      <w:proofErr w:type="gramStart"/>
      <w:r w:rsidRPr="00D72FAC">
        <w:rPr>
          <w:rStyle w:val="Emphasis"/>
          <w:highlight w:val="yellow"/>
        </w:rPr>
        <w:t>India</w:t>
      </w:r>
      <w:proofErr w:type="gramEnd"/>
      <w:r w:rsidRPr="00D72FAC">
        <w:rPr>
          <w:rStyle w:val="Emphasis"/>
          <w:highlight w:val="yellow"/>
        </w:rPr>
        <w:t xml:space="preserve"> and the E</w:t>
      </w:r>
      <w:r w:rsidRPr="00181B3A">
        <w:rPr>
          <w:rStyle w:val="Emphasis"/>
        </w:rPr>
        <w:t>uropean</w:t>
      </w:r>
      <w:r w:rsidRPr="00D72FAC">
        <w:rPr>
          <w:rStyle w:val="Emphasis"/>
          <w:highlight w:val="yellow"/>
        </w:rPr>
        <w:t xml:space="preserve"> S</w:t>
      </w:r>
      <w:r w:rsidRPr="00181B3A">
        <w:rPr>
          <w:rStyle w:val="Emphasis"/>
        </w:rPr>
        <w:t xml:space="preserve">pace </w:t>
      </w:r>
      <w:r w:rsidRPr="00D72FAC">
        <w:rPr>
          <w:rStyle w:val="Emphasis"/>
          <w:highlight w:val="yellow"/>
        </w:rPr>
        <w:t>A</w:t>
      </w:r>
      <w:r w:rsidRPr="00181B3A">
        <w:rPr>
          <w:rStyle w:val="Emphasis"/>
        </w:rPr>
        <w:t>gency</w:t>
      </w:r>
      <w:r w:rsidRPr="00D72FAC">
        <w:rPr>
          <w:rStyle w:val="Emphasis"/>
          <w:highlight w:val="yellow"/>
        </w:rPr>
        <w:t xml:space="preserve"> all harbor space-mining ambitions </w:t>
      </w:r>
      <w:r w:rsidRPr="00181B3A">
        <w:rPr>
          <w:rStyle w:val="Emphasis"/>
        </w:rPr>
        <w:t>of their own.</w:t>
      </w:r>
      <w:r w:rsidRPr="00181B3A">
        <w:rPr>
          <w:rFonts w:eastAsia="Times New Roman"/>
          <w:color w:val="333333"/>
          <w:sz w:val="8"/>
        </w:rPr>
        <w:t xml:space="preserve"> Governing these emerging interests is an outdated treaty framework from the Cold War. Sooner rather than later, we’ll </w:t>
      </w:r>
      <w:r w:rsidRPr="00181B3A">
        <w:rPr>
          <w:sz w:val="8"/>
        </w:rPr>
        <w:t xml:space="preserve">need </w:t>
      </w:r>
      <w:hyperlink r:id="rId13" w:tgtFrame="_blank" w:history="1">
        <w:r w:rsidRPr="00181B3A">
          <w:rPr>
            <w:rStyle w:val="Hyperlink"/>
            <w:sz w:val="8"/>
          </w:rPr>
          <w:t>new agreements</w:t>
        </w:r>
      </w:hyperlink>
      <w:r w:rsidRPr="00181B3A">
        <w:rPr>
          <w:sz w:val="8"/>
        </w:rPr>
        <w:t xml:space="preserve"> to facilitate private investment and ensure international cooperation. </w:t>
      </w:r>
    </w:p>
    <w:p w14:paraId="7B292CF1" w14:textId="77777777" w:rsidR="00D72FAC" w:rsidRPr="00181B3A" w:rsidRDefault="00D72FAC" w:rsidP="00D72FAC">
      <w:pPr>
        <w:pStyle w:val="Heading4"/>
        <w:rPr>
          <w:rFonts w:cs="Calibri"/>
        </w:rPr>
      </w:pPr>
      <w:r w:rsidRPr="00181B3A">
        <w:rPr>
          <w:rFonts w:cs="Calibri"/>
        </w:rPr>
        <w:t xml:space="preserve">However, mining efforts and development also require the development of technology to control asteroids orbital paths. This brings us into the new age of militarism against ourselves – </w:t>
      </w:r>
      <w:r w:rsidRPr="000A0AF9">
        <w:rPr>
          <w:rFonts w:cs="Calibri"/>
        </w:rPr>
        <w:t>planetoid bombs</w:t>
      </w:r>
      <w:r w:rsidRPr="00181B3A">
        <w:rPr>
          <w:rFonts w:cs="Calibri"/>
        </w:rPr>
        <w:t xml:space="preserve"> allowing the destruction of our planet</w:t>
      </w:r>
      <w:r>
        <w:rPr>
          <w:rFonts w:cs="Calibri"/>
        </w:rPr>
        <w:t xml:space="preserve"> and targeted use towards minorities</w:t>
      </w:r>
      <w:r w:rsidRPr="00181B3A">
        <w:rPr>
          <w:rFonts w:cs="Calibri"/>
        </w:rPr>
        <w:t xml:space="preserve"> – </w:t>
      </w:r>
      <w:proofErr w:type="spellStart"/>
      <w:r w:rsidRPr="00181B3A">
        <w:rPr>
          <w:rFonts w:cs="Calibri"/>
        </w:rPr>
        <w:t>Deudney</w:t>
      </w:r>
      <w:proofErr w:type="spellEnd"/>
      <w:r w:rsidRPr="00181B3A">
        <w:rPr>
          <w:rFonts w:cs="Calibri"/>
        </w:rPr>
        <w:t xml:space="preserve"> 20: </w:t>
      </w:r>
    </w:p>
    <w:p w14:paraId="75AE1B2C" w14:textId="77777777" w:rsidR="00D72FAC" w:rsidRPr="00181B3A" w:rsidRDefault="00D72FAC" w:rsidP="00D72FAC">
      <w:proofErr w:type="spellStart"/>
      <w:r w:rsidRPr="00181B3A">
        <w:t>Deudney</w:t>
      </w:r>
      <w:proofErr w:type="spellEnd"/>
      <w:r w:rsidRPr="00181B3A">
        <w:t xml:space="preserve">, Daniel. Dark Skies: Space Expansionism, Planetary Geopolitics, and the ends of humanity. Oxford University Press. (2020). </w:t>
      </w:r>
      <w:proofErr w:type="spellStart"/>
      <w:r w:rsidRPr="00181B3A">
        <w:t>pg</w:t>
      </w:r>
      <w:proofErr w:type="spellEnd"/>
      <w:r w:rsidRPr="00181B3A">
        <w:t xml:space="preserve"> 250-253 // LHP BT + LHP PS </w:t>
      </w:r>
    </w:p>
    <w:p w14:paraId="3355707B" w14:textId="77777777" w:rsidR="00D72FAC" w:rsidRPr="00181B3A" w:rsidRDefault="00D72FAC" w:rsidP="00D72FAC">
      <w:pPr>
        <w:pStyle w:val="NormalWeb"/>
        <w:rPr>
          <w:rFonts w:ascii="Calibri" w:hAnsi="Calibri" w:cs="Calibri"/>
          <w:sz w:val="8"/>
        </w:rPr>
      </w:pPr>
      <w:r w:rsidRPr="00181B3A">
        <w:rPr>
          <w:rFonts w:ascii="Calibri" w:hAnsi="Calibri" w:cs="Calibri"/>
          <w:sz w:val="8"/>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opponents of military space expansion are sharply divided about </w:t>
      </w:r>
      <w:proofErr w:type="spellStart"/>
      <w:r w:rsidRPr="00181B3A">
        <w:rPr>
          <w:rFonts w:ascii="Calibri" w:hAnsi="Calibri" w:cs="Calibri"/>
          <w:sz w:val="8"/>
        </w:rPr>
        <w:t>asteroidal</w:t>
      </w:r>
      <w:proofErr w:type="spellEnd"/>
      <w:r w:rsidRPr="00181B3A">
        <w:rPr>
          <w:rFonts w:ascii="Calibri" w:hAnsi="Calibri" w:cs="Calibri"/>
          <w:sz w:val="8"/>
        </w:rPr>
        <w:t xml:space="preserve"> diversion. In part these disputes carry over from Cold War nuclear debates, with Edward Teller, Darth Vader for arms controllers, pushing nuclear solutions to the asteroid threat, and arms controllers raising alarms.  An important analysis of the dangers inherent in the deflection of </w:t>
      </w:r>
      <w:proofErr w:type="spellStart"/>
      <w:r w:rsidRPr="00181B3A">
        <w:rPr>
          <w:rFonts w:ascii="Calibri" w:hAnsi="Calibri" w:cs="Calibri"/>
          <w:sz w:val="8"/>
        </w:rPr>
        <w:t>asteroidal</w:t>
      </w:r>
      <w:proofErr w:type="spellEnd"/>
      <w:r w:rsidRPr="00181B3A">
        <w:rPr>
          <w:rFonts w:ascii="Calibri" w:hAnsi="Calibri" w:cs="Calibri"/>
          <w:sz w:val="8"/>
        </w:rPr>
        <w:t xml:space="preserve"> bodies is provided by Carl Sagan and Stephen Ostro.67 Few figures of the Space Age have been as productive and prominent as Sagan, a planetary astronomer, science educator, and SF author.68 Over the later decades of the twentieth </w:t>
      </w:r>
      <w:proofErr w:type="spellStart"/>
      <w:r w:rsidRPr="00181B3A">
        <w:rPr>
          <w:rFonts w:ascii="Calibri" w:hAnsi="Calibri" w:cs="Calibri"/>
          <w:sz w:val="8"/>
        </w:rPr>
        <w:t>cen</w:t>
      </w:r>
      <w:proofErr w:type="spellEnd"/>
      <w:r w:rsidRPr="00181B3A">
        <w:rPr>
          <w:rFonts w:ascii="Calibri" w:hAnsi="Calibri" w:cs="Calibri"/>
          <w:sz w:val="8"/>
        </w:rPr>
        <w:t xml:space="preserve">- </w:t>
      </w:r>
      <w:proofErr w:type="spellStart"/>
      <w:r w:rsidRPr="00181B3A">
        <w:rPr>
          <w:rFonts w:ascii="Calibri" w:hAnsi="Calibri" w:cs="Calibri"/>
          <w:sz w:val="8"/>
        </w:rPr>
        <w:t>tury</w:t>
      </w:r>
      <w:proofErr w:type="spellEnd"/>
      <w:r w:rsidRPr="00181B3A">
        <w:rPr>
          <w:rFonts w:ascii="Calibri" w:hAnsi="Calibri" w:cs="Calibri"/>
          <w:sz w:val="8"/>
        </w:rPr>
        <w:t xml:space="preserve"> Sagan’s work on planetary science, particularly Mars, his television series Cosmos, and his science fiction, most notably Contact (coauthored with Ann </w:t>
      </w:r>
      <w:proofErr w:type="spellStart"/>
      <w:r w:rsidRPr="00181B3A">
        <w:rPr>
          <w:rFonts w:ascii="Calibri" w:hAnsi="Calibri" w:cs="Calibri"/>
          <w:sz w:val="8"/>
        </w:rPr>
        <w:t>Druyan</w:t>
      </w:r>
      <w:proofErr w:type="spellEnd"/>
      <w:r w:rsidRPr="00181B3A">
        <w:rPr>
          <w:rFonts w:ascii="Calibri" w:hAnsi="Calibri" w:cs="Calibri"/>
          <w:sz w:val="8"/>
        </w:rPr>
        <w:t>), made him an international celebrity and influential voice for science and space exploration. Unlike virtually all other space scientists and engineers of his era, Sagan also was active in advancing nuclear arms control, studying— and publicizing—the “nuclear winter” hypothesis and promoting cooperation in space to improve Soviet-American relations.69 Although a strong supporter of the larger habitat expansionist vision, Sagan insists large-scale space activities should occur only after nuclear disarmament and planetary habitat stability have been achieved because of an ominous asteroid “deflection dilemma.”</w:t>
      </w:r>
      <w:r w:rsidRPr="00181B3A">
        <w:rPr>
          <w:rFonts w:ascii="Calibri" w:hAnsi="Calibri" w:cs="Calibri"/>
          <w:position w:val="8"/>
          <w:sz w:val="8"/>
        </w:rPr>
        <w:t xml:space="preserve">70 </w:t>
      </w:r>
      <w:r w:rsidRPr="00181B3A">
        <w:rPr>
          <w:rFonts w:ascii="Calibri" w:hAnsi="Calibri" w:cs="Calibri"/>
          <w:sz w:val="8"/>
        </w:rPr>
        <w:t xml:space="preserve">The essence of the deflection dilemma is simple: </w:t>
      </w:r>
      <w:r w:rsidRPr="00181B3A">
        <w:rPr>
          <w:rFonts w:ascii="Calibri" w:hAnsi="Calibri" w:cs="Calibri"/>
          <w:b/>
          <w:bCs/>
          <w:u w:val="single"/>
        </w:rPr>
        <w:t xml:space="preserve">species and civilizational </w:t>
      </w:r>
      <w:r w:rsidRPr="00D72FAC">
        <w:rPr>
          <w:rFonts w:ascii="Calibri" w:hAnsi="Calibri" w:cs="Calibri"/>
          <w:b/>
          <w:bCs/>
          <w:highlight w:val="yellow"/>
          <w:u w:val="single"/>
        </w:rPr>
        <w:t>survival</w:t>
      </w:r>
      <w:r w:rsidRPr="00181B3A">
        <w:rPr>
          <w:rFonts w:ascii="Calibri" w:hAnsi="Calibri" w:cs="Calibri"/>
          <w:b/>
          <w:bCs/>
          <w:u w:val="single"/>
        </w:rPr>
        <w:t xml:space="preserve"> inevitably will eventually </w:t>
      </w:r>
      <w:r w:rsidRPr="00D72FAC">
        <w:rPr>
          <w:rFonts w:ascii="Calibri" w:hAnsi="Calibri" w:cs="Calibri"/>
          <w:b/>
          <w:bCs/>
          <w:highlight w:val="yellow"/>
          <w:u w:val="single"/>
        </w:rPr>
        <w:t>require</w:t>
      </w:r>
      <w:r w:rsidRPr="00181B3A">
        <w:rPr>
          <w:rFonts w:ascii="Calibri" w:hAnsi="Calibri" w:cs="Calibri"/>
          <w:b/>
          <w:bCs/>
          <w:u w:val="single"/>
        </w:rPr>
        <w:t xml:space="preserve"> the </w:t>
      </w:r>
      <w:r w:rsidRPr="00D72FAC">
        <w:rPr>
          <w:rFonts w:ascii="Calibri" w:hAnsi="Calibri" w:cs="Calibri"/>
          <w:b/>
          <w:bCs/>
          <w:highlight w:val="yellow"/>
          <w:u w:val="single"/>
        </w:rPr>
        <w:t>development</w:t>
      </w:r>
      <w:r w:rsidRPr="00181B3A">
        <w:rPr>
          <w:rFonts w:ascii="Calibri" w:hAnsi="Calibri" w:cs="Calibri"/>
          <w:b/>
          <w:bCs/>
          <w:u w:val="single"/>
        </w:rPr>
        <w:t xml:space="preserve"> of the ability to </w:t>
      </w:r>
      <w:r w:rsidRPr="00D72FAC">
        <w:rPr>
          <w:rFonts w:ascii="Calibri" w:hAnsi="Calibri" w:cs="Calibri"/>
          <w:b/>
          <w:bCs/>
          <w:highlight w:val="yellow"/>
          <w:u w:val="single"/>
        </w:rPr>
        <w:t>deflect asteroids</w:t>
      </w:r>
      <w:r w:rsidRPr="00181B3A">
        <w:rPr>
          <w:rFonts w:ascii="Calibri" w:hAnsi="Calibri" w:cs="Calibri"/>
          <w:b/>
          <w:bCs/>
          <w:u w:val="single"/>
        </w:rPr>
        <w:t xml:space="preserve"> and comets away </w:t>
      </w:r>
      <w:r w:rsidRPr="00D72FAC">
        <w:rPr>
          <w:rFonts w:ascii="Calibri" w:hAnsi="Calibri" w:cs="Calibri"/>
          <w:b/>
          <w:bCs/>
          <w:highlight w:val="yellow"/>
          <w:u w:val="single"/>
        </w:rPr>
        <w:t>from Earth</w:t>
      </w:r>
      <w:r w:rsidRPr="00181B3A">
        <w:rPr>
          <w:rFonts w:ascii="Calibri" w:hAnsi="Calibri" w:cs="Calibri"/>
          <w:b/>
          <w:bCs/>
          <w:u w:val="single"/>
        </w:rPr>
        <w:t xml:space="preserve">, but </w:t>
      </w:r>
      <w:r w:rsidRPr="00D72FAC">
        <w:rPr>
          <w:rFonts w:ascii="Calibri" w:hAnsi="Calibri" w:cs="Calibri"/>
          <w:b/>
          <w:bCs/>
          <w:highlight w:val="yellow"/>
          <w:u w:val="single"/>
        </w:rPr>
        <w:t>this</w:t>
      </w:r>
      <w:r w:rsidRPr="00181B3A">
        <w:rPr>
          <w:rFonts w:ascii="Calibri" w:hAnsi="Calibri" w:cs="Calibri"/>
          <w:b/>
          <w:bCs/>
          <w:u w:val="single"/>
        </w:rPr>
        <w:t xml:space="preserve"> </w:t>
      </w:r>
      <w:r w:rsidRPr="00D72FAC">
        <w:rPr>
          <w:rFonts w:ascii="Calibri" w:hAnsi="Calibri" w:cs="Calibri"/>
          <w:b/>
          <w:bCs/>
          <w:highlight w:val="yellow"/>
          <w:u w:val="single"/>
        </w:rPr>
        <w:t>tech</w:t>
      </w:r>
      <w:r w:rsidRPr="00181B3A">
        <w:rPr>
          <w:rFonts w:ascii="Calibri" w:hAnsi="Calibri" w:cs="Calibri"/>
          <w:b/>
          <w:bCs/>
          <w:u w:val="single"/>
        </w:rPr>
        <w:t xml:space="preserve">nology also inherently </w:t>
      </w:r>
      <w:r w:rsidRPr="00D72FAC">
        <w:rPr>
          <w:rFonts w:ascii="Calibri" w:hAnsi="Calibri" w:cs="Calibri"/>
          <w:b/>
          <w:bCs/>
          <w:highlight w:val="yellow"/>
          <w:u w:val="single"/>
        </w:rPr>
        <w:t>creates</w:t>
      </w:r>
      <w:r w:rsidRPr="00181B3A">
        <w:rPr>
          <w:rFonts w:ascii="Calibri" w:hAnsi="Calibri" w:cs="Calibri"/>
          <w:b/>
          <w:bCs/>
          <w:u w:val="single"/>
        </w:rPr>
        <w:t xml:space="preserve"> the </w:t>
      </w:r>
      <w:r w:rsidRPr="00D72FAC">
        <w:rPr>
          <w:rFonts w:ascii="Calibri" w:hAnsi="Calibri" w:cs="Calibri"/>
          <w:b/>
          <w:bCs/>
          <w:highlight w:val="yellow"/>
          <w:u w:val="single"/>
        </w:rPr>
        <w:t>possibility</w:t>
      </w:r>
      <w:r w:rsidRPr="00181B3A">
        <w:rPr>
          <w:rFonts w:ascii="Calibri" w:hAnsi="Calibri" w:cs="Calibri"/>
          <w:b/>
          <w:bCs/>
          <w:u w:val="single"/>
        </w:rPr>
        <w:t xml:space="preserve"> </w:t>
      </w:r>
      <w:r w:rsidRPr="00D72FAC">
        <w:rPr>
          <w:rFonts w:ascii="Calibri" w:hAnsi="Calibri" w:cs="Calibri"/>
          <w:b/>
          <w:bCs/>
          <w:highlight w:val="yellow"/>
          <w:u w:val="single"/>
        </w:rPr>
        <w:t>that</w:t>
      </w:r>
      <w:r w:rsidRPr="00181B3A">
        <w:rPr>
          <w:rFonts w:ascii="Calibri" w:hAnsi="Calibri" w:cs="Calibri"/>
          <w:b/>
          <w:bCs/>
          <w:u w:val="single"/>
        </w:rPr>
        <w:t xml:space="preserve"> such </w:t>
      </w:r>
      <w:r w:rsidRPr="00D72FAC">
        <w:rPr>
          <w:rFonts w:ascii="Calibri" w:hAnsi="Calibri" w:cs="Calibri"/>
          <w:b/>
          <w:bCs/>
          <w:highlight w:val="yellow"/>
          <w:u w:val="single"/>
        </w:rPr>
        <w:t>objects</w:t>
      </w:r>
      <w:r w:rsidRPr="00181B3A">
        <w:rPr>
          <w:rFonts w:ascii="Calibri" w:hAnsi="Calibri" w:cs="Calibri"/>
          <w:b/>
          <w:bCs/>
          <w:u w:val="single"/>
        </w:rPr>
        <w:t xml:space="preserve"> could </w:t>
      </w:r>
      <w:r w:rsidRPr="00D72FAC">
        <w:rPr>
          <w:rFonts w:ascii="Calibri" w:hAnsi="Calibri" w:cs="Calibri"/>
          <w:b/>
          <w:bCs/>
          <w:highlight w:val="yellow"/>
          <w:u w:val="single"/>
        </w:rPr>
        <w:t xml:space="preserve">be directed toward </w:t>
      </w:r>
      <w:r w:rsidRPr="00181B3A">
        <w:rPr>
          <w:rFonts w:ascii="Calibri" w:hAnsi="Calibri" w:cs="Calibri"/>
          <w:b/>
          <w:bCs/>
          <w:u w:val="single"/>
        </w:rPr>
        <w:t>the Earth.</w:t>
      </w:r>
      <w:r w:rsidRPr="00181B3A">
        <w:rPr>
          <w:rFonts w:ascii="Calibri" w:hAnsi="Calibri" w:cs="Calibri"/>
          <w:sz w:val="8"/>
        </w:rPr>
        <w:t xml:space="preserve"> </w:t>
      </w:r>
      <w:r w:rsidRPr="00181B3A">
        <w:rPr>
          <w:rFonts w:ascii="Calibri" w:hAnsi="Calibri" w:cs="Calibri"/>
          <w:b/>
          <w:bCs/>
          <w:u w:val="single"/>
        </w:rPr>
        <w:t xml:space="preserve">The </w:t>
      </w:r>
      <w:r w:rsidRPr="00D72FAC">
        <w:rPr>
          <w:rFonts w:ascii="Calibri" w:hAnsi="Calibri" w:cs="Calibri"/>
          <w:b/>
          <w:bCs/>
          <w:highlight w:val="yellow"/>
          <w:u w:val="single"/>
        </w:rPr>
        <w:t>existential stakes</w:t>
      </w:r>
      <w:r w:rsidRPr="00181B3A">
        <w:rPr>
          <w:rFonts w:ascii="Calibri" w:hAnsi="Calibri" w:cs="Calibri"/>
          <w:b/>
          <w:bCs/>
          <w:u w:val="single"/>
        </w:rPr>
        <w:t xml:space="preserve"> are clear: “the </w:t>
      </w:r>
      <w:r w:rsidRPr="00D72FAC">
        <w:rPr>
          <w:rFonts w:ascii="Calibri" w:hAnsi="Calibri" w:cs="Calibri"/>
          <w:b/>
          <w:bCs/>
          <w:highlight w:val="yellow"/>
          <w:u w:val="single"/>
        </w:rPr>
        <w:t>destructive</w:t>
      </w:r>
      <w:r w:rsidRPr="00181B3A">
        <w:rPr>
          <w:rFonts w:ascii="Calibri" w:hAnsi="Calibri" w:cs="Calibri"/>
          <w:b/>
          <w:bCs/>
          <w:u w:val="single"/>
        </w:rPr>
        <w:t xml:space="preserve"> </w:t>
      </w:r>
      <w:r w:rsidRPr="00D72FAC">
        <w:rPr>
          <w:rFonts w:ascii="Calibri" w:hAnsi="Calibri" w:cs="Calibri"/>
          <w:b/>
          <w:bCs/>
          <w:highlight w:val="yellow"/>
          <w:u w:val="single"/>
        </w:rPr>
        <w:t>energy</w:t>
      </w:r>
      <w:r w:rsidRPr="00181B3A">
        <w:rPr>
          <w:rFonts w:ascii="Calibri" w:hAnsi="Calibri" w:cs="Calibri"/>
          <w:b/>
          <w:bCs/>
          <w:u w:val="single"/>
        </w:rPr>
        <w:t xml:space="preserve"> latent in a large </w:t>
      </w:r>
      <w:r w:rsidRPr="00D72FAC">
        <w:rPr>
          <w:rFonts w:ascii="Calibri" w:hAnsi="Calibri" w:cs="Calibri"/>
          <w:b/>
          <w:bCs/>
          <w:highlight w:val="yellow"/>
          <w:u w:val="single"/>
        </w:rPr>
        <w:t>n</w:t>
      </w:r>
      <w:r w:rsidRPr="00181B3A">
        <w:rPr>
          <w:rFonts w:ascii="Calibri" w:hAnsi="Calibri" w:cs="Calibri"/>
          <w:b/>
          <w:bCs/>
          <w:u w:val="single"/>
        </w:rPr>
        <w:t>ear-</w:t>
      </w:r>
      <w:r w:rsidRPr="00D72FAC">
        <w:rPr>
          <w:rFonts w:ascii="Calibri" w:hAnsi="Calibri" w:cs="Calibri"/>
          <w:b/>
          <w:bCs/>
          <w:highlight w:val="yellow"/>
          <w:u w:val="single"/>
        </w:rPr>
        <w:t>E</w:t>
      </w:r>
      <w:r w:rsidRPr="00181B3A">
        <w:rPr>
          <w:rFonts w:ascii="Calibri" w:hAnsi="Calibri" w:cs="Calibri"/>
          <w:b/>
          <w:bCs/>
          <w:u w:val="single"/>
        </w:rPr>
        <w:t xml:space="preserve">arth </w:t>
      </w:r>
      <w:r w:rsidRPr="00D72FAC">
        <w:rPr>
          <w:rFonts w:ascii="Calibri" w:hAnsi="Calibri" w:cs="Calibri"/>
          <w:b/>
          <w:bCs/>
          <w:highlight w:val="yellow"/>
          <w:u w:val="single"/>
        </w:rPr>
        <w:t>a</w:t>
      </w:r>
      <w:r w:rsidRPr="00181B3A">
        <w:rPr>
          <w:rFonts w:ascii="Calibri" w:hAnsi="Calibri" w:cs="Calibri"/>
          <w:b/>
          <w:bCs/>
          <w:u w:val="single"/>
        </w:rPr>
        <w:t xml:space="preserve">steroid </w:t>
      </w:r>
      <w:r w:rsidRPr="00D72FAC">
        <w:rPr>
          <w:rFonts w:ascii="Calibri" w:hAnsi="Calibri" w:cs="Calibri"/>
          <w:b/>
          <w:bCs/>
          <w:highlight w:val="yellow"/>
          <w:u w:val="single"/>
        </w:rPr>
        <w:t>dwarfs</w:t>
      </w:r>
      <w:r w:rsidRPr="00181B3A">
        <w:rPr>
          <w:rFonts w:ascii="Calibri" w:hAnsi="Calibri" w:cs="Calibri"/>
          <w:b/>
          <w:bCs/>
          <w:u w:val="single"/>
        </w:rPr>
        <w:t xml:space="preserve"> </w:t>
      </w:r>
      <w:r w:rsidRPr="00D72FAC">
        <w:rPr>
          <w:rFonts w:ascii="Calibri" w:hAnsi="Calibri" w:cs="Calibri"/>
          <w:b/>
          <w:bCs/>
          <w:highlight w:val="yellow"/>
          <w:u w:val="single"/>
        </w:rPr>
        <w:t>anything</w:t>
      </w:r>
      <w:r w:rsidRPr="00181B3A">
        <w:rPr>
          <w:rFonts w:ascii="Calibri" w:hAnsi="Calibri" w:cs="Calibri"/>
          <w:b/>
          <w:bCs/>
          <w:u w:val="single"/>
        </w:rPr>
        <w:t xml:space="preserve"> else the human species can get its hands on,” </w:t>
      </w:r>
      <w:r w:rsidRPr="00D72FAC">
        <w:rPr>
          <w:rFonts w:ascii="Calibri" w:hAnsi="Calibri" w:cs="Calibri"/>
          <w:b/>
          <w:bCs/>
          <w:highlight w:val="yellow"/>
          <w:u w:val="single"/>
        </w:rPr>
        <w:t>making them</w:t>
      </w:r>
      <w:r w:rsidRPr="00181B3A">
        <w:rPr>
          <w:rFonts w:ascii="Calibri" w:hAnsi="Calibri" w:cs="Calibri"/>
          <w:b/>
          <w:bCs/>
          <w:u w:val="single"/>
        </w:rPr>
        <w:t xml:space="preserve"> potentially “</w:t>
      </w:r>
      <w:r w:rsidRPr="00D72FAC">
        <w:rPr>
          <w:rFonts w:ascii="Calibri" w:hAnsi="Calibri" w:cs="Calibri"/>
          <w:b/>
          <w:bCs/>
          <w:highlight w:val="yellow"/>
          <w:u w:val="single"/>
        </w:rPr>
        <w:t>the most powerful</w:t>
      </w:r>
      <w:r w:rsidRPr="00181B3A">
        <w:rPr>
          <w:rFonts w:ascii="Calibri" w:hAnsi="Calibri" w:cs="Calibri"/>
          <w:b/>
          <w:bCs/>
          <w:u w:val="single"/>
        </w:rPr>
        <w:t xml:space="preserve"> </w:t>
      </w:r>
      <w:r w:rsidRPr="00D72FAC">
        <w:rPr>
          <w:rFonts w:ascii="Calibri" w:hAnsi="Calibri" w:cs="Calibri"/>
          <w:b/>
          <w:bCs/>
          <w:highlight w:val="yellow"/>
          <w:u w:val="single"/>
        </w:rPr>
        <w:t>w</w:t>
      </w:r>
      <w:r w:rsidRPr="00181B3A">
        <w:rPr>
          <w:rFonts w:ascii="Calibri" w:hAnsi="Calibri" w:cs="Calibri"/>
          <w:b/>
          <w:bCs/>
          <w:u w:val="single"/>
        </w:rPr>
        <w:t xml:space="preserve">eapon of </w:t>
      </w:r>
      <w:r w:rsidRPr="00D72FAC">
        <w:rPr>
          <w:rFonts w:ascii="Calibri" w:hAnsi="Calibri" w:cs="Calibri"/>
          <w:b/>
          <w:bCs/>
          <w:highlight w:val="yellow"/>
          <w:u w:val="single"/>
        </w:rPr>
        <w:t>m</w:t>
      </w:r>
      <w:r w:rsidRPr="00181B3A">
        <w:rPr>
          <w:rFonts w:ascii="Calibri" w:hAnsi="Calibri" w:cs="Calibri"/>
          <w:b/>
          <w:bCs/>
          <w:u w:val="single"/>
        </w:rPr>
        <w:t xml:space="preserve">ass </w:t>
      </w:r>
      <w:r w:rsidRPr="00D72FAC">
        <w:rPr>
          <w:rFonts w:ascii="Calibri" w:hAnsi="Calibri" w:cs="Calibri"/>
          <w:b/>
          <w:bCs/>
          <w:highlight w:val="yellow"/>
          <w:u w:val="single"/>
        </w:rPr>
        <w:t>d</w:t>
      </w:r>
      <w:r w:rsidRPr="00181B3A">
        <w:rPr>
          <w:rFonts w:ascii="Calibri" w:hAnsi="Calibri" w:cs="Calibri"/>
          <w:b/>
          <w:bCs/>
          <w:u w:val="single"/>
        </w:rPr>
        <w:t>estruction ever devised”</w:t>
      </w:r>
      <w:r w:rsidRPr="00181B3A">
        <w:rPr>
          <w:rFonts w:ascii="Calibri" w:hAnsi="Calibri" w:cs="Calibri"/>
          <w:b/>
          <w:bCs/>
          <w:position w:val="8"/>
          <w:u w:val="single"/>
        </w:rPr>
        <w:t>71</w:t>
      </w:r>
      <w:r w:rsidRPr="00181B3A">
        <w:rPr>
          <w:rFonts w:ascii="Calibri" w:hAnsi="Calibri" w:cs="Calibri"/>
          <w:position w:val="8"/>
          <w:sz w:val="8"/>
        </w:rPr>
        <w:t xml:space="preserve"> </w:t>
      </w:r>
      <w:r w:rsidRPr="00181B3A">
        <w:rPr>
          <w:rFonts w:ascii="Calibri" w:hAnsi="Calibri" w:cs="Calibri"/>
          <w:sz w:val="8"/>
        </w:rPr>
        <w:t>(see Table 7.4.A and B).</w:t>
      </w:r>
      <w:r w:rsidRPr="00181B3A">
        <w:rPr>
          <w:rFonts w:ascii="Calibri" w:hAnsi="Calibri" w:cs="Calibri"/>
          <w:position w:val="8"/>
          <w:sz w:val="8"/>
        </w:rPr>
        <w:t xml:space="preserve">72 </w:t>
      </w:r>
      <w:r w:rsidRPr="00D72FAC">
        <w:rPr>
          <w:rFonts w:ascii="Calibri" w:hAnsi="Calibri" w:cs="Calibri"/>
          <w:b/>
          <w:bCs/>
          <w:highlight w:val="yellow"/>
          <w:u w:val="single"/>
        </w:rPr>
        <w:t>Once</w:t>
      </w:r>
      <w:r w:rsidRPr="00181B3A">
        <w:rPr>
          <w:rFonts w:ascii="Calibri" w:hAnsi="Calibri" w:cs="Calibri"/>
          <w:b/>
          <w:bCs/>
          <w:u w:val="single"/>
        </w:rPr>
        <w:t xml:space="preserve"> the population of these bodies is fully mapped, and </w:t>
      </w:r>
      <w:r w:rsidRPr="00D72FAC">
        <w:rPr>
          <w:rFonts w:ascii="Calibri" w:hAnsi="Calibri" w:cs="Calibri"/>
          <w:b/>
          <w:bCs/>
          <w:highlight w:val="yellow"/>
          <w:u w:val="single"/>
        </w:rPr>
        <w:t>tech</w:t>
      </w:r>
      <w:r w:rsidRPr="00181B3A">
        <w:rPr>
          <w:rFonts w:ascii="Calibri" w:hAnsi="Calibri" w:cs="Calibri"/>
          <w:b/>
          <w:bCs/>
          <w:u w:val="single"/>
        </w:rPr>
        <w:t xml:space="preserve">nologies to deflect them are </w:t>
      </w:r>
      <w:r w:rsidRPr="00D72FAC">
        <w:rPr>
          <w:rFonts w:ascii="Calibri" w:hAnsi="Calibri" w:cs="Calibri"/>
          <w:b/>
          <w:bCs/>
          <w:highlight w:val="yellow"/>
          <w:u w:val="single"/>
        </w:rPr>
        <w:t>developed</w:t>
      </w:r>
      <w:r w:rsidRPr="00181B3A">
        <w:rPr>
          <w:rFonts w:ascii="Calibri" w:hAnsi="Calibri" w:cs="Calibri"/>
          <w:b/>
          <w:bCs/>
          <w:u w:val="single"/>
        </w:rPr>
        <w:t xml:space="preserve">, Sagan argues, the </w:t>
      </w:r>
      <w:r w:rsidRPr="00D72FAC">
        <w:rPr>
          <w:rFonts w:ascii="Calibri" w:hAnsi="Calibri" w:cs="Calibri"/>
          <w:b/>
          <w:bCs/>
          <w:highlight w:val="yellow"/>
          <w:u w:val="single"/>
        </w:rPr>
        <w:t>prospects</w:t>
      </w:r>
      <w:r w:rsidRPr="00181B3A">
        <w:rPr>
          <w:rFonts w:ascii="Calibri" w:hAnsi="Calibri" w:cs="Calibri"/>
          <w:b/>
          <w:bCs/>
          <w:u w:val="single"/>
        </w:rPr>
        <w:t xml:space="preserve"> for collision </w:t>
      </w:r>
      <w:r w:rsidRPr="00D72FAC">
        <w:rPr>
          <w:rFonts w:ascii="Calibri" w:hAnsi="Calibri" w:cs="Calibri"/>
          <w:b/>
          <w:bCs/>
          <w:highlight w:val="yellow"/>
          <w:u w:val="single"/>
        </w:rPr>
        <w:t>increase</w:t>
      </w:r>
      <w:r w:rsidRPr="00181B3A">
        <w:rPr>
          <w:rFonts w:ascii="Calibri" w:hAnsi="Calibri" w:cs="Calibri"/>
          <w:b/>
          <w:bCs/>
          <w:i/>
          <w:iCs/>
          <w:u w:val="single"/>
        </w:rPr>
        <w:t xml:space="preserve"> </w:t>
      </w:r>
      <w:r w:rsidRPr="00181B3A">
        <w:rPr>
          <w:rFonts w:ascii="Calibri" w:hAnsi="Calibri" w:cs="Calibri"/>
          <w:b/>
          <w:bCs/>
          <w:u w:val="single"/>
        </w:rPr>
        <w:t xml:space="preserve">over the natural rate due to the possibility of intentional bombardment. Given these possibilities, perhaps the reason the dinosaurs lasted for nearly two hundred million years is because they did </w:t>
      </w:r>
      <w:r w:rsidRPr="00181B3A">
        <w:rPr>
          <w:rFonts w:ascii="Calibri" w:hAnsi="Calibri" w:cs="Calibri"/>
          <w:b/>
          <w:bCs/>
          <w:i/>
          <w:iCs/>
          <w:u w:val="single"/>
        </w:rPr>
        <w:t xml:space="preserve">not </w:t>
      </w:r>
      <w:r w:rsidRPr="00181B3A">
        <w:rPr>
          <w:rFonts w:ascii="Calibri" w:hAnsi="Calibri" w:cs="Calibri"/>
          <w:b/>
          <w:bCs/>
          <w:u w:val="single"/>
        </w:rPr>
        <w:t xml:space="preserve">have a space program. </w:t>
      </w:r>
      <w:r w:rsidRPr="00181B3A">
        <w:rPr>
          <w:rFonts w:ascii="Calibri" w:hAnsi="Calibri" w:cs="Calibri"/>
          <w:sz w:val="8"/>
        </w:rPr>
        <w:t xml:space="preserve"> In his major book on the human space future, </w:t>
      </w:r>
      <w:r w:rsidRPr="00181B3A">
        <w:rPr>
          <w:rFonts w:ascii="Calibri" w:hAnsi="Calibri" w:cs="Calibri"/>
          <w:i/>
          <w:iCs/>
          <w:sz w:val="8"/>
        </w:rPr>
        <w:t>Pale Blue Dot</w:t>
      </w:r>
      <w:r w:rsidRPr="00181B3A">
        <w:rPr>
          <w:rFonts w:ascii="Calibri" w:hAnsi="Calibri" w:cs="Calibri"/>
          <w:sz w:val="8"/>
        </w:rPr>
        <w:t xml:space="preserve">, </w:t>
      </w:r>
      <w:r w:rsidRPr="00181B3A">
        <w:rPr>
          <w:rFonts w:ascii="Calibri" w:hAnsi="Calibri" w:cs="Calibri"/>
          <w:b/>
          <w:bCs/>
          <w:u w:val="single"/>
        </w:rPr>
        <w:t xml:space="preserve">Sagan lays out several scenarios for </w:t>
      </w:r>
      <w:r w:rsidRPr="00D72FAC">
        <w:rPr>
          <w:rFonts w:ascii="Calibri" w:hAnsi="Calibri" w:cs="Calibri"/>
          <w:b/>
          <w:bCs/>
          <w:highlight w:val="yellow"/>
          <w:u w:val="single"/>
        </w:rPr>
        <w:t>intentional collisions</w:t>
      </w:r>
      <w:r w:rsidRPr="00181B3A">
        <w:rPr>
          <w:rFonts w:ascii="Calibri" w:hAnsi="Calibri" w:cs="Calibri"/>
          <w:sz w:val="8"/>
        </w:rPr>
        <w:t xml:space="preserve">. His arguments are essentially the arguments of nuclear arms controllers. Madmen exist, and some “achieve the highest levels of </w:t>
      </w:r>
      <w:r w:rsidRPr="00181B3A">
        <w:rPr>
          <w:rFonts w:ascii="Calibri" w:hAnsi="Calibri" w:cs="Calibri"/>
          <w:sz w:val="8"/>
        </w:rPr>
        <w:lastRenderedPageBreak/>
        <w:t>political power in modern industrial nations.”</w:t>
      </w:r>
      <w:r w:rsidRPr="00181B3A">
        <w:rPr>
          <w:rFonts w:ascii="Calibri" w:hAnsi="Calibri" w:cs="Calibri"/>
          <w:position w:val="8"/>
          <w:sz w:val="8"/>
        </w:rPr>
        <w:t xml:space="preserve">73 </w:t>
      </w:r>
      <w:r w:rsidRPr="00181B3A">
        <w:rPr>
          <w:rFonts w:ascii="Calibri" w:hAnsi="Calibri" w:cs="Calibri"/>
          <w:b/>
          <w:bCs/>
          <w:u w:val="single"/>
        </w:rPr>
        <w:t xml:space="preserve">Recalling the extreme destruction caused by Hitler and Stalin, Sagan posits the possibility that a “misanthropic </w:t>
      </w:r>
      <w:r w:rsidRPr="00D72FAC">
        <w:rPr>
          <w:rFonts w:ascii="Calibri" w:hAnsi="Calibri" w:cs="Calibri"/>
          <w:b/>
          <w:bCs/>
          <w:highlight w:val="yellow"/>
          <w:u w:val="single"/>
        </w:rPr>
        <w:t>psychopath</w:t>
      </w:r>
      <w:r w:rsidRPr="00181B3A">
        <w:rPr>
          <w:rFonts w:ascii="Calibri" w:hAnsi="Calibri" w:cs="Calibri"/>
          <w:b/>
          <w:bCs/>
          <w:u w:val="single"/>
        </w:rPr>
        <w:t xml:space="preserve">” or a “megalomaniac lusting after ‘greatness’ or glory, a victim of </w:t>
      </w:r>
      <w:r w:rsidRPr="00D72FAC">
        <w:rPr>
          <w:rFonts w:ascii="Calibri" w:hAnsi="Calibri" w:cs="Calibri"/>
          <w:b/>
          <w:bCs/>
          <w:highlight w:val="yellow"/>
          <w:u w:val="single"/>
        </w:rPr>
        <w:t>ethnic</w:t>
      </w:r>
      <w:r w:rsidRPr="00181B3A">
        <w:rPr>
          <w:rFonts w:ascii="Calibri" w:hAnsi="Calibri" w:cs="Calibri"/>
          <w:b/>
          <w:bCs/>
          <w:u w:val="single"/>
        </w:rPr>
        <w:t xml:space="preserve"> </w:t>
      </w:r>
      <w:r w:rsidRPr="00D72FAC">
        <w:rPr>
          <w:rFonts w:ascii="Calibri" w:hAnsi="Calibri" w:cs="Calibri"/>
          <w:b/>
          <w:bCs/>
          <w:highlight w:val="yellow"/>
          <w:u w:val="single"/>
        </w:rPr>
        <w:t>violence</w:t>
      </w:r>
      <w:r w:rsidRPr="00181B3A">
        <w:rPr>
          <w:rFonts w:ascii="Calibri" w:hAnsi="Calibri" w:cs="Calibri"/>
          <w:b/>
          <w:bCs/>
          <w:u w:val="single"/>
        </w:rPr>
        <w:t xml:space="preserve"> bent on </w:t>
      </w:r>
      <w:r w:rsidRPr="00D72FAC">
        <w:rPr>
          <w:rFonts w:ascii="Calibri" w:hAnsi="Calibri" w:cs="Calibri"/>
          <w:b/>
          <w:bCs/>
          <w:highlight w:val="yellow"/>
          <w:u w:val="single"/>
        </w:rPr>
        <w:t>revenge</w:t>
      </w:r>
      <w:r w:rsidRPr="00181B3A">
        <w:rPr>
          <w:rFonts w:ascii="Calibri" w:hAnsi="Calibri" w:cs="Calibri"/>
          <w:b/>
          <w:bCs/>
          <w:u w:val="single"/>
        </w:rPr>
        <w:t xml:space="preserve">, someone in the grip of severe testosterone poisoning, some religious fanatic hastening the Day of Judgment, </w:t>
      </w:r>
      <w:r w:rsidRPr="00D72FAC">
        <w:rPr>
          <w:rFonts w:ascii="Calibri" w:hAnsi="Calibri" w:cs="Calibri"/>
          <w:b/>
          <w:bCs/>
          <w:highlight w:val="yellow"/>
          <w:u w:val="single"/>
        </w:rPr>
        <w:t>or</w:t>
      </w:r>
      <w:r w:rsidRPr="00181B3A">
        <w:rPr>
          <w:rFonts w:ascii="Calibri" w:hAnsi="Calibri" w:cs="Calibri"/>
          <w:b/>
          <w:bCs/>
          <w:u w:val="single"/>
        </w:rPr>
        <w:t xml:space="preserve"> just some </w:t>
      </w:r>
      <w:r w:rsidRPr="00D72FAC">
        <w:rPr>
          <w:rFonts w:ascii="Calibri" w:hAnsi="Calibri" w:cs="Calibri"/>
          <w:b/>
          <w:bCs/>
          <w:highlight w:val="yellow"/>
          <w:u w:val="single"/>
        </w:rPr>
        <w:t>technicians</w:t>
      </w:r>
      <w:r w:rsidRPr="00181B3A">
        <w:rPr>
          <w:rFonts w:ascii="Calibri" w:hAnsi="Calibri" w:cs="Calibri"/>
          <w:b/>
          <w:bCs/>
          <w:u w:val="single"/>
        </w:rPr>
        <w:t xml:space="preserve"> </w:t>
      </w:r>
      <w:r w:rsidRPr="00D72FAC">
        <w:rPr>
          <w:rFonts w:ascii="Calibri" w:hAnsi="Calibri" w:cs="Calibri"/>
          <w:b/>
          <w:bCs/>
          <w:highlight w:val="yellow"/>
          <w:u w:val="single"/>
        </w:rPr>
        <w:t>incompetent</w:t>
      </w:r>
      <w:r w:rsidRPr="00181B3A">
        <w:rPr>
          <w:rFonts w:ascii="Calibri" w:hAnsi="Calibri" w:cs="Calibri"/>
          <w:b/>
          <w:bCs/>
          <w:u w:val="single"/>
        </w:rPr>
        <w:t xml:space="preserve"> or insufficiently vigilant” will bring about a </w:t>
      </w:r>
      <w:r w:rsidRPr="00D72FAC">
        <w:rPr>
          <w:rFonts w:ascii="Calibri" w:hAnsi="Calibri" w:cs="Calibri"/>
          <w:b/>
          <w:bCs/>
          <w:highlight w:val="yellow"/>
          <w:u w:val="single"/>
        </w:rPr>
        <w:t>catastrophic collision.</w:t>
      </w:r>
      <w:r w:rsidRPr="00181B3A">
        <w:rPr>
          <w:rFonts w:ascii="Calibri" w:hAnsi="Calibri" w:cs="Calibri"/>
          <w:b/>
          <w:bCs/>
          <w:position w:val="8"/>
          <w:u w:val="single"/>
        </w:rPr>
        <w:t>74</w:t>
      </w:r>
      <w:r w:rsidRPr="00181B3A">
        <w:rPr>
          <w:rFonts w:ascii="Calibri" w:hAnsi="Calibri" w:cs="Calibri"/>
          <w:position w:val="8"/>
          <w:sz w:val="8"/>
        </w:rPr>
        <w:t xml:space="preserve"> </w:t>
      </w:r>
      <w:r w:rsidRPr="00181B3A">
        <w:rPr>
          <w:rFonts w:ascii="Calibri" w:hAnsi="Calibri" w:cs="Calibri"/>
          <w:sz w:val="8"/>
        </w:rPr>
        <w:t xml:space="preserve">Earth-approaching asteroids amount to “30,000 swords of Damocles hanging over our heads,” for which “there is no acceptable national solution.”75 And, like Cole and </w:t>
      </w:r>
      <w:proofErr w:type="spellStart"/>
      <w:r w:rsidRPr="00181B3A">
        <w:rPr>
          <w:rFonts w:ascii="Calibri" w:hAnsi="Calibri" w:cs="Calibri"/>
          <w:sz w:val="8"/>
        </w:rPr>
        <w:t>Salkeld</w:t>
      </w:r>
      <w:proofErr w:type="spellEnd"/>
      <w:r w:rsidRPr="00181B3A">
        <w:rPr>
          <w:rFonts w:ascii="Calibri" w:hAnsi="Calibri" w:cs="Calibri"/>
          <w:sz w:val="8"/>
        </w:rPr>
        <w:t xml:space="preserve"> (not mentioned), Sagan points to the possibilities of clandestine use of this technology.  Sagan’s solution to the dilemma is to be found in the fact that “the timescales of the two dangers are different.”76 The natural threat is long term, while the human-made threat is potentially short term, and so delay in both mapping and deflection technology is prudent. Delay should occur until “the reliability of world political organizations” and the “confidence they inspire” have made “significant strides,” permitting them to be “trusted to deal with a problem of this seriousness.”77 But because deflection must eventually occur if humanity is to survive, the asteroid threat provides a “potent motivation to create effective transnational institutions and to unify the human species.”78 Sagan’s argument for delay and extreme caution hinges on political claims about the limitations of the international system and of states in restraining the use of violence, and about the potential viability of world institutions. Danger of use arises because rivalrous states are likely to weaponize asteroids, as they have done with so many other militarily significant capabilities, and because hierarchical and secretive states are prone to reckless and aggressive behaviors.  Advocates of planetary defense, most notably James Oberg, reply that Sagan’s scenarios are not plausible because altering an orbit to strike a specific target is more difficult than deflection.79 A RAND study of asteroid weaponization concluded that “much cheaper, more responsive weapons of mass destruction are readily available,” making planetoid bombs militarily unattractive.80 And, like the “nuclear winter” blowback from nuclear war, the effects of a large </w:t>
      </w:r>
      <w:proofErr w:type="spellStart"/>
      <w:r w:rsidRPr="00181B3A">
        <w:rPr>
          <w:rFonts w:ascii="Calibri" w:hAnsi="Calibri" w:cs="Calibri"/>
          <w:sz w:val="8"/>
        </w:rPr>
        <w:t>asteroidal</w:t>
      </w:r>
      <w:proofErr w:type="spellEnd"/>
      <w:r w:rsidRPr="00181B3A">
        <w:rPr>
          <w:rFonts w:ascii="Calibri" w:hAnsi="Calibri" w:cs="Calibri"/>
          <w:sz w:val="8"/>
        </w:rPr>
        <w:t xml:space="preserve"> bombardment might also afflict the territory of an attacker.  </w:t>
      </w:r>
      <w:r w:rsidRPr="00181B3A">
        <w:rPr>
          <w:rFonts w:ascii="Calibri" w:hAnsi="Calibri" w:cs="Calibri"/>
          <w:b/>
          <w:bCs/>
          <w:u w:val="single"/>
        </w:rPr>
        <w:t>An</w:t>
      </w:r>
      <w:r w:rsidRPr="00181B3A">
        <w:rPr>
          <w:rFonts w:ascii="Calibri" w:hAnsi="Calibri" w:cs="Calibri"/>
          <w:sz w:val="8"/>
        </w:rPr>
        <w:t xml:space="preserve"> alternative </w:t>
      </w:r>
      <w:r w:rsidRPr="00181B3A">
        <w:rPr>
          <w:rFonts w:ascii="Calibri" w:hAnsi="Calibri" w:cs="Calibri"/>
          <w:b/>
          <w:bCs/>
          <w:u w:val="single"/>
        </w:rPr>
        <w:t xml:space="preserve">approach to the collision threat, advanced by this author and others, proposes that an </w:t>
      </w:r>
      <w:r w:rsidRPr="00D72FAC">
        <w:rPr>
          <w:rFonts w:ascii="Calibri" w:hAnsi="Calibri" w:cs="Calibri"/>
          <w:b/>
          <w:bCs/>
          <w:highlight w:val="yellow"/>
          <w:u w:val="single"/>
        </w:rPr>
        <w:t>international consortium</w:t>
      </w:r>
      <w:r w:rsidRPr="00181B3A">
        <w:rPr>
          <w:rFonts w:ascii="Calibri" w:hAnsi="Calibri" w:cs="Calibri"/>
          <w:b/>
          <w:bCs/>
          <w:u w:val="single"/>
        </w:rPr>
        <w:t xml:space="preserve"> of spacefaring states </w:t>
      </w:r>
      <w:r w:rsidRPr="00D72FAC">
        <w:rPr>
          <w:rFonts w:ascii="Calibri" w:hAnsi="Calibri" w:cs="Calibri"/>
          <w:b/>
          <w:bCs/>
          <w:highlight w:val="yellow"/>
          <w:u w:val="single"/>
        </w:rPr>
        <w:t>under- take</w:t>
      </w:r>
      <w:r w:rsidRPr="00181B3A">
        <w:rPr>
          <w:rFonts w:ascii="Calibri" w:hAnsi="Calibri" w:cs="Calibri"/>
          <w:b/>
          <w:bCs/>
          <w:u w:val="single"/>
        </w:rPr>
        <w:t xml:space="preserve"> such </w:t>
      </w:r>
      <w:r w:rsidRPr="00D72FAC">
        <w:rPr>
          <w:rFonts w:ascii="Calibri" w:hAnsi="Calibri" w:cs="Calibri"/>
          <w:b/>
          <w:bCs/>
          <w:highlight w:val="yellow"/>
          <w:u w:val="single"/>
        </w:rPr>
        <w:t>efforts</w:t>
      </w:r>
      <w:r w:rsidRPr="00181B3A">
        <w:rPr>
          <w:rFonts w:ascii="Calibri" w:hAnsi="Calibri" w:cs="Calibri"/>
          <w:b/>
          <w:bCs/>
          <w:u w:val="single"/>
        </w:rPr>
        <w:t xml:space="preserve">. </w:t>
      </w:r>
      <w:proofErr w:type="gramStart"/>
      <w:r w:rsidRPr="00181B3A">
        <w:rPr>
          <w:rFonts w:ascii="Calibri" w:hAnsi="Calibri" w:cs="Calibri"/>
          <w:b/>
          <w:bCs/>
          <w:u w:val="single"/>
        </w:rPr>
        <w:t>In order to</w:t>
      </w:r>
      <w:proofErr w:type="gramEnd"/>
      <w:r w:rsidRPr="00181B3A">
        <w:rPr>
          <w:rFonts w:ascii="Calibri" w:hAnsi="Calibri" w:cs="Calibri"/>
          <w:b/>
          <w:bCs/>
          <w:u w:val="single"/>
        </w:rPr>
        <w:t xml:space="preserve"> prevent cooperatively developed techniques and infrastructures being redeployed for unilateral ends, the </w:t>
      </w:r>
      <w:r w:rsidRPr="00D72FAC">
        <w:rPr>
          <w:rFonts w:ascii="Calibri" w:hAnsi="Calibri" w:cs="Calibri"/>
          <w:b/>
          <w:bCs/>
          <w:highlight w:val="yellow"/>
          <w:u w:val="single"/>
        </w:rPr>
        <w:t xml:space="preserve">planetary defense con- </w:t>
      </w:r>
      <w:proofErr w:type="spellStart"/>
      <w:r w:rsidRPr="00D72FAC">
        <w:rPr>
          <w:rFonts w:ascii="Calibri" w:hAnsi="Calibri" w:cs="Calibri"/>
          <w:b/>
          <w:bCs/>
          <w:highlight w:val="yellow"/>
          <w:u w:val="single"/>
        </w:rPr>
        <w:t>sortium</w:t>
      </w:r>
      <w:proofErr w:type="spellEnd"/>
      <w:r w:rsidRPr="00181B3A">
        <w:rPr>
          <w:rFonts w:ascii="Calibri" w:hAnsi="Calibri" w:cs="Calibri"/>
          <w:b/>
          <w:bCs/>
          <w:u w:val="single"/>
        </w:rPr>
        <w:t xml:space="preserve"> would need to be combined </w:t>
      </w:r>
      <w:r w:rsidRPr="00D72FAC">
        <w:rPr>
          <w:rFonts w:ascii="Calibri" w:hAnsi="Calibri" w:cs="Calibri"/>
          <w:b/>
          <w:bCs/>
          <w:highlight w:val="yellow"/>
          <w:u w:val="single"/>
        </w:rPr>
        <w:t>with</w:t>
      </w:r>
      <w:r w:rsidRPr="00181B3A">
        <w:rPr>
          <w:rFonts w:ascii="Calibri" w:hAnsi="Calibri" w:cs="Calibri"/>
          <w:b/>
          <w:bCs/>
          <w:u w:val="single"/>
        </w:rPr>
        <w:t xml:space="preserve"> a firm </w:t>
      </w:r>
      <w:r w:rsidRPr="00D72FAC">
        <w:rPr>
          <w:rFonts w:ascii="Calibri" w:hAnsi="Calibri" w:cs="Calibri"/>
          <w:b/>
          <w:bCs/>
          <w:highlight w:val="yellow"/>
          <w:u w:val="single"/>
        </w:rPr>
        <w:t>agreement</w:t>
      </w:r>
      <w:r w:rsidRPr="00181B3A">
        <w:rPr>
          <w:rFonts w:ascii="Calibri" w:hAnsi="Calibri" w:cs="Calibri"/>
          <w:b/>
          <w:bCs/>
          <w:u w:val="single"/>
        </w:rPr>
        <w:t xml:space="preserve"> that </w:t>
      </w:r>
      <w:r w:rsidRPr="00D72FAC">
        <w:rPr>
          <w:rFonts w:ascii="Calibri" w:hAnsi="Calibri" w:cs="Calibri"/>
          <w:b/>
          <w:bCs/>
          <w:highlight w:val="yellow"/>
          <w:u w:val="single"/>
        </w:rPr>
        <w:t>no one</w:t>
      </w:r>
      <w:r w:rsidRPr="00181B3A">
        <w:rPr>
          <w:rFonts w:ascii="Calibri" w:hAnsi="Calibri" w:cs="Calibri"/>
          <w:b/>
          <w:bCs/>
          <w:u w:val="single"/>
        </w:rPr>
        <w:t xml:space="preserve"> state would </w:t>
      </w:r>
      <w:r w:rsidRPr="00D72FAC">
        <w:rPr>
          <w:rFonts w:ascii="Calibri" w:hAnsi="Calibri" w:cs="Calibri"/>
          <w:b/>
          <w:bCs/>
          <w:highlight w:val="yellow"/>
          <w:u w:val="single"/>
        </w:rPr>
        <w:t>conduct</w:t>
      </w:r>
      <w:r w:rsidRPr="00181B3A">
        <w:rPr>
          <w:rFonts w:ascii="Calibri" w:hAnsi="Calibri" w:cs="Calibri"/>
          <w:b/>
          <w:bCs/>
          <w:u w:val="single"/>
        </w:rPr>
        <w:t xml:space="preserve"> </w:t>
      </w:r>
      <w:r w:rsidRPr="00D72FAC">
        <w:rPr>
          <w:rFonts w:ascii="Calibri" w:hAnsi="Calibri" w:cs="Calibri"/>
          <w:b/>
          <w:bCs/>
          <w:highlight w:val="yellow"/>
          <w:u w:val="single"/>
        </w:rPr>
        <w:t>comparable activities</w:t>
      </w:r>
      <w:r w:rsidRPr="00181B3A">
        <w:rPr>
          <w:rFonts w:ascii="Calibri" w:hAnsi="Calibri" w:cs="Calibri"/>
          <w:b/>
          <w:bCs/>
          <w:u w:val="single"/>
        </w:rPr>
        <w:t xml:space="preserve"> without the participation of the others. This security regime for asteroids would have the added benefit of reinforcing the </w:t>
      </w:r>
      <w:proofErr w:type="spellStart"/>
      <w:r w:rsidRPr="00181B3A">
        <w:rPr>
          <w:rFonts w:ascii="Calibri" w:hAnsi="Calibri" w:cs="Calibri"/>
          <w:b/>
          <w:bCs/>
          <w:u w:val="single"/>
        </w:rPr>
        <w:t>nonappropriation</w:t>
      </w:r>
      <w:proofErr w:type="spellEnd"/>
      <w:r w:rsidRPr="00181B3A">
        <w:rPr>
          <w:rFonts w:ascii="Calibri" w:hAnsi="Calibri" w:cs="Calibri"/>
          <w:b/>
          <w:bCs/>
          <w:u w:val="single"/>
        </w:rPr>
        <w:t xml:space="preserve"> provisions of the Outer Space Treaty, while also </w:t>
      </w:r>
      <w:r w:rsidRPr="00D72FAC">
        <w:rPr>
          <w:rFonts w:ascii="Calibri" w:hAnsi="Calibri" w:cs="Calibri"/>
          <w:b/>
          <w:bCs/>
          <w:highlight w:val="yellow"/>
          <w:u w:val="single"/>
        </w:rPr>
        <w:t>laying</w:t>
      </w:r>
      <w:r w:rsidRPr="00181B3A">
        <w:rPr>
          <w:rFonts w:ascii="Calibri" w:hAnsi="Calibri" w:cs="Calibri"/>
          <w:b/>
          <w:bCs/>
          <w:u w:val="single"/>
        </w:rPr>
        <w:t xml:space="preserve"> the </w:t>
      </w:r>
      <w:r w:rsidRPr="00D72FAC">
        <w:rPr>
          <w:rFonts w:ascii="Calibri" w:hAnsi="Calibri" w:cs="Calibri"/>
          <w:b/>
          <w:bCs/>
          <w:highlight w:val="yellow"/>
          <w:u w:val="single"/>
        </w:rPr>
        <w:t>foundations</w:t>
      </w:r>
      <w:r w:rsidRPr="00181B3A">
        <w:rPr>
          <w:rFonts w:ascii="Calibri" w:hAnsi="Calibri" w:cs="Calibri"/>
          <w:b/>
          <w:bCs/>
          <w:u w:val="single"/>
        </w:rPr>
        <w:t xml:space="preserve"> </w:t>
      </w:r>
      <w:r w:rsidRPr="00D72FAC">
        <w:rPr>
          <w:rFonts w:ascii="Calibri" w:hAnsi="Calibri" w:cs="Calibri"/>
          <w:b/>
          <w:bCs/>
          <w:highlight w:val="yellow"/>
          <w:u w:val="single"/>
        </w:rPr>
        <w:t>for</w:t>
      </w:r>
      <w:r w:rsidRPr="00181B3A">
        <w:rPr>
          <w:rFonts w:ascii="Calibri" w:hAnsi="Calibri" w:cs="Calibri"/>
          <w:b/>
          <w:bCs/>
          <w:u w:val="single"/>
        </w:rPr>
        <w:t xml:space="preserve"> possibly jointly </w:t>
      </w:r>
      <w:r w:rsidRPr="00D72FAC">
        <w:rPr>
          <w:rFonts w:ascii="Calibri" w:hAnsi="Calibri" w:cs="Calibri"/>
          <w:b/>
          <w:bCs/>
          <w:highlight w:val="yellow"/>
          <w:u w:val="single"/>
        </w:rPr>
        <w:t>exploiting</w:t>
      </w:r>
      <w:r w:rsidRPr="00181B3A">
        <w:rPr>
          <w:rFonts w:ascii="Calibri" w:hAnsi="Calibri" w:cs="Calibri"/>
          <w:b/>
          <w:bCs/>
          <w:u w:val="single"/>
        </w:rPr>
        <w:t xml:space="preserve"> </w:t>
      </w:r>
      <w:proofErr w:type="spellStart"/>
      <w:r w:rsidRPr="00181B3A">
        <w:rPr>
          <w:rFonts w:ascii="Calibri" w:hAnsi="Calibri" w:cs="Calibri"/>
          <w:b/>
          <w:bCs/>
          <w:u w:val="single"/>
        </w:rPr>
        <w:t>asteroidal</w:t>
      </w:r>
      <w:proofErr w:type="spellEnd"/>
      <w:r w:rsidRPr="00181B3A">
        <w:rPr>
          <w:rFonts w:ascii="Calibri" w:hAnsi="Calibri" w:cs="Calibri"/>
          <w:b/>
          <w:bCs/>
          <w:u w:val="single"/>
        </w:rPr>
        <w:t xml:space="preserve"> resources in a manner </w:t>
      </w:r>
      <w:r w:rsidRPr="00D72FAC">
        <w:rPr>
          <w:rFonts w:ascii="Calibri" w:hAnsi="Calibri" w:cs="Calibri"/>
          <w:b/>
          <w:bCs/>
          <w:highlight w:val="yellow"/>
          <w:u w:val="single"/>
        </w:rPr>
        <w:t>that</w:t>
      </w:r>
      <w:r w:rsidRPr="00181B3A">
        <w:rPr>
          <w:rFonts w:ascii="Calibri" w:hAnsi="Calibri" w:cs="Calibri"/>
          <w:b/>
          <w:bCs/>
          <w:u w:val="single"/>
        </w:rPr>
        <w:t xml:space="preserve"> </w:t>
      </w:r>
      <w:r w:rsidRPr="00D72FAC">
        <w:rPr>
          <w:rFonts w:ascii="Calibri" w:hAnsi="Calibri" w:cs="Calibri"/>
          <w:b/>
          <w:bCs/>
          <w:highlight w:val="yellow"/>
          <w:u w:val="single"/>
        </w:rPr>
        <w:t>did not exclude</w:t>
      </w:r>
      <w:r w:rsidRPr="00181B3A">
        <w:rPr>
          <w:rFonts w:ascii="Calibri" w:hAnsi="Calibri" w:cs="Calibri"/>
          <w:b/>
          <w:bCs/>
          <w:u w:val="single"/>
        </w:rPr>
        <w:t xml:space="preserve"> the </w:t>
      </w:r>
      <w:r w:rsidRPr="00D72FAC">
        <w:rPr>
          <w:rFonts w:ascii="Calibri" w:hAnsi="Calibri" w:cs="Calibri"/>
          <w:b/>
          <w:bCs/>
          <w:highlight w:val="yellow"/>
          <w:u w:val="single"/>
        </w:rPr>
        <w:t>less advantaged</w:t>
      </w:r>
      <w:r w:rsidRPr="00181B3A">
        <w:rPr>
          <w:rFonts w:ascii="Calibri" w:hAnsi="Calibri" w:cs="Calibri"/>
          <w:b/>
          <w:bCs/>
          <w:u w:val="single"/>
        </w:rPr>
        <w:t xml:space="preserve"> members of humanity.  </w:t>
      </w:r>
      <w:r w:rsidRPr="00181B3A">
        <w:rPr>
          <w:rFonts w:ascii="Calibri" w:hAnsi="Calibri" w:cs="Calibri"/>
          <w:sz w:val="8"/>
        </w:rPr>
        <w:t xml:space="preserve">A key reason for thinking that </w:t>
      </w:r>
      <w:r w:rsidRPr="00181B3A">
        <w:rPr>
          <w:rFonts w:ascii="Calibri" w:hAnsi="Calibri" w:cs="Calibri"/>
          <w:b/>
          <w:bCs/>
          <w:u w:val="single"/>
        </w:rPr>
        <w:t>this “do together, never alone” approach is superior</w:t>
      </w:r>
      <w:r w:rsidRPr="00181B3A">
        <w:rPr>
          <w:rFonts w:ascii="Calibri" w:hAnsi="Calibri" w:cs="Calibri"/>
          <w:sz w:val="8"/>
        </w:rPr>
        <w:t xml:space="preserve"> to Sagan’s strategy of delaying until the interstate system has significantly evolved is that a lengthy delay may not be feasible. While collisions with global catastrophic or existential consequences are sufficiently rare to reasonably risk delay, collisions with severe regional effects occur more frequently. The </w:t>
      </w:r>
      <w:proofErr w:type="spellStart"/>
      <w:r w:rsidRPr="00181B3A">
        <w:rPr>
          <w:rFonts w:ascii="Calibri" w:hAnsi="Calibri" w:cs="Calibri"/>
          <w:sz w:val="8"/>
        </w:rPr>
        <w:t>colli</w:t>
      </w:r>
      <w:proofErr w:type="spellEnd"/>
      <w:r w:rsidRPr="00181B3A">
        <w:rPr>
          <w:rFonts w:ascii="Calibri" w:hAnsi="Calibri" w:cs="Calibri"/>
          <w:sz w:val="8"/>
        </w:rPr>
        <w:t xml:space="preserve">- </w:t>
      </w:r>
      <w:proofErr w:type="spellStart"/>
      <w:r w:rsidRPr="00181B3A">
        <w:rPr>
          <w:rFonts w:ascii="Calibri" w:hAnsi="Calibri" w:cs="Calibri"/>
          <w:sz w:val="8"/>
        </w:rPr>
        <w:t>sion</w:t>
      </w:r>
      <w:proofErr w:type="spellEnd"/>
      <w:r w:rsidRPr="00181B3A">
        <w:rPr>
          <w:rFonts w:ascii="Calibri" w:hAnsi="Calibri" w:cs="Calibri"/>
          <w:sz w:val="8"/>
        </w:rPr>
        <w:t xml:space="preserve"> of a moderate-size body, particularly with a populated area, or even the mapping of an eventual collision, is reasonably likely—and is likely to trigger a technology-development response. Furthermore, </w:t>
      </w:r>
      <w:r w:rsidRPr="00181B3A">
        <w:rPr>
          <w:rFonts w:ascii="Calibri" w:hAnsi="Calibri" w:cs="Calibri"/>
          <w:b/>
          <w:bCs/>
          <w:u w:val="single"/>
        </w:rPr>
        <w:t xml:space="preserve">nascent efforts to exploit </w:t>
      </w:r>
      <w:proofErr w:type="spellStart"/>
      <w:r w:rsidRPr="00181B3A">
        <w:rPr>
          <w:rFonts w:ascii="Calibri" w:hAnsi="Calibri" w:cs="Calibri"/>
          <w:b/>
          <w:bCs/>
          <w:u w:val="single"/>
        </w:rPr>
        <w:t>asteroidal</w:t>
      </w:r>
      <w:proofErr w:type="spellEnd"/>
      <w:r w:rsidRPr="00181B3A">
        <w:rPr>
          <w:rFonts w:ascii="Calibri" w:hAnsi="Calibri" w:cs="Calibri"/>
          <w:b/>
          <w:bCs/>
          <w:u w:val="single"/>
        </w:rPr>
        <w:t xml:space="preserve"> </w:t>
      </w:r>
      <w:r w:rsidRPr="00D72FAC">
        <w:rPr>
          <w:rFonts w:ascii="Calibri" w:hAnsi="Calibri" w:cs="Calibri"/>
          <w:b/>
          <w:bCs/>
          <w:highlight w:val="yellow"/>
          <w:u w:val="single"/>
        </w:rPr>
        <w:t>resources</w:t>
      </w:r>
      <w:r w:rsidRPr="00181B3A">
        <w:rPr>
          <w:rFonts w:ascii="Calibri" w:hAnsi="Calibri" w:cs="Calibri"/>
          <w:b/>
          <w:bCs/>
          <w:u w:val="single"/>
        </w:rPr>
        <w:t xml:space="preserve"> also </w:t>
      </w:r>
      <w:r w:rsidRPr="00D72FAC">
        <w:rPr>
          <w:rFonts w:ascii="Calibri" w:hAnsi="Calibri" w:cs="Calibri"/>
          <w:b/>
          <w:bCs/>
          <w:highlight w:val="yellow"/>
          <w:u w:val="single"/>
        </w:rPr>
        <w:t>entail</w:t>
      </w:r>
      <w:r w:rsidRPr="00181B3A">
        <w:rPr>
          <w:rFonts w:ascii="Calibri" w:hAnsi="Calibri" w:cs="Calibri"/>
          <w:b/>
          <w:bCs/>
          <w:u w:val="single"/>
        </w:rPr>
        <w:t xml:space="preserve"> the </w:t>
      </w:r>
      <w:r w:rsidRPr="00D72FAC">
        <w:rPr>
          <w:rFonts w:ascii="Calibri" w:hAnsi="Calibri" w:cs="Calibri"/>
          <w:b/>
          <w:bCs/>
          <w:highlight w:val="yellow"/>
          <w:u w:val="single"/>
        </w:rPr>
        <w:t>develop</w:t>
      </w:r>
      <w:r w:rsidRPr="00181B3A">
        <w:rPr>
          <w:rFonts w:ascii="Calibri" w:hAnsi="Calibri" w:cs="Calibri"/>
          <w:b/>
          <w:bCs/>
          <w:u w:val="single"/>
        </w:rPr>
        <w:t xml:space="preserve">ment </w:t>
      </w:r>
      <w:r w:rsidRPr="00D72FAC">
        <w:rPr>
          <w:rFonts w:ascii="Calibri" w:hAnsi="Calibri" w:cs="Calibri"/>
          <w:b/>
          <w:bCs/>
          <w:highlight w:val="yellow"/>
          <w:u w:val="single"/>
        </w:rPr>
        <w:t>of orbital alteration</w:t>
      </w:r>
      <w:r w:rsidRPr="00181B3A">
        <w:rPr>
          <w:rFonts w:ascii="Calibri" w:hAnsi="Calibri" w:cs="Calibri"/>
          <w:b/>
          <w:bCs/>
          <w:u w:val="single"/>
        </w:rPr>
        <w:t xml:space="preserve"> techniques, thus </w:t>
      </w:r>
      <w:r w:rsidRPr="00D72FAC">
        <w:rPr>
          <w:rFonts w:ascii="Calibri" w:hAnsi="Calibri" w:cs="Calibri"/>
          <w:b/>
          <w:bCs/>
          <w:highlight w:val="yellow"/>
          <w:u w:val="single"/>
        </w:rPr>
        <w:t>starting</w:t>
      </w:r>
      <w:r w:rsidRPr="00181B3A">
        <w:rPr>
          <w:rFonts w:ascii="Calibri" w:hAnsi="Calibri" w:cs="Calibri"/>
          <w:b/>
          <w:bCs/>
          <w:u w:val="single"/>
        </w:rPr>
        <w:t xml:space="preserve"> humanity, or at least some tiny fraction of it, on the path </w:t>
      </w:r>
      <w:r w:rsidRPr="00D72FAC">
        <w:rPr>
          <w:rFonts w:ascii="Calibri" w:hAnsi="Calibri" w:cs="Calibri"/>
          <w:b/>
          <w:bCs/>
          <w:highlight w:val="yellow"/>
          <w:u w:val="single"/>
        </w:rPr>
        <w:t>to access</w:t>
      </w:r>
      <w:r w:rsidRPr="00181B3A">
        <w:rPr>
          <w:rFonts w:ascii="Calibri" w:hAnsi="Calibri" w:cs="Calibri"/>
          <w:b/>
          <w:bCs/>
          <w:u w:val="single"/>
        </w:rPr>
        <w:t xml:space="preserve"> the immense </w:t>
      </w:r>
      <w:r w:rsidRPr="00D72FAC">
        <w:rPr>
          <w:rFonts w:ascii="Calibri" w:hAnsi="Calibri" w:cs="Calibri"/>
          <w:b/>
          <w:bCs/>
          <w:highlight w:val="yellow"/>
          <w:u w:val="single"/>
        </w:rPr>
        <w:t>energies</w:t>
      </w:r>
      <w:r w:rsidRPr="00181B3A">
        <w:rPr>
          <w:rFonts w:ascii="Calibri" w:hAnsi="Calibri" w:cs="Calibri"/>
          <w:b/>
          <w:bCs/>
          <w:u w:val="single"/>
        </w:rPr>
        <w:t xml:space="preserve"> contained </w:t>
      </w:r>
      <w:r w:rsidRPr="00D72FAC">
        <w:rPr>
          <w:rFonts w:ascii="Calibri" w:hAnsi="Calibri" w:cs="Calibri"/>
          <w:b/>
          <w:bCs/>
          <w:highlight w:val="yellow"/>
          <w:u w:val="single"/>
        </w:rPr>
        <w:t>in</w:t>
      </w:r>
      <w:r w:rsidRPr="00181B3A">
        <w:rPr>
          <w:rFonts w:ascii="Calibri" w:hAnsi="Calibri" w:cs="Calibri"/>
          <w:b/>
          <w:bCs/>
          <w:u w:val="single"/>
        </w:rPr>
        <w:t xml:space="preserve"> sky </w:t>
      </w:r>
      <w:r w:rsidRPr="00D72FAC">
        <w:rPr>
          <w:rFonts w:ascii="Calibri" w:hAnsi="Calibri" w:cs="Calibri"/>
          <w:b/>
          <w:bCs/>
          <w:highlight w:val="yellow"/>
          <w:u w:val="single"/>
        </w:rPr>
        <w:t>rocks</w:t>
      </w:r>
      <w:r w:rsidRPr="00181B3A">
        <w:rPr>
          <w:rFonts w:ascii="Calibri" w:hAnsi="Calibri" w:cs="Calibri"/>
          <w:sz w:val="8"/>
        </w:rPr>
        <w:t xml:space="preserve">. Furthermore, an international plane- </w:t>
      </w:r>
      <w:proofErr w:type="spellStart"/>
      <w:r w:rsidRPr="00181B3A">
        <w:rPr>
          <w:rFonts w:ascii="Calibri" w:hAnsi="Calibri" w:cs="Calibri"/>
          <w:sz w:val="8"/>
        </w:rPr>
        <w:t>tary</w:t>
      </w:r>
      <w:proofErr w:type="spellEnd"/>
      <w:r w:rsidRPr="00181B3A">
        <w:rPr>
          <w:rFonts w:ascii="Calibri" w:hAnsi="Calibri" w:cs="Calibri"/>
          <w:sz w:val="8"/>
        </w:rPr>
        <w:t xml:space="preserve"> defense consortium might help catalyze the international political </w:t>
      </w:r>
      <w:proofErr w:type="spellStart"/>
      <w:r w:rsidRPr="00181B3A">
        <w:rPr>
          <w:rFonts w:ascii="Calibri" w:hAnsi="Calibri" w:cs="Calibri"/>
          <w:sz w:val="8"/>
        </w:rPr>
        <w:t>transfor</w:t>
      </w:r>
      <w:proofErr w:type="spellEnd"/>
      <w:r w:rsidRPr="00181B3A">
        <w:rPr>
          <w:rFonts w:ascii="Calibri" w:hAnsi="Calibri" w:cs="Calibri"/>
          <w:sz w:val="8"/>
        </w:rPr>
        <w:t xml:space="preserve">- </w:t>
      </w:r>
      <w:proofErr w:type="spellStart"/>
      <w:r w:rsidRPr="00181B3A">
        <w:rPr>
          <w:rFonts w:ascii="Calibri" w:hAnsi="Calibri" w:cs="Calibri"/>
          <w:sz w:val="8"/>
        </w:rPr>
        <w:t>mation</w:t>
      </w:r>
      <w:proofErr w:type="spellEnd"/>
      <w:r w:rsidRPr="00181B3A">
        <w:rPr>
          <w:rFonts w:ascii="Calibri" w:hAnsi="Calibri" w:cs="Calibri"/>
          <w:sz w:val="8"/>
        </w:rPr>
        <w:t xml:space="preserve"> seen by Sagan as a prudent prerequisite for starting on this fateful path.  Sagan’s strong argument for delay sits awkwardly alongside his strong </w:t>
      </w:r>
      <w:proofErr w:type="spellStart"/>
      <w:r w:rsidRPr="00181B3A">
        <w:rPr>
          <w:rFonts w:ascii="Calibri" w:hAnsi="Calibri" w:cs="Calibri"/>
          <w:sz w:val="8"/>
        </w:rPr>
        <w:t>advo</w:t>
      </w:r>
      <w:proofErr w:type="spellEnd"/>
      <w:r w:rsidRPr="00181B3A">
        <w:rPr>
          <w:rFonts w:ascii="Calibri" w:hAnsi="Calibri" w:cs="Calibri"/>
          <w:sz w:val="8"/>
        </w:rPr>
        <w:t xml:space="preserve">- </w:t>
      </w:r>
      <w:proofErr w:type="spellStart"/>
      <w:r w:rsidRPr="00181B3A">
        <w:rPr>
          <w:rFonts w:ascii="Calibri" w:hAnsi="Calibri" w:cs="Calibri"/>
          <w:sz w:val="8"/>
        </w:rPr>
        <w:t>cacy</w:t>
      </w:r>
      <w:proofErr w:type="spellEnd"/>
      <w:r w:rsidRPr="00181B3A">
        <w:rPr>
          <w:rFonts w:ascii="Calibri" w:hAnsi="Calibri" w:cs="Calibri"/>
          <w:sz w:val="8"/>
        </w:rPr>
        <w:t xml:space="preserve"> of space colonization as necessary for ensuring the survival of humanity from various possible calamities. His bombardment scenarios are probably misplaced—more plausible after successful colonization than among Earth- bound states. The picture he paints of a solar diaspora is surprisingly </w:t>
      </w:r>
      <w:proofErr w:type="spellStart"/>
      <w:r w:rsidRPr="00181B3A">
        <w:rPr>
          <w:rFonts w:ascii="Calibri" w:hAnsi="Calibri" w:cs="Calibri"/>
          <w:sz w:val="8"/>
        </w:rPr>
        <w:t>omi</w:t>
      </w:r>
      <w:proofErr w:type="spellEnd"/>
      <w:r w:rsidRPr="00181B3A">
        <w:rPr>
          <w:rFonts w:ascii="Calibri" w:hAnsi="Calibri" w:cs="Calibri"/>
          <w:sz w:val="8"/>
        </w:rPr>
        <w:t xml:space="preserve">- nous. Human inhabitants of other worlds will develop a “very different set of perceptions, interests, prejudices, and predispositions” from those living on Earth. And humans living on other worlds will become different due to </w:t>
      </w:r>
      <w:proofErr w:type="spellStart"/>
      <w:r w:rsidRPr="00181B3A">
        <w:rPr>
          <w:rFonts w:ascii="Calibri" w:hAnsi="Calibri" w:cs="Calibri"/>
          <w:sz w:val="8"/>
        </w:rPr>
        <w:t>mechan</w:t>
      </w:r>
      <w:proofErr w:type="spellEnd"/>
      <w:r w:rsidRPr="00181B3A">
        <w:rPr>
          <w:rFonts w:ascii="Calibri" w:hAnsi="Calibri" w:cs="Calibri"/>
          <w:sz w:val="8"/>
        </w:rPr>
        <w:t xml:space="preserve">- </w:t>
      </w:r>
      <w:proofErr w:type="spellStart"/>
      <w:r w:rsidRPr="00181B3A">
        <w:rPr>
          <w:rFonts w:ascii="Calibri" w:hAnsi="Calibri" w:cs="Calibri"/>
          <w:sz w:val="8"/>
        </w:rPr>
        <w:t>ical</w:t>
      </w:r>
      <w:proofErr w:type="spellEnd"/>
      <w:r w:rsidRPr="00181B3A">
        <w:rPr>
          <w:rFonts w:ascii="Calibri" w:hAnsi="Calibri" w:cs="Calibri"/>
          <w:sz w:val="8"/>
        </w:rPr>
        <w:t xml:space="preserve"> and genetic alterations.81 He also off-handedly observes that “humans in space will hold the upper hand in any serious dispute with those on Earth.”82 But he does not consider the possible intentions that inhabitants of diverse other worlds might have toward terrestrial humanity, or how his earthly “madman scenarios” might be avoided in the vast reaches of the human space diaspora that he embraces so enthusiastically. </w:t>
      </w:r>
    </w:p>
    <w:p w14:paraId="6FC8DE25" w14:textId="4F2C5C4D" w:rsidR="00D72FAC" w:rsidRPr="0079665E" w:rsidRDefault="00D72FAC" w:rsidP="00D72FAC">
      <w:pPr>
        <w:pStyle w:val="Heading4"/>
        <w:rPr>
          <w:rFonts w:cs="Calibri"/>
        </w:rPr>
      </w:pPr>
      <w:r w:rsidRPr="00181B3A">
        <w:rPr>
          <w:rFonts w:cs="Calibri"/>
        </w:rPr>
        <w:t xml:space="preserve">Thus, the plan: I affirm: The appropriation </w:t>
      </w:r>
      <w:r>
        <w:rPr>
          <w:rFonts w:cs="Calibri"/>
        </w:rPr>
        <w:t xml:space="preserve">of outer space for weapons </w:t>
      </w:r>
      <w:r w:rsidRPr="00181B3A">
        <w:rPr>
          <w:rFonts w:cs="Calibri"/>
        </w:rPr>
        <w:t>by private entities is unjust</w:t>
      </w:r>
      <w:r>
        <w:rPr>
          <w:rFonts w:cs="Calibri"/>
        </w:rPr>
        <w:t xml:space="preserve"> via </w:t>
      </w:r>
      <w:proofErr w:type="spellStart"/>
      <w:r>
        <w:rPr>
          <w:rFonts w:cs="Calibri"/>
        </w:rPr>
        <w:t>asteroidal</w:t>
      </w:r>
      <w:proofErr w:type="spellEnd"/>
      <w:r>
        <w:rPr>
          <w:rFonts w:cs="Calibri"/>
        </w:rPr>
        <w:t xml:space="preserve"> weaponization</w:t>
      </w:r>
      <w:r w:rsidRPr="00181B3A">
        <w:rPr>
          <w:rFonts w:cs="Calibri"/>
        </w:rPr>
        <w:t xml:space="preserve">. </w:t>
      </w:r>
      <w:r>
        <w:rPr>
          <w:rFonts w:cs="Calibri"/>
        </w:rPr>
        <w:t>To clarify, the aff allows for asteroid mining, but says weaponizing asteroids is an unjust form of appropriation.</w:t>
      </w:r>
      <w:r w:rsidR="002C05DA">
        <w:rPr>
          <w:rFonts w:cs="Calibri"/>
        </w:rPr>
        <w:t xml:space="preserve"> I don’t defend implementation but if you want to me I can, and ill clarify all questions about the violations for your shells.</w:t>
      </w:r>
      <w:r>
        <w:rPr>
          <w:rFonts w:cs="Calibri"/>
        </w:rPr>
        <w:t xml:space="preserve"> Planetoid bombs are the worst WMD and allow for the </w:t>
      </w:r>
      <w:r>
        <w:rPr>
          <w:rFonts w:cs="Calibri"/>
          <w:u w:val="single"/>
        </w:rPr>
        <w:t>destruction</w:t>
      </w:r>
      <w:r>
        <w:rPr>
          <w:rFonts w:cs="Calibri"/>
        </w:rPr>
        <w:t xml:space="preserve"> of the planet – </w:t>
      </w:r>
      <w:proofErr w:type="spellStart"/>
      <w:r>
        <w:rPr>
          <w:rFonts w:cs="Calibri"/>
        </w:rPr>
        <w:t>Deudney</w:t>
      </w:r>
      <w:proofErr w:type="spellEnd"/>
      <w:r>
        <w:rPr>
          <w:rFonts w:cs="Calibri"/>
        </w:rPr>
        <w:t xml:space="preserve"> 2: </w:t>
      </w:r>
    </w:p>
    <w:p w14:paraId="07FF2BE1" w14:textId="77777777" w:rsidR="00D72FAC" w:rsidRPr="00181B3A" w:rsidRDefault="00D72FAC" w:rsidP="00D72FAC">
      <w:proofErr w:type="spellStart"/>
      <w:r w:rsidRPr="00181B3A">
        <w:t>Deudney</w:t>
      </w:r>
      <w:proofErr w:type="spellEnd"/>
      <w:r w:rsidRPr="00181B3A">
        <w:t xml:space="preserve">, Daniel. Dark Skies: Space Expansionism, Planetary Geopolitics, and the ends of humanity. Oxford University Press. (2020). </w:t>
      </w:r>
      <w:proofErr w:type="spellStart"/>
      <w:r w:rsidRPr="00181B3A">
        <w:t>pg</w:t>
      </w:r>
      <w:proofErr w:type="spellEnd"/>
      <w:r w:rsidRPr="00181B3A">
        <w:t xml:space="preserve"> 176-</w:t>
      </w:r>
      <w:r>
        <w:t xml:space="preserve"> // LHP BT + LHP PS </w:t>
      </w:r>
    </w:p>
    <w:p w14:paraId="634302B8" w14:textId="25A1B35E" w:rsidR="00D72FAC" w:rsidRDefault="00D72FAC" w:rsidP="00D72FAC">
      <w:pPr>
        <w:pStyle w:val="NormalWeb"/>
        <w:rPr>
          <w:rFonts w:ascii="Calibri" w:hAnsi="Calibri" w:cs="Calibri"/>
          <w:position w:val="8"/>
          <w:sz w:val="8"/>
          <w:szCs w:val="14"/>
        </w:rPr>
      </w:pPr>
      <w:r w:rsidRPr="00181B3A">
        <w:rPr>
          <w:rFonts w:ascii="Calibri" w:hAnsi="Calibri" w:cs="Calibri"/>
          <w:b/>
          <w:bCs/>
          <w:u w:val="single"/>
        </w:rPr>
        <w:t>An even more audacious scheme for maintaining an ultimate deterrent is Cole and Cox’s proposed “</w:t>
      </w:r>
      <w:r w:rsidRPr="00D72FAC">
        <w:rPr>
          <w:rFonts w:ascii="Calibri" w:hAnsi="Calibri" w:cs="Calibri"/>
          <w:b/>
          <w:bCs/>
          <w:highlight w:val="yellow"/>
          <w:u w:val="single"/>
        </w:rPr>
        <w:t>planetoid bomb</w:t>
      </w:r>
      <w:r w:rsidRPr="00815F57">
        <w:rPr>
          <w:rFonts w:ascii="Calibri" w:hAnsi="Calibri" w:cs="Calibri"/>
          <w:sz w:val="8"/>
        </w:rPr>
        <w:t xml:space="preserve">.” </w:t>
      </w:r>
      <w:r w:rsidRPr="00181B3A">
        <w:rPr>
          <w:rFonts w:ascii="Calibri" w:hAnsi="Calibri" w:cs="Calibri"/>
          <w:b/>
          <w:bCs/>
          <w:u w:val="single"/>
        </w:rPr>
        <w:t>Their book</w:t>
      </w:r>
      <w:r w:rsidRPr="00815F57">
        <w:rPr>
          <w:rFonts w:ascii="Calibri" w:hAnsi="Calibri" w:cs="Calibri"/>
          <w:sz w:val="8"/>
        </w:rPr>
        <w:t xml:space="preserve">, </w:t>
      </w:r>
      <w:r w:rsidRPr="00815F57">
        <w:rPr>
          <w:rFonts w:ascii="Calibri" w:hAnsi="Calibri" w:cs="Calibri"/>
          <w:i/>
          <w:iCs/>
          <w:sz w:val="8"/>
        </w:rPr>
        <w:t>Islands in Space: The Challenge of the Planetoids</w:t>
      </w:r>
      <w:r w:rsidRPr="00815F57">
        <w:rPr>
          <w:rFonts w:ascii="Calibri" w:hAnsi="Calibri" w:cs="Calibri"/>
          <w:sz w:val="8"/>
        </w:rPr>
        <w:t xml:space="preserve">, </w:t>
      </w:r>
      <w:r w:rsidRPr="00181B3A">
        <w:rPr>
          <w:rFonts w:ascii="Calibri" w:hAnsi="Calibri" w:cs="Calibri"/>
          <w:b/>
          <w:bCs/>
          <w:u w:val="single"/>
        </w:rPr>
        <w:t xml:space="preserve">advocates </w:t>
      </w:r>
      <w:r w:rsidRPr="00D72FAC">
        <w:rPr>
          <w:rFonts w:ascii="Calibri" w:hAnsi="Calibri" w:cs="Calibri"/>
          <w:b/>
          <w:bCs/>
          <w:highlight w:val="yellow"/>
          <w:u w:val="single"/>
        </w:rPr>
        <w:t>altering</w:t>
      </w:r>
      <w:r w:rsidRPr="00181B3A">
        <w:rPr>
          <w:rFonts w:ascii="Calibri" w:hAnsi="Calibri" w:cs="Calibri"/>
          <w:b/>
          <w:bCs/>
          <w:u w:val="single"/>
        </w:rPr>
        <w:t xml:space="preserve"> the </w:t>
      </w:r>
      <w:r w:rsidRPr="00D72FAC">
        <w:rPr>
          <w:rFonts w:ascii="Calibri" w:hAnsi="Calibri" w:cs="Calibri"/>
          <w:b/>
          <w:bCs/>
          <w:highlight w:val="yellow"/>
          <w:u w:val="single"/>
        </w:rPr>
        <w:t>orbits</w:t>
      </w:r>
      <w:r w:rsidRPr="00181B3A">
        <w:rPr>
          <w:rFonts w:ascii="Calibri" w:hAnsi="Calibri" w:cs="Calibri"/>
          <w:b/>
          <w:bCs/>
          <w:u w:val="single"/>
        </w:rPr>
        <w:t xml:space="preserve"> of asteroids </w:t>
      </w:r>
      <w:r w:rsidRPr="00D72FAC">
        <w:rPr>
          <w:rFonts w:ascii="Calibri" w:hAnsi="Calibri" w:cs="Calibri"/>
          <w:b/>
          <w:bCs/>
          <w:highlight w:val="yellow"/>
          <w:u w:val="single"/>
        </w:rPr>
        <w:t>for military</w:t>
      </w:r>
      <w:r w:rsidRPr="00181B3A">
        <w:rPr>
          <w:rFonts w:ascii="Calibri" w:hAnsi="Calibri" w:cs="Calibri"/>
          <w:b/>
          <w:bCs/>
          <w:u w:val="single"/>
        </w:rPr>
        <w:t xml:space="preserve"> and other </w:t>
      </w:r>
      <w:r w:rsidRPr="00D72FAC">
        <w:rPr>
          <w:rFonts w:ascii="Calibri" w:hAnsi="Calibri" w:cs="Calibri"/>
          <w:b/>
          <w:bCs/>
          <w:highlight w:val="yellow"/>
          <w:u w:val="single"/>
        </w:rPr>
        <w:t>purposes</w:t>
      </w:r>
      <w:r w:rsidRPr="00181B3A">
        <w:rPr>
          <w:rFonts w:ascii="Calibri" w:hAnsi="Calibri" w:cs="Calibri"/>
          <w:b/>
          <w:bCs/>
          <w:u w:val="single"/>
        </w:rPr>
        <w:t xml:space="preserve">. They claim that a “captured planetoid” of between one and </w:t>
      </w:r>
      <w:r w:rsidRPr="00D72FAC">
        <w:rPr>
          <w:rFonts w:ascii="Calibri" w:hAnsi="Calibri" w:cs="Calibri"/>
          <w:b/>
          <w:bCs/>
          <w:highlight w:val="yellow"/>
          <w:u w:val="single"/>
        </w:rPr>
        <w:t>five miles in diameter</w:t>
      </w:r>
      <w:r w:rsidRPr="00181B3A">
        <w:rPr>
          <w:rFonts w:ascii="Calibri" w:hAnsi="Calibri" w:cs="Calibri"/>
          <w:b/>
          <w:bCs/>
          <w:u w:val="single"/>
        </w:rPr>
        <w:t xml:space="preserve"> would have the “</w:t>
      </w:r>
      <w:r w:rsidRPr="00D72FAC">
        <w:rPr>
          <w:rFonts w:ascii="Calibri" w:hAnsi="Calibri" w:cs="Calibri"/>
          <w:b/>
          <w:bCs/>
          <w:highlight w:val="yellow"/>
          <w:u w:val="single"/>
        </w:rPr>
        <w:t>impact energy</w:t>
      </w:r>
      <w:r w:rsidRPr="00181B3A">
        <w:rPr>
          <w:rFonts w:ascii="Calibri" w:hAnsi="Calibri" w:cs="Calibri"/>
          <w:b/>
          <w:bCs/>
          <w:u w:val="single"/>
        </w:rPr>
        <w:t xml:space="preserve"> equivalent to </w:t>
      </w:r>
      <w:r w:rsidRPr="00D72FAC">
        <w:rPr>
          <w:rFonts w:ascii="Calibri" w:hAnsi="Calibri" w:cs="Calibri"/>
          <w:b/>
          <w:bCs/>
          <w:highlight w:val="yellow"/>
          <w:u w:val="single"/>
        </w:rPr>
        <w:t>several mil- lion megatons</w:t>
      </w:r>
      <w:r w:rsidRPr="00181B3A">
        <w:rPr>
          <w:rFonts w:ascii="Calibri" w:hAnsi="Calibri" w:cs="Calibri"/>
          <w:b/>
          <w:bCs/>
          <w:u w:val="single"/>
        </w:rPr>
        <w:t xml:space="preserve">,” would create a </w:t>
      </w:r>
      <w:r w:rsidRPr="00D72FAC">
        <w:rPr>
          <w:rFonts w:ascii="Calibri" w:hAnsi="Calibri" w:cs="Calibri"/>
          <w:b/>
          <w:bCs/>
          <w:highlight w:val="yellow"/>
          <w:u w:val="single"/>
        </w:rPr>
        <w:t>crater</w:t>
      </w:r>
      <w:r w:rsidRPr="00181B3A">
        <w:rPr>
          <w:rFonts w:ascii="Calibri" w:hAnsi="Calibri" w:cs="Calibri"/>
          <w:b/>
          <w:bCs/>
          <w:u w:val="single"/>
        </w:rPr>
        <w:t xml:space="preserve"> twenty to </w:t>
      </w:r>
      <w:r w:rsidRPr="00D72FAC">
        <w:rPr>
          <w:rFonts w:ascii="Calibri" w:hAnsi="Calibri" w:cs="Calibri"/>
          <w:b/>
          <w:bCs/>
          <w:highlight w:val="yellow"/>
          <w:u w:val="single"/>
        </w:rPr>
        <w:t>fifty miles</w:t>
      </w:r>
      <w:r w:rsidRPr="00181B3A">
        <w:rPr>
          <w:rFonts w:ascii="Calibri" w:hAnsi="Calibri" w:cs="Calibri"/>
          <w:b/>
          <w:bCs/>
          <w:u w:val="single"/>
        </w:rPr>
        <w:t xml:space="preserve"> in diameter, and “would </w:t>
      </w:r>
      <w:r w:rsidRPr="00D72FAC">
        <w:rPr>
          <w:rFonts w:ascii="Calibri" w:hAnsi="Calibri" w:cs="Calibri"/>
          <w:b/>
          <w:bCs/>
          <w:highlight w:val="yellow"/>
          <w:u w:val="single"/>
        </w:rPr>
        <w:t>destroy whole</w:t>
      </w:r>
      <w:r w:rsidRPr="00181B3A">
        <w:rPr>
          <w:rFonts w:ascii="Calibri" w:hAnsi="Calibri" w:cs="Calibri"/>
          <w:b/>
          <w:bCs/>
          <w:u w:val="single"/>
        </w:rPr>
        <w:t xml:space="preserve"> </w:t>
      </w:r>
      <w:r w:rsidRPr="00D72FAC">
        <w:rPr>
          <w:rFonts w:ascii="Calibri" w:hAnsi="Calibri" w:cs="Calibri"/>
          <w:b/>
          <w:bCs/>
          <w:highlight w:val="yellow"/>
          <w:u w:val="single"/>
        </w:rPr>
        <w:t>countries</w:t>
      </w:r>
      <w:r w:rsidRPr="00181B3A">
        <w:rPr>
          <w:rFonts w:ascii="Calibri" w:hAnsi="Calibri" w:cs="Calibri"/>
          <w:b/>
          <w:bCs/>
          <w:u w:val="single"/>
        </w:rPr>
        <w:t xml:space="preserve"> </w:t>
      </w:r>
      <w:r w:rsidRPr="00D72FAC">
        <w:rPr>
          <w:rFonts w:ascii="Calibri" w:hAnsi="Calibri" w:cs="Calibri"/>
          <w:b/>
          <w:bCs/>
          <w:highlight w:val="yellow"/>
          <w:u w:val="single"/>
        </w:rPr>
        <w:t>through</w:t>
      </w:r>
      <w:r w:rsidRPr="00181B3A">
        <w:rPr>
          <w:rFonts w:ascii="Calibri" w:hAnsi="Calibri" w:cs="Calibri"/>
          <w:b/>
          <w:bCs/>
          <w:u w:val="single"/>
        </w:rPr>
        <w:t xml:space="preserve"> Earth </w:t>
      </w:r>
      <w:r w:rsidRPr="00D72FAC">
        <w:rPr>
          <w:rFonts w:ascii="Calibri" w:hAnsi="Calibri" w:cs="Calibri"/>
          <w:b/>
          <w:bCs/>
          <w:highlight w:val="yellow"/>
          <w:u w:val="single"/>
        </w:rPr>
        <w:t>shock</w:t>
      </w:r>
      <w:r w:rsidRPr="00181B3A">
        <w:rPr>
          <w:rFonts w:ascii="Calibri" w:hAnsi="Calibri" w:cs="Calibri"/>
          <w:b/>
          <w:bCs/>
          <w:u w:val="single"/>
        </w:rPr>
        <w:t xml:space="preserve"> effects.”</w:t>
      </w:r>
      <w:r w:rsidRPr="00815F57">
        <w:rPr>
          <w:rFonts w:ascii="Calibri" w:hAnsi="Calibri" w:cs="Calibri"/>
          <w:position w:val="8"/>
          <w:sz w:val="8"/>
          <w:szCs w:val="14"/>
        </w:rPr>
        <w:t xml:space="preserve">78 </w:t>
      </w:r>
      <w:r w:rsidRPr="00815F57">
        <w:rPr>
          <w:rFonts w:ascii="Calibri" w:hAnsi="Calibri" w:cs="Calibri"/>
          <w:sz w:val="8"/>
        </w:rPr>
        <w:t>But they hasten to add that such devastation would “not be anything near as bad” as a general nuclear war because there would be “no nuclear fallout carried by the winds to all parts of the Earth.”</w:t>
      </w:r>
      <w:r w:rsidRPr="00815F57">
        <w:rPr>
          <w:rFonts w:ascii="Calibri" w:hAnsi="Calibri" w:cs="Calibri"/>
          <w:position w:val="8"/>
          <w:sz w:val="8"/>
          <w:szCs w:val="14"/>
        </w:rPr>
        <w:t xml:space="preserve">79 </w:t>
      </w:r>
      <w:r w:rsidRPr="00181B3A">
        <w:rPr>
          <w:rFonts w:ascii="Calibri" w:hAnsi="Calibri" w:cs="Calibri"/>
          <w:b/>
          <w:bCs/>
          <w:u w:val="single"/>
        </w:rPr>
        <w:t xml:space="preserve">They also assert that such a </w:t>
      </w:r>
      <w:r w:rsidRPr="00D72FAC">
        <w:rPr>
          <w:rFonts w:ascii="Calibri" w:hAnsi="Calibri" w:cs="Calibri"/>
          <w:b/>
          <w:bCs/>
          <w:highlight w:val="yellow"/>
          <w:u w:val="single"/>
        </w:rPr>
        <w:t>system</w:t>
      </w:r>
      <w:r w:rsidRPr="00181B3A">
        <w:rPr>
          <w:rFonts w:ascii="Calibri" w:hAnsi="Calibri" w:cs="Calibri"/>
          <w:b/>
          <w:bCs/>
          <w:u w:val="single"/>
        </w:rPr>
        <w:t xml:space="preserve"> could be </w:t>
      </w:r>
      <w:r w:rsidRPr="00D72FAC">
        <w:rPr>
          <w:rFonts w:ascii="Calibri" w:hAnsi="Calibri" w:cs="Calibri"/>
          <w:b/>
          <w:bCs/>
          <w:highlight w:val="yellow"/>
          <w:u w:val="single"/>
        </w:rPr>
        <w:t>acquired</w:t>
      </w:r>
      <w:r w:rsidRPr="00181B3A">
        <w:rPr>
          <w:rFonts w:ascii="Calibri" w:hAnsi="Calibri" w:cs="Calibri"/>
          <w:b/>
          <w:bCs/>
          <w:u w:val="single"/>
        </w:rPr>
        <w:t xml:space="preserve"> </w:t>
      </w:r>
      <w:r w:rsidRPr="00D72FAC">
        <w:rPr>
          <w:rFonts w:ascii="Calibri" w:hAnsi="Calibri" w:cs="Calibri"/>
          <w:b/>
          <w:bCs/>
          <w:highlight w:val="yellow"/>
          <w:u w:val="single"/>
        </w:rPr>
        <w:t>at</w:t>
      </w:r>
      <w:r w:rsidRPr="00181B3A">
        <w:rPr>
          <w:rFonts w:ascii="Calibri" w:hAnsi="Calibri" w:cs="Calibri"/>
          <w:b/>
          <w:bCs/>
          <w:u w:val="single"/>
        </w:rPr>
        <w:t xml:space="preserve"> a </w:t>
      </w:r>
      <w:r w:rsidRPr="00D72FAC">
        <w:rPr>
          <w:rFonts w:ascii="Calibri" w:hAnsi="Calibri" w:cs="Calibri"/>
          <w:b/>
          <w:bCs/>
          <w:highlight w:val="yellow"/>
          <w:u w:val="single"/>
        </w:rPr>
        <w:t>cost</w:t>
      </w:r>
      <w:r w:rsidRPr="00181B3A">
        <w:rPr>
          <w:rFonts w:ascii="Calibri" w:hAnsi="Calibri" w:cs="Calibri"/>
          <w:b/>
          <w:bCs/>
          <w:u w:val="single"/>
        </w:rPr>
        <w:t xml:space="preserve"> </w:t>
      </w:r>
      <w:r w:rsidRPr="00D72FAC">
        <w:rPr>
          <w:rFonts w:ascii="Calibri" w:hAnsi="Calibri" w:cs="Calibri"/>
          <w:b/>
          <w:bCs/>
          <w:highlight w:val="yellow"/>
          <w:u w:val="single"/>
        </w:rPr>
        <w:t>comparable to existing strategic weapons systems</w:t>
      </w:r>
      <w:r w:rsidRPr="00181B3A">
        <w:rPr>
          <w:rFonts w:ascii="Calibri" w:hAnsi="Calibri" w:cs="Calibri"/>
          <w:b/>
          <w:bCs/>
          <w:u w:val="single"/>
        </w:rPr>
        <w:t xml:space="preserve"> and “could be a by-product of a vigorous manned interplanetary program</w:t>
      </w:r>
      <w:r w:rsidRPr="00815F57">
        <w:rPr>
          <w:rFonts w:ascii="Calibri" w:hAnsi="Calibri" w:cs="Calibri"/>
          <w:sz w:val="8"/>
        </w:rPr>
        <w:t>.”</w:t>
      </w:r>
      <w:r w:rsidRPr="00815F57">
        <w:rPr>
          <w:rFonts w:ascii="Calibri" w:hAnsi="Calibri" w:cs="Calibri"/>
          <w:position w:val="8"/>
          <w:sz w:val="8"/>
          <w:szCs w:val="14"/>
        </w:rPr>
        <w:t xml:space="preserve">80 </w:t>
      </w:r>
      <w:r w:rsidRPr="00181B3A">
        <w:rPr>
          <w:rFonts w:ascii="Calibri" w:hAnsi="Calibri" w:cs="Calibri"/>
          <w:b/>
          <w:bCs/>
          <w:u w:val="single"/>
        </w:rPr>
        <w:t xml:space="preserve">A </w:t>
      </w:r>
      <w:r w:rsidRPr="00D72FAC">
        <w:rPr>
          <w:rFonts w:ascii="Calibri" w:hAnsi="Calibri" w:cs="Calibri"/>
          <w:b/>
          <w:bCs/>
          <w:highlight w:val="yellow"/>
          <w:u w:val="single"/>
        </w:rPr>
        <w:t>captured planetoid</w:t>
      </w:r>
      <w:r w:rsidRPr="00181B3A">
        <w:rPr>
          <w:rFonts w:ascii="Calibri" w:hAnsi="Calibri" w:cs="Calibri"/>
          <w:b/>
          <w:bCs/>
          <w:u w:val="single"/>
        </w:rPr>
        <w:t xml:space="preserve"> would be “the ideal deterrent system” because it </w:t>
      </w:r>
      <w:r w:rsidRPr="00D72FAC">
        <w:rPr>
          <w:rFonts w:ascii="Calibri" w:hAnsi="Calibri" w:cs="Calibri"/>
          <w:b/>
          <w:bCs/>
          <w:highlight w:val="yellow"/>
          <w:u w:val="single"/>
        </w:rPr>
        <w:t>could not be de-orbited</w:t>
      </w:r>
      <w:r w:rsidRPr="00181B3A">
        <w:rPr>
          <w:rFonts w:ascii="Calibri" w:hAnsi="Calibri" w:cs="Calibri"/>
          <w:b/>
          <w:bCs/>
          <w:u w:val="single"/>
        </w:rPr>
        <w:t xml:space="preserve"> in less than several hours and thus “would not be feared by a potential enemy as a surprise at- tack weapon.</w:t>
      </w:r>
      <w:r w:rsidRPr="00815F57">
        <w:rPr>
          <w:rFonts w:ascii="Calibri" w:hAnsi="Calibri" w:cs="Calibri"/>
          <w:sz w:val="8"/>
        </w:rPr>
        <w:t>”</w:t>
      </w:r>
      <w:r w:rsidRPr="00181B3A">
        <w:rPr>
          <w:rFonts w:ascii="Calibri" w:hAnsi="Calibri" w:cs="Calibri"/>
          <w:b/>
          <w:bCs/>
          <w:position w:val="8"/>
          <w:sz w:val="14"/>
          <w:szCs w:val="14"/>
          <w:u w:val="single"/>
        </w:rPr>
        <w:t xml:space="preserve">81 </w:t>
      </w:r>
      <w:r w:rsidRPr="00181B3A">
        <w:rPr>
          <w:rFonts w:ascii="Calibri" w:hAnsi="Calibri" w:cs="Calibri"/>
          <w:b/>
          <w:bCs/>
          <w:u w:val="single"/>
        </w:rPr>
        <w:t xml:space="preserve">Furthermore “an onrushing planetoid” </w:t>
      </w:r>
      <w:r w:rsidRPr="00D72FAC">
        <w:rPr>
          <w:rFonts w:ascii="Calibri" w:hAnsi="Calibri" w:cs="Calibri"/>
          <w:b/>
          <w:bCs/>
          <w:highlight w:val="yellow"/>
          <w:u w:val="single"/>
        </w:rPr>
        <w:t>could not be intercepted</w:t>
      </w:r>
      <w:r w:rsidRPr="00181B3A">
        <w:rPr>
          <w:rFonts w:ascii="Calibri" w:hAnsi="Calibri" w:cs="Calibri"/>
          <w:b/>
          <w:bCs/>
          <w:u w:val="single"/>
        </w:rPr>
        <w:t xml:space="preserve"> or deflected “</w:t>
      </w:r>
      <w:r w:rsidRPr="00D72FAC">
        <w:rPr>
          <w:rFonts w:ascii="Calibri" w:hAnsi="Calibri" w:cs="Calibri"/>
          <w:b/>
          <w:bCs/>
          <w:highlight w:val="yellow"/>
          <w:u w:val="single"/>
        </w:rPr>
        <w:t>even if detected several days before</w:t>
      </w:r>
      <w:r w:rsidRPr="00181B3A">
        <w:rPr>
          <w:rFonts w:ascii="Calibri" w:hAnsi="Calibri" w:cs="Calibri"/>
          <w:b/>
          <w:bCs/>
          <w:u w:val="single"/>
        </w:rPr>
        <w:t xml:space="preserve"> impact,” and such an attack might be carried out “without much danger of retaliation” because it would be difficult </w:t>
      </w:r>
      <w:r w:rsidRPr="00181B3A">
        <w:rPr>
          <w:rFonts w:ascii="Calibri" w:hAnsi="Calibri" w:cs="Calibri"/>
          <w:b/>
          <w:bCs/>
          <w:u w:val="single"/>
        </w:rPr>
        <w:lastRenderedPageBreak/>
        <w:t>to distinguish from a “natural catastrophe.”</w:t>
      </w:r>
      <w:r w:rsidRPr="00815F57">
        <w:rPr>
          <w:rFonts w:ascii="Calibri" w:hAnsi="Calibri" w:cs="Calibri"/>
          <w:position w:val="8"/>
          <w:sz w:val="8"/>
          <w:szCs w:val="14"/>
        </w:rPr>
        <w:t xml:space="preserve">82 </w:t>
      </w:r>
      <w:r w:rsidRPr="00815F57">
        <w:rPr>
          <w:rFonts w:ascii="Calibri" w:hAnsi="Calibri" w:cs="Calibri"/>
          <w:sz w:val="8"/>
        </w:rPr>
        <w:t xml:space="preserve">However, both high-orbit basing and use of planetoid bombs could be surprise attack weapons if only one side had them or their existence had been kept completely secret. </w:t>
      </w:r>
      <w:r w:rsidRPr="00181B3A">
        <w:rPr>
          <w:rFonts w:ascii="Calibri" w:hAnsi="Calibri" w:cs="Calibri"/>
          <w:b/>
          <w:bCs/>
          <w:u w:val="single"/>
        </w:rPr>
        <w:t xml:space="preserve">Terrestrial states would be compelled to maintain extreme vigilance of their neighbor’s space activities and remain perpetually prepared to embark on programs of their own. Curiously neither </w:t>
      </w:r>
      <w:proofErr w:type="spellStart"/>
      <w:r w:rsidRPr="00181B3A">
        <w:rPr>
          <w:rFonts w:ascii="Calibri" w:hAnsi="Calibri" w:cs="Calibri"/>
          <w:b/>
          <w:bCs/>
          <w:u w:val="single"/>
        </w:rPr>
        <w:t>Salkeld</w:t>
      </w:r>
      <w:proofErr w:type="spellEnd"/>
      <w:r w:rsidRPr="00181B3A">
        <w:rPr>
          <w:rFonts w:ascii="Calibri" w:hAnsi="Calibri" w:cs="Calibri"/>
          <w:b/>
          <w:bCs/>
          <w:u w:val="single"/>
        </w:rPr>
        <w:t xml:space="preserve"> nor Cole and Cox took the next obvious log- </w:t>
      </w:r>
      <w:proofErr w:type="spellStart"/>
      <w:r w:rsidRPr="00181B3A">
        <w:rPr>
          <w:rFonts w:ascii="Calibri" w:hAnsi="Calibri" w:cs="Calibri"/>
          <w:b/>
          <w:bCs/>
          <w:u w:val="single"/>
        </w:rPr>
        <w:t>ical</w:t>
      </w:r>
      <w:proofErr w:type="spellEnd"/>
      <w:r w:rsidRPr="00181B3A">
        <w:rPr>
          <w:rFonts w:ascii="Calibri" w:hAnsi="Calibri" w:cs="Calibri"/>
          <w:b/>
          <w:bCs/>
          <w:u w:val="single"/>
        </w:rPr>
        <w:t xml:space="preserve"> step to consider what such weapons might mean in the context of lunar or solar space colonization.</w:t>
      </w:r>
      <w:r w:rsidRPr="00815F57">
        <w:rPr>
          <w:rFonts w:ascii="Calibri" w:hAnsi="Calibri" w:cs="Calibri"/>
          <w:sz w:val="8"/>
        </w:rPr>
        <w:t xml:space="preserve"> Although this scheme suggests criminal insanity, it fits comfortably alongside other—fortunately abortive and outlawed—Cold War investigations of geophysical weaponization, of harnessing hurricanes, tornados, earthquakes, volcanoes, and tsunamis for military purposes.</w:t>
      </w:r>
      <w:r w:rsidRPr="00815F57">
        <w:rPr>
          <w:rFonts w:ascii="Calibri" w:hAnsi="Calibri" w:cs="Calibri"/>
          <w:position w:val="8"/>
          <w:sz w:val="8"/>
          <w:szCs w:val="14"/>
        </w:rPr>
        <w:t xml:space="preserve">83 </w:t>
      </w:r>
    </w:p>
    <w:p w14:paraId="6C30897D" w14:textId="77777777" w:rsidR="00D72FAC" w:rsidRDefault="00D72FAC" w:rsidP="00D72FAC">
      <w:pPr>
        <w:pStyle w:val="Heading4"/>
      </w:pPr>
      <w:r>
        <w:t xml:space="preserve">Asteroid mining can happen </w:t>
      </w:r>
      <w:r>
        <w:rPr>
          <w:u w:val="single"/>
        </w:rPr>
        <w:t xml:space="preserve">without </w:t>
      </w:r>
      <w:r>
        <w:t xml:space="preserve">capture </w:t>
      </w:r>
    </w:p>
    <w:p w14:paraId="1D1761F8" w14:textId="77777777" w:rsidR="00D72FAC" w:rsidRPr="00C671E6" w:rsidRDefault="00D72FAC" w:rsidP="00D72FAC">
      <w:pPr>
        <w:rPr>
          <w:sz w:val="14"/>
        </w:rPr>
      </w:pPr>
      <w:r w:rsidRPr="002B51C1">
        <w:rPr>
          <w:rStyle w:val="Style13ptBold"/>
        </w:rPr>
        <w:t>Mares</w:t>
      </w:r>
      <w:r w:rsidRPr="00874A1C">
        <w:rPr>
          <w:sz w:val="14"/>
        </w:rPr>
        <w:t xml:space="preserve"> </w:t>
      </w:r>
      <w:r w:rsidRPr="00E75B16">
        <w:rPr>
          <w:rStyle w:val="Style13ptBold"/>
        </w:rPr>
        <w:t>15</w:t>
      </w:r>
      <w:r w:rsidRPr="00874A1C">
        <w:rPr>
          <w:sz w:val="14"/>
        </w:rPr>
        <w:t xml:space="preserve"> </w:t>
      </w:r>
      <w:r w:rsidRPr="00FE33D5">
        <w:t xml:space="preserve">[Miroslav Mares, Professor, at the Division of Security and Strategic Studies, Masaryk University, Czech Republic. Jakub </w:t>
      </w:r>
      <w:proofErr w:type="spellStart"/>
      <w:r w:rsidRPr="00FE33D5">
        <w:t>Drmola</w:t>
      </w:r>
      <w:proofErr w:type="spellEnd"/>
      <w:r w:rsidRPr="00FE33D5">
        <w:t xml:space="preserve"> PhD student, at the </w:t>
      </w:r>
      <w:proofErr w:type="spellStart"/>
      <w:r w:rsidRPr="00FE33D5">
        <w:t>Divison</w:t>
      </w:r>
      <w:proofErr w:type="spellEnd"/>
      <w:r w:rsidRPr="00FE33D5">
        <w:t xml:space="preserve"> of Security and Strategic Studies, Masaryk University, Czech Republic. Revisiting the deflection dilemma. October 1, 2015. https://academic.oup.com/astrogeo/article/56/5/5.15/235650]</w:t>
      </w:r>
    </w:p>
    <w:p w14:paraId="25162DC1" w14:textId="77777777" w:rsidR="00D72FAC" w:rsidRPr="00454BD9" w:rsidRDefault="00D72FAC" w:rsidP="00D72FAC">
      <w:pPr>
        <w:rPr>
          <w:sz w:val="16"/>
        </w:rPr>
      </w:pPr>
      <w:r w:rsidRPr="00D72FAC">
        <w:rPr>
          <w:rStyle w:val="StyleUnderline"/>
          <w:highlight w:val="yellow"/>
        </w:rPr>
        <w:t>There are two</w:t>
      </w:r>
      <w:r w:rsidRPr="00454BD9">
        <w:rPr>
          <w:rStyle w:val="StyleUnderline"/>
        </w:rPr>
        <w:t xml:space="preserve"> basic </w:t>
      </w:r>
      <w:r w:rsidRPr="00D72FAC">
        <w:rPr>
          <w:rStyle w:val="StyleUnderline"/>
          <w:highlight w:val="yellow"/>
        </w:rPr>
        <w:t>ways to</w:t>
      </w:r>
      <w:r w:rsidRPr="00454BD9">
        <w:rPr>
          <w:rStyle w:val="StyleUnderline"/>
        </w:rPr>
        <w:t xml:space="preserve"> go about </w:t>
      </w:r>
      <w:r w:rsidRPr="00D72FAC">
        <w:rPr>
          <w:rStyle w:val="StyleUnderline"/>
          <w:highlight w:val="yellow"/>
        </w:rPr>
        <w:t>moving</w:t>
      </w:r>
      <w:r w:rsidRPr="00454BD9">
        <w:rPr>
          <w:rStyle w:val="StyleUnderline"/>
        </w:rPr>
        <w:t xml:space="preserve"> the </w:t>
      </w:r>
      <w:r w:rsidRPr="00D72FAC">
        <w:rPr>
          <w:rStyle w:val="StyleUnderline"/>
          <w:highlight w:val="yellow"/>
        </w:rPr>
        <w:t>resources</w:t>
      </w:r>
      <w:r w:rsidRPr="00454BD9">
        <w:rPr>
          <w:rStyle w:val="StyleUnderline"/>
        </w:rPr>
        <w:t xml:space="preserve"> contained </w:t>
      </w:r>
      <w:r w:rsidRPr="00D72FAC">
        <w:rPr>
          <w:rStyle w:val="StyleUnderline"/>
          <w:highlight w:val="yellow"/>
        </w:rPr>
        <w:t>within a</w:t>
      </w:r>
      <w:r w:rsidRPr="00454BD9">
        <w:rPr>
          <w:rStyle w:val="StyleUnderline"/>
        </w:rPr>
        <w:t xml:space="preserve"> given </w:t>
      </w:r>
      <w:r w:rsidRPr="00D72FAC">
        <w:rPr>
          <w:rStyle w:val="StyleUnderline"/>
          <w:highlight w:val="yellow"/>
        </w:rPr>
        <w:t>asteroid</w:t>
      </w:r>
      <w:r w:rsidRPr="00454BD9">
        <w:rPr>
          <w:rStyle w:val="StyleUnderline"/>
        </w:rPr>
        <w:t xml:space="preserve"> to the Earth. </w:t>
      </w:r>
      <w:r w:rsidRPr="00D72FAC">
        <w:rPr>
          <w:rStyle w:val="StyleUnderline"/>
          <w:highlight w:val="yellow"/>
        </w:rPr>
        <w:t>They can be extracted</w:t>
      </w:r>
      <w:r w:rsidRPr="00454BD9">
        <w:rPr>
          <w:rStyle w:val="StyleUnderline"/>
        </w:rPr>
        <w:t xml:space="preserve"> from the asteroid </w:t>
      </w:r>
      <w:r w:rsidRPr="00D72FAC">
        <w:rPr>
          <w:rStyle w:val="StyleUnderline"/>
          <w:highlight w:val="yellow"/>
        </w:rPr>
        <w:t>during</w:t>
      </w:r>
      <w:r w:rsidRPr="00454BD9">
        <w:rPr>
          <w:rStyle w:val="StyleUnderline"/>
        </w:rPr>
        <w:t xml:space="preserve"> its </w:t>
      </w:r>
      <w:r w:rsidRPr="00D72FAC">
        <w:rPr>
          <w:rStyle w:val="StyleUnderline"/>
          <w:highlight w:val="yellow"/>
        </w:rPr>
        <w:t>natural orbit</w:t>
      </w:r>
      <w:r w:rsidRPr="00454BD9">
        <w:rPr>
          <w:rStyle w:val="StyleUnderline"/>
        </w:rPr>
        <w:t xml:space="preserve"> and </w:t>
      </w:r>
      <w:r w:rsidRPr="00D72FAC">
        <w:rPr>
          <w:rStyle w:val="StyleUnderline"/>
          <w:highlight w:val="yellow"/>
        </w:rPr>
        <w:t>then transported</w:t>
      </w:r>
      <w:r w:rsidRPr="00454BD9">
        <w:rPr>
          <w:rStyle w:val="StyleUnderline"/>
        </w:rPr>
        <w:t xml:space="preserve"> to the Earth, </w:t>
      </w:r>
      <w:r w:rsidRPr="00D72FAC">
        <w:rPr>
          <w:rStyle w:val="StyleUnderline"/>
          <w:highlight w:val="yellow"/>
        </w:rPr>
        <w:t>or</w:t>
      </w:r>
      <w:r w:rsidRPr="00454BD9">
        <w:rPr>
          <w:rStyle w:val="StyleUnderline"/>
        </w:rPr>
        <w:t xml:space="preserve"> the entire asteroid might be </w:t>
      </w:r>
      <w:r w:rsidRPr="00D72FAC">
        <w:rPr>
          <w:rStyle w:val="StyleUnderline"/>
          <w:highlight w:val="yellow"/>
        </w:rPr>
        <w:t>moved closer</w:t>
      </w:r>
      <w:r w:rsidRPr="00454BD9">
        <w:rPr>
          <w:rStyle w:val="StyleUnderline"/>
        </w:rPr>
        <w:t xml:space="preserve"> to a more convenient location before starting mining. </w:t>
      </w:r>
      <w:r w:rsidRPr="00D72FAC">
        <w:rPr>
          <w:rStyle w:val="StyleUnderline"/>
          <w:highlight w:val="yellow"/>
        </w:rPr>
        <w:t>Thus repositioned</w:t>
      </w:r>
      <w:r w:rsidRPr="00454BD9">
        <w:rPr>
          <w:rStyle w:val="StyleUnderline"/>
        </w:rPr>
        <w:t>, it might even be used as a shielded habitat, once hollowed out (</w:t>
      </w:r>
      <w:proofErr w:type="spellStart"/>
      <w:r w:rsidRPr="00454BD9">
        <w:rPr>
          <w:rStyle w:val="StyleUnderline"/>
        </w:rPr>
        <w:t>Ostro</w:t>
      </w:r>
      <w:proofErr w:type="spellEnd"/>
      <w:r w:rsidRPr="00454BD9">
        <w:rPr>
          <w:rStyle w:val="StyleUnderline"/>
        </w:rPr>
        <w:t xml:space="preserve"> 1999). </w:t>
      </w:r>
      <w:r w:rsidRPr="00D72FAC">
        <w:rPr>
          <w:rStyle w:val="StyleUnderline"/>
          <w:highlight w:val="yellow"/>
        </w:rPr>
        <w:t>There are</w:t>
      </w:r>
      <w:r w:rsidRPr="00454BD9">
        <w:rPr>
          <w:rStyle w:val="StyleUnderline"/>
        </w:rPr>
        <w:t xml:space="preserve"> different speculative </w:t>
      </w:r>
      <w:r w:rsidRPr="00D72FAC">
        <w:rPr>
          <w:rStyle w:val="StyleUnderline"/>
          <w:highlight w:val="yellow"/>
        </w:rPr>
        <w:t>costs and benefits</w:t>
      </w:r>
      <w:r w:rsidRPr="00454BD9">
        <w:rPr>
          <w:rStyle w:val="StyleUnderline"/>
        </w:rPr>
        <w:t xml:space="preserve"> associated </w:t>
      </w:r>
      <w:r w:rsidRPr="00D72FAC">
        <w:rPr>
          <w:rStyle w:val="StyleUnderline"/>
          <w:highlight w:val="yellow"/>
        </w:rPr>
        <w:t>with either</w:t>
      </w:r>
      <w:r w:rsidRPr="00454BD9">
        <w:rPr>
          <w:rStyle w:val="StyleUnderline"/>
        </w:rPr>
        <w:t xml:space="preserve"> option, </w:t>
      </w:r>
      <w:r w:rsidRPr="00D72FAC">
        <w:rPr>
          <w:rStyle w:val="StyleUnderline"/>
          <w:highlight w:val="yellow"/>
        </w:rPr>
        <w:t>which</w:t>
      </w:r>
      <w:r w:rsidRPr="00454BD9">
        <w:rPr>
          <w:rStyle w:val="StyleUnderline"/>
        </w:rPr>
        <w:t xml:space="preserve"> would </w:t>
      </w:r>
      <w:r w:rsidRPr="00D72FAC">
        <w:rPr>
          <w:rStyle w:val="StyleUnderline"/>
          <w:highlight w:val="yellow"/>
        </w:rPr>
        <w:t>vary with the</w:t>
      </w:r>
      <w:r w:rsidRPr="00454BD9">
        <w:rPr>
          <w:rStyle w:val="StyleUnderline"/>
        </w:rPr>
        <w:t xml:space="preserve"> size, </w:t>
      </w:r>
      <w:proofErr w:type="gramStart"/>
      <w:r w:rsidRPr="00454BD9">
        <w:rPr>
          <w:rStyle w:val="StyleUnderline"/>
        </w:rPr>
        <w:t>orbit</w:t>
      </w:r>
      <w:proofErr w:type="gramEnd"/>
      <w:r w:rsidRPr="00454BD9">
        <w:rPr>
          <w:rStyle w:val="StyleUnderline"/>
        </w:rPr>
        <w:t xml:space="preserve"> and composition of the </w:t>
      </w:r>
      <w:r w:rsidRPr="00D72FAC">
        <w:rPr>
          <w:rStyle w:val="StyleUnderline"/>
          <w:highlight w:val="yellow"/>
        </w:rPr>
        <w:t>asteroid. But</w:t>
      </w:r>
      <w:r w:rsidRPr="00454BD9">
        <w:rPr>
          <w:rStyle w:val="StyleUnderline"/>
        </w:rPr>
        <w:t xml:space="preserve">, crucially, </w:t>
      </w:r>
      <w:r w:rsidRPr="00D72FAC">
        <w:rPr>
          <w:rStyle w:val="StyleUnderline"/>
          <w:highlight w:val="yellow"/>
        </w:rPr>
        <w:t>the second</w:t>
      </w:r>
      <w:r w:rsidRPr="00454BD9">
        <w:rPr>
          <w:rStyle w:val="StyleUnderline"/>
        </w:rPr>
        <w:t xml:space="preserve"> option would </w:t>
      </w:r>
      <w:r w:rsidRPr="00D72FAC">
        <w:rPr>
          <w:rStyle w:val="StyleUnderline"/>
          <w:highlight w:val="yellow"/>
        </w:rPr>
        <w:t>entail putting asteroids</w:t>
      </w:r>
      <w:r w:rsidRPr="00454BD9">
        <w:rPr>
          <w:rStyle w:val="StyleUnderline"/>
        </w:rPr>
        <w:t xml:space="preserve"> into orbit </w:t>
      </w:r>
      <w:r w:rsidRPr="00D72FAC">
        <w:rPr>
          <w:rStyle w:val="StyleUnderline"/>
          <w:highlight w:val="yellow"/>
        </w:rPr>
        <w:t>around</w:t>
      </w:r>
      <w:r w:rsidRPr="00454BD9">
        <w:rPr>
          <w:rStyle w:val="StyleUnderline"/>
        </w:rPr>
        <w:t xml:space="preserve"> the </w:t>
      </w:r>
      <w:r w:rsidRPr="00D72FAC">
        <w:rPr>
          <w:rStyle w:val="StyleUnderline"/>
          <w:highlight w:val="yellow"/>
        </w:rPr>
        <w:t>Earth</w:t>
      </w:r>
      <w:r w:rsidRPr="00454BD9">
        <w:rPr>
          <w:rStyle w:val="StyleUnderline"/>
        </w:rPr>
        <w:t xml:space="preserve">, </w:t>
      </w:r>
      <w:r w:rsidRPr="00454BD9">
        <w:rPr>
          <w:sz w:val="16"/>
        </w:rPr>
        <w:t xml:space="preserve">the Moon or possibly at one of the Earth’s </w:t>
      </w:r>
      <w:proofErr w:type="spellStart"/>
      <w:r w:rsidRPr="00454BD9">
        <w:rPr>
          <w:sz w:val="16"/>
        </w:rPr>
        <w:t>Lagrangian</w:t>
      </w:r>
      <w:proofErr w:type="spellEnd"/>
      <w:r w:rsidRPr="00454BD9">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454BD9">
        <w:rPr>
          <w:sz w:val="16"/>
        </w:rPr>
        <w:t>stepping stone</w:t>
      </w:r>
      <w:proofErr w:type="gramEnd"/>
      <w:r w:rsidRPr="00454BD9">
        <w:rPr>
          <w:sz w:val="16"/>
        </w:rPr>
        <w:t xml:space="preserve"> towards a future mission to Mars (see box “NASA’s</w:t>
      </w:r>
    </w:p>
    <w:p w14:paraId="476AEDC5" w14:textId="383FE13F" w:rsidR="00D72FAC" w:rsidRPr="00D72FAC" w:rsidRDefault="00D72FAC" w:rsidP="00D72FAC">
      <w:pPr>
        <w:rPr>
          <w:sz w:val="16"/>
        </w:rPr>
      </w:pPr>
      <w:r w:rsidRPr="00454BD9">
        <w:rPr>
          <w:sz w:val="16"/>
        </w:rPr>
        <w:t>Asteroid Redirect Mission”; Brophy et al. 2012, Burchell 2014, Gates et al. 2015).</w:t>
      </w:r>
    </w:p>
    <w:p w14:paraId="1CCC3E96" w14:textId="77777777" w:rsidR="00D72FAC" w:rsidRPr="006645C7" w:rsidRDefault="00D72FAC" w:rsidP="00D72FAC">
      <w:pPr>
        <w:pStyle w:val="Heading4"/>
      </w:pPr>
      <w:r w:rsidRPr="006645C7">
        <w:t xml:space="preserve">Merriam-Webster defines Outer Space as: </w:t>
      </w:r>
    </w:p>
    <w:p w14:paraId="6289CFFD" w14:textId="77777777" w:rsidR="00D72FAC" w:rsidRDefault="00D72FAC" w:rsidP="00D72FAC">
      <w:r>
        <w:t xml:space="preserve">https://www.merriam-webster.com/dictionary/outer%20space // LHP PS </w:t>
      </w:r>
    </w:p>
    <w:p w14:paraId="5BFD1265" w14:textId="77777777" w:rsidR="00D72FAC" w:rsidRPr="00DB21D2" w:rsidRDefault="00D72FAC" w:rsidP="00D72FAC">
      <w:pPr>
        <w:rPr>
          <w:b/>
          <w:u w:val="single"/>
        </w:rPr>
      </w:pPr>
      <w:r w:rsidRPr="00D72FAC">
        <w:rPr>
          <w:b/>
          <w:highlight w:val="yellow"/>
          <w:u w:val="single"/>
        </w:rPr>
        <w:t>space</w:t>
      </w:r>
      <w:r>
        <w:rPr>
          <w:b/>
          <w:u w:val="single"/>
        </w:rPr>
        <w:t xml:space="preserve"> immediately </w:t>
      </w:r>
      <w:r w:rsidRPr="00D72FAC">
        <w:rPr>
          <w:b/>
          <w:highlight w:val="yellow"/>
          <w:u w:val="single"/>
        </w:rPr>
        <w:t>outside</w:t>
      </w:r>
      <w:r>
        <w:rPr>
          <w:b/>
          <w:u w:val="single"/>
        </w:rPr>
        <w:t xml:space="preserve"> the </w:t>
      </w:r>
      <w:r w:rsidRPr="00D72FAC">
        <w:rPr>
          <w:b/>
          <w:highlight w:val="yellow"/>
          <w:u w:val="single"/>
        </w:rPr>
        <w:t>earth's</w:t>
      </w:r>
      <w:r>
        <w:rPr>
          <w:b/>
          <w:u w:val="single"/>
        </w:rPr>
        <w:t xml:space="preserve"> </w:t>
      </w:r>
      <w:r w:rsidRPr="00D72FAC">
        <w:rPr>
          <w:b/>
          <w:highlight w:val="yellow"/>
          <w:u w:val="single"/>
        </w:rPr>
        <w:t>atmosphere</w:t>
      </w:r>
    </w:p>
    <w:p w14:paraId="16B7A5B4" w14:textId="77777777" w:rsidR="00D72FAC" w:rsidRDefault="00D72FAC" w:rsidP="00D72FAC">
      <w:pPr>
        <w:pStyle w:val="Heading4"/>
      </w:pPr>
      <w:r>
        <w:t xml:space="preserve">It’s actively confusing and bad for international law to conflate outer space and celestial bodies – our interpretation is the only topical one– Cheng 2k: </w:t>
      </w:r>
    </w:p>
    <w:p w14:paraId="1E5CAB48" w14:textId="77777777" w:rsidR="00D72FAC" w:rsidRDefault="00D72FAC" w:rsidP="00D72FAC">
      <w:r>
        <w:t xml:space="preserve">Cheng, Bin. "Properly speaking, only celestial bodies have been reserved for use exclusively for peaceful (non-military) purposes, but not outer void space." International Law Studies 75.1 (2000): </w:t>
      </w:r>
      <w:proofErr w:type="gramStart"/>
      <w:r>
        <w:t>21./</w:t>
      </w:r>
      <w:proofErr w:type="gramEnd"/>
      <w:r>
        <w:t xml:space="preserve">/ LHP BT + LHP PS </w:t>
      </w:r>
    </w:p>
    <w:p w14:paraId="6423A82B" w14:textId="77777777" w:rsidR="00D72FAC" w:rsidRPr="00DB21D2" w:rsidRDefault="00D72FAC" w:rsidP="00D72FAC">
      <w:pPr>
        <w:spacing w:after="0" w:line="240" w:lineRule="auto"/>
        <w:rPr>
          <w:b/>
          <w:u w:val="single"/>
        </w:rPr>
      </w:pPr>
      <w:proofErr w:type="gramStart"/>
      <w:r>
        <w:rPr>
          <w:sz w:val="8"/>
          <w:szCs w:val="8"/>
        </w:rPr>
        <w:t>First of all</w:t>
      </w:r>
      <w:proofErr w:type="gramEnd"/>
      <w:r>
        <w:rPr>
          <w:sz w:val="8"/>
          <w:szCs w:val="8"/>
        </w:rPr>
        <w:t xml:space="preserve">, it may be necessary to clarify the meaning of the term "outer space" and to introduce the term "outer void space." </w:t>
      </w:r>
      <w:r w:rsidRPr="00DB21D2">
        <w:rPr>
          <w:b/>
          <w:u w:val="single"/>
        </w:rPr>
        <w:t>Up to and</w:t>
      </w:r>
      <w:r>
        <w:rPr>
          <w:b/>
          <w:u w:val="single"/>
        </w:rPr>
        <w:t xml:space="preserve"> </w:t>
      </w:r>
      <w:r w:rsidRPr="00DB21D2">
        <w:rPr>
          <w:b/>
          <w:u w:val="single"/>
        </w:rPr>
        <w:t>including</w:t>
      </w:r>
      <w:r>
        <w:rPr>
          <w:b/>
          <w:u w:val="single"/>
        </w:rPr>
        <w:t xml:space="preserve"> the </w:t>
      </w:r>
      <w:r w:rsidRPr="00D72FAC">
        <w:rPr>
          <w:b/>
          <w:highlight w:val="yellow"/>
          <w:u w:val="single"/>
        </w:rPr>
        <w:t xml:space="preserve">Declaration of Legal Principles Governing </w:t>
      </w:r>
      <w:r w:rsidRPr="00DB21D2">
        <w:rPr>
          <w:b/>
          <w:u w:val="single"/>
        </w:rPr>
        <w:t>the</w:t>
      </w:r>
      <w:r w:rsidRPr="00D72FAC">
        <w:rPr>
          <w:b/>
          <w:highlight w:val="yellow"/>
          <w:u w:val="single"/>
        </w:rPr>
        <w:t xml:space="preserve"> Activities of States in </w:t>
      </w:r>
      <w:r w:rsidRPr="00DB21D2">
        <w:rPr>
          <w:b/>
          <w:u w:val="single"/>
        </w:rPr>
        <w:t>the</w:t>
      </w:r>
      <w:r w:rsidRPr="00D72FAC">
        <w:rPr>
          <w:b/>
          <w:highlight w:val="yellow"/>
          <w:u w:val="single"/>
        </w:rPr>
        <w:t xml:space="preserve"> </w:t>
      </w:r>
      <w:proofErr w:type="spellStart"/>
      <w:r w:rsidRPr="00D72FAC">
        <w:rPr>
          <w:b/>
          <w:highlight w:val="yellow"/>
          <w:u w:val="single"/>
        </w:rPr>
        <w:t>Explo</w:t>
      </w:r>
      <w:proofErr w:type="spellEnd"/>
      <w:r w:rsidRPr="00D72FAC">
        <w:rPr>
          <w:b/>
          <w:highlight w:val="yellow"/>
          <w:u w:val="single"/>
        </w:rPr>
        <w:t>~ ration and Use of Outer Space in General Assembly Resolution</w:t>
      </w:r>
      <w:r>
        <w:rPr>
          <w:b/>
          <w:u w:val="single"/>
        </w:rPr>
        <w:t xml:space="preserve"> 1962, adopted on December 13, 1963,7 the United Nations, including its Committee on the Peaceful Uses of Outer Space (COPUOS), </w:t>
      </w:r>
      <w:r w:rsidRPr="00DB21D2">
        <w:rPr>
          <w:b/>
          <w:u w:val="single"/>
        </w:rPr>
        <w:t xml:space="preserve">where </w:t>
      </w:r>
      <w:r w:rsidRPr="00D72FAC">
        <w:rPr>
          <w:b/>
          <w:highlight w:val="yellow"/>
          <w:u w:val="single"/>
        </w:rPr>
        <w:t>international space law was constantly being discussed</w:t>
      </w:r>
      <w:r>
        <w:rPr>
          <w:b/>
          <w:u w:val="single"/>
        </w:rPr>
        <w:t xml:space="preserve"> with a view to its progressive development, </w:t>
      </w:r>
      <w:r w:rsidRPr="00D72FAC">
        <w:rPr>
          <w:b/>
          <w:highlight w:val="yellow"/>
          <w:u w:val="single"/>
        </w:rPr>
        <w:t>always</w:t>
      </w:r>
      <w:r>
        <w:rPr>
          <w:b/>
          <w:u w:val="single"/>
        </w:rPr>
        <w:t xml:space="preserve"> </w:t>
      </w:r>
      <w:r w:rsidRPr="00D72FAC">
        <w:rPr>
          <w:b/>
          <w:highlight w:val="yellow"/>
          <w:u w:val="single"/>
        </w:rPr>
        <w:t>referred to outer space separately from celestial bodies</w:t>
      </w:r>
      <w:r>
        <w:rPr>
          <w:sz w:val="8"/>
          <w:szCs w:val="8"/>
        </w:rPr>
        <w:t xml:space="preserve">. For instance, Article 3 of the Declaration provides: "Outer space and celestial bodies are not subject to national appropriation .... " (emphasis added). According to this terminology, extraterrestrial space consists, therefore, of "outer space" and "celestial bodies." Celestial bodies are thus treated as a cate~ gory apart from outer space as such, as illustrated in figure 1. However, since the 1967 Space Treaty, which in other respects follows the 1963 Declaration closely in form and in substance, the United Nations always speaks of "outer space, including the moon and other celestial bodies" in treaties and other in, </w:t>
      </w:r>
      <w:proofErr w:type="spellStart"/>
      <w:r>
        <w:rPr>
          <w:sz w:val="8"/>
          <w:szCs w:val="8"/>
        </w:rPr>
        <w:t>struments</w:t>
      </w:r>
      <w:proofErr w:type="spellEnd"/>
      <w:r>
        <w:rPr>
          <w:sz w:val="8"/>
          <w:szCs w:val="8"/>
        </w:rPr>
        <w:t xml:space="preserve"> relating to outer space which it has sponsored. Thus, the 1967 Space Treaty, in its Article II, which is equivalent to the </w:t>
      </w:r>
      <w:proofErr w:type="spellStart"/>
      <w:proofErr w:type="gramStart"/>
      <w:r>
        <w:rPr>
          <w:sz w:val="8"/>
          <w:szCs w:val="8"/>
        </w:rPr>
        <w:t>above,quoted</w:t>
      </w:r>
      <w:proofErr w:type="spellEnd"/>
      <w:proofErr w:type="gramEnd"/>
      <w:r>
        <w:rPr>
          <w:sz w:val="8"/>
          <w:szCs w:val="8"/>
        </w:rPr>
        <w:t xml:space="preserve"> Article 3 of the 1963 Declaration, provides: "Outer space, including the moon and other celestial bodies, is not subject to national appropriation .... " (emphasis added). In other words, henceforth the moon and other celestial bodies were no longer treated as being separate from outer space as such, but rather as forming part of it, as shown in figure 2. It follows that </w:t>
      </w:r>
      <w:r>
        <w:rPr>
          <w:b/>
          <w:u w:val="single"/>
        </w:rPr>
        <w:t xml:space="preserve">whenever reference is made to "outer space," the moon and all the other </w:t>
      </w:r>
      <w:r w:rsidRPr="00D72FAC">
        <w:rPr>
          <w:b/>
          <w:highlight w:val="yellow"/>
          <w:u w:val="single"/>
        </w:rPr>
        <w:t>celestial bodies</w:t>
      </w:r>
      <w:r>
        <w:rPr>
          <w:b/>
          <w:u w:val="single"/>
        </w:rPr>
        <w:t xml:space="preserve"> are automatically </w:t>
      </w:r>
      <w:r w:rsidRPr="00D72FAC">
        <w:rPr>
          <w:b/>
          <w:highlight w:val="yellow"/>
          <w:u w:val="single"/>
        </w:rPr>
        <w:t>included</w:t>
      </w:r>
      <w:r>
        <w:rPr>
          <w:b/>
          <w:u w:val="single"/>
        </w:rPr>
        <w:t xml:space="preserve">. One of the </w:t>
      </w:r>
      <w:r w:rsidRPr="00D72FAC">
        <w:rPr>
          <w:b/>
          <w:highlight w:val="yellow"/>
          <w:u w:val="single"/>
        </w:rPr>
        <w:t>consequences of this change</w:t>
      </w:r>
      <w:r>
        <w:rPr>
          <w:b/>
          <w:u w:val="single"/>
        </w:rPr>
        <w:t xml:space="preserve"> in</w:t>
      </w:r>
      <w:r w:rsidRPr="00D72FAC">
        <w:rPr>
          <w:b/>
          <w:highlight w:val="yellow"/>
          <w:u w:val="single"/>
        </w:rPr>
        <w:t xml:space="preserve"> the use of the term outer </w:t>
      </w:r>
      <w:r w:rsidRPr="00D72FAC">
        <w:rPr>
          <w:b/>
          <w:highlight w:val="yellow"/>
          <w:u w:val="single"/>
        </w:rPr>
        <w:lastRenderedPageBreak/>
        <w:t>space is</w:t>
      </w:r>
      <w:r>
        <w:rPr>
          <w:b/>
          <w:u w:val="single"/>
        </w:rPr>
        <w:t xml:space="preserve"> that the vast </w:t>
      </w:r>
      <w:r w:rsidRPr="00D72FAC">
        <w:rPr>
          <w:b/>
          <w:highlight w:val="yellow"/>
          <w:u w:val="single"/>
        </w:rPr>
        <w:t>space in between</w:t>
      </w:r>
      <w:r>
        <w:rPr>
          <w:b/>
          <w:u w:val="single"/>
        </w:rPr>
        <w:t xml:space="preserve"> all the </w:t>
      </w:r>
      <w:r w:rsidRPr="00D72FAC">
        <w:rPr>
          <w:b/>
          <w:highlight w:val="yellow"/>
          <w:u w:val="single"/>
        </w:rPr>
        <w:t xml:space="preserve">celestial bodies has lost any specific </w:t>
      </w:r>
      <w:proofErr w:type="spellStart"/>
      <w:r w:rsidRPr="00D72FAC">
        <w:rPr>
          <w:b/>
          <w:highlight w:val="yellow"/>
          <w:u w:val="single"/>
        </w:rPr>
        <w:t>desig</w:t>
      </w:r>
      <w:proofErr w:type="spellEnd"/>
      <w:r w:rsidRPr="00D72FAC">
        <w:rPr>
          <w:b/>
          <w:highlight w:val="yellow"/>
          <w:u w:val="single"/>
        </w:rPr>
        <w:t>, nation</w:t>
      </w:r>
      <w:r>
        <w:rPr>
          <w:b/>
          <w:u w:val="single"/>
        </w:rPr>
        <w:t xml:space="preserve">. It has </w:t>
      </w:r>
      <w:r w:rsidRPr="00D72FAC">
        <w:rPr>
          <w:b/>
          <w:highlight w:val="yellow"/>
          <w:u w:val="single"/>
        </w:rPr>
        <w:t>become</w:t>
      </w:r>
      <w:r>
        <w:rPr>
          <w:b/>
          <w:u w:val="single"/>
        </w:rPr>
        <w:t xml:space="preserve"> </w:t>
      </w:r>
      <w:r w:rsidRPr="00D72FAC">
        <w:rPr>
          <w:b/>
          <w:highlight w:val="yellow"/>
          <w:u w:val="single"/>
        </w:rPr>
        <w:t>nameless</w:t>
      </w:r>
      <w:r>
        <w:rPr>
          <w:b/>
          <w:u w:val="single"/>
        </w:rPr>
        <w:t xml:space="preserve">, </w:t>
      </w:r>
      <w:r w:rsidRPr="00D72FAC">
        <w:rPr>
          <w:b/>
          <w:highlight w:val="yellow"/>
          <w:u w:val="single"/>
        </w:rPr>
        <w:t>causing</w:t>
      </w:r>
      <w:r>
        <w:rPr>
          <w:b/>
          <w:u w:val="single"/>
        </w:rPr>
        <w:t xml:space="preserve"> a great deal of </w:t>
      </w:r>
      <w:r w:rsidRPr="00D72FAC">
        <w:rPr>
          <w:b/>
          <w:highlight w:val="yellow"/>
          <w:u w:val="single"/>
        </w:rPr>
        <w:t>confusion</w:t>
      </w:r>
      <w:r>
        <w:rPr>
          <w:b/>
          <w:u w:val="single"/>
        </w:rPr>
        <w:t xml:space="preserve"> and </w:t>
      </w:r>
      <w:r w:rsidRPr="00D72FAC">
        <w:rPr>
          <w:b/>
          <w:highlight w:val="yellow"/>
          <w:u w:val="single"/>
        </w:rPr>
        <w:t>misunderstanding</w:t>
      </w:r>
      <w:r>
        <w:rPr>
          <w:b/>
          <w:u w:val="single"/>
        </w:rPr>
        <w:t>.</w:t>
      </w:r>
    </w:p>
    <w:p w14:paraId="46F7709B" w14:textId="77777777" w:rsidR="00D72FAC" w:rsidRDefault="00D72FAC" w:rsidP="00D72FAC">
      <w:pPr>
        <w:pStyle w:val="Heading4"/>
      </w:pPr>
      <w:r>
        <w:t xml:space="preserve">Space terrorism is a </w:t>
      </w:r>
      <w:r w:rsidRPr="00F83382">
        <w:rPr>
          <w:u w:val="single"/>
        </w:rPr>
        <w:t>legitimate threat</w:t>
      </w:r>
      <w:r>
        <w:t xml:space="preserve"> with extensive </w:t>
      </w:r>
      <w:r w:rsidRPr="00F83382">
        <w:rPr>
          <w:u w:val="single"/>
        </w:rPr>
        <w:t>historical precedent</w:t>
      </w:r>
      <w:r>
        <w:t xml:space="preserve"> </w:t>
      </w:r>
    </w:p>
    <w:p w14:paraId="1DA7D53C" w14:textId="77777777" w:rsidR="00D72FAC" w:rsidRPr="00F83382" w:rsidRDefault="00D72FAC" w:rsidP="00D72FAC">
      <w:pPr>
        <w:rPr>
          <w:rStyle w:val="Style13ptBold"/>
        </w:rPr>
      </w:pPr>
      <w:r>
        <w:rPr>
          <w:rStyle w:val="Style13ptBold"/>
        </w:rPr>
        <w:t xml:space="preserve">Miller 19 </w:t>
      </w:r>
      <w:r w:rsidRPr="00F83382">
        <w:t xml:space="preserve">[(Gregory, PhD, The Ohio State University, is an associate professor of Leadership Studies at the Air Command and Staff College at Maxwell AFB, Alabama.) “Space Pirates, Geosynchronous Guerrillas, and </w:t>
      </w:r>
      <w:proofErr w:type="spellStart"/>
      <w:r w:rsidRPr="00F83382">
        <w:t>Nonterrestrial</w:t>
      </w:r>
      <w:proofErr w:type="spellEnd"/>
      <w:r w:rsidRPr="00F83382">
        <w:t xml:space="preserve"> Terrorists” AIR &amp; SPACE POWER JOURNAL, Fall 2019. https://www.airuniversity.af.edu/Portals/10/ASPJ/journals/Volume-33_Issue-3/F-Miller.pdf] BC</w:t>
      </w:r>
    </w:p>
    <w:p w14:paraId="4AAC19FD" w14:textId="77777777" w:rsidR="00D72FAC" w:rsidRPr="00BA36B3" w:rsidRDefault="00D72FAC" w:rsidP="00D72FAC">
      <w:pPr>
        <w:rPr>
          <w:rStyle w:val="Emphasis"/>
        </w:rPr>
      </w:pPr>
      <w:r w:rsidRPr="00D72FAC">
        <w:rPr>
          <w:rStyle w:val="Emphasis"/>
          <w:highlight w:val="yellow"/>
        </w:rPr>
        <w:t>There</w:t>
      </w:r>
      <w:r w:rsidRPr="00F83382">
        <w:rPr>
          <w:rStyle w:val="Emphasis"/>
        </w:rPr>
        <w:t xml:space="preserve"> are </w:t>
      </w:r>
      <w:r w:rsidRPr="00D72FAC">
        <w:rPr>
          <w:rStyle w:val="Emphasis"/>
          <w:highlight w:val="yellow"/>
        </w:rPr>
        <w:t>several</w:t>
      </w:r>
      <w:r w:rsidRPr="00A83EDC">
        <w:rPr>
          <w:rStyle w:val="Emphasis"/>
        </w:rPr>
        <w:t xml:space="preserve"> other </w:t>
      </w:r>
      <w:r w:rsidRPr="00D72FAC">
        <w:rPr>
          <w:rStyle w:val="Emphasis"/>
          <w:highlight w:val="yellow"/>
        </w:rPr>
        <w:t>ways groups could target</w:t>
      </w:r>
      <w:r w:rsidRPr="00F83382">
        <w:rPr>
          <w:rStyle w:val="Emphasis"/>
        </w:rPr>
        <w:t xml:space="preserve"> a state’s </w:t>
      </w:r>
      <w:r w:rsidRPr="00D72FAC">
        <w:rPr>
          <w:rStyle w:val="Emphasis"/>
          <w:highlight w:val="yellow"/>
        </w:rPr>
        <w:t>space assets</w:t>
      </w:r>
      <w:r w:rsidRPr="00F83382">
        <w:t xml:space="preserve">. </w:t>
      </w:r>
      <w:r w:rsidRPr="00F83382">
        <w:rPr>
          <w:rStyle w:val="StyleUnderline"/>
        </w:rPr>
        <w:t xml:space="preserve">Once a group </w:t>
      </w:r>
      <w:proofErr w:type="gramStart"/>
      <w:r w:rsidRPr="00F83382">
        <w:rPr>
          <w:rStyle w:val="StyleUnderline"/>
        </w:rPr>
        <w:t xml:space="preserve">has the ability </w:t>
      </w:r>
      <w:r w:rsidRPr="00A83EDC">
        <w:rPr>
          <w:rStyle w:val="StyleUnderline"/>
        </w:rPr>
        <w:t>to</w:t>
      </w:r>
      <w:proofErr w:type="gramEnd"/>
      <w:r w:rsidRPr="00A83EDC">
        <w:rPr>
          <w:rStyle w:val="StyleUnderline"/>
        </w:rPr>
        <w:t xml:space="preserve"> put </w:t>
      </w:r>
      <w:r w:rsidRPr="00D72FAC">
        <w:rPr>
          <w:rStyle w:val="StyleUnderline"/>
          <w:highlight w:val="yellow"/>
        </w:rPr>
        <w:t>something in orbit</w:t>
      </w:r>
      <w:r w:rsidRPr="00A83EDC">
        <w:rPr>
          <w:rStyle w:val="StyleUnderline"/>
        </w:rPr>
        <w:t xml:space="preserve">, it </w:t>
      </w:r>
      <w:r w:rsidRPr="00D72FAC">
        <w:rPr>
          <w:rStyle w:val="StyleUnderline"/>
          <w:highlight w:val="yellow"/>
        </w:rPr>
        <w:t xml:space="preserve">could </w:t>
      </w:r>
      <w:r w:rsidRPr="00D72FAC">
        <w:rPr>
          <w:rStyle w:val="Emphasis"/>
          <w:highlight w:val="yellow"/>
        </w:rPr>
        <w:t>self-detonate</w:t>
      </w:r>
      <w:r w:rsidRPr="00A83EDC">
        <w:rPr>
          <w:rStyle w:val="StyleUnderline"/>
        </w:rPr>
        <w:t xml:space="preserve"> and the </w:t>
      </w:r>
      <w:r w:rsidRPr="00D72FAC">
        <w:rPr>
          <w:rStyle w:val="StyleUnderline"/>
          <w:highlight w:val="yellow"/>
        </w:rPr>
        <w:t>debris</w:t>
      </w:r>
      <w:r w:rsidRPr="00F83382">
        <w:rPr>
          <w:rStyle w:val="StyleUnderline"/>
        </w:rPr>
        <w:t xml:space="preserve"> field itself </w:t>
      </w:r>
      <w:r w:rsidRPr="00D72FAC">
        <w:rPr>
          <w:rStyle w:val="StyleUnderline"/>
          <w:highlight w:val="yellow"/>
        </w:rPr>
        <w:t xml:space="preserve">would </w:t>
      </w:r>
      <w:r w:rsidRPr="00D72FAC">
        <w:rPr>
          <w:rStyle w:val="Emphasis"/>
          <w:highlight w:val="yellow"/>
        </w:rPr>
        <w:t>threaten</w:t>
      </w:r>
      <w:r w:rsidRPr="00F83382">
        <w:rPr>
          <w:rStyle w:val="Emphasis"/>
        </w:rPr>
        <w:t xml:space="preserve"> any </w:t>
      </w:r>
      <w:r w:rsidRPr="00D72FAC">
        <w:rPr>
          <w:rStyle w:val="Emphasis"/>
          <w:highlight w:val="yellow"/>
        </w:rPr>
        <w:t>assets</w:t>
      </w:r>
      <w:r w:rsidRPr="00F83382">
        <w:rPr>
          <w:rStyle w:val="Emphasis"/>
        </w:rPr>
        <w:t xml:space="preserve"> in that orbit</w:t>
      </w:r>
      <w:r w:rsidRPr="00F83382">
        <w:t xml:space="preserve">. </w:t>
      </w:r>
      <w:r w:rsidRPr="00F83382">
        <w:rPr>
          <w:rStyle w:val="StyleUnderline"/>
        </w:rPr>
        <w:t xml:space="preserve">Authorities are particularly concerned about </w:t>
      </w:r>
      <w:r w:rsidRPr="00D72FAC">
        <w:rPr>
          <w:rStyle w:val="StyleUnderline"/>
          <w:highlight w:val="yellow"/>
        </w:rPr>
        <w:t>nonstate actors</w:t>
      </w:r>
      <w:r w:rsidRPr="00F83382">
        <w:rPr>
          <w:rStyle w:val="StyleUnderline"/>
        </w:rPr>
        <w:t xml:space="preserve"> being able to </w:t>
      </w:r>
      <w:r w:rsidRPr="00D72FAC">
        <w:rPr>
          <w:rStyle w:val="StyleUnderline"/>
          <w:highlight w:val="yellow"/>
        </w:rPr>
        <w:t>use our own tech</w:t>
      </w:r>
      <w:r w:rsidRPr="00F83382">
        <w:rPr>
          <w:rStyle w:val="StyleUnderline"/>
        </w:rPr>
        <w:t xml:space="preserve">nology </w:t>
      </w:r>
      <w:r w:rsidRPr="00D72FAC">
        <w:rPr>
          <w:rStyle w:val="StyleUnderline"/>
          <w:highlight w:val="yellow"/>
        </w:rPr>
        <w:t>against us</w:t>
      </w:r>
      <w:r w:rsidRPr="00F83382">
        <w:rPr>
          <w:rStyle w:val="StyleUnderline"/>
        </w:rPr>
        <w:t>.</w:t>
      </w:r>
      <w:r w:rsidRPr="00F83382">
        <w:t xml:space="preserve"> One fear is of </w:t>
      </w:r>
      <w:r w:rsidRPr="00D72FAC">
        <w:rPr>
          <w:rStyle w:val="Emphasis"/>
          <w:highlight w:val="yellow"/>
        </w:rPr>
        <w:t>satellite systems being used</w:t>
      </w:r>
      <w:r w:rsidRPr="00F83382">
        <w:rPr>
          <w:rStyle w:val="Emphasis"/>
        </w:rPr>
        <w:t xml:space="preserve"> for </w:t>
      </w:r>
      <w:r w:rsidRPr="00D72FAC">
        <w:rPr>
          <w:rStyle w:val="Emphasis"/>
          <w:highlight w:val="yellow"/>
        </w:rPr>
        <w:t>microwave-like attacks</w:t>
      </w:r>
      <w:r w:rsidRPr="00F83382">
        <w:t xml:space="preserve">. Another is the </w:t>
      </w:r>
      <w:r w:rsidRPr="00D72FAC">
        <w:rPr>
          <w:rStyle w:val="Emphasis"/>
          <w:highlight w:val="yellow"/>
        </w:rPr>
        <w:t>targeting</w:t>
      </w:r>
      <w:r w:rsidRPr="00F83382">
        <w:rPr>
          <w:rStyle w:val="Emphasis"/>
        </w:rPr>
        <w:t xml:space="preserve"> of the atomic clocks on </w:t>
      </w:r>
      <w:r w:rsidRPr="00D72FAC">
        <w:rPr>
          <w:rStyle w:val="Emphasis"/>
          <w:highlight w:val="yellow"/>
        </w:rPr>
        <w:t>GPS</w:t>
      </w:r>
      <w:r w:rsidRPr="00F83382">
        <w:rPr>
          <w:rStyle w:val="Emphasis"/>
        </w:rPr>
        <w:t xml:space="preserve"> satellites, which </w:t>
      </w:r>
      <w:r w:rsidRPr="00D72FAC">
        <w:rPr>
          <w:rStyle w:val="Emphasis"/>
          <w:highlight w:val="yellow"/>
        </w:rPr>
        <w:t>could</w:t>
      </w:r>
      <w:r w:rsidRPr="00F83382">
        <w:rPr>
          <w:rStyle w:val="Emphasis"/>
        </w:rPr>
        <w:t xml:space="preserve"> effectively “</w:t>
      </w:r>
      <w:r w:rsidRPr="00D72FAC">
        <w:rPr>
          <w:rStyle w:val="Emphasis"/>
          <w:highlight w:val="yellow"/>
        </w:rPr>
        <w:t>warp time</w:t>
      </w:r>
      <w:r w:rsidRPr="00F83382">
        <w:rPr>
          <w:rStyle w:val="Emphasis"/>
        </w:rPr>
        <w:t>.”</w:t>
      </w:r>
      <w:r w:rsidRPr="00F83382">
        <w:t xml:space="preserve">26 </w:t>
      </w:r>
      <w:r w:rsidRPr="00A83EDC">
        <w:rPr>
          <w:rStyle w:val="StyleUnderline"/>
        </w:rPr>
        <w:t xml:space="preserve">Given there are already </w:t>
      </w:r>
      <w:r w:rsidRPr="00A83EDC">
        <w:rPr>
          <w:rStyle w:val="Emphasis"/>
        </w:rPr>
        <w:t>private companies capable of launching objects into orbit</w:t>
      </w:r>
      <w:r w:rsidRPr="00A83EDC">
        <w:rPr>
          <w:rStyle w:val="StyleUnderline"/>
        </w:rPr>
        <w:t xml:space="preserve">, we should not assume these are simply </w:t>
      </w:r>
      <w:r w:rsidRPr="00A83EDC">
        <w:rPr>
          <w:rStyle w:val="Emphasis"/>
        </w:rPr>
        <w:t>theoretical</w:t>
      </w:r>
      <w:r w:rsidRPr="00F83382">
        <w:rPr>
          <w:rStyle w:val="Emphasis"/>
        </w:rPr>
        <w:t xml:space="preserve"> </w:t>
      </w:r>
      <w:proofErr w:type="spellStart"/>
      <w:proofErr w:type="gramStart"/>
      <w:r w:rsidRPr="00F83382">
        <w:rPr>
          <w:rStyle w:val="Emphasis"/>
        </w:rPr>
        <w:t>scenarios.</w:t>
      </w:r>
      <w:r w:rsidRPr="00A83EDC">
        <w:rPr>
          <w:rStyle w:val="StyleUnderline"/>
        </w:rPr>
        <w:t>Although</w:t>
      </w:r>
      <w:proofErr w:type="spellEnd"/>
      <w:proofErr w:type="gramEnd"/>
      <w:r w:rsidRPr="00A83EDC">
        <w:rPr>
          <w:rStyle w:val="StyleUnderline"/>
        </w:rPr>
        <w:t xml:space="preserve"> it may seem unlikely</w:t>
      </w:r>
      <w:r w:rsidRPr="00F83382">
        <w:rPr>
          <w:rStyle w:val="StyleUnderline"/>
        </w:rPr>
        <w:t xml:space="preserve"> terrorist groups would target space capabilities, </w:t>
      </w:r>
      <w:r w:rsidRPr="00D72FAC">
        <w:rPr>
          <w:rStyle w:val="Emphasis"/>
          <w:highlight w:val="yellow"/>
        </w:rPr>
        <w:t>it is not without historical precedent</w:t>
      </w:r>
      <w:r w:rsidRPr="00D37E63">
        <w:t>.</w:t>
      </w:r>
      <w:r w:rsidRPr="00F83382">
        <w:t xml:space="preserve"> As far back as </w:t>
      </w:r>
      <w:r w:rsidRPr="00D72FAC">
        <w:rPr>
          <w:rStyle w:val="Emphasis"/>
          <w:highlight w:val="yellow"/>
        </w:rPr>
        <w:t>1972</w:t>
      </w:r>
      <w:r w:rsidRPr="00F83382">
        <w:t xml:space="preserve">, </w:t>
      </w:r>
      <w:r w:rsidRPr="00F83382">
        <w:rPr>
          <w:rStyle w:val="StyleUnderline"/>
        </w:rPr>
        <w:t>groups were thinking about using attacks against space assets to enhance their cause or gain more publicity</w:t>
      </w:r>
      <w:r w:rsidRPr="00F83382">
        <w:t xml:space="preserve">. </w:t>
      </w:r>
      <w:r w:rsidRPr="00D72FAC">
        <w:rPr>
          <w:rStyle w:val="Emphasis"/>
          <w:highlight w:val="yellow"/>
        </w:rPr>
        <w:t>The B</w:t>
      </w:r>
      <w:r w:rsidRPr="00F83382">
        <w:rPr>
          <w:rStyle w:val="Emphasis"/>
        </w:rPr>
        <w:t xml:space="preserve">lack </w:t>
      </w:r>
      <w:r w:rsidRPr="00D72FAC">
        <w:rPr>
          <w:rStyle w:val="Emphasis"/>
          <w:highlight w:val="yellow"/>
        </w:rPr>
        <w:t>S</w:t>
      </w:r>
      <w:r w:rsidRPr="00F83382">
        <w:rPr>
          <w:rStyle w:val="Emphasis"/>
        </w:rPr>
        <w:t xml:space="preserve">eptember </w:t>
      </w:r>
      <w:r w:rsidRPr="00D72FAC">
        <w:rPr>
          <w:rStyle w:val="Emphasis"/>
          <w:highlight w:val="yellow"/>
        </w:rPr>
        <w:t>P</w:t>
      </w:r>
      <w:r w:rsidRPr="00F83382">
        <w:rPr>
          <w:rStyle w:val="Emphasis"/>
        </w:rPr>
        <w:t xml:space="preserve">alestinian group </w:t>
      </w:r>
      <w:r w:rsidRPr="00D72FAC">
        <w:rPr>
          <w:rStyle w:val="Emphasis"/>
          <w:highlight w:val="yellow"/>
        </w:rPr>
        <w:t>threatened</w:t>
      </w:r>
      <w:r w:rsidRPr="00F83382">
        <w:rPr>
          <w:rStyle w:val="Emphasis"/>
        </w:rPr>
        <w:t xml:space="preserve"> an attack against </w:t>
      </w:r>
      <w:r w:rsidRPr="00D72FAC">
        <w:rPr>
          <w:rStyle w:val="Emphasis"/>
          <w:highlight w:val="yellow"/>
        </w:rPr>
        <w:t>the Apollo 17 mission</w:t>
      </w:r>
      <w:r w:rsidRPr="00F83382">
        <w:t xml:space="preserve">, specifically </w:t>
      </w:r>
      <w:r w:rsidRPr="00F83382">
        <w:rPr>
          <w:rStyle w:val="Emphasis"/>
        </w:rPr>
        <w:t>to murder or kidnap the crew or their families</w:t>
      </w:r>
      <w:r w:rsidRPr="00F83382">
        <w:t xml:space="preserve">. That same group killed Israeli athletes at the Munich Olympic Games earlier that year, </w:t>
      </w:r>
      <w:r w:rsidRPr="00F83382">
        <w:rPr>
          <w:rStyle w:val="Emphasis"/>
        </w:rPr>
        <w:t>so NASA took the threats seriously</w:t>
      </w:r>
      <w:r w:rsidRPr="00F83382">
        <w:t xml:space="preserve">.27 Joshua Gelernter claims the attacks were thwarted, while Eugene Cernan’s autobiography suggests security patrols were added to the families’ homes and schools, but no attack took place.28 More recently, in </w:t>
      </w:r>
      <w:r w:rsidRPr="00D72FAC">
        <w:rPr>
          <w:rStyle w:val="Emphasis"/>
          <w:highlight w:val="yellow"/>
        </w:rPr>
        <w:t>2003</w:t>
      </w:r>
      <w:r w:rsidRPr="00D72FAC">
        <w:rPr>
          <w:highlight w:val="yellow"/>
        </w:rPr>
        <w:t xml:space="preserve">, </w:t>
      </w:r>
      <w:r w:rsidRPr="00D72FAC">
        <w:rPr>
          <w:rStyle w:val="StyleUnderline"/>
          <w:highlight w:val="yellow"/>
        </w:rPr>
        <w:t>NASA increased security</w:t>
      </w:r>
      <w:r w:rsidRPr="00F83382">
        <w:rPr>
          <w:rStyle w:val="StyleUnderline"/>
        </w:rPr>
        <w:t xml:space="preserve"> for the Columbia shuttle launch, out of concern that </w:t>
      </w:r>
      <w:r w:rsidRPr="00F83382">
        <w:rPr>
          <w:rStyle w:val="Emphasis"/>
        </w:rPr>
        <w:t>al-Qaeda would attack the launch pad</w:t>
      </w:r>
      <w:r w:rsidRPr="00F83382">
        <w:rPr>
          <w:rStyle w:val="StyleUnderline"/>
        </w:rPr>
        <w:t xml:space="preserve"> because of the Israeli astronaut on the flight</w:t>
      </w:r>
      <w:r w:rsidRPr="00F83382">
        <w:t xml:space="preserve">.29 In </w:t>
      </w:r>
      <w:r w:rsidRPr="00D72FAC">
        <w:rPr>
          <w:rStyle w:val="StyleUnderline"/>
          <w:highlight w:val="yellow"/>
        </w:rPr>
        <w:t>2013, a</w:t>
      </w:r>
      <w:r w:rsidRPr="00A83EDC">
        <w:rPr>
          <w:rStyle w:val="StyleUnderline"/>
        </w:rPr>
        <w:t xml:space="preserve"> letter </w:t>
      </w:r>
      <w:r w:rsidRPr="00D72FAC">
        <w:rPr>
          <w:rStyle w:val="StyleUnderline"/>
          <w:highlight w:val="yellow"/>
        </w:rPr>
        <w:t>threatenin</w:t>
      </w:r>
      <w:r w:rsidRPr="00A83EDC">
        <w:rPr>
          <w:rStyle w:val="StyleUnderline"/>
        </w:rPr>
        <w:t xml:space="preserve">g terror </w:t>
      </w:r>
      <w:r w:rsidRPr="00D72FAC">
        <w:rPr>
          <w:rStyle w:val="StyleUnderline"/>
          <w:highlight w:val="yellow"/>
        </w:rPr>
        <w:t>attack</w:t>
      </w:r>
      <w:r w:rsidRPr="00A83EDC">
        <w:rPr>
          <w:rStyle w:val="StyleUnderline"/>
        </w:rPr>
        <w:t>s</w:t>
      </w:r>
      <w:r w:rsidRPr="00F83382">
        <w:rPr>
          <w:rStyle w:val="StyleUnderline"/>
        </w:rPr>
        <w:t xml:space="preserve"> was found </w:t>
      </w:r>
      <w:r w:rsidRPr="00D72FAC">
        <w:rPr>
          <w:rStyle w:val="StyleUnderline"/>
          <w:highlight w:val="yellow"/>
        </w:rPr>
        <w:t>at</w:t>
      </w:r>
      <w:r w:rsidRPr="00F83382">
        <w:rPr>
          <w:rStyle w:val="StyleUnderline"/>
        </w:rPr>
        <w:t xml:space="preserve"> an</w:t>
      </w:r>
      <w:r w:rsidRPr="00F83382">
        <w:t xml:space="preserve"> Indian Space Research Organization (</w:t>
      </w:r>
      <w:r w:rsidRPr="00D72FAC">
        <w:rPr>
          <w:rStyle w:val="StyleUnderline"/>
          <w:highlight w:val="yellow"/>
        </w:rPr>
        <w:t>ISRO</w:t>
      </w:r>
      <w:r w:rsidRPr="00F83382">
        <w:t xml:space="preserve">) </w:t>
      </w:r>
      <w:r w:rsidRPr="00F83382">
        <w:rPr>
          <w:rStyle w:val="StyleUnderline"/>
        </w:rPr>
        <w:t>facility</w:t>
      </w:r>
      <w:r w:rsidRPr="00F83382">
        <w:t xml:space="preserve"> in Bangalore, India.30It is one thing to threaten an attack, or for an agency to be concerned about attacks, but </w:t>
      </w:r>
      <w:r w:rsidRPr="00F83382">
        <w:rPr>
          <w:rStyle w:val="Emphasis"/>
        </w:rPr>
        <w:t xml:space="preserve">there have been real attacks against ground installations and satellites. </w:t>
      </w:r>
      <w:r w:rsidRPr="00F83382">
        <w:t xml:space="preserve">On 3 August </w:t>
      </w:r>
      <w:r w:rsidRPr="00D72FAC">
        <w:rPr>
          <w:rStyle w:val="Emphasis"/>
          <w:highlight w:val="yellow"/>
        </w:rPr>
        <w:t>1984</w:t>
      </w:r>
      <w:r w:rsidRPr="00F83382">
        <w:t xml:space="preserve">, just two days before the launch of an Ariane satellite, </w:t>
      </w:r>
      <w:r w:rsidRPr="00F83382">
        <w:rPr>
          <w:rStyle w:val="StyleUnderline"/>
        </w:rPr>
        <w:t xml:space="preserve">the French left-wing group Action </w:t>
      </w:r>
      <w:proofErr w:type="spellStart"/>
      <w:r w:rsidRPr="00F83382">
        <w:rPr>
          <w:rStyle w:val="StyleUnderline"/>
        </w:rPr>
        <w:t>Directe</w:t>
      </w:r>
      <w:proofErr w:type="spellEnd"/>
      <w:r w:rsidRPr="00F83382">
        <w:rPr>
          <w:rStyle w:val="StyleUnderline"/>
        </w:rPr>
        <w:t xml:space="preserve"> </w:t>
      </w:r>
      <w:r w:rsidRPr="00D72FAC">
        <w:rPr>
          <w:rStyle w:val="StyleUnderline"/>
          <w:highlight w:val="yellow"/>
        </w:rPr>
        <w:t>bombed</w:t>
      </w:r>
      <w:r w:rsidRPr="00F83382">
        <w:rPr>
          <w:rStyle w:val="StyleUnderline"/>
        </w:rPr>
        <w:t xml:space="preserve"> the</w:t>
      </w:r>
      <w:r w:rsidRPr="00F83382">
        <w:t xml:space="preserve"> European Space Agency’s (</w:t>
      </w:r>
      <w:r w:rsidRPr="00D72FAC">
        <w:rPr>
          <w:rStyle w:val="StyleUnderline"/>
          <w:highlight w:val="yellow"/>
        </w:rPr>
        <w:t>ESA</w:t>
      </w:r>
      <w:r w:rsidRPr="00F83382">
        <w:t xml:space="preserve">) </w:t>
      </w:r>
      <w:r w:rsidRPr="00F83382">
        <w:rPr>
          <w:rStyle w:val="StyleUnderline"/>
        </w:rPr>
        <w:t>Paris headquarters</w:t>
      </w:r>
      <w:r w:rsidRPr="00F83382">
        <w:t xml:space="preserve">, injuring six people.31 The ESA was also hacked in </w:t>
      </w:r>
      <w:r w:rsidRPr="00D72FAC">
        <w:rPr>
          <w:rStyle w:val="Emphasis"/>
          <w:highlight w:val="yellow"/>
        </w:rPr>
        <w:t>2015</w:t>
      </w:r>
      <w:r w:rsidRPr="00F83382">
        <w:t xml:space="preserve"> by the group </w:t>
      </w:r>
      <w:r w:rsidRPr="00D72FAC">
        <w:rPr>
          <w:rStyle w:val="StyleUnderline"/>
          <w:highlight w:val="yellow"/>
        </w:rPr>
        <w:t>Anonymous</w:t>
      </w:r>
      <w:r w:rsidRPr="00F83382">
        <w:rPr>
          <w:rStyle w:val="StyleUnderline"/>
        </w:rPr>
        <w:t>, resulting in the leak of thousands of credentials</w:t>
      </w:r>
      <w:r w:rsidRPr="00F83382">
        <w:t xml:space="preserve">.32 Also, an </w:t>
      </w:r>
      <w:r w:rsidRPr="00F83382">
        <w:rPr>
          <w:rStyle w:val="StyleUnderline"/>
        </w:rPr>
        <w:t>ISRO</w:t>
      </w:r>
      <w:r w:rsidRPr="00F83382">
        <w:t xml:space="preserve"> </w:t>
      </w:r>
      <w:r w:rsidRPr="00F83382">
        <w:rPr>
          <w:rStyle w:val="StyleUnderline"/>
        </w:rPr>
        <w:t>computer was infected with malware</w:t>
      </w:r>
      <w:r w:rsidRPr="00F83382">
        <w:t xml:space="preserve">, </w:t>
      </w:r>
      <w:r w:rsidRPr="00F83382">
        <w:rPr>
          <w:rStyle w:val="Emphasis"/>
        </w:rPr>
        <w:t>which could have given hackers control of rocket launches and satellite separation</w:t>
      </w:r>
      <w:r w:rsidRPr="00F83382">
        <w:t xml:space="preserve">.33 While violent extremist organizations are not responsible for these last two attacks against ESA and ISRO, </w:t>
      </w:r>
      <w:r w:rsidRPr="00F83382">
        <w:rPr>
          <w:rStyle w:val="Emphasis"/>
        </w:rPr>
        <w:t xml:space="preserve">the </w:t>
      </w:r>
      <w:r w:rsidRPr="00D72FAC">
        <w:rPr>
          <w:rStyle w:val="Emphasis"/>
          <w:highlight w:val="yellow"/>
        </w:rPr>
        <w:t xml:space="preserve">incidents illustrate the existing capabilities of nonstate </w:t>
      </w:r>
      <w:proofErr w:type="spellStart"/>
      <w:r w:rsidRPr="00D72FAC">
        <w:rPr>
          <w:rStyle w:val="Emphasis"/>
          <w:highlight w:val="yellow"/>
        </w:rPr>
        <w:t>actors</w:t>
      </w:r>
      <w:r w:rsidRPr="00A83EDC">
        <w:t>.</w:t>
      </w:r>
      <w:r w:rsidRPr="00F83382">
        <w:t>Also</w:t>
      </w:r>
      <w:proofErr w:type="spellEnd"/>
      <w:r w:rsidRPr="00F83382">
        <w:t xml:space="preserve">, </w:t>
      </w:r>
      <w:r w:rsidRPr="00D72FAC">
        <w:rPr>
          <w:rStyle w:val="Emphasis"/>
          <w:highlight w:val="yellow"/>
        </w:rPr>
        <w:t>if states continue to use their space capabilities to target nonstate actors</w:t>
      </w:r>
      <w:r w:rsidRPr="00F83382">
        <w:rPr>
          <w:rStyle w:val="StyleUnderline"/>
        </w:rPr>
        <w:t xml:space="preserve">, then </w:t>
      </w:r>
      <w:r w:rsidRPr="00D72FAC">
        <w:rPr>
          <w:rStyle w:val="StyleUnderline"/>
          <w:highlight w:val="yellow"/>
        </w:rPr>
        <w:t>we should expect</w:t>
      </w:r>
      <w:r w:rsidRPr="00F83382">
        <w:rPr>
          <w:rStyle w:val="StyleUnderline"/>
        </w:rPr>
        <w:t xml:space="preserve"> space </w:t>
      </w:r>
      <w:r w:rsidRPr="00D72FAC">
        <w:rPr>
          <w:rStyle w:val="StyleUnderline"/>
          <w:highlight w:val="yellow"/>
        </w:rPr>
        <w:t>assets to become a bigger target</w:t>
      </w:r>
      <w:r w:rsidRPr="00F83382">
        <w:rPr>
          <w:rStyle w:val="StyleUnderline"/>
        </w:rPr>
        <w:t xml:space="preserve"> for these groups.</w:t>
      </w:r>
      <w:r w:rsidRPr="00F83382">
        <w:t xml:space="preserve"> As an example</w:t>
      </w:r>
      <w:r w:rsidRPr="00A83EDC">
        <w:t xml:space="preserve">, </w:t>
      </w:r>
      <w:r w:rsidRPr="00A83EDC">
        <w:rPr>
          <w:rStyle w:val="StyleUnderline"/>
        </w:rPr>
        <w:t>the</w:t>
      </w:r>
      <w:r w:rsidRPr="00F83382">
        <w:rPr>
          <w:rStyle w:val="StyleUnderline"/>
        </w:rPr>
        <w:t xml:space="preserve"> Indian government used its satellites to help strike terrorist camps in Kashmir</w:t>
      </w:r>
      <w:r w:rsidRPr="00F83382">
        <w:t xml:space="preserve">.34 </w:t>
      </w:r>
      <w:r w:rsidRPr="00F83382">
        <w:rPr>
          <w:rStyle w:val="Emphasis"/>
        </w:rPr>
        <w:t xml:space="preserve">Such </w:t>
      </w:r>
      <w:r w:rsidRPr="00A83EDC">
        <w:rPr>
          <w:rStyle w:val="Emphasis"/>
        </w:rPr>
        <w:t>uses of technology are valuable but also invite retaliation</w:t>
      </w:r>
      <w:r w:rsidRPr="00F83382">
        <w:rPr>
          <w:rStyle w:val="Emphasis"/>
        </w:rPr>
        <w:t xml:space="preserve"> against the technology itself, or its operators.</w:t>
      </w:r>
    </w:p>
    <w:p w14:paraId="476DEBC8" w14:textId="77777777" w:rsidR="00D72FAC" w:rsidRDefault="00D72FAC" w:rsidP="00D72FAC">
      <w:pPr>
        <w:pStyle w:val="Heading4"/>
        <w:rPr>
          <w:u w:val="single"/>
        </w:rPr>
      </w:pPr>
      <w:r>
        <w:lastRenderedPageBreak/>
        <w:t>Outer s</w:t>
      </w:r>
      <w:r w:rsidRPr="00F8548F">
        <w:t xml:space="preserve">pace </w:t>
      </w:r>
      <w:r>
        <w:t>is terrorists’ most likely target –</w:t>
      </w:r>
      <w:r w:rsidRPr="00F8548F">
        <w:t xml:space="preserve"> </w:t>
      </w:r>
      <w:r w:rsidRPr="00F8548F">
        <w:rPr>
          <w:u w:val="single"/>
        </w:rPr>
        <w:t>symboli</w:t>
      </w:r>
      <w:r>
        <w:rPr>
          <w:u w:val="single"/>
        </w:rPr>
        <w:t>sm</w:t>
      </w:r>
      <w:r w:rsidRPr="00F8548F">
        <w:t xml:space="preserve">, </w:t>
      </w:r>
      <w:r>
        <w:rPr>
          <w:u w:val="single"/>
        </w:rPr>
        <w:t>investment</w:t>
      </w:r>
      <w:r w:rsidRPr="00F8548F">
        <w:t>, and</w:t>
      </w:r>
      <w:r>
        <w:t xml:space="preserve"> </w:t>
      </w:r>
      <w:r w:rsidRPr="00F8548F">
        <w:rPr>
          <w:u w:val="single"/>
        </w:rPr>
        <w:t>media coverage</w:t>
      </w:r>
    </w:p>
    <w:p w14:paraId="5EFB2E92" w14:textId="77777777" w:rsidR="00D72FAC" w:rsidRPr="00FA577D" w:rsidRDefault="00D72FAC" w:rsidP="00D72FAC">
      <w:pPr>
        <w:rPr>
          <w:b/>
          <w:sz w:val="26"/>
        </w:rPr>
      </w:pPr>
      <w:r>
        <w:rPr>
          <w:rStyle w:val="Style13ptBold"/>
        </w:rPr>
        <w:t xml:space="preserve">Mehmood and Ahmed 21 </w:t>
      </w:r>
      <w:r w:rsidRPr="00FA577D">
        <w:t>[(</w:t>
      </w:r>
      <w:proofErr w:type="spellStart"/>
      <w:r w:rsidRPr="00FA577D">
        <w:t>Ashna</w:t>
      </w:r>
      <w:proofErr w:type="spellEnd"/>
      <w:r w:rsidRPr="00FA577D">
        <w:t xml:space="preserve"> Mehmood is a student of International Relations at National </w:t>
      </w:r>
      <w:proofErr w:type="spellStart"/>
      <w:r w:rsidRPr="00FA577D">
        <w:t>Defence</w:t>
      </w:r>
      <w:proofErr w:type="spellEnd"/>
      <w:r w:rsidRPr="00FA577D">
        <w:t xml:space="preserve"> University, Islamabad) (</w:t>
      </w:r>
      <w:proofErr w:type="spellStart"/>
      <w:r w:rsidRPr="00FA577D">
        <w:t>Shiza</w:t>
      </w:r>
      <w:proofErr w:type="spellEnd"/>
      <w:r w:rsidRPr="00FA577D">
        <w:t xml:space="preserve"> Ahmed is a student of International Relations at National </w:t>
      </w:r>
      <w:proofErr w:type="spellStart"/>
      <w:r w:rsidRPr="00FA577D">
        <w:t>Defence</w:t>
      </w:r>
      <w:proofErr w:type="spellEnd"/>
      <w:r w:rsidRPr="00FA577D">
        <w:t xml:space="preserve"> University, Islamabad.) “Terrorism in Space: A Possibility” A Journal of Strategic Studies, Summer 2021. http://journal.ciss.org.pk/index.php/ciss-insight/article/view/204] BC</w:t>
      </w:r>
    </w:p>
    <w:p w14:paraId="65368BDA" w14:textId="41F9E202" w:rsidR="00D72FAC" w:rsidRDefault="00D72FAC" w:rsidP="00D72FAC">
      <w:pPr>
        <w:rPr>
          <w:rStyle w:val="Emphasis"/>
        </w:rPr>
      </w:pPr>
      <w:r w:rsidRPr="00A83EDC">
        <w:rPr>
          <w:rStyle w:val="StyleUnderline"/>
        </w:rPr>
        <w:t xml:space="preserve">To understand why terrorists may engage in terrorist activities </w:t>
      </w:r>
      <w:r w:rsidRPr="00D72FAC">
        <w:rPr>
          <w:rStyle w:val="StyleUnderline"/>
          <w:highlight w:val="yellow"/>
        </w:rPr>
        <w:t>we</w:t>
      </w:r>
      <w:r w:rsidRPr="00A83EDC">
        <w:rPr>
          <w:rStyle w:val="StyleUnderline"/>
        </w:rPr>
        <w:t xml:space="preserve"> also </w:t>
      </w:r>
      <w:r w:rsidRPr="00D72FAC">
        <w:rPr>
          <w:rStyle w:val="StyleUnderline"/>
          <w:highlight w:val="yellow"/>
        </w:rPr>
        <w:t>need to understand the</w:t>
      </w:r>
      <w:r w:rsidRPr="00F8548F">
        <w:rPr>
          <w:rStyle w:val="StyleUnderline"/>
        </w:rPr>
        <w:t xml:space="preserve"> unique and special </w:t>
      </w:r>
      <w:r w:rsidRPr="00D72FAC">
        <w:rPr>
          <w:rStyle w:val="StyleUnderline"/>
          <w:highlight w:val="yellow"/>
        </w:rPr>
        <w:t>character of space</w:t>
      </w:r>
      <w:r w:rsidRPr="00F8548F">
        <w:rPr>
          <w:rStyle w:val="StyleUnderline"/>
        </w:rPr>
        <w:t xml:space="preserve"> such as </w:t>
      </w:r>
      <w:r w:rsidRPr="00D72FAC">
        <w:rPr>
          <w:rStyle w:val="StyleUnderline"/>
          <w:highlight w:val="yellow"/>
        </w:rPr>
        <w:t xml:space="preserve">its </w:t>
      </w:r>
      <w:r w:rsidRPr="00D72FAC">
        <w:rPr>
          <w:rStyle w:val="Emphasis"/>
          <w:highlight w:val="yellow"/>
        </w:rPr>
        <w:t>symbolic importance</w:t>
      </w:r>
      <w:r w:rsidRPr="00F8548F">
        <w:rPr>
          <w:rStyle w:val="StyleUnderline"/>
        </w:rPr>
        <w:t xml:space="preserve">, </w:t>
      </w:r>
      <w:r w:rsidRPr="00D72FAC">
        <w:rPr>
          <w:rStyle w:val="Emphasis"/>
          <w:highlight w:val="yellow"/>
        </w:rPr>
        <w:t>money invested</w:t>
      </w:r>
      <w:r w:rsidRPr="00D72FAC">
        <w:rPr>
          <w:rStyle w:val="StyleUnderline"/>
          <w:highlight w:val="yellow"/>
        </w:rPr>
        <w:t>, and</w:t>
      </w:r>
      <w:r w:rsidRPr="00A83EDC">
        <w:rPr>
          <w:rStyle w:val="StyleUnderline"/>
        </w:rPr>
        <w:t xml:space="preserve"> the </w:t>
      </w:r>
      <w:r w:rsidRPr="00D72FAC">
        <w:rPr>
          <w:rStyle w:val="Emphasis"/>
          <w:highlight w:val="yellow"/>
        </w:rPr>
        <w:t>worldwide media coverage</w:t>
      </w:r>
      <w:r w:rsidRPr="00F8548F">
        <w:rPr>
          <w:rStyle w:val="Emphasis"/>
        </w:rPr>
        <w:t xml:space="preserve"> associated with it</w:t>
      </w:r>
      <w:r w:rsidRPr="00F8548F">
        <w:t xml:space="preserve">. Thus, the act of </w:t>
      </w:r>
      <w:r w:rsidRPr="00D72FAC">
        <w:rPr>
          <w:rStyle w:val="Emphasis"/>
          <w:highlight w:val="yellow"/>
        </w:rPr>
        <w:t>space terrorism is more suited to achieving the aims of</w:t>
      </w:r>
      <w:r w:rsidRPr="00F8548F">
        <w:rPr>
          <w:rStyle w:val="Emphasis"/>
        </w:rPr>
        <w:t xml:space="preserve"> the terrorist </w:t>
      </w:r>
      <w:r w:rsidRPr="00D72FAC">
        <w:rPr>
          <w:rStyle w:val="Emphasis"/>
          <w:highlight w:val="yellow"/>
        </w:rPr>
        <w:t>groups</w:t>
      </w:r>
      <w:r w:rsidRPr="00D72FAC">
        <w:rPr>
          <w:highlight w:val="yellow"/>
        </w:rPr>
        <w:t xml:space="preserve">. </w:t>
      </w:r>
      <w:r w:rsidRPr="00D72FAC">
        <w:rPr>
          <w:rStyle w:val="StyleUnderline"/>
          <w:highlight w:val="yellow"/>
        </w:rPr>
        <w:t>These</w:t>
      </w:r>
      <w:r w:rsidRPr="00F8548F">
        <w:rPr>
          <w:rStyle w:val="StyleUnderline"/>
        </w:rPr>
        <w:t xml:space="preserve"> groups </w:t>
      </w:r>
      <w:r w:rsidRPr="00D72FAC">
        <w:rPr>
          <w:rStyle w:val="StyleUnderline"/>
          <w:highlight w:val="yellow"/>
        </w:rPr>
        <w:t>might target</w:t>
      </w:r>
      <w:r w:rsidRPr="00F8548F">
        <w:rPr>
          <w:rStyle w:val="StyleUnderline"/>
        </w:rPr>
        <w:t xml:space="preserve"> advanced states such </w:t>
      </w:r>
      <w:r w:rsidRPr="00DB309E">
        <w:rPr>
          <w:rStyle w:val="StyleUnderline"/>
        </w:rPr>
        <w:t xml:space="preserve">as the </w:t>
      </w:r>
      <w:r w:rsidRPr="00DB309E">
        <w:rPr>
          <w:rStyle w:val="Emphasis"/>
        </w:rPr>
        <w:t>USA</w:t>
      </w:r>
      <w:r w:rsidRPr="00DB309E">
        <w:rPr>
          <w:rStyle w:val="StyleUnderline"/>
        </w:rPr>
        <w:t xml:space="preserve">, </w:t>
      </w:r>
      <w:r w:rsidRPr="00DB309E">
        <w:rPr>
          <w:rStyle w:val="Emphasis"/>
        </w:rPr>
        <w:t>Russia</w:t>
      </w:r>
      <w:r w:rsidRPr="00DB309E">
        <w:rPr>
          <w:rStyle w:val="StyleUnderline"/>
        </w:rPr>
        <w:t xml:space="preserve">, or </w:t>
      </w:r>
      <w:r w:rsidRPr="00DB309E">
        <w:rPr>
          <w:rStyle w:val="Emphasis"/>
        </w:rPr>
        <w:t>China</w:t>
      </w:r>
      <w:r w:rsidRPr="00DB309E">
        <w:rPr>
          <w:rStyle w:val="StyleUnderline"/>
        </w:rPr>
        <w:t xml:space="preserve"> with devastating</w:t>
      </w:r>
      <w:r w:rsidRPr="00F8548F">
        <w:rPr>
          <w:rStyle w:val="StyleUnderline"/>
        </w:rPr>
        <w:t xml:space="preserve"> effect</w:t>
      </w:r>
      <w:r w:rsidRPr="00F8548F">
        <w:t xml:space="preserve">. The reason being that </w:t>
      </w:r>
      <w:r w:rsidRPr="00F8548F">
        <w:rPr>
          <w:rStyle w:val="StyleUnderline"/>
        </w:rPr>
        <w:t xml:space="preserve">these </w:t>
      </w:r>
      <w:r w:rsidRPr="00D72FAC">
        <w:rPr>
          <w:rStyle w:val="StyleUnderline"/>
          <w:highlight w:val="yellow"/>
        </w:rPr>
        <w:t xml:space="preserve">states </w:t>
      </w:r>
      <w:r w:rsidRPr="00DB309E">
        <w:rPr>
          <w:rStyle w:val="StyleUnderline"/>
        </w:rPr>
        <w:t xml:space="preserve">are becoming more </w:t>
      </w:r>
      <w:r w:rsidRPr="00D72FAC">
        <w:rPr>
          <w:rStyle w:val="StyleUnderline"/>
          <w:highlight w:val="yellow"/>
        </w:rPr>
        <w:t>dependent on space tech</w:t>
      </w:r>
      <w:r w:rsidRPr="00CD71DB">
        <w:rPr>
          <w:rStyle w:val="StyleUnderline"/>
        </w:rPr>
        <w:t>nology</w:t>
      </w:r>
      <w:r w:rsidRPr="00F8548F">
        <w:rPr>
          <w:rStyle w:val="StyleUnderline"/>
        </w:rPr>
        <w:t xml:space="preserve"> with each passing day and a successful attack will result in large scale destruction to the infrastructure and human lives. </w:t>
      </w:r>
      <w:r w:rsidRPr="00F8548F">
        <w:t xml:space="preserve">Counter-terrorism experts argue that even though </w:t>
      </w:r>
      <w:r w:rsidRPr="00F8548F">
        <w:rPr>
          <w:rStyle w:val="StyleUnderline"/>
        </w:rPr>
        <w:t>suicide</w:t>
      </w:r>
      <w:r w:rsidRPr="00F8548F">
        <w:t xml:space="preserve"> is often considered the primary weapon of the terrorists, it </w:t>
      </w:r>
      <w:r w:rsidRPr="00F8548F">
        <w:rPr>
          <w:rStyle w:val="StyleUnderline"/>
        </w:rPr>
        <w:t>is never their first choice but used when other options have failed</w:t>
      </w:r>
      <w:r w:rsidRPr="00F8548F">
        <w:t xml:space="preserve">. This option is a means of achieving the desired result and is not a requirement of the catastrophic act. Therefore, </w:t>
      </w:r>
      <w:r w:rsidRPr="00D72FAC">
        <w:rPr>
          <w:rStyle w:val="Emphasis"/>
          <w:highlight w:val="yellow"/>
        </w:rPr>
        <w:t>the terrorists will opt for any method as long as it is available</w:t>
      </w:r>
      <w:r w:rsidRPr="00F8548F">
        <w:rPr>
          <w:rStyle w:val="Emphasis"/>
        </w:rPr>
        <w:t xml:space="preserve"> and help achieve mass casualties or a long-lasting psychological </w:t>
      </w:r>
      <w:proofErr w:type="spellStart"/>
      <w:proofErr w:type="gramStart"/>
      <w:r w:rsidRPr="00F8548F">
        <w:rPr>
          <w:rStyle w:val="Emphasis"/>
        </w:rPr>
        <w:t>effect.</w:t>
      </w:r>
      <w:r w:rsidRPr="00F8548F">
        <w:rPr>
          <w:rStyle w:val="StyleUnderline"/>
        </w:rPr>
        <w:t>Terrorist</w:t>
      </w:r>
      <w:proofErr w:type="spellEnd"/>
      <w:proofErr w:type="gramEnd"/>
      <w:r w:rsidRPr="00F8548F">
        <w:rPr>
          <w:rStyle w:val="StyleUnderline"/>
        </w:rPr>
        <w:t xml:space="preserve"> </w:t>
      </w:r>
      <w:r w:rsidRPr="00D72FAC">
        <w:rPr>
          <w:rStyle w:val="StyleUnderline"/>
          <w:highlight w:val="yellow"/>
        </w:rPr>
        <w:t xml:space="preserve">groups select a </w:t>
      </w:r>
      <w:r w:rsidRPr="00D72FAC">
        <w:rPr>
          <w:rStyle w:val="Emphasis"/>
          <w:highlight w:val="yellow"/>
        </w:rPr>
        <w:t>target</w:t>
      </w:r>
      <w:r w:rsidRPr="00D72FAC">
        <w:rPr>
          <w:rStyle w:val="StyleUnderline"/>
          <w:highlight w:val="yellow"/>
        </w:rPr>
        <w:t>, which</w:t>
      </w:r>
      <w:r w:rsidRPr="00F8548F">
        <w:rPr>
          <w:rStyle w:val="StyleUnderline"/>
        </w:rPr>
        <w:t xml:space="preserve"> usually </w:t>
      </w:r>
      <w:r w:rsidRPr="00D72FAC">
        <w:rPr>
          <w:rStyle w:val="StyleUnderline"/>
          <w:highlight w:val="yellow"/>
        </w:rPr>
        <w:t xml:space="preserve">has a </w:t>
      </w:r>
      <w:r w:rsidRPr="00D72FAC">
        <w:rPr>
          <w:rStyle w:val="Emphasis"/>
          <w:highlight w:val="yellow"/>
        </w:rPr>
        <w:t>symbolic meaning</w:t>
      </w:r>
      <w:r w:rsidRPr="00CD71DB">
        <w:rPr>
          <w:rStyle w:val="Emphasis"/>
        </w:rPr>
        <w:t xml:space="preserve"> or purpose</w:t>
      </w:r>
      <w:r w:rsidRPr="00F8548F">
        <w:t xml:space="preserve">. That means that </w:t>
      </w:r>
      <w:r w:rsidRPr="00D72FAC">
        <w:rPr>
          <w:rStyle w:val="StyleUnderline"/>
          <w:highlight w:val="yellow"/>
        </w:rPr>
        <w:t>there is an unlimited category</w:t>
      </w:r>
      <w:r w:rsidRPr="00F8548F">
        <w:rPr>
          <w:rStyle w:val="StyleUnderline"/>
        </w:rPr>
        <w:t xml:space="preserve"> of targets available to them to choose from</w:t>
      </w:r>
      <w:r w:rsidRPr="00F8548F">
        <w:t xml:space="preserve">. Even though counter-terrorism experts claim that terrorist operations rarely show innovation in their tactical </w:t>
      </w:r>
      <w:r w:rsidRPr="00CD71DB">
        <w:t xml:space="preserve">operations. </w:t>
      </w:r>
      <w:r w:rsidRPr="00CD71DB">
        <w:rPr>
          <w:rStyle w:val="StyleUnderline"/>
        </w:rPr>
        <w:t xml:space="preserve">The world is rapidly progressing and the availability of new materials and learning of new skills is becoming easier. </w:t>
      </w:r>
      <w:r w:rsidRPr="00CD71DB">
        <w:rPr>
          <w:rStyle w:val="Emphasis"/>
        </w:rPr>
        <w:t xml:space="preserve">Terrorists are therefore more likely to expand choice of their </w:t>
      </w:r>
      <w:proofErr w:type="spellStart"/>
      <w:proofErr w:type="gramStart"/>
      <w:r w:rsidRPr="00CD71DB">
        <w:rPr>
          <w:rStyle w:val="Emphasis"/>
        </w:rPr>
        <w:t>targets.</w:t>
      </w:r>
      <w:r w:rsidRPr="00F8548F">
        <w:t>Hence</w:t>
      </w:r>
      <w:proofErr w:type="spellEnd"/>
      <w:proofErr w:type="gramEnd"/>
      <w:r w:rsidRPr="00F8548F">
        <w:t xml:space="preserve"> the </w:t>
      </w:r>
      <w:r w:rsidRPr="00F8548F">
        <w:rPr>
          <w:rStyle w:val="StyleUnderline"/>
        </w:rPr>
        <w:t>policymakers need to foresee new possible threats that might emerge with the change in time and put themselves in the shoes of the terrorist to predict new methods they may use in future</w:t>
      </w:r>
      <w:r w:rsidRPr="00F8548F">
        <w:t xml:space="preserve">. As the world is advancing with its defense plans, </w:t>
      </w:r>
      <w:r w:rsidRPr="00F8548F">
        <w:rPr>
          <w:rStyle w:val="Emphasis"/>
        </w:rPr>
        <w:t>the terrorists will most likely search for new ways to inflict damage</w:t>
      </w:r>
      <w:r w:rsidRPr="00ED1ECA">
        <w:t>.</w:t>
      </w:r>
      <w:r w:rsidRPr="00CD71DB">
        <w:t xml:space="preserve"> </w:t>
      </w:r>
      <w:r w:rsidRPr="00CD71DB">
        <w:rPr>
          <w:rStyle w:val="StyleUnderline"/>
        </w:rPr>
        <w:t xml:space="preserve">A terrorist-launched cruise missile attack would be an </w:t>
      </w:r>
      <w:r w:rsidRPr="00CD71DB">
        <w:rPr>
          <w:rStyle w:val="Emphasis"/>
        </w:rPr>
        <w:t>attractive</w:t>
      </w:r>
      <w:r w:rsidRPr="00F8548F">
        <w:rPr>
          <w:rStyle w:val="Emphasis"/>
        </w:rPr>
        <w:t xml:space="preserve"> option</w:t>
      </w:r>
      <w:r w:rsidRPr="00F8548F">
        <w:rPr>
          <w:rStyle w:val="StyleUnderline"/>
        </w:rPr>
        <w:t xml:space="preserve"> for terrorists against </w:t>
      </w:r>
      <w:r w:rsidRPr="00D72FAC">
        <w:rPr>
          <w:rStyle w:val="StyleUnderline"/>
          <w:highlight w:val="yellow"/>
        </w:rPr>
        <w:t>the US</w:t>
      </w:r>
      <w:r w:rsidRPr="00CD71DB">
        <w:rPr>
          <w:rStyle w:val="StyleUnderline"/>
        </w:rPr>
        <w:t xml:space="preserve">, </w:t>
      </w:r>
      <w:r w:rsidRPr="00CD71DB">
        <w:rPr>
          <w:rStyle w:val="Emphasis"/>
        </w:rPr>
        <w:t xml:space="preserve">as it </w:t>
      </w:r>
      <w:r w:rsidRPr="00D72FAC">
        <w:rPr>
          <w:rStyle w:val="Emphasis"/>
          <w:highlight w:val="yellow"/>
        </w:rPr>
        <w:t>has significant dependency on satellites</w:t>
      </w:r>
      <w:r w:rsidRPr="00F8548F">
        <w:rPr>
          <w:rStyle w:val="Emphasis"/>
        </w:rPr>
        <w:t xml:space="preserve"> and </w:t>
      </w:r>
      <w:proofErr w:type="gramStart"/>
      <w:r w:rsidRPr="00F8548F">
        <w:rPr>
          <w:rStyle w:val="Emphasis"/>
        </w:rPr>
        <w:t>space based</w:t>
      </w:r>
      <w:proofErr w:type="gramEnd"/>
      <w:r w:rsidRPr="00F8548F">
        <w:rPr>
          <w:rStyle w:val="Emphasis"/>
        </w:rPr>
        <w:t xml:space="preserve"> assets. </w:t>
      </w:r>
    </w:p>
    <w:p w14:paraId="0C7CCA87" w14:textId="77777777" w:rsidR="00D72FAC" w:rsidRDefault="00D72FAC" w:rsidP="00D72FAC">
      <w:pPr>
        <w:pStyle w:val="Heading4"/>
      </w:pPr>
      <w:r>
        <w:t xml:space="preserve">Motive exists </w:t>
      </w:r>
    </w:p>
    <w:p w14:paraId="2A72529E" w14:textId="736ED2FB" w:rsidR="00D72FAC" w:rsidRDefault="00D72FAC" w:rsidP="00D72FAC">
      <w:pPr>
        <w:contextualSpacing/>
        <w:rPr>
          <w:sz w:val="16"/>
        </w:rPr>
      </w:pPr>
      <w:r w:rsidRPr="00907DA3">
        <w:rPr>
          <w:rStyle w:val="Style13ptBold"/>
        </w:rPr>
        <w:t xml:space="preserve">Miller </w:t>
      </w:r>
      <w:r>
        <w:rPr>
          <w:rStyle w:val="Style13ptBold"/>
        </w:rPr>
        <w:t>2</w:t>
      </w:r>
      <w:r w:rsidRPr="00781F12">
        <w:rPr>
          <w:sz w:val="16"/>
        </w:rPr>
        <w:t>—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7ED84C5D" w14:textId="77777777" w:rsidR="00D72FAC" w:rsidRDefault="00D72FAC" w:rsidP="00D72FAC">
      <w:pPr>
        <w:contextualSpacing/>
        <w:rPr>
          <w:sz w:val="16"/>
        </w:rPr>
      </w:pPr>
    </w:p>
    <w:p w14:paraId="4AF68B3D" w14:textId="77777777" w:rsidR="00D72FAC" w:rsidRPr="009A5560" w:rsidRDefault="00D72FAC" w:rsidP="00D72FAC">
      <w:pPr>
        <w:contextualSpacing/>
        <w:rPr>
          <w:sz w:val="16"/>
          <w:szCs w:val="22"/>
        </w:rPr>
      </w:pPr>
      <w:r w:rsidRPr="00D72FAC">
        <w:rPr>
          <w:szCs w:val="22"/>
          <w:highlight w:val="yellow"/>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D72FAC">
        <w:rPr>
          <w:szCs w:val="22"/>
          <w:highlight w:val="yellow"/>
          <w:u w:val="single"/>
        </w:rPr>
        <w:t>motivated by</w:t>
      </w:r>
      <w:r w:rsidRPr="002A549E">
        <w:rPr>
          <w:szCs w:val="22"/>
          <w:u w:val="single"/>
        </w:rPr>
        <w:t xml:space="preserve"> a </w:t>
      </w:r>
      <w:r w:rsidRPr="00D72FAC">
        <w:rPr>
          <w:szCs w:val="22"/>
          <w:highlight w:val="yellow"/>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D72FAC">
        <w:rPr>
          <w:szCs w:val="22"/>
          <w:highlight w:val="yellow"/>
          <w:u w:val="single"/>
        </w:rPr>
        <w:t>attacks in space</w:t>
      </w:r>
      <w:r w:rsidRPr="002A549E">
        <w:rPr>
          <w:szCs w:val="22"/>
          <w:u w:val="single"/>
        </w:rPr>
        <w:t xml:space="preserve"> by guerrillas would likely </w:t>
      </w:r>
      <w:r w:rsidRPr="00D72FAC">
        <w:rPr>
          <w:szCs w:val="22"/>
          <w:highlight w:val="yellow"/>
          <w:u w:val="single"/>
        </w:rPr>
        <w:t>target</w:t>
      </w:r>
      <w:r w:rsidRPr="002A549E">
        <w:rPr>
          <w:szCs w:val="22"/>
          <w:u w:val="single"/>
        </w:rPr>
        <w:t xml:space="preserve"> their </w:t>
      </w:r>
      <w:r w:rsidRPr="00D72FAC">
        <w:rPr>
          <w:szCs w:val="22"/>
          <w:highlight w:val="yellow"/>
          <w:u w:val="single"/>
        </w:rPr>
        <w:t xml:space="preserve">own government’s </w:t>
      </w:r>
      <w:r w:rsidRPr="00D72FAC">
        <w:rPr>
          <w:szCs w:val="22"/>
          <w:highlight w:val="yellow"/>
          <w:u w:val="single"/>
        </w:rPr>
        <w:lastRenderedPageBreak/>
        <w:t>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D72FAC">
        <w:rPr>
          <w:szCs w:val="22"/>
          <w:highlight w:val="yellow"/>
          <w:u w:val="single"/>
        </w:rPr>
        <w:t>jamming during</w:t>
      </w:r>
      <w:r w:rsidRPr="002A549E">
        <w:rPr>
          <w:szCs w:val="22"/>
          <w:u w:val="single"/>
        </w:rPr>
        <w:t xml:space="preserve"> </w:t>
      </w:r>
      <w:r w:rsidRPr="00D72FAC">
        <w:rPr>
          <w:szCs w:val="22"/>
          <w:highlight w:val="yellow"/>
          <w:u w:val="single"/>
        </w:rPr>
        <w:t>Operation</w:t>
      </w:r>
      <w:r w:rsidRPr="002A549E">
        <w:rPr>
          <w:szCs w:val="22"/>
          <w:u w:val="single"/>
        </w:rPr>
        <w:t xml:space="preserve"> Iraqi </w:t>
      </w:r>
      <w:r w:rsidRPr="00D72FAC">
        <w:rPr>
          <w:szCs w:val="22"/>
          <w:highlight w:val="yellow"/>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6F487BF3" w14:textId="77777777" w:rsidR="00D72FAC" w:rsidRDefault="00D72FAC" w:rsidP="00D72FAC">
      <w:pPr>
        <w:contextualSpacing/>
        <w:rPr>
          <w:szCs w:val="22"/>
        </w:rPr>
      </w:pPr>
    </w:p>
    <w:p w14:paraId="4AC7FC7B" w14:textId="77777777" w:rsidR="00D72FAC" w:rsidRPr="009A5560" w:rsidRDefault="00D72FAC" w:rsidP="00D72FAC">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D72FAC">
        <w:rPr>
          <w:szCs w:val="22"/>
          <w:highlight w:val="yellow"/>
          <w:u w:val="single"/>
        </w:rPr>
        <w:t>kinetic attacks</w:t>
      </w:r>
      <w:r w:rsidRPr="002A549E">
        <w:rPr>
          <w:szCs w:val="22"/>
          <w:u w:val="single"/>
        </w:rPr>
        <w:t xml:space="preserve"> will not happen, just that they are more likely to be the </w:t>
      </w:r>
      <w:r w:rsidRPr="00D72FAC">
        <w:rPr>
          <w:szCs w:val="22"/>
          <w:highlight w:val="yellow"/>
          <w:u w:val="single"/>
        </w:rPr>
        <w:t>work of terrorists</w:t>
      </w:r>
      <w:r w:rsidRPr="002A549E">
        <w:rPr>
          <w:szCs w:val="22"/>
          <w:u w:val="single"/>
        </w:rPr>
        <w:t xml:space="preserve"> who are </w:t>
      </w:r>
      <w:r w:rsidRPr="00D72FAC">
        <w:rPr>
          <w:szCs w:val="22"/>
          <w:highlight w:val="yellow"/>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752DE767" w14:textId="77777777" w:rsidR="00D72FAC" w:rsidRDefault="00D72FAC" w:rsidP="00D72FAC">
      <w:pPr>
        <w:contextualSpacing/>
        <w:rPr>
          <w:szCs w:val="22"/>
        </w:rPr>
      </w:pPr>
    </w:p>
    <w:p w14:paraId="7D1349C2" w14:textId="77777777" w:rsidR="00D72FAC" w:rsidRDefault="00D72FAC" w:rsidP="00D72FAC">
      <w:pPr>
        <w:contextualSpacing/>
        <w:rPr>
          <w:szCs w:val="22"/>
        </w:rPr>
      </w:pPr>
      <w:r w:rsidRPr="002A549E">
        <w:rPr>
          <w:szCs w:val="22"/>
        </w:rPr>
        <w:t xml:space="preserve">Because of the </w:t>
      </w:r>
      <w:r w:rsidRPr="00D72FAC">
        <w:rPr>
          <w:szCs w:val="22"/>
          <w:highlight w:val="yellow"/>
          <w:u w:val="single"/>
        </w:rPr>
        <w:t>similarities between space</w:t>
      </w:r>
      <w:r w:rsidRPr="002A549E">
        <w:rPr>
          <w:szCs w:val="22"/>
          <w:u w:val="single"/>
        </w:rPr>
        <w:t xml:space="preserve"> and </w:t>
      </w:r>
      <w:r w:rsidRPr="00D72FAC">
        <w:rPr>
          <w:szCs w:val="22"/>
          <w:highlight w:val="yellow"/>
          <w:u w:val="single"/>
        </w:rPr>
        <w:t>cyberspace</w:t>
      </w:r>
      <w:r w:rsidRPr="002A549E">
        <w:rPr>
          <w:szCs w:val="22"/>
          <w:u w:val="single"/>
        </w:rPr>
        <w:t xml:space="preserve">, we should also </w:t>
      </w:r>
      <w:r w:rsidRPr="00D72FAC">
        <w:rPr>
          <w:szCs w:val="22"/>
          <w:highlight w:val="yellow"/>
          <w:u w:val="single"/>
        </w:rPr>
        <w:t>expect groups to engage in multidomain attacks using</w:t>
      </w:r>
      <w:r w:rsidRPr="002A549E">
        <w:rPr>
          <w:szCs w:val="22"/>
          <w:u w:val="single"/>
        </w:rPr>
        <w:t xml:space="preserve"> any </w:t>
      </w:r>
      <w:r w:rsidRPr="00D72FAC">
        <w:rPr>
          <w:szCs w:val="22"/>
          <w:highlight w:val="yellow"/>
          <w:u w:val="single"/>
        </w:rPr>
        <w:t>available</w:t>
      </w:r>
      <w:r w:rsidRPr="002A549E">
        <w:rPr>
          <w:szCs w:val="22"/>
          <w:u w:val="single"/>
        </w:rPr>
        <w:t xml:space="preserve"> new </w:t>
      </w:r>
      <w:r w:rsidRPr="00D72FAC">
        <w:rPr>
          <w:szCs w:val="22"/>
          <w:highlight w:val="yellow"/>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680194AE" w14:textId="77777777" w:rsidR="00D72FAC" w:rsidRDefault="00D72FAC" w:rsidP="00D72FAC">
      <w:pPr>
        <w:contextualSpacing/>
        <w:rPr>
          <w:szCs w:val="22"/>
        </w:rPr>
      </w:pPr>
    </w:p>
    <w:p w14:paraId="1FB1C522" w14:textId="77777777" w:rsidR="00D72FAC" w:rsidRPr="002A549E" w:rsidRDefault="00D72FAC" w:rsidP="00D72FAC">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D72FAC">
        <w:rPr>
          <w:szCs w:val="22"/>
          <w:highlight w:val="yellow"/>
          <w:u w:val="single"/>
        </w:rPr>
        <w:t>motivations</w:t>
      </w:r>
      <w:r w:rsidRPr="002A549E">
        <w:rPr>
          <w:szCs w:val="22"/>
          <w:u w:val="single"/>
        </w:rPr>
        <w:t xml:space="preserve"> could be </w:t>
      </w:r>
      <w:r w:rsidRPr="00D72FAC">
        <w:rPr>
          <w:szCs w:val="22"/>
          <w:highlight w:val="yellow"/>
          <w:u w:val="single"/>
        </w:rPr>
        <w:t>driven by nationalism</w:t>
      </w:r>
      <w:r w:rsidRPr="002A549E">
        <w:rPr>
          <w:szCs w:val="22"/>
          <w:u w:val="single"/>
        </w:rPr>
        <w:t xml:space="preserve"> or a revolutionary ideology, </w:t>
      </w:r>
      <w:proofErr w:type="gramStart"/>
      <w:r w:rsidRPr="002A549E">
        <w:rPr>
          <w:szCs w:val="22"/>
          <w:u w:val="single"/>
        </w:rPr>
        <w:t>similar to</w:t>
      </w:r>
      <w:proofErr w:type="gramEnd"/>
      <w:r w:rsidRPr="002A549E">
        <w:rPr>
          <w:szCs w:val="22"/>
          <w:u w:val="single"/>
        </w:rPr>
        <w:t xml:space="preserve"> what motivates guerrillas but targeting civilians to achieve the group’s goals. Groups also use terrorism for a variety of other reasons that may be local, regional, or global. Examples include </w:t>
      </w:r>
      <w:r w:rsidRPr="00D72FAC">
        <w:rPr>
          <w:szCs w:val="22"/>
          <w:highlight w:val="yellow"/>
          <w:u w:val="single"/>
        </w:rPr>
        <w:t>religious differences</w:t>
      </w:r>
      <w:r w:rsidRPr="002A549E">
        <w:rPr>
          <w:szCs w:val="22"/>
          <w:u w:val="single"/>
        </w:rPr>
        <w:t xml:space="preserve">, for </w:t>
      </w:r>
      <w:proofErr w:type="spellStart"/>
      <w:r w:rsidRPr="00D72FAC">
        <w:rPr>
          <w:b/>
          <w:bCs/>
          <w:szCs w:val="22"/>
          <w:highlight w:val="yellow"/>
          <w:u w:val="single"/>
        </w:rPr>
        <w:t>antitechnological</w:t>
      </w:r>
      <w:proofErr w:type="spellEnd"/>
      <w:r w:rsidRPr="00D72FAC">
        <w:rPr>
          <w:b/>
          <w:bCs/>
          <w:szCs w:val="22"/>
          <w:highlight w:val="yellow"/>
          <w:u w:val="single"/>
        </w:rPr>
        <w:t xml:space="preserve"> purposes</w:t>
      </w:r>
      <w:r w:rsidRPr="002A549E">
        <w:rPr>
          <w:szCs w:val="22"/>
          <w:u w:val="single"/>
        </w:rPr>
        <w:t xml:space="preserve">, or simply as part of a </w:t>
      </w:r>
      <w:proofErr w:type="spellStart"/>
      <w:r w:rsidRPr="00D72FAC">
        <w:rPr>
          <w:szCs w:val="22"/>
          <w:highlight w:val="yellow"/>
          <w:u w:val="single"/>
        </w:rPr>
        <w:t>neoanarchist</w:t>
      </w:r>
      <w:proofErr w:type="spellEnd"/>
      <w:r w:rsidRPr="00D72FAC">
        <w:rPr>
          <w:szCs w:val="22"/>
          <w:highlight w:val="yellow"/>
          <w:u w:val="single"/>
        </w:rPr>
        <w:t xml:space="preserve"> movement</w:t>
      </w:r>
      <w:r w:rsidRPr="002A549E">
        <w:rPr>
          <w:szCs w:val="22"/>
          <w:u w:val="single"/>
        </w:rPr>
        <w:t xml:space="preserve"> hoping to </w:t>
      </w:r>
      <w:r w:rsidRPr="00D72FAC">
        <w:rPr>
          <w:szCs w:val="22"/>
          <w:highlight w:val="yellow"/>
          <w:u w:val="single"/>
        </w:rPr>
        <w:t>prevent governments from becoming</w:t>
      </w:r>
      <w:r w:rsidRPr="002A549E">
        <w:rPr>
          <w:szCs w:val="22"/>
          <w:u w:val="single"/>
        </w:rPr>
        <w:t xml:space="preserve"> even more </w:t>
      </w:r>
      <w:r w:rsidRPr="00D72FAC">
        <w:rPr>
          <w:szCs w:val="22"/>
          <w:highlight w:val="yellow"/>
          <w:u w:val="single"/>
        </w:rPr>
        <w:t>powerful through</w:t>
      </w:r>
      <w:r w:rsidRPr="002A549E">
        <w:rPr>
          <w:szCs w:val="22"/>
          <w:u w:val="single"/>
        </w:rPr>
        <w:t xml:space="preserve"> the </w:t>
      </w:r>
      <w:r w:rsidRPr="00D72FAC">
        <w:rPr>
          <w:szCs w:val="22"/>
          <w:highlight w:val="yellow"/>
          <w:u w:val="single"/>
        </w:rPr>
        <w:t>exploitation of space</w:t>
      </w:r>
      <w:r w:rsidRPr="002A549E">
        <w:rPr>
          <w:szCs w:val="22"/>
          <w:u w:val="single"/>
        </w:rPr>
        <w:t>.</w:t>
      </w:r>
    </w:p>
    <w:p w14:paraId="01E46EBD" w14:textId="77777777" w:rsidR="00D72FAC" w:rsidRDefault="00D72FAC" w:rsidP="00D72FAC">
      <w:pPr>
        <w:contextualSpacing/>
        <w:rPr>
          <w:szCs w:val="22"/>
        </w:rPr>
      </w:pPr>
    </w:p>
    <w:p w14:paraId="337903C8" w14:textId="77777777" w:rsidR="00D72FAC" w:rsidRPr="002A1DF7" w:rsidRDefault="00D72FAC" w:rsidP="00D72FAC">
      <w:pPr>
        <w:contextualSpacing/>
        <w:rPr>
          <w:szCs w:val="22"/>
          <w:u w:val="single"/>
        </w:rPr>
      </w:pPr>
      <w:r w:rsidRPr="00D72FAC">
        <w:rPr>
          <w:szCs w:val="22"/>
          <w:highlight w:val="yellow"/>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D72FAC">
        <w:rPr>
          <w:szCs w:val="22"/>
          <w:highlight w:val="yellow"/>
          <w:u w:val="single"/>
        </w:rPr>
        <w:t>oppose</w:t>
      </w:r>
      <w:r w:rsidRPr="002A549E">
        <w:rPr>
          <w:szCs w:val="22"/>
          <w:u w:val="single"/>
        </w:rPr>
        <w:t xml:space="preserve"> the </w:t>
      </w:r>
      <w:r w:rsidRPr="00D72FAC">
        <w:rPr>
          <w:szCs w:val="22"/>
          <w:highlight w:val="yellow"/>
          <w:u w:val="single"/>
        </w:rPr>
        <w:t>weaponization of space</w:t>
      </w:r>
      <w:r w:rsidRPr="002A549E">
        <w:rPr>
          <w:szCs w:val="22"/>
          <w:u w:val="single"/>
        </w:rPr>
        <w:t xml:space="preserve"> or that oppose technology more broadly, </w:t>
      </w:r>
      <w:r w:rsidRPr="00D72FAC">
        <w:rPr>
          <w:szCs w:val="22"/>
          <w:highlight w:val="yellow"/>
          <w:u w:val="single"/>
        </w:rPr>
        <w:t>focusing on a state’s policies in space rather than</w:t>
      </w:r>
      <w:r w:rsidRPr="002A549E">
        <w:rPr>
          <w:szCs w:val="22"/>
          <w:u w:val="single"/>
        </w:rPr>
        <w:t xml:space="preserve"> the nature of the </w:t>
      </w:r>
      <w:r w:rsidRPr="00D72FAC">
        <w:rPr>
          <w:szCs w:val="22"/>
          <w:highlight w:val="yellow"/>
          <w:u w:val="single"/>
        </w:rPr>
        <w:t>state itself</w:t>
      </w:r>
      <w:r w:rsidRPr="002A549E">
        <w:rPr>
          <w:szCs w:val="22"/>
          <w:u w:val="single"/>
        </w:rPr>
        <w:t xml:space="preserve">, much as single-issue terrorists focus on a state’s treatment of animals or its abortion laws. Many Americans </w:t>
      </w:r>
      <w:r w:rsidRPr="00D72FAC">
        <w:rPr>
          <w:szCs w:val="22"/>
          <w:highlight w:val="yellow"/>
          <w:u w:val="single"/>
        </w:rPr>
        <w:t>oppose spending money on space when</w:t>
      </w:r>
      <w:r w:rsidRPr="002A549E">
        <w:rPr>
          <w:szCs w:val="22"/>
          <w:u w:val="single"/>
        </w:rPr>
        <w:t xml:space="preserve"> there are economic or </w:t>
      </w:r>
      <w:r w:rsidRPr="00D72FAC">
        <w:rPr>
          <w:szCs w:val="22"/>
          <w:highlight w:val="yellow"/>
          <w:u w:val="single"/>
        </w:rPr>
        <w:t>social problems at home</w:t>
      </w:r>
      <w:r w:rsidRPr="002A549E">
        <w:rPr>
          <w:szCs w:val="22"/>
          <w:u w:val="single"/>
        </w:rPr>
        <w:t xml:space="preserve">, so it is </w:t>
      </w:r>
      <w:r w:rsidRPr="00D72FAC">
        <w:rPr>
          <w:szCs w:val="22"/>
          <w:highlight w:val="yellow"/>
          <w:u w:val="single"/>
        </w:rPr>
        <w:t>not</w:t>
      </w:r>
      <w:r w:rsidRPr="002A549E">
        <w:rPr>
          <w:szCs w:val="22"/>
          <w:u w:val="single"/>
        </w:rPr>
        <w:t xml:space="preserve"> too much of </w:t>
      </w:r>
      <w:r w:rsidRPr="00D72FAC">
        <w:rPr>
          <w:szCs w:val="22"/>
          <w:highlight w:val="yellow"/>
          <w:u w:val="single"/>
        </w:rPr>
        <w:t>a stretch to expect violence in</w:t>
      </w:r>
      <w:r w:rsidRPr="002A549E">
        <w:rPr>
          <w:szCs w:val="22"/>
          <w:u w:val="single"/>
        </w:rPr>
        <w:t xml:space="preserve"> opposition to using resources on </w:t>
      </w:r>
      <w:r w:rsidRPr="00D72FAC">
        <w:rPr>
          <w:szCs w:val="22"/>
          <w:highlight w:val="yellow"/>
          <w:u w:val="single"/>
        </w:rPr>
        <w:t>space</w:t>
      </w:r>
      <w:r w:rsidRPr="002A549E">
        <w:rPr>
          <w:szCs w:val="22"/>
          <w:u w:val="single"/>
        </w:rPr>
        <w:t>.22</w:t>
      </w:r>
    </w:p>
    <w:p w14:paraId="4492CF33" w14:textId="77777777" w:rsidR="00D72FAC" w:rsidRDefault="00D72FAC" w:rsidP="00D72FAC">
      <w:pPr>
        <w:pStyle w:val="Heading4"/>
      </w:pPr>
      <w:r>
        <w:t>Resources won’t be equitably distributed to solve scarcity, and benefits are impossible to predict.</w:t>
      </w:r>
    </w:p>
    <w:p w14:paraId="4F23A334" w14:textId="77777777" w:rsidR="00D72FAC" w:rsidRPr="001F66F6" w:rsidRDefault="00D72FAC" w:rsidP="00D72FAC">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2538ED44" w14:textId="77777777" w:rsidR="00D72FAC" w:rsidRDefault="00D72FAC" w:rsidP="00D72FAC">
      <w:r>
        <w:lastRenderedPageBreak/>
        <w:t>HOW WILL THIS AFFECT EARTH?</w:t>
      </w:r>
    </w:p>
    <w:p w14:paraId="13F30859" w14:textId="77777777" w:rsidR="00D72FAC" w:rsidRPr="004C62B8" w:rsidRDefault="00D72FAC" w:rsidP="00D72FAC">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D72FAC">
        <w:rPr>
          <w:rStyle w:val="StyleUnderline"/>
          <w:highlight w:val="yellow"/>
        </w:rPr>
        <w:t>What</w:t>
      </w:r>
      <w:r w:rsidRPr="00352097">
        <w:rPr>
          <w:rStyle w:val="StyleUnderline"/>
        </w:rPr>
        <w:t xml:space="preserve">’s going to </w:t>
      </w:r>
      <w:r w:rsidRPr="00D72FAC">
        <w:rPr>
          <w:rStyle w:val="StyleUnderline"/>
          <w:highlight w:val="yellow"/>
        </w:rPr>
        <w:t xml:space="preserve">happen when a </w:t>
      </w:r>
      <w:r w:rsidRPr="00352097">
        <w:rPr>
          <w:rStyle w:val="StyleUnderline"/>
        </w:rPr>
        <w:t xml:space="preserve">$10,000 quadrillion </w:t>
      </w:r>
      <w:r w:rsidRPr="00D72FAC">
        <w:rPr>
          <w:rStyle w:val="StyleUnderline"/>
          <w:highlight w:val="yellow"/>
        </w:rPr>
        <w:t>asteroid is mined for</w:t>
      </w:r>
      <w:r w:rsidRPr="004C62B8">
        <w:rPr>
          <w:rStyle w:val="StyleUnderline"/>
        </w:rPr>
        <w:t xml:space="preserve"> its </w:t>
      </w:r>
      <w:r w:rsidRPr="00D72FAC">
        <w:rPr>
          <w:rStyle w:val="StyleUnderline"/>
          <w:highlight w:val="yellow"/>
        </w:rPr>
        <w:t>resources</w:t>
      </w:r>
      <w:r w:rsidRPr="004C62B8">
        <w:rPr>
          <w:rStyle w:val="StyleUnderline"/>
        </w:rPr>
        <w:t>?</w:t>
      </w:r>
    </w:p>
    <w:p w14:paraId="6D93EC1C" w14:textId="77777777" w:rsidR="00D72FAC" w:rsidRPr="004C62B8" w:rsidRDefault="00D72FAC" w:rsidP="00D72FAC">
      <w:pPr>
        <w:rPr>
          <w:rStyle w:val="StyleUnderline"/>
        </w:rPr>
      </w:pPr>
      <w:r w:rsidRPr="004C62B8">
        <w:rPr>
          <w:rStyle w:val="StyleUnderline"/>
        </w:rPr>
        <w:t xml:space="preserve">Well, the short answer is </w:t>
      </w:r>
      <w:r w:rsidRPr="00D72FAC">
        <w:rPr>
          <w:rStyle w:val="StyleUnderline"/>
          <w:highlight w:val="yellow"/>
        </w:rPr>
        <w:t xml:space="preserve">we don’t </w:t>
      </w:r>
      <w:r w:rsidRPr="00352097">
        <w:rPr>
          <w:rStyle w:val="StyleUnderline"/>
        </w:rPr>
        <w:t xml:space="preserve">really </w:t>
      </w:r>
      <w:r w:rsidRPr="00D72FAC">
        <w:rPr>
          <w:rStyle w:val="StyleUnderline"/>
          <w:highlight w:val="yellow"/>
        </w:rPr>
        <w:t>know</w:t>
      </w:r>
      <w:r w:rsidRPr="004C62B8">
        <w:rPr>
          <w:rStyle w:val="StyleUnderline"/>
        </w:rPr>
        <w:t xml:space="preserve">. Once this science-fiction story becomes fact, </w:t>
      </w:r>
      <w:r w:rsidRPr="00D72FAC">
        <w:rPr>
          <w:rStyle w:val="StyleUnderline"/>
          <w:highlight w:val="yellow"/>
        </w:rPr>
        <w:t xml:space="preserve">it’s going to </w:t>
      </w:r>
      <w:r w:rsidRPr="00352097">
        <w:rPr>
          <w:rStyle w:val="StyleUnderline"/>
        </w:rPr>
        <w:t xml:space="preserve">fundamentally </w:t>
      </w:r>
      <w:r w:rsidRPr="00D72FAC">
        <w:rPr>
          <w:rStyle w:val="StyleUnderline"/>
          <w:highlight w:val="yellow"/>
        </w:rPr>
        <w:t xml:space="preserve">transform </w:t>
      </w:r>
      <w:r w:rsidRPr="00352097">
        <w:rPr>
          <w:rStyle w:val="StyleUnderline"/>
        </w:rPr>
        <w:t xml:space="preserve">our </w:t>
      </w:r>
      <w:r w:rsidRPr="00D72FAC">
        <w:rPr>
          <w:rStyle w:val="StyleUnderline"/>
          <w:highlight w:val="yellow"/>
        </w:rPr>
        <w:t xml:space="preserve">economies in ways we can’t </w:t>
      </w:r>
      <w:r w:rsidRPr="00352097">
        <w:rPr>
          <w:rStyle w:val="StyleUnderline"/>
        </w:rPr>
        <w:t xml:space="preserve">really </w:t>
      </w:r>
      <w:r w:rsidRPr="00D72FAC">
        <w:rPr>
          <w:rStyle w:val="StyleUnderline"/>
          <w:highlight w:val="yellow"/>
        </w:rPr>
        <w:t>predict</w:t>
      </w:r>
      <w:r w:rsidRPr="004C62B8">
        <w:rPr>
          <w:rStyle w:val="StyleUnderline"/>
        </w:rPr>
        <w:t>.</w:t>
      </w:r>
    </w:p>
    <w:p w14:paraId="5ED5EDB3" w14:textId="77777777" w:rsidR="00D72FAC" w:rsidRPr="00266733" w:rsidRDefault="00D72FAC" w:rsidP="00D72FAC">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D72FAC">
        <w:rPr>
          <w:rStyle w:val="StyleUnderline"/>
          <w:highlight w:val="yellow"/>
        </w:rPr>
        <w:t xml:space="preserve">Only a handful </w:t>
      </w:r>
      <w:r w:rsidRPr="00352097">
        <w:rPr>
          <w:rStyle w:val="StyleUnderline"/>
        </w:rPr>
        <w:t xml:space="preserve">of companies </w:t>
      </w:r>
      <w:r w:rsidRPr="00D72FAC">
        <w:rPr>
          <w:rStyle w:val="StyleUnderline"/>
          <w:highlight w:val="yellow"/>
        </w:rPr>
        <w:t>will have a foothold</w:t>
      </w:r>
      <w:r w:rsidRPr="004C62B8">
        <w:rPr>
          <w:rStyle w:val="StyleUnderline"/>
        </w:rPr>
        <w:t xml:space="preserve"> in space, and </w:t>
      </w:r>
      <w:r w:rsidRPr="00D72FAC">
        <w:rPr>
          <w:rStyle w:val="StyleUnderline"/>
          <w:highlight w:val="yellow"/>
        </w:rPr>
        <w:t>because of</w:t>
      </w:r>
      <w:r w:rsidRPr="004C62B8">
        <w:rPr>
          <w:rStyle w:val="StyleUnderline"/>
        </w:rPr>
        <w:t xml:space="preserve"> their </w:t>
      </w:r>
      <w:r w:rsidRPr="00D72FAC">
        <w:rPr>
          <w:rStyle w:val="StyleUnderline"/>
          <w:highlight w:val="yellow"/>
        </w:rPr>
        <w:t>oligopoly</w:t>
      </w:r>
      <w:r w:rsidRPr="004C62B8">
        <w:rPr>
          <w:rStyle w:val="StyleUnderline"/>
        </w:rPr>
        <w:t xml:space="preserve">, </w:t>
      </w:r>
      <w:r w:rsidRPr="00D72FAC">
        <w:rPr>
          <w:rStyle w:val="StyleUnderline"/>
          <w:highlight w:val="yellow"/>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D72FAC">
        <w:rPr>
          <w:rStyle w:val="StyleUnderline"/>
          <w:highlight w:val="yellow"/>
        </w:rPr>
        <w:t xml:space="preserve">they only release </w:t>
      </w:r>
      <w:r w:rsidRPr="00352097">
        <w:rPr>
          <w:rStyle w:val="StyleUnderline"/>
        </w:rPr>
        <w:t xml:space="preserve">just </w:t>
      </w:r>
      <w:r w:rsidRPr="00D72FAC">
        <w:rPr>
          <w:rStyle w:val="StyleUnderline"/>
          <w:highlight w:val="yellow"/>
        </w:rPr>
        <w:t>enough</w:t>
      </w:r>
      <w:r w:rsidRPr="004C62B8">
        <w:rPr>
          <w:rStyle w:val="StyleUnderline"/>
        </w:rPr>
        <w:t xml:space="preserve"> diamonds </w:t>
      </w:r>
      <w:r w:rsidRPr="00D72FAC">
        <w:rPr>
          <w:rStyle w:val="StyleUnderline"/>
          <w:highlight w:val="yellow"/>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500CCBDC" w14:textId="77777777" w:rsidR="00D72FAC" w:rsidRPr="004C62B8" w:rsidRDefault="00D72FAC" w:rsidP="00D72FAC">
      <w:pPr>
        <w:rPr>
          <w:rStyle w:val="StyleUnderline"/>
        </w:rPr>
      </w:pPr>
      <w:r w:rsidRPr="00266733">
        <w:rPr>
          <w:sz w:val="16"/>
        </w:rPr>
        <w:t xml:space="preserve">So, the economy won’t collapse. </w:t>
      </w:r>
      <w:r w:rsidRPr="004C62B8">
        <w:rPr>
          <w:rStyle w:val="StyleUnderline"/>
        </w:rPr>
        <w:t xml:space="preserve">But this also means that </w:t>
      </w:r>
      <w:r w:rsidRPr="00D72FAC">
        <w:rPr>
          <w:rStyle w:val="StyleUnderline"/>
          <w:highlight w:val="yellow"/>
        </w:rPr>
        <w:t>inequality</w:t>
      </w:r>
      <w:r w:rsidRPr="004C62B8">
        <w:rPr>
          <w:rStyle w:val="StyleUnderline"/>
        </w:rPr>
        <w:t xml:space="preserve"> on Earth </w:t>
      </w:r>
      <w:r w:rsidRPr="00D72FAC">
        <w:rPr>
          <w:rStyle w:val="StyleUnderline"/>
          <w:highlight w:val="yellow"/>
        </w:rPr>
        <w:t>will become more extreme</w:t>
      </w:r>
      <w:r w:rsidRPr="004C62B8">
        <w:rPr>
          <w:rStyle w:val="StyleUnderline"/>
        </w:rPr>
        <w:t xml:space="preserve">. Right now, a handful of </w:t>
      </w:r>
      <w:r w:rsidRPr="00D72FAC">
        <w:rPr>
          <w:rStyle w:val="StyleUnderline"/>
          <w:highlight w:val="yellow"/>
        </w:rPr>
        <w:t>billionaires</w:t>
      </w:r>
      <w:r w:rsidRPr="004C62B8">
        <w:rPr>
          <w:rStyle w:val="StyleUnderline"/>
        </w:rPr>
        <w:t xml:space="preserve"> are betting on asteroid mining, and, if it pays off, they’re the ones who </w:t>
      </w:r>
      <w:r w:rsidRPr="00D72FAC">
        <w:rPr>
          <w:rStyle w:val="StyleUnderline"/>
          <w:highlight w:val="yellow"/>
        </w:rPr>
        <w:t>will reap the benefit</w:t>
      </w:r>
      <w:r w:rsidRPr="004C62B8">
        <w:rPr>
          <w:rStyle w:val="StyleUnderline"/>
        </w:rPr>
        <w:t xml:space="preserve">. The </w:t>
      </w:r>
      <w:r w:rsidRPr="00D72FAC">
        <w:rPr>
          <w:rStyle w:val="StyleUnderline"/>
          <w:highlight w:val="yellow"/>
        </w:rPr>
        <w:t>rags-to-riches</w:t>
      </w:r>
      <w:r w:rsidRPr="004C62B8">
        <w:rPr>
          <w:rStyle w:val="StyleUnderline"/>
        </w:rPr>
        <w:t xml:space="preserve"> conditions of the gold rush </w:t>
      </w:r>
      <w:r w:rsidRPr="00D72FAC">
        <w:rPr>
          <w:rStyle w:val="StyleUnderline"/>
          <w:highlight w:val="yellow"/>
        </w:rPr>
        <w:t>aren’t going to be replicated</w:t>
      </w:r>
      <w:r w:rsidRPr="004C62B8">
        <w:rPr>
          <w:rStyle w:val="StyleUnderline"/>
        </w:rPr>
        <w:t xml:space="preserve"> out in space: there will be no Space Dream to match the California Dream.</w:t>
      </w:r>
    </w:p>
    <w:p w14:paraId="15F59CFA" w14:textId="77777777" w:rsidR="00D72FAC" w:rsidRPr="00266733" w:rsidRDefault="00D72FAC" w:rsidP="00D72FAC">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2A604AFB" w14:textId="3B20E121" w:rsidR="00D72FAC" w:rsidRPr="00D72FAC" w:rsidRDefault="00D72FAC" w:rsidP="00D72FAC">
      <w:pPr>
        <w:rPr>
          <w:b/>
          <w:iCs/>
          <w:u w:val="single"/>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Gathering water from asteroids</w:t>
      </w:r>
      <w:proofErr w:type="gramStart"/>
      <w:r w:rsidRPr="00266733">
        <w:rPr>
          <w:sz w:val="16"/>
        </w:rPr>
        <w:t>, in particular, would</w:t>
      </w:r>
      <w:proofErr w:type="gramEnd"/>
      <w:r w:rsidRPr="00266733">
        <w:rPr>
          <w:sz w:val="16"/>
        </w:rPr>
        <w:t xml:space="preserve"> represent a tremendous boon. </w:t>
      </w:r>
      <w:r w:rsidRPr="00D72FAC">
        <w:rPr>
          <w:rStyle w:val="Emphasis"/>
          <w:highlight w:val="yellow"/>
        </w:rPr>
        <w:t xml:space="preserve">Unfortunately, selling water to thirsty humans isn’t </w:t>
      </w:r>
      <w:r w:rsidRPr="00B45231">
        <w:rPr>
          <w:rStyle w:val="Emphasis"/>
        </w:rPr>
        <w:t xml:space="preserve">likely what’s </w:t>
      </w:r>
      <w:r w:rsidRPr="00D72FAC">
        <w:rPr>
          <w:rStyle w:val="Emphasis"/>
          <w:highlight w:val="yellow"/>
        </w:rPr>
        <w:t>going to happen</w:t>
      </w:r>
      <w:r w:rsidRPr="004C62B8">
        <w:rPr>
          <w:rStyle w:val="Emphasis"/>
        </w:rPr>
        <w:t xml:space="preserve">; instead, </w:t>
      </w:r>
      <w:r w:rsidRPr="00D72FAC">
        <w:rPr>
          <w:rStyle w:val="Emphasis"/>
          <w:highlight w:val="yellow"/>
        </w:rPr>
        <w:t xml:space="preserve">it’ll be used to make rocket fuel for further </w:t>
      </w:r>
      <w:r w:rsidRPr="00B45231">
        <w:rPr>
          <w:rStyle w:val="Emphasis"/>
        </w:rPr>
        <w:t xml:space="preserve">asteroid mining </w:t>
      </w:r>
      <w:r w:rsidRPr="00D72FAC">
        <w:rPr>
          <w:rStyle w:val="Emphasis"/>
          <w:highlight w:val="yellow"/>
        </w:rPr>
        <w:t>ventures</w:t>
      </w:r>
      <w:r w:rsidRPr="004C62B8">
        <w:rPr>
          <w:rStyle w:val="Emphasis"/>
        </w:rPr>
        <w:t>.</w:t>
      </w:r>
    </w:p>
    <w:p w14:paraId="78A00ADA" w14:textId="77777777" w:rsidR="00D72FAC" w:rsidRDefault="00D72FAC" w:rsidP="00D72FAC">
      <w:pPr>
        <w:pStyle w:val="Heading4"/>
      </w:pPr>
      <w:r>
        <w:t xml:space="preserve">Yes, it’s possible, the tech is on the rise, but not there yet – mining puts over the brink, and much more impactful than nukes, energy released from a small asteroid </w:t>
      </w:r>
      <w:r w:rsidRPr="002E4B55">
        <w:t>just</w:t>
      </w:r>
      <w:r>
        <w:t xml:space="preserve"> </w:t>
      </w:r>
      <w:r w:rsidRPr="002E4B55">
        <w:rPr>
          <w:u w:val="single"/>
        </w:rPr>
        <w:t>entering</w:t>
      </w:r>
      <w:r>
        <w:t xml:space="preserve"> the atmosphere </w:t>
      </w:r>
      <w:proofErr w:type="gramStart"/>
      <w:r>
        <w:t>rivals</w:t>
      </w:r>
      <w:proofErr w:type="gramEnd"/>
      <w:r>
        <w:t xml:space="preserve"> atomic bombs, but no radioactive fallout so no S.A.D. and higher probability of use. Err aff – </w:t>
      </w:r>
      <w:r>
        <w:rPr>
          <w:u w:val="single"/>
        </w:rPr>
        <w:t>physicists</w:t>
      </w:r>
      <w:r>
        <w:t xml:space="preserve"> and </w:t>
      </w:r>
      <w:r>
        <w:rPr>
          <w:u w:val="single"/>
        </w:rPr>
        <w:t>astronomers</w:t>
      </w:r>
      <w:r>
        <w:t xml:space="preserve"> agree – Santos 21: </w:t>
      </w:r>
    </w:p>
    <w:p w14:paraId="2ECD332D" w14:textId="77777777" w:rsidR="00D72FAC" w:rsidRPr="006222FF" w:rsidRDefault="00D72FAC" w:rsidP="00D72FAC">
      <w:r w:rsidRPr="006222FF">
        <w:t xml:space="preserve">Santos, Raquel. “Yep, We Can Weaponize an Asteroid.” The Debrief, 30 Nov. 2021, https://thedebrief.org/asteroid-weapon/. </w:t>
      </w:r>
      <w:r>
        <w:t xml:space="preserve">// LHP PS </w:t>
      </w:r>
    </w:p>
    <w:p w14:paraId="11310112" w14:textId="77777777" w:rsidR="00D72FAC" w:rsidRPr="00896D8E" w:rsidRDefault="00D72FAC" w:rsidP="00D72FAC">
      <w:pPr>
        <w:rPr>
          <w:sz w:val="8"/>
        </w:rPr>
      </w:pPr>
      <w:r w:rsidRPr="007849AD">
        <w:rPr>
          <w:sz w:val="8"/>
        </w:rPr>
        <w:t xml:space="preserve">To understand how an asteroid could be weaponized, we need to know exactly what they are and how they work. When our solar system was forming, a giant cloud of gas and dust collapsed. The material in the center of the cloud formed the Sun, some of the condensing dust became planets, and some of the leftovers became asteroids. </w:t>
      </w:r>
      <w:r w:rsidRPr="00407BFE">
        <w:rPr>
          <w:rStyle w:val="Emphasis"/>
        </w:rPr>
        <w:t xml:space="preserve">Most of them can be found in the main asteroid belt (between Mars and Jupiter), but others </w:t>
      </w:r>
      <w:proofErr w:type="gramStart"/>
      <w:r w:rsidRPr="00407BFE">
        <w:rPr>
          <w:rStyle w:val="Emphasis"/>
        </w:rPr>
        <w:t>are located in</w:t>
      </w:r>
      <w:proofErr w:type="gramEnd"/>
      <w:r w:rsidRPr="00407BFE">
        <w:rPr>
          <w:rStyle w:val="Emphasis"/>
        </w:rPr>
        <w:t xml:space="preserve"> the orbital path of planets. No two asteroids are alike</w:t>
      </w:r>
      <w:r w:rsidRPr="007849AD">
        <w:rPr>
          <w:sz w:val="8"/>
        </w:rPr>
        <w:t xml:space="preserve">. </w:t>
      </w:r>
      <w:r w:rsidRPr="00407BFE">
        <w:rPr>
          <w:rStyle w:val="Emphasis"/>
        </w:rPr>
        <w:t xml:space="preserve">They were all formed at different distances from the Sun and at various locations, and </w:t>
      </w:r>
      <w:r w:rsidRPr="00407BFE">
        <w:rPr>
          <w:rStyle w:val="Emphasis"/>
        </w:rPr>
        <w:lastRenderedPageBreak/>
        <w:t xml:space="preserve">they also vary in shape, size, and composition. </w:t>
      </w:r>
      <w:r w:rsidRPr="007849AD">
        <w:rPr>
          <w:sz w:val="8"/>
        </w:rPr>
        <w:t>Sometimes we hear or read on the news that </w:t>
      </w:r>
      <w:hyperlink r:id="rId14" w:tgtFrame="_blank" w:history="1">
        <w:r w:rsidRPr="007849AD">
          <w:rPr>
            <w:rStyle w:val="Hyperlink"/>
            <w:sz w:val="8"/>
          </w:rPr>
          <w:t>an asteroid is coming towards Earth</w:t>
        </w:r>
      </w:hyperlink>
      <w:r w:rsidRPr="007849AD">
        <w:rPr>
          <w:sz w:val="8"/>
        </w:rPr>
        <w:t xml:space="preserve">, but there’s usually never a reason to panic because they either burn up in the atmosphere or are simply too far away to collide with our planet. </w:t>
      </w:r>
      <w:r w:rsidRPr="00407BFE">
        <w:rPr>
          <w:rStyle w:val="Emphasis"/>
        </w:rPr>
        <w:t>How exactly could an asteroid be transformed into a weapon?</w:t>
      </w:r>
      <w:r w:rsidRPr="007849AD">
        <w:rPr>
          <w:sz w:val="8"/>
        </w:rPr>
        <w:t xml:space="preserve"> </w:t>
      </w:r>
      <w:r w:rsidRPr="00407BFE">
        <w:rPr>
          <w:rStyle w:val="Emphasis"/>
        </w:rPr>
        <w:t>Is it even possible</w:t>
      </w:r>
      <w:r w:rsidRPr="007849AD">
        <w:rPr>
          <w:sz w:val="8"/>
        </w:rPr>
        <w:t xml:space="preserve">? </w:t>
      </w:r>
      <w:r w:rsidRPr="00D72FAC">
        <w:rPr>
          <w:rStyle w:val="Emphasis"/>
          <w:highlight w:val="yellow"/>
        </w:rPr>
        <w:t>Humanity</w:t>
      </w:r>
      <w:r w:rsidRPr="00407BFE">
        <w:rPr>
          <w:rStyle w:val="Emphasis"/>
        </w:rPr>
        <w:t xml:space="preserve"> has </w:t>
      </w:r>
      <w:r w:rsidRPr="00D72FAC">
        <w:rPr>
          <w:rStyle w:val="Emphasis"/>
          <w:highlight w:val="yellow"/>
        </w:rPr>
        <w:t>acquired</w:t>
      </w:r>
      <w:r w:rsidRPr="00407BFE">
        <w:rPr>
          <w:rStyle w:val="Emphasis"/>
        </w:rPr>
        <w:t xml:space="preserve"> </w:t>
      </w:r>
      <w:r w:rsidRPr="00D72FAC">
        <w:rPr>
          <w:rStyle w:val="Emphasis"/>
          <w:highlight w:val="yellow"/>
        </w:rPr>
        <w:t>extreme</w:t>
      </w:r>
      <w:r w:rsidRPr="00407BFE">
        <w:rPr>
          <w:rStyle w:val="Emphasis"/>
        </w:rPr>
        <w:t xml:space="preserve"> amounts of </w:t>
      </w:r>
      <w:r w:rsidRPr="00E306AD">
        <w:rPr>
          <w:rStyle w:val="Emphasis"/>
        </w:rPr>
        <w:t>technical</w:t>
      </w:r>
      <w:r w:rsidRPr="00D72FAC">
        <w:rPr>
          <w:rStyle w:val="Emphasis"/>
          <w:highlight w:val="yellow"/>
        </w:rPr>
        <w:t xml:space="preserve"> skill</w:t>
      </w:r>
      <w:r w:rsidRPr="00407BFE">
        <w:rPr>
          <w:rStyle w:val="Emphasis"/>
        </w:rPr>
        <w:t xml:space="preserve"> over the years, and </w:t>
      </w:r>
      <w:r w:rsidRPr="00E306AD">
        <w:rPr>
          <w:rStyle w:val="Emphasis"/>
        </w:rPr>
        <w:t>our</w:t>
      </w:r>
      <w:r w:rsidRPr="00D72FAC">
        <w:rPr>
          <w:rStyle w:val="Emphasis"/>
          <w:highlight w:val="yellow"/>
        </w:rPr>
        <w:t xml:space="preserve"> knowledge is</w:t>
      </w:r>
      <w:r w:rsidRPr="00407BFE">
        <w:rPr>
          <w:rStyle w:val="Emphasis"/>
        </w:rPr>
        <w:t xml:space="preserve"> ever-</w:t>
      </w:r>
      <w:r w:rsidRPr="00D72FAC">
        <w:rPr>
          <w:rStyle w:val="Emphasis"/>
          <w:highlight w:val="yellow"/>
        </w:rPr>
        <w:t>evolving</w:t>
      </w:r>
      <w:r w:rsidRPr="00407BFE">
        <w:rPr>
          <w:rStyle w:val="Emphasis"/>
        </w:rPr>
        <w:t xml:space="preserve">, so perhaps the idea of having </w:t>
      </w:r>
      <w:r w:rsidRPr="00E306AD">
        <w:rPr>
          <w:rStyle w:val="Emphasis"/>
        </w:rPr>
        <w:t>the</w:t>
      </w:r>
      <w:r w:rsidRPr="00D72FAC">
        <w:rPr>
          <w:rStyle w:val="Emphasis"/>
          <w:highlight w:val="yellow"/>
        </w:rPr>
        <w:t xml:space="preserve"> ability to move asteroids</w:t>
      </w:r>
      <w:r w:rsidRPr="00407BFE">
        <w:rPr>
          <w:rStyle w:val="Emphasis"/>
        </w:rPr>
        <w:t xml:space="preserve"> around </w:t>
      </w:r>
      <w:r w:rsidRPr="00D72FAC">
        <w:rPr>
          <w:rStyle w:val="Emphasis"/>
          <w:highlight w:val="yellow"/>
        </w:rPr>
        <w:t xml:space="preserve">and </w:t>
      </w:r>
      <w:r w:rsidRPr="00E306AD">
        <w:rPr>
          <w:rStyle w:val="Emphasis"/>
        </w:rPr>
        <w:t>making them</w:t>
      </w:r>
      <w:r w:rsidRPr="00D72FAC">
        <w:rPr>
          <w:rStyle w:val="Emphasis"/>
          <w:highlight w:val="yellow"/>
        </w:rPr>
        <w:t xml:space="preserve"> rain on a planet is not</w:t>
      </w:r>
      <w:r w:rsidRPr="00407BFE">
        <w:rPr>
          <w:rStyle w:val="Emphasis"/>
        </w:rPr>
        <w:t xml:space="preserve"> that </w:t>
      </w:r>
      <w:r w:rsidRPr="00D72FAC">
        <w:rPr>
          <w:rStyle w:val="Emphasis"/>
          <w:highlight w:val="yellow"/>
        </w:rPr>
        <w:t>far-fetched</w:t>
      </w:r>
      <w:r w:rsidRPr="007849AD">
        <w:rPr>
          <w:sz w:val="8"/>
        </w:rPr>
        <w:t xml:space="preserve">. </w:t>
      </w:r>
      <w:r w:rsidRPr="00407BFE">
        <w:rPr>
          <w:rStyle w:val="Emphasis"/>
        </w:rPr>
        <w:t xml:space="preserve">Thomas </w:t>
      </w:r>
      <w:r w:rsidRPr="00D72FAC">
        <w:rPr>
          <w:rStyle w:val="Emphasis"/>
          <w:highlight w:val="yellow"/>
        </w:rPr>
        <w:t>Bania</w:t>
      </w:r>
      <w:r w:rsidRPr="00407BFE">
        <w:rPr>
          <w:rStyle w:val="Emphasis"/>
        </w:rPr>
        <w:t xml:space="preserve">, a professor of Astronomy at Boston University, </w:t>
      </w:r>
      <w:r w:rsidRPr="00D72FAC">
        <w:rPr>
          <w:rStyle w:val="Emphasis"/>
          <w:highlight w:val="yellow"/>
        </w:rPr>
        <w:t>believes</w:t>
      </w:r>
      <w:r w:rsidRPr="00407BFE">
        <w:rPr>
          <w:rStyle w:val="Emphasis"/>
        </w:rPr>
        <w:t xml:space="preserve"> that it </w:t>
      </w:r>
      <w:r w:rsidRPr="00996FA1">
        <w:rPr>
          <w:rStyle w:val="Emphasis"/>
        </w:rPr>
        <w:t>is</w:t>
      </w:r>
      <w:r w:rsidRPr="00D72FAC">
        <w:rPr>
          <w:rStyle w:val="Emphasis"/>
          <w:highlight w:val="yellow"/>
        </w:rPr>
        <w:t xml:space="preserve"> possible to weaponize an asteroid</w:t>
      </w:r>
      <w:r w:rsidRPr="007849AD">
        <w:rPr>
          <w:sz w:val="8"/>
        </w:rPr>
        <w:t xml:space="preserve">, at least in principle. </w:t>
      </w:r>
      <w:r w:rsidRPr="00407BFE">
        <w:rPr>
          <w:rStyle w:val="Emphasis"/>
        </w:rPr>
        <w:t xml:space="preserve">To get there, </w:t>
      </w:r>
      <w:r w:rsidRPr="00D72FAC">
        <w:rPr>
          <w:rStyle w:val="Emphasis"/>
          <w:highlight w:val="yellow"/>
        </w:rPr>
        <w:t xml:space="preserve">we </w:t>
      </w:r>
      <w:r w:rsidRPr="00996FA1">
        <w:rPr>
          <w:rStyle w:val="Emphasis"/>
        </w:rPr>
        <w:t>would</w:t>
      </w:r>
      <w:r w:rsidRPr="00D72FAC">
        <w:rPr>
          <w:rStyle w:val="Emphasis"/>
          <w:highlight w:val="yellow"/>
        </w:rPr>
        <w:t xml:space="preserve"> need</w:t>
      </w:r>
      <w:r w:rsidRPr="00407BFE">
        <w:rPr>
          <w:rStyle w:val="Emphasis"/>
        </w:rPr>
        <w:t xml:space="preserve"> a way </w:t>
      </w:r>
      <w:r w:rsidRPr="00D72FAC">
        <w:rPr>
          <w:rStyle w:val="Emphasis"/>
          <w:highlight w:val="yellow"/>
        </w:rPr>
        <w:t>to land</w:t>
      </w:r>
      <w:r w:rsidRPr="00407BFE">
        <w:rPr>
          <w:rStyle w:val="Emphasis"/>
        </w:rPr>
        <w:t xml:space="preserve"> on the asteroid, </w:t>
      </w:r>
      <w:r w:rsidRPr="00D72FAC">
        <w:rPr>
          <w:rStyle w:val="Emphasis"/>
          <w:highlight w:val="yellow"/>
        </w:rPr>
        <w:t>install</w:t>
      </w:r>
      <w:r w:rsidRPr="00407BFE">
        <w:rPr>
          <w:rStyle w:val="Emphasis"/>
        </w:rPr>
        <w:t xml:space="preserve"> some sort of </w:t>
      </w:r>
      <w:r w:rsidRPr="00D72FAC">
        <w:rPr>
          <w:rStyle w:val="Emphasis"/>
          <w:highlight w:val="yellow"/>
        </w:rPr>
        <w:t>propulsion</w:t>
      </w:r>
      <w:r w:rsidRPr="00407BFE">
        <w:rPr>
          <w:rStyle w:val="Emphasis"/>
        </w:rPr>
        <w:t xml:space="preserve"> system, </w:t>
      </w:r>
      <w:r w:rsidRPr="00D72FAC">
        <w:rPr>
          <w:rStyle w:val="Emphasis"/>
          <w:highlight w:val="yellow"/>
        </w:rPr>
        <w:t>and</w:t>
      </w:r>
      <w:r w:rsidRPr="00407BFE">
        <w:rPr>
          <w:rStyle w:val="Emphasis"/>
        </w:rPr>
        <w:t xml:space="preserve"> then </w:t>
      </w:r>
      <w:r w:rsidRPr="00D72FAC">
        <w:rPr>
          <w:rStyle w:val="Emphasis"/>
          <w:highlight w:val="yellow"/>
        </w:rPr>
        <w:t>redirect</w:t>
      </w:r>
      <w:r w:rsidRPr="00407BFE">
        <w:rPr>
          <w:rStyle w:val="Emphasis"/>
        </w:rPr>
        <w:t xml:space="preserve"> the asteroid’s orbit so that it hits the intended target on Earth</w:t>
      </w:r>
      <w:r w:rsidRPr="007849AD">
        <w:rPr>
          <w:sz w:val="8"/>
        </w:rPr>
        <w:t xml:space="preserve">. </w:t>
      </w:r>
      <w:r w:rsidRPr="00407BFE">
        <w:rPr>
          <w:rStyle w:val="Emphasis"/>
        </w:rPr>
        <w:t xml:space="preserve">A potentially </w:t>
      </w:r>
      <w:r w:rsidRPr="00D72FAC">
        <w:rPr>
          <w:rStyle w:val="Emphasis"/>
          <w:highlight w:val="yellow"/>
        </w:rPr>
        <w:t xml:space="preserve">feasible </w:t>
      </w:r>
      <w:r w:rsidRPr="00996FA1">
        <w:rPr>
          <w:rStyle w:val="Emphasis"/>
        </w:rPr>
        <w:t>way</w:t>
      </w:r>
      <w:r w:rsidRPr="00407BFE">
        <w:rPr>
          <w:rStyle w:val="Emphasis"/>
        </w:rPr>
        <w:t xml:space="preserve"> to achieve this would be </w:t>
      </w:r>
      <w:r w:rsidRPr="00D72FAC">
        <w:rPr>
          <w:rStyle w:val="Emphasis"/>
          <w:highlight w:val="yellow"/>
        </w:rPr>
        <w:t>to use the tech</w:t>
      </w:r>
      <w:r w:rsidRPr="00407BFE">
        <w:rPr>
          <w:rStyle w:val="Emphasis"/>
        </w:rPr>
        <w:t xml:space="preserve">nology </w:t>
      </w:r>
      <w:r w:rsidRPr="00D72FAC">
        <w:rPr>
          <w:rStyle w:val="Emphasis"/>
          <w:highlight w:val="yellow"/>
        </w:rPr>
        <w:t>behind</w:t>
      </w:r>
      <w:r w:rsidRPr="00407BFE">
        <w:rPr>
          <w:rStyle w:val="Emphasis"/>
        </w:rPr>
        <w:t xml:space="preserve"> the “</w:t>
      </w:r>
      <w:hyperlink r:id="rId15" w:tgtFrame="_blank" w:history="1">
        <w:r w:rsidRPr="00D72FAC">
          <w:rPr>
            <w:rStyle w:val="Emphasis"/>
            <w:highlight w:val="yellow"/>
          </w:rPr>
          <w:t>mass drive</w:t>
        </w:r>
        <w:r w:rsidRPr="00407BFE">
          <w:rPr>
            <w:rStyle w:val="Emphasis"/>
          </w:rPr>
          <w:t>r</w:t>
        </w:r>
      </w:hyperlink>
      <w:r w:rsidRPr="00407BFE">
        <w:rPr>
          <w:rStyle w:val="Emphasis"/>
        </w:rPr>
        <w:t xml:space="preserve">” invented by Princeton physicist Gerard O’Neill. A mass driver is an </w:t>
      </w:r>
      <w:r w:rsidRPr="00D72FAC">
        <w:rPr>
          <w:rStyle w:val="Emphasis"/>
          <w:highlight w:val="yellow"/>
        </w:rPr>
        <w:t>electromagnetic</w:t>
      </w:r>
      <w:r w:rsidRPr="00407BFE">
        <w:rPr>
          <w:rStyle w:val="Emphasis"/>
        </w:rPr>
        <w:t xml:space="preserve"> </w:t>
      </w:r>
      <w:r w:rsidRPr="00D72FAC">
        <w:rPr>
          <w:rStyle w:val="Emphasis"/>
          <w:highlight w:val="yellow"/>
        </w:rPr>
        <w:t>accelerator</w:t>
      </w:r>
      <w:r w:rsidRPr="00407BFE">
        <w:rPr>
          <w:rStyle w:val="Emphasis"/>
        </w:rPr>
        <w:t xml:space="preserve"> that </w:t>
      </w:r>
      <w:r w:rsidRPr="00D72FAC">
        <w:rPr>
          <w:rStyle w:val="Emphasis"/>
          <w:highlight w:val="yellow"/>
        </w:rPr>
        <w:t>uses linear motors</w:t>
      </w:r>
      <w:r w:rsidRPr="00407BFE">
        <w:rPr>
          <w:rStyle w:val="Emphasis"/>
        </w:rPr>
        <w:t xml:space="preserve"> </w:t>
      </w:r>
      <w:r w:rsidRPr="00D72FAC">
        <w:rPr>
          <w:rStyle w:val="Emphasis"/>
          <w:highlight w:val="yellow"/>
        </w:rPr>
        <w:t>to accelerate and catapult</w:t>
      </w:r>
      <w:r w:rsidRPr="00407BFE">
        <w:rPr>
          <w:rStyle w:val="Emphasis"/>
        </w:rPr>
        <w:t xml:space="preserve"> objects in space </w:t>
      </w:r>
      <w:r w:rsidRPr="00D72FAC">
        <w:rPr>
          <w:rStyle w:val="Emphasis"/>
          <w:highlight w:val="yellow"/>
        </w:rPr>
        <w:t>without</w:t>
      </w:r>
      <w:r w:rsidRPr="00407BFE">
        <w:rPr>
          <w:rStyle w:val="Emphasis"/>
        </w:rPr>
        <w:t xml:space="preserve"> using </w:t>
      </w:r>
      <w:r w:rsidRPr="00D72FAC">
        <w:rPr>
          <w:rStyle w:val="Emphasis"/>
          <w:highlight w:val="yellow"/>
        </w:rPr>
        <w:t>a rocket</w:t>
      </w:r>
      <w:r w:rsidRPr="00407BFE">
        <w:rPr>
          <w:rStyle w:val="Emphasis"/>
        </w:rPr>
        <w:t>.</w:t>
      </w:r>
      <w:r w:rsidRPr="007849AD">
        <w:rPr>
          <w:sz w:val="8"/>
        </w:rPr>
        <w:t xml:space="preserve"> In </w:t>
      </w:r>
      <w:r w:rsidRPr="00407BFE">
        <w:rPr>
          <w:rStyle w:val="Emphasis"/>
        </w:rPr>
        <w:t>1976</w:t>
      </w:r>
      <w:r w:rsidRPr="007849AD">
        <w:rPr>
          <w:sz w:val="8"/>
        </w:rPr>
        <w:t>, O’Neill designed the </w:t>
      </w:r>
      <w:hyperlink r:id="rId16" w:tgtFrame="_blank" w:history="1">
        <w:r w:rsidRPr="007849AD">
          <w:rPr>
            <w:rStyle w:val="Hyperlink"/>
            <w:sz w:val="8"/>
          </w:rPr>
          <w:t>Mass Driver 1</w:t>
        </w:r>
      </w:hyperlink>
      <w:r w:rsidRPr="007849AD">
        <w:rPr>
          <w:sz w:val="8"/>
        </w:rPr>
        <w:t xml:space="preserve"> to demonstrate the concept of the mass driver, which could also be configured as a rocket motor, using space materials for reaction mass and solar power for energy. </w:t>
      </w:r>
      <w:r w:rsidRPr="00407BFE">
        <w:rPr>
          <w:rStyle w:val="Emphasis"/>
        </w:rPr>
        <w:t xml:space="preserve">Since then, a few other prototype mass drivers have been built, but </w:t>
      </w:r>
      <w:r w:rsidRPr="00D72FAC">
        <w:rPr>
          <w:rStyle w:val="Emphasis"/>
          <w:highlight w:val="yellow"/>
        </w:rPr>
        <w:t xml:space="preserve">we’re not yet able </w:t>
      </w:r>
      <w:r w:rsidRPr="00996FA1">
        <w:rPr>
          <w:rStyle w:val="Emphasis"/>
        </w:rPr>
        <w:t>to</w:t>
      </w:r>
      <w:r w:rsidRPr="00407BFE">
        <w:rPr>
          <w:rStyle w:val="Emphasis"/>
        </w:rPr>
        <w:t xml:space="preserve"> make a mass driver </w:t>
      </w:r>
      <w:r w:rsidRPr="00996FA1">
        <w:rPr>
          <w:rStyle w:val="Emphasis"/>
        </w:rPr>
        <w:t>on</w:t>
      </w:r>
      <w:r w:rsidRPr="00407BFE">
        <w:rPr>
          <w:rStyle w:val="Emphasis"/>
        </w:rPr>
        <w:t xml:space="preserve"> the </w:t>
      </w:r>
      <w:r w:rsidRPr="00996FA1">
        <w:rPr>
          <w:rStyle w:val="Emphasis"/>
        </w:rPr>
        <w:t>scale</w:t>
      </w:r>
      <w:r w:rsidRPr="00407BFE">
        <w:rPr>
          <w:rStyle w:val="Emphasis"/>
        </w:rPr>
        <w:t xml:space="preserve"> </w:t>
      </w:r>
      <w:r w:rsidRPr="00996FA1">
        <w:rPr>
          <w:rStyle w:val="Emphasis"/>
        </w:rPr>
        <w:t>needed</w:t>
      </w:r>
      <w:r w:rsidRPr="00407BFE">
        <w:rPr>
          <w:rStyle w:val="Emphasis"/>
        </w:rPr>
        <w:t xml:space="preserve"> to weaponize an asteroid. </w:t>
      </w:r>
      <w:r w:rsidRPr="007849AD">
        <w:rPr>
          <w:sz w:val="8"/>
        </w:rPr>
        <w:t xml:space="preserve">“This is a slow-speed weapon. It would take many months to change the asteroid’s orbit, and the journey to Earth would also take months. The defenders would have ample warning to mount a counterstrike to take out the asteroid,” Bania told The Debrief. </w:t>
      </w:r>
      <w:r w:rsidRPr="0003303D">
        <w:rPr>
          <w:rStyle w:val="Emphasis"/>
        </w:rPr>
        <w:t xml:space="preserve">Martin </w:t>
      </w:r>
      <w:r w:rsidRPr="00D72FAC">
        <w:rPr>
          <w:rStyle w:val="Emphasis"/>
          <w:highlight w:val="yellow"/>
        </w:rPr>
        <w:t>Connors</w:t>
      </w:r>
      <w:r w:rsidRPr="0003303D">
        <w:rPr>
          <w:rStyle w:val="Emphasis"/>
        </w:rPr>
        <w:t xml:space="preserve">, a </w:t>
      </w:r>
      <w:r w:rsidRPr="00996FA1">
        <w:rPr>
          <w:rStyle w:val="Emphasis"/>
        </w:rPr>
        <w:t>planetary astrophysicist</w:t>
      </w:r>
      <w:r w:rsidRPr="0003303D">
        <w:rPr>
          <w:rStyle w:val="Emphasis"/>
        </w:rPr>
        <w:t xml:space="preserve"> at Canada’s Athabasca University, </w:t>
      </w:r>
      <w:r w:rsidRPr="00996FA1">
        <w:rPr>
          <w:rStyle w:val="Emphasis"/>
        </w:rPr>
        <w:t>also</w:t>
      </w:r>
      <w:r w:rsidRPr="00D72FAC">
        <w:rPr>
          <w:rStyle w:val="Emphasis"/>
          <w:highlight w:val="yellow"/>
        </w:rPr>
        <w:t xml:space="preserve"> thinks</w:t>
      </w:r>
      <w:r w:rsidRPr="0003303D">
        <w:rPr>
          <w:rStyle w:val="Emphasis"/>
        </w:rPr>
        <w:t xml:space="preserve"> that “</w:t>
      </w:r>
      <w:r w:rsidRPr="00D72FAC">
        <w:rPr>
          <w:rStyle w:val="Emphasis"/>
          <w:highlight w:val="yellow"/>
        </w:rPr>
        <w:t>weaponizing</w:t>
      </w:r>
      <w:r w:rsidRPr="0003303D">
        <w:rPr>
          <w:rStyle w:val="Emphasis"/>
        </w:rPr>
        <w:t xml:space="preserve"> an asteroid, or for that matter, an object in orbit around Earth</w:t>
      </w:r>
      <w:r w:rsidRPr="007849AD">
        <w:rPr>
          <w:sz w:val="8"/>
        </w:rPr>
        <w:t xml:space="preserve">, </w:t>
      </w:r>
      <w:r w:rsidRPr="0003303D">
        <w:rPr>
          <w:rStyle w:val="Emphasis"/>
        </w:rPr>
        <w:t xml:space="preserve">is in principle. </w:t>
      </w:r>
      <w:r w:rsidRPr="00D72FAC">
        <w:rPr>
          <w:rStyle w:val="Emphasis"/>
          <w:highlight w:val="yellow"/>
        </w:rPr>
        <w:t>possible</w:t>
      </w:r>
      <w:r w:rsidRPr="0003303D">
        <w:rPr>
          <w:rStyle w:val="Emphasis"/>
        </w:rPr>
        <w:t>.</w:t>
      </w:r>
      <w:r w:rsidRPr="007849AD">
        <w:rPr>
          <w:sz w:val="8"/>
        </w:rPr>
        <w:t xml:space="preserve">” </w:t>
      </w:r>
      <w:r w:rsidRPr="0003303D">
        <w:rPr>
          <w:rStyle w:val="Emphasis"/>
        </w:rPr>
        <w:t xml:space="preserve">The </w:t>
      </w:r>
      <w:r w:rsidRPr="00D72FAC">
        <w:rPr>
          <w:rStyle w:val="Emphasis"/>
          <w:highlight w:val="yellow"/>
        </w:rPr>
        <w:t>devastating effects</w:t>
      </w:r>
      <w:r w:rsidRPr="0003303D">
        <w:rPr>
          <w:rStyle w:val="Emphasis"/>
        </w:rPr>
        <w:t xml:space="preserve"> </w:t>
      </w:r>
      <w:r w:rsidRPr="00D72FAC">
        <w:rPr>
          <w:rStyle w:val="Emphasis"/>
          <w:highlight w:val="yellow"/>
        </w:rPr>
        <w:t>of</w:t>
      </w:r>
      <w:r w:rsidRPr="0003303D">
        <w:rPr>
          <w:rStyle w:val="Emphasis"/>
        </w:rPr>
        <w:t xml:space="preserve"> asteroid (and asteroid-like) bodies </w:t>
      </w:r>
      <w:r w:rsidRPr="00D72FAC">
        <w:rPr>
          <w:rStyle w:val="Emphasis"/>
          <w:highlight w:val="yellow"/>
        </w:rPr>
        <w:t>entering the atmosphere</w:t>
      </w:r>
      <w:r w:rsidRPr="0003303D">
        <w:rPr>
          <w:rStyle w:val="Emphasis"/>
        </w:rPr>
        <w:t xml:space="preserve"> have </w:t>
      </w:r>
      <w:r w:rsidRPr="00D72FAC">
        <w:rPr>
          <w:rStyle w:val="Emphasis"/>
          <w:highlight w:val="yellow"/>
        </w:rPr>
        <w:t>already</w:t>
      </w:r>
      <w:r w:rsidRPr="0003303D">
        <w:rPr>
          <w:rStyle w:val="Emphasis"/>
        </w:rPr>
        <w:t xml:space="preserve"> been </w:t>
      </w:r>
      <w:r w:rsidRPr="00D72FAC">
        <w:rPr>
          <w:rStyle w:val="Emphasis"/>
          <w:highlight w:val="yellow"/>
        </w:rPr>
        <w:t>demonstrated</w:t>
      </w:r>
      <w:r w:rsidRPr="007849AD">
        <w:rPr>
          <w:sz w:val="8"/>
        </w:rPr>
        <w:t>. “</w:t>
      </w:r>
      <w:r w:rsidRPr="0003303D">
        <w:rPr>
          <w:rStyle w:val="Emphasis"/>
        </w:rPr>
        <w:t xml:space="preserve">Two impacts </w:t>
      </w:r>
      <w:r w:rsidRPr="00D72FAC">
        <w:rPr>
          <w:rStyle w:val="Emphasis"/>
          <w:highlight w:val="yellow"/>
        </w:rPr>
        <w:t>over Siberia</w:t>
      </w:r>
      <w:r w:rsidRPr="0003303D">
        <w:rPr>
          <w:rStyle w:val="Emphasis"/>
        </w:rPr>
        <w:t>, one the </w:t>
      </w:r>
      <w:hyperlink r:id="rId17" w:tgtFrame="_blank" w:history="1">
        <w:r w:rsidRPr="0003303D">
          <w:rPr>
            <w:rStyle w:val="Emphasis"/>
          </w:rPr>
          <w:t>Tunguska event of 1908</w:t>
        </w:r>
      </w:hyperlink>
      <w:r w:rsidRPr="0003303D">
        <w:rPr>
          <w:rStyle w:val="Emphasis"/>
        </w:rPr>
        <w:t>, and the </w:t>
      </w:r>
      <w:hyperlink r:id="rId18" w:tgtFrame="_blank" w:history="1">
        <w:r w:rsidRPr="0003303D">
          <w:rPr>
            <w:rStyle w:val="Emphasis"/>
          </w:rPr>
          <w:t>Chelyabinsk meteor of 2013</w:t>
        </w:r>
      </w:hyperlink>
      <w:r w:rsidRPr="0003303D">
        <w:rPr>
          <w:rStyle w:val="Emphasis"/>
        </w:rPr>
        <w:t> illustrate this.</w:t>
      </w:r>
      <w:r w:rsidRPr="007849AD">
        <w:rPr>
          <w:sz w:val="8"/>
        </w:rPr>
        <w:t xml:space="preserve"> </w:t>
      </w:r>
      <w:r w:rsidRPr="0003303D">
        <w:rPr>
          <w:rStyle w:val="Emphasis"/>
        </w:rPr>
        <w:t xml:space="preserve">The first released about </w:t>
      </w:r>
      <w:r w:rsidRPr="00D72FAC">
        <w:rPr>
          <w:rStyle w:val="Emphasis"/>
          <w:highlight w:val="yellow"/>
        </w:rPr>
        <w:t>10 Megaton</w:t>
      </w:r>
      <w:r w:rsidRPr="0003303D">
        <w:rPr>
          <w:rStyle w:val="Emphasis"/>
        </w:rPr>
        <w:t xml:space="preserve"> energy equivalent, like a </w:t>
      </w:r>
      <w:r w:rsidRPr="00D72FAC">
        <w:rPr>
          <w:rStyle w:val="Emphasis"/>
          <w:highlight w:val="yellow"/>
        </w:rPr>
        <w:t>hydrogen bomb</w:t>
      </w:r>
      <w:r w:rsidRPr="0003303D">
        <w:rPr>
          <w:rStyle w:val="Emphasis"/>
        </w:rPr>
        <w:t xml:space="preserve">, and </w:t>
      </w:r>
      <w:r w:rsidRPr="00D72FAC">
        <w:rPr>
          <w:rStyle w:val="Emphasis"/>
          <w:highlight w:val="yellow"/>
        </w:rPr>
        <w:t>blew down</w:t>
      </w:r>
      <w:r w:rsidRPr="0003303D">
        <w:rPr>
          <w:rStyle w:val="Emphasis"/>
        </w:rPr>
        <w:t xml:space="preserve"> a huge, virtually uninhabited </w:t>
      </w:r>
      <w:r w:rsidRPr="00D72FAC">
        <w:rPr>
          <w:rStyle w:val="Emphasis"/>
          <w:highlight w:val="yellow"/>
        </w:rPr>
        <w:t>forest</w:t>
      </w:r>
      <w:r w:rsidRPr="0003303D">
        <w:rPr>
          <w:rStyle w:val="Emphasis"/>
        </w:rPr>
        <w:t xml:space="preserve"> area in Siberia</w:t>
      </w:r>
      <w:r w:rsidRPr="007849AD">
        <w:rPr>
          <w:sz w:val="8"/>
        </w:rPr>
        <w:t xml:space="preserve">. </w:t>
      </w:r>
      <w:r w:rsidRPr="0003303D">
        <w:rPr>
          <w:rStyle w:val="Emphasis"/>
        </w:rPr>
        <w:t>The second was a much smaller event but passed over a city doing extensive but nonfatal damage,”</w:t>
      </w:r>
      <w:r w:rsidRPr="007849AD">
        <w:rPr>
          <w:sz w:val="8"/>
        </w:rPr>
        <w:t xml:space="preserve"> Connors told The Debrief. </w:t>
      </w:r>
      <w:r w:rsidRPr="00996FA1">
        <w:rPr>
          <w:rStyle w:val="Emphasis"/>
        </w:rPr>
        <w:t>The</w:t>
      </w:r>
      <w:r w:rsidRPr="00D72FAC">
        <w:rPr>
          <w:rStyle w:val="Emphasis"/>
          <w:highlight w:val="yellow"/>
        </w:rPr>
        <w:t xml:space="preserve"> high speed</w:t>
      </w:r>
      <w:r w:rsidRPr="0003303D">
        <w:rPr>
          <w:rStyle w:val="Emphasis"/>
        </w:rPr>
        <w:t xml:space="preserve"> of these objects </w:t>
      </w:r>
      <w:r w:rsidRPr="00D72FAC">
        <w:rPr>
          <w:rStyle w:val="Emphasis"/>
          <w:highlight w:val="yellow"/>
        </w:rPr>
        <w:t>results in high levels of energy</w:t>
      </w:r>
      <w:r w:rsidRPr="0003303D">
        <w:rPr>
          <w:rStyle w:val="Emphasis"/>
        </w:rPr>
        <w:t xml:space="preserve"> </w:t>
      </w:r>
      <w:r w:rsidRPr="00996FA1">
        <w:rPr>
          <w:rStyle w:val="Emphasis"/>
        </w:rPr>
        <w:t>that can be delivered</w:t>
      </w:r>
      <w:r w:rsidRPr="0003303D">
        <w:rPr>
          <w:rStyle w:val="Emphasis"/>
        </w:rPr>
        <w:t xml:space="preserve"> to a target </w:t>
      </w:r>
      <w:r w:rsidRPr="00D72FAC">
        <w:rPr>
          <w:rStyle w:val="Emphasis"/>
          <w:highlight w:val="yellow"/>
        </w:rPr>
        <w:t>to destroy</w:t>
      </w:r>
      <w:r w:rsidRPr="0003303D">
        <w:rPr>
          <w:rStyle w:val="Emphasis"/>
        </w:rPr>
        <w:t xml:space="preserve"> it </w:t>
      </w:r>
      <w:r w:rsidRPr="00D72FAC">
        <w:rPr>
          <w:rStyle w:val="Emphasis"/>
          <w:highlight w:val="yellow"/>
        </w:rPr>
        <w:t>without</w:t>
      </w:r>
      <w:r w:rsidRPr="0003303D">
        <w:rPr>
          <w:rStyle w:val="Emphasis"/>
        </w:rPr>
        <w:t xml:space="preserve"> using </w:t>
      </w:r>
      <w:r w:rsidRPr="00D72FAC">
        <w:rPr>
          <w:rStyle w:val="Emphasis"/>
          <w:highlight w:val="yellow"/>
        </w:rPr>
        <w:t>explosives</w:t>
      </w:r>
      <w:r w:rsidRPr="0003303D">
        <w:rPr>
          <w:rStyle w:val="Emphasis"/>
        </w:rPr>
        <w:t xml:space="preserve">. We’d </w:t>
      </w:r>
      <w:r w:rsidRPr="00996FA1">
        <w:rPr>
          <w:rStyle w:val="Emphasis"/>
        </w:rPr>
        <w:t>still</w:t>
      </w:r>
      <w:r w:rsidRPr="0003303D">
        <w:rPr>
          <w:rStyle w:val="Emphasis"/>
        </w:rPr>
        <w:t xml:space="preserve"> get an </w:t>
      </w:r>
      <w:r w:rsidRPr="00D72FAC">
        <w:rPr>
          <w:rStyle w:val="Emphasis"/>
          <w:highlight w:val="yellow"/>
        </w:rPr>
        <w:t>energy release comparable to</w:t>
      </w:r>
      <w:r w:rsidRPr="0003303D">
        <w:rPr>
          <w:rStyle w:val="Emphasis"/>
        </w:rPr>
        <w:t xml:space="preserve"> an </w:t>
      </w:r>
      <w:r w:rsidRPr="00D72FAC">
        <w:rPr>
          <w:rStyle w:val="Emphasis"/>
          <w:highlight w:val="yellow"/>
        </w:rPr>
        <w:t>atomic weapon</w:t>
      </w:r>
      <w:r w:rsidRPr="0003303D">
        <w:rPr>
          <w:rStyle w:val="Emphasis"/>
        </w:rPr>
        <w:t xml:space="preserve"> b</w:t>
      </w:r>
      <w:r w:rsidRPr="00996FA1">
        <w:rPr>
          <w:rStyle w:val="Emphasis"/>
        </w:rPr>
        <w:t>ut</w:t>
      </w:r>
      <w:r w:rsidRPr="00D72FAC">
        <w:rPr>
          <w:rStyle w:val="Emphasis"/>
          <w:highlight w:val="yellow"/>
        </w:rPr>
        <w:t xml:space="preserve"> without </w:t>
      </w:r>
      <w:r w:rsidRPr="00996FA1">
        <w:rPr>
          <w:rStyle w:val="Emphasis"/>
        </w:rPr>
        <w:t>radioactive</w:t>
      </w:r>
      <w:r w:rsidRPr="00D72FAC">
        <w:rPr>
          <w:rStyle w:val="Emphasis"/>
          <w:highlight w:val="yellow"/>
        </w:rPr>
        <w:t xml:space="preserve"> fallout</w:t>
      </w:r>
      <w:r w:rsidRPr="0003303D">
        <w:rPr>
          <w:rStyle w:val="Emphasis"/>
        </w:rPr>
        <w:t>. </w:t>
      </w:r>
      <w:r w:rsidRPr="007849AD">
        <w:rPr>
          <w:sz w:val="8"/>
        </w:rPr>
        <w:t xml:space="preserve"> “In the ‘Star Wars’ development era of US defense/offense, aspects of the use of orbiting energy were considered in ‘</w:t>
      </w:r>
      <w:r w:rsidRPr="0003303D">
        <w:rPr>
          <w:rStyle w:val="Emphasis"/>
        </w:rPr>
        <w:t>kinetic kill.’ All this means is that if you impact something at very high speed, you don’t need any explosive to blow things up,”</w:t>
      </w:r>
      <w:r w:rsidRPr="007849AD">
        <w:rPr>
          <w:sz w:val="8"/>
        </w:rPr>
        <w:t xml:space="preserve"> Connors said. “There was an attack strategy for ground targets called ‘</w:t>
      </w:r>
      <w:hyperlink r:id="rId19" w:tgtFrame="_blank" w:history="1">
        <w:r w:rsidRPr="007849AD">
          <w:rPr>
            <w:rStyle w:val="Hyperlink"/>
            <w:sz w:val="8"/>
          </w:rPr>
          <w:t>Rods from God</w:t>
        </w:r>
      </w:hyperlink>
      <w:r w:rsidRPr="007849AD">
        <w:rPr>
          <w:sz w:val="8"/>
        </w:rPr>
        <w:t xml:space="preserve">.’ In this, heavy, heat-resistant metal rods would have been caused to come down on ground targets. However, it is hard to get them through the atmosphere intact and accurately hit a target.” </w:t>
      </w:r>
    </w:p>
    <w:p w14:paraId="2002BA1A" w14:textId="77777777" w:rsidR="00D72FAC" w:rsidRDefault="00D72FAC" w:rsidP="00D72FAC">
      <w:pPr>
        <w:pStyle w:val="Heading4"/>
      </w:pPr>
      <w:r>
        <w:t xml:space="preserve">Cascades and extinction – </w:t>
      </w:r>
      <w:proofErr w:type="spellStart"/>
      <w:r>
        <w:t>Deudney</w:t>
      </w:r>
      <w:proofErr w:type="spellEnd"/>
      <w:r>
        <w:t xml:space="preserve"> 3: </w:t>
      </w:r>
    </w:p>
    <w:p w14:paraId="23AA3184" w14:textId="77777777" w:rsidR="00D72FAC" w:rsidRPr="00094ED8" w:rsidRDefault="00D72FAC" w:rsidP="00D72FAC">
      <w:proofErr w:type="spellStart"/>
      <w:r w:rsidRPr="00181B3A">
        <w:t>Deudney</w:t>
      </w:r>
      <w:proofErr w:type="spellEnd"/>
      <w:r w:rsidRPr="00181B3A">
        <w:t xml:space="preserve">, Daniel. Dark Skies: Space Expansionism, Planetary Geopolitics, and the ends of humanity. Oxford University Press. (2020). </w:t>
      </w:r>
      <w:r>
        <w:t xml:space="preserve">// LHP PS </w:t>
      </w:r>
    </w:p>
    <w:p w14:paraId="533A6606" w14:textId="77777777" w:rsidR="00D72FAC" w:rsidRDefault="00D72FAC" w:rsidP="00D72FAC">
      <w:pPr>
        <w:rPr>
          <w:rFonts w:eastAsia="Times New Roman"/>
          <w:b/>
          <w:bCs/>
          <w:u w:val="single"/>
        </w:rPr>
      </w:pPr>
      <w:r w:rsidRPr="00480782">
        <w:rPr>
          <w:sz w:val="8"/>
        </w:rPr>
        <w:t xml:space="preserve">A second way in which colonizing solar space poses </w:t>
      </w:r>
      <w:r w:rsidRPr="00E25376">
        <w:rPr>
          <w:rFonts w:eastAsia="Times New Roman"/>
          <w:b/>
          <w:bCs/>
          <w:u w:val="single"/>
        </w:rPr>
        <w:t xml:space="preserve">catastrophic and </w:t>
      </w:r>
      <w:proofErr w:type="spellStart"/>
      <w:r w:rsidRPr="00D72FAC">
        <w:rPr>
          <w:rFonts w:eastAsia="Times New Roman"/>
          <w:b/>
          <w:bCs/>
          <w:highlight w:val="yellow"/>
          <w:u w:val="single"/>
        </w:rPr>
        <w:t>existen</w:t>
      </w:r>
      <w:proofErr w:type="spellEnd"/>
      <w:r w:rsidRPr="00D72FAC">
        <w:rPr>
          <w:rFonts w:eastAsia="Times New Roman"/>
          <w:b/>
          <w:bCs/>
          <w:highlight w:val="yellow"/>
          <w:u w:val="single"/>
        </w:rPr>
        <w:t xml:space="preserve">- </w:t>
      </w:r>
      <w:proofErr w:type="spellStart"/>
      <w:r w:rsidRPr="00D72FAC">
        <w:rPr>
          <w:rFonts w:eastAsia="Times New Roman"/>
          <w:b/>
          <w:bCs/>
          <w:highlight w:val="yellow"/>
          <w:u w:val="single"/>
        </w:rPr>
        <w:t>tial</w:t>
      </w:r>
      <w:proofErr w:type="spellEnd"/>
      <w:r w:rsidRPr="00E25376">
        <w:rPr>
          <w:rFonts w:eastAsia="Times New Roman"/>
          <w:b/>
          <w:bCs/>
          <w:u w:val="single"/>
        </w:rPr>
        <w:t xml:space="preserve"> </w:t>
      </w:r>
      <w:r w:rsidRPr="00D72FAC">
        <w:rPr>
          <w:rFonts w:eastAsia="Times New Roman"/>
          <w:b/>
          <w:bCs/>
          <w:highlight w:val="yellow"/>
          <w:u w:val="single"/>
        </w:rPr>
        <w:t>threats</w:t>
      </w:r>
      <w:r w:rsidRPr="00E25376">
        <w:rPr>
          <w:rFonts w:eastAsia="Times New Roman"/>
          <w:b/>
          <w:bCs/>
          <w:u w:val="single"/>
        </w:rPr>
        <w:t xml:space="preserve"> is through </w:t>
      </w:r>
      <w:r w:rsidRPr="00D72FAC">
        <w:rPr>
          <w:rFonts w:eastAsia="Times New Roman"/>
          <w:b/>
          <w:bCs/>
          <w:highlight w:val="yellow"/>
          <w:u w:val="single"/>
        </w:rPr>
        <w:t>natural threat amplification</w:t>
      </w:r>
      <w:r w:rsidRPr="00480782">
        <w:rPr>
          <w:sz w:val="8"/>
        </w:rPr>
        <w:t xml:space="preserve">. Because </w:t>
      </w:r>
      <w:r w:rsidRPr="00D72FAC">
        <w:rPr>
          <w:rFonts w:eastAsia="Times New Roman"/>
          <w:b/>
          <w:bCs/>
          <w:highlight w:val="yellow"/>
          <w:u w:val="single"/>
        </w:rPr>
        <w:t>asteroids</w:t>
      </w:r>
      <w:r w:rsidRPr="00E25376">
        <w:rPr>
          <w:rFonts w:eastAsia="Times New Roman"/>
          <w:b/>
          <w:bCs/>
          <w:u w:val="single"/>
        </w:rPr>
        <w:t xml:space="preserve"> and comets collide with the Earth, and the </w:t>
      </w:r>
      <w:r w:rsidRPr="00D72FAC">
        <w:rPr>
          <w:rFonts w:eastAsia="Times New Roman"/>
          <w:b/>
          <w:bCs/>
          <w:highlight w:val="yellow"/>
          <w:u w:val="single"/>
        </w:rPr>
        <w:t>total energy</w:t>
      </w:r>
      <w:r w:rsidRPr="00E25376">
        <w:rPr>
          <w:rFonts w:eastAsia="Times New Roman"/>
          <w:b/>
          <w:bCs/>
          <w:u w:val="single"/>
        </w:rPr>
        <w:t xml:space="preserve"> contained within the population of near-Earth objects </w:t>
      </w:r>
      <w:r w:rsidRPr="00D72FAC">
        <w:rPr>
          <w:rFonts w:eastAsia="Times New Roman"/>
          <w:b/>
          <w:bCs/>
          <w:highlight w:val="yellow"/>
          <w:u w:val="single"/>
        </w:rPr>
        <w:t>vastly exceeds</w:t>
      </w:r>
      <w:r w:rsidRPr="00E25376">
        <w:rPr>
          <w:rFonts w:eastAsia="Times New Roman"/>
          <w:b/>
          <w:bCs/>
          <w:u w:val="single"/>
        </w:rPr>
        <w:t xml:space="preserve"> that contained in </w:t>
      </w:r>
      <w:r w:rsidRPr="00D72FAC">
        <w:rPr>
          <w:rFonts w:eastAsia="Times New Roman"/>
          <w:b/>
          <w:bCs/>
          <w:highlight w:val="yellow"/>
          <w:u w:val="single"/>
        </w:rPr>
        <w:t>all nuclear arsenals</w:t>
      </w:r>
      <w:r w:rsidRPr="00E25376">
        <w:rPr>
          <w:rFonts w:eastAsia="Times New Roman"/>
          <w:b/>
          <w:bCs/>
          <w:u w:val="single"/>
        </w:rPr>
        <w:t xml:space="preserve">, they pose the inevitable prospect of </w:t>
      </w:r>
      <w:r w:rsidRPr="00D72FAC">
        <w:rPr>
          <w:rFonts w:eastAsia="Times New Roman"/>
          <w:b/>
          <w:bCs/>
          <w:highlight w:val="yellow"/>
          <w:u w:val="single"/>
        </w:rPr>
        <w:t>terrestrial calamities</w:t>
      </w:r>
      <w:r w:rsidRPr="00480782">
        <w:rPr>
          <w:sz w:val="8"/>
        </w:rPr>
        <w:t xml:space="preserve">. </w:t>
      </w:r>
      <w:r w:rsidRPr="00E25376">
        <w:rPr>
          <w:rFonts w:eastAsia="Times New Roman"/>
          <w:b/>
          <w:bCs/>
          <w:u w:val="single"/>
        </w:rPr>
        <w:t xml:space="preserve">The </w:t>
      </w:r>
      <w:r w:rsidRPr="00D72FAC">
        <w:rPr>
          <w:rFonts w:eastAsia="Times New Roman"/>
          <w:b/>
          <w:bCs/>
          <w:highlight w:val="yellow"/>
          <w:u w:val="single"/>
        </w:rPr>
        <w:t>rate</w:t>
      </w:r>
      <w:r w:rsidRPr="00E25376">
        <w:rPr>
          <w:rFonts w:eastAsia="Times New Roman"/>
          <w:b/>
          <w:bCs/>
          <w:u w:val="single"/>
        </w:rPr>
        <w:t xml:space="preserve"> at which </w:t>
      </w:r>
      <w:r w:rsidRPr="00D72FAC">
        <w:rPr>
          <w:rFonts w:eastAsia="Times New Roman"/>
          <w:b/>
          <w:bCs/>
          <w:highlight w:val="yellow"/>
          <w:u w:val="single"/>
        </w:rPr>
        <w:t>these objects strike</w:t>
      </w:r>
      <w:r w:rsidRPr="00E25376">
        <w:rPr>
          <w:rFonts w:eastAsia="Times New Roman"/>
          <w:b/>
          <w:bCs/>
          <w:u w:val="single"/>
        </w:rPr>
        <w:t xml:space="preserve"> the </w:t>
      </w:r>
      <w:r w:rsidRPr="00D72FAC">
        <w:rPr>
          <w:rFonts w:eastAsia="Times New Roman"/>
          <w:b/>
          <w:bCs/>
          <w:highlight w:val="yellow"/>
          <w:u w:val="single"/>
        </w:rPr>
        <w:t>Earth</w:t>
      </w:r>
      <w:r w:rsidRPr="00E25376">
        <w:rPr>
          <w:rFonts w:eastAsia="Times New Roman"/>
          <w:b/>
          <w:bCs/>
          <w:u w:val="single"/>
        </w:rPr>
        <w:t xml:space="preserve"> </w:t>
      </w:r>
      <w:r w:rsidRPr="00D72FAC">
        <w:rPr>
          <w:rFonts w:eastAsia="Times New Roman"/>
          <w:b/>
          <w:bCs/>
          <w:highlight w:val="yellow"/>
          <w:u w:val="single"/>
        </w:rPr>
        <w:t>is</w:t>
      </w:r>
      <w:r w:rsidRPr="00E25376">
        <w:rPr>
          <w:rFonts w:eastAsia="Times New Roman"/>
          <w:b/>
          <w:bCs/>
          <w:u w:val="single"/>
        </w:rPr>
        <w:t xml:space="preserve"> </w:t>
      </w:r>
      <w:r w:rsidRPr="00D72FAC">
        <w:rPr>
          <w:rFonts w:eastAsia="Times New Roman"/>
          <w:b/>
          <w:bCs/>
          <w:highlight w:val="yellow"/>
          <w:u w:val="single"/>
        </w:rPr>
        <w:t>now</w:t>
      </w:r>
      <w:r w:rsidRPr="00E25376">
        <w:rPr>
          <w:rFonts w:eastAsia="Times New Roman"/>
          <w:b/>
          <w:bCs/>
          <w:u w:val="single"/>
        </w:rPr>
        <w:t xml:space="preserve"> solely a function of </w:t>
      </w:r>
      <w:r w:rsidRPr="00D72FAC">
        <w:rPr>
          <w:rFonts w:eastAsia="Times New Roman"/>
          <w:b/>
          <w:bCs/>
          <w:highlight w:val="yellow"/>
          <w:u w:val="single"/>
        </w:rPr>
        <w:t>natural</w:t>
      </w:r>
      <w:r w:rsidRPr="00E25376">
        <w:rPr>
          <w:rFonts w:eastAsia="Times New Roman"/>
          <w:b/>
          <w:bCs/>
          <w:u w:val="single"/>
        </w:rPr>
        <w:t xml:space="preserve"> forces</w:t>
      </w:r>
      <w:r w:rsidRPr="00480782">
        <w:rPr>
          <w:sz w:val="8"/>
        </w:rPr>
        <w:t xml:space="preserve">. Space expansionists advance human movement into space to avert this threat and promote their solution to this problem as a principal space contribution to reducing cata- strophic and existential threats. </w:t>
      </w:r>
      <w:r w:rsidRPr="00D72FAC">
        <w:rPr>
          <w:rFonts w:eastAsia="Times New Roman"/>
          <w:b/>
          <w:bCs/>
          <w:highlight w:val="yellow"/>
          <w:u w:val="single"/>
        </w:rPr>
        <w:t>But</w:t>
      </w:r>
      <w:r w:rsidRPr="00E25376">
        <w:rPr>
          <w:rFonts w:eastAsia="Times New Roman"/>
          <w:b/>
          <w:bCs/>
          <w:u w:val="single"/>
        </w:rPr>
        <w:t xml:space="preserve"> because the </w:t>
      </w:r>
      <w:r w:rsidRPr="00D72FAC">
        <w:rPr>
          <w:rFonts w:eastAsia="Times New Roman"/>
          <w:b/>
          <w:bCs/>
          <w:highlight w:val="yellow"/>
          <w:u w:val="single"/>
        </w:rPr>
        <w:t>tech</w:t>
      </w:r>
      <w:r w:rsidRPr="00E25376">
        <w:rPr>
          <w:rFonts w:eastAsia="Times New Roman"/>
          <w:b/>
          <w:bCs/>
          <w:u w:val="single"/>
        </w:rPr>
        <w:t xml:space="preserve">nologies </w:t>
      </w:r>
      <w:r w:rsidRPr="00D72FAC">
        <w:rPr>
          <w:rFonts w:eastAsia="Times New Roman"/>
          <w:b/>
          <w:bCs/>
          <w:highlight w:val="yellow"/>
          <w:u w:val="single"/>
        </w:rPr>
        <w:t>to</w:t>
      </w:r>
      <w:r w:rsidRPr="00E25376">
        <w:rPr>
          <w:rFonts w:eastAsia="Times New Roman"/>
          <w:b/>
          <w:bCs/>
          <w:u w:val="single"/>
        </w:rPr>
        <w:t xml:space="preserve"> </w:t>
      </w:r>
      <w:r w:rsidRPr="00D72FAC">
        <w:rPr>
          <w:rFonts w:eastAsia="Times New Roman"/>
          <w:b/>
          <w:bCs/>
          <w:highlight w:val="yellow"/>
          <w:u w:val="single"/>
        </w:rPr>
        <w:t>divert away</w:t>
      </w:r>
      <w:r w:rsidRPr="00E25376">
        <w:rPr>
          <w:rFonts w:eastAsia="Times New Roman"/>
          <w:b/>
          <w:bCs/>
          <w:u w:val="single"/>
        </w:rPr>
        <w:t xml:space="preserve"> from the Earth </w:t>
      </w:r>
      <w:r w:rsidRPr="00D72FAC">
        <w:rPr>
          <w:rFonts w:eastAsia="Times New Roman"/>
          <w:b/>
          <w:bCs/>
          <w:highlight w:val="yellow"/>
          <w:u w:val="single"/>
        </w:rPr>
        <w:t>are</w:t>
      </w:r>
      <w:r w:rsidRPr="00E25376">
        <w:rPr>
          <w:rFonts w:eastAsia="Times New Roman"/>
          <w:b/>
          <w:bCs/>
          <w:u w:val="single"/>
        </w:rPr>
        <w:t xml:space="preserve"> essentially </w:t>
      </w:r>
      <w:r w:rsidRPr="00D72FAC">
        <w:rPr>
          <w:rFonts w:eastAsia="Times New Roman"/>
          <w:b/>
          <w:bCs/>
          <w:highlight w:val="yellow"/>
          <w:u w:val="single"/>
        </w:rPr>
        <w:t>identical</w:t>
      </w:r>
      <w:r w:rsidRPr="00E25376">
        <w:rPr>
          <w:rFonts w:eastAsia="Times New Roman"/>
          <w:b/>
          <w:bCs/>
          <w:u w:val="single"/>
        </w:rPr>
        <w:t xml:space="preserve"> to those needed </w:t>
      </w:r>
      <w:r w:rsidRPr="00D72FAC">
        <w:rPr>
          <w:rFonts w:eastAsia="Times New Roman"/>
          <w:b/>
          <w:bCs/>
          <w:highlight w:val="yellow"/>
          <w:u w:val="single"/>
        </w:rPr>
        <w:t>to direct</w:t>
      </w:r>
      <w:r w:rsidRPr="00E25376">
        <w:rPr>
          <w:rFonts w:eastAsia="Times New Roman"/>
          <w:b/>
          <w:bCs/>
          <w:u w:val="single"/>
        </w:rPr>
        <w:t xml:space="preserve"> objects </w:t>
      </w:r>
      <w:r w:rsidRPr="00D72FAC">
        <w:rPr>
          <w:rFonts w:eastAsia="Times New Roman"/>
          <w:b/>
          <w:bCs/>
          <w:highlight w:val="yellow"/>
          <w:u w:val="single"/>
        </w:rPr>
        <w:t>toward</w:t>
      </w:r>
      <w:r w:rsidRPr="00E25376">
        <w:rPr>
          <w:rFonts w:eastAsia="Times New Roman"/>
          <w:b/>
          <w:bCs/>
          <w:u w:val="single"/>
        </w:rPr>
        <w:t xml:space="preserve"> the Earth, </w:t>
      </w:r>
      <w:r w:rsidRPr="00D72FAC">
        <w:rPr>
          <w:rFonts w:eastAsia="Times New Roman"/>
          <w:b/>
          <w:bCs/>
          <w:highlight w:val="yellow"/>
          <w:u w:val="single"/>
        </w:rPr>
        <w:t>the rate</w:t>
      </w:r>
      <w:r w:rsidRPr="00E25376">
        <w:rPr>
          <w:rFonts w:eastAsia="Times New Roman"/>
          <w:b/>
          <w:bCs/>
          <w:u w:val="single"/>
        </w:rPr>
        <w:t xml:space="preserve"> at which these objects strike the Earth could </w:t>
      </w:r>
      <w:r w:rsidRPr="00D72FAC">
        <w:rPr>
          <w:rFonts w:eastAsia="Times New Roman"/>
          <w:b/>
          <w:bCs/>
          <w:highlight w:val="yellow"/>
          <w:u w:val="single"/>
        </w:rPr>
        <w:t>increase</w:t>
      </w:r>
      <w:r w:rsidRPr="00E25376">
        <w:rPr>
          <w:rFonts w:eastAsia="Times New Roman"/>
          <w:b/>
          <w:bCs/>
          <w:u w:val="single"/>
        </w:rPr>
        <w:t xml:space="preserve"> if they </w:t>
      </w:r>
      <w:r w:rsidRPr="00D72FAC">
        <w:rPr>
          <w:rFonts w:eastAsia="Times New Roman"/>
          <w:b/>
          <w:bCs/>
          <w:highlight w:val="yellow"/>
          <w:u w:val="single"/>
        </w:rPr>
        <w:t>become instruments of interstate rivalry</w:t>
      </w:r>
      <w:r w:rsidRPr="00E25376">
        <w:rPr>
          <w:rFonts w:eastAsia="Times New Roman"/>
          <w:b/>
          <w:bCs/>
          <w:u w:val="single"/>
        </w:rPr>
        <w:t xml:space="preserve"> </w:t>
      </w:r>
      <w:r w:rsidRPr="00D72FAC">
        <w:rPr>
          <w:rFonts w:eastAsia="Times New Roman"/>
          <w:b/>
          <w:bCs/>
          <w:highlight w:val="yellow"/>
          <w:u w:val="single"/>
        </w:rPr>
        <w:t>and</w:t>
      </w:r>
      <w:r w:rsidRPr="00E25376">
        <w:rPr>
          <w:rFonts w:eastAsia="Times New Roman"/>
          <w:b/>
          <w:bCs/>
          <w:u w:val="single"/>
        </w:rPr>
        <w:t xml:space="preserve"> become </w:t>
      </w:r>
      <w:r w:rsidRPr="00D72FAC">
        <w:rPr>
          <w:rFonts w:eastAsia="Times New Roman"/>
          <w:b/>
          <w:bCs/>
          <w:highlight w:val="yellow"/>
          <w:u w:val="single"/>
        </w:rPr>
        <w:t>weaponized as planetoid bombs</w:t>
      </w:r>
      <w:r w:rsidRPr="00480782">
        <w:rPr>
          <w:sz w:val="8"/>
        </w:rPr>
        <w:t xml:space="preserve">. This prospect leads Sagan to recommend </w:t>
      </w:r>
      <w:r w:rsidRPr="00E25376">
        <w:rPr>
          <w:rFonts w:eastAsia="Times New Roman"/>
          <w:b/>
          <w:bCs/>
          <w:u w:val="single"/>
        </w:rPr>
        <w:t>delaying the full mapping of asteroid orbits and development of diversion techniques until after some form of effective world government has been established on Earth</w:t>
      </w:r>
      <w:r w:rsidRPr="00480782">
        <w:rPr>
          <w:sz w:val="8"/>
        </w:rPr>
        <w:t xml:space="preserve">. But with the spread of colonies across the solar system, the writ of any government on Earth will be severely limited. </w:t>
      </w:r>
      <w:r w:rsidRPr="00E25376">
        <w:rPr>
          <w:rFonts w:eastAsia="Times New Roman"/>
          <w:b/>
          <w:bCs/>
          <w:u w:val="single"/>
        </w:rPr>
        <w:t xml:space="preserve">The same anarchical political configurations that Sagan views as incompatible with security from intentional asteroid bombardment on Earth will almost certainly be reproduced on a </w:t>
      </w:r>
      <w:r w:rsidRPr="00E25376">
        <w:rPr>
          <w:rFonts w:eastAsia="Times New Roman"/>
          <w:b/>
          <w:bCs/>
          <w:u w:val="single"/>
        </w:rPr>
        <w:lastRenderedPageBreak/>
        <w:t>vastly larger, and more severe, scale in the Solar Archipelago</w:t>
      </w:r>
      <w:r w:rsidRPr="00480782">
        <w:rPr>
          <w:sz w:val="8"/>
        </w:rPr>
        <w:t>. If</w:t>
      </w:r>
      <w:r w:rsidRPr="00E25376">
        <w:rPr>
          <w:rFonts w:eastAsia="Times New Roman"/>
          <w:b/>
          <w:bCs/>
          <w:u w:val="single"/>
        </w:rPr>
        <w:t xml:space="preserve">, as seems extremely likely, systemic </w:t>
      </w:r>
      <w:r w:rsidRPr="00D72FAC">
        <w:rPr>
          <w:rFonts w:eastAsia="Times New Roman"/>
          <w:b/>
          <w:bCs/>
          <w:highlight w:val="yellow"/>
          <w:u w:val="single"/>
        </w:rPr>
        <w:t>anarchy</w:t>
      </w:r>
      <w:r w:rsidRPr="00E25376">
        <w:rPr>
          <w:rFonts w:eastAsia="Times New Roman"/>
          <w:b/>
          <w:bCs/>
          <w:u w:val="single"/>
        </w:rPr>
        <w:t xml:space="preserve"> returns with the diaspora of humans </w:t>
      </w:r>
      <w:r w:rsidRPr="00D72FAC">
        <w:rPr>
          <w:rFonts w:eastAsia="Times New Roman"/>
          <w:b/>
          <w:bCs/>
          <w:highlight w:val="yellow"/>
          <w:u w:val="single"/>
        </w:rPr>
        <w:t>across</w:t>
      </w:r>
      <w:r w:rsidRPr="00E25376">
        <w:rPr>
          <w:rFonts w:eastAsia="Times New Roman"/>
          <w:b/>
          <w:bCs/>
          <w:u w:val="single"/>
        </w:rPr>
        <w:t xml:space="preserve"> the </w:t>
      </w:r>
      <w:r w:rsidRPr="00D72FAC">
        <w:rPr>
          <w:rFonts w:eastAsia="Times New Roman"/>
          <w:b/>
          <w:bCs/>
          <w:highlight w:val="yellow"/>
          <w:u w:val="single"/>
        </w:rPr>
        <w:t>solar system</w:t>
      </w:r>
      <w:r w:rsidRPr="00E25376">
        <w:rPr>
          <w:rFonts w:eastAsia="Times New Roman"/>
          <w:b/>
          <w:bCs/>
          <w:u w:val="single"/>
        </w:rPr>
        <w:t xml:space="preserve">, then </w:t>
      </w:r>
      <w:r w:rsidRPr="00D72FAC">
        <w:rPr>
          <w:rFonts w:eastAsia="Times New Roman"/>
          <w:b/>
          <w:bCs/>
          <w:highlight w:val="yellow"/>
          <w:u w:val="single"/>
        </w:rPr>
        <w:t>militarized</w:t>
      </w:r>
      <w:r w:rsidRPr="00E25376">
        <w:rPr>
          <w:rFonts w:eastAsia="Times New Roman"/>
          <w:b/>
          <w:bCs/>
          <w:u w:val="single"/>
        </w:rPr>
        <w:t xml:space="preserve"> </w:t>
      </w:r>
      <w:r w:rsidRPr="00D72FAC">
        <w:rPr>
          <w:rFonts w:eastAsia="Times New Roman"/>
          <w:b/>
          <w:bCs/>
          <w:highlight w:val="yellow"/>
          <w:u w:val="single"/>
        </w:rPr>
        <w:t>rivalries</w:t>
      </w:r>
      <w:r w:rsidRPr="00E25376">
        <w:rPr>
          <w:rFonts w:eastAsia="Times New Roman"/>
          <w:b/>
          <w:bCs/>
          <w:u w:val="single"/>
        </w:rPr>
        <w:t xml:space="preserve"> are very </w:t>
      </w:r>
      <w:r w:rsidRPr="00D72FAC">
        <w:rPr>
          <w:rFonts w:eastAsia="Times New Roman"/>
          <w:b/>
          <w:bCs/>
          <w:highlight w:val="yellow"/>
          <w:u w:val="single"/>
        </w:rPr>
        <w:t>likely</w:t>
      </w:r>
      <w:r w:rsidRPr="00E25376">
        <w:rPr>
          <w:rFonts w:eastAsia="Times New Roman"/>
          <w:b/>
          <w:bCs/>
          <w:u w:val="single"/>
        </w:rPr>
        <w:t xml:space="preserve"> to ensue, </w:t>
      </w:r>
      <w:r w:rsidRPr="00D72FAC">
        <w:rPr>
          <w:rFonts w:eastAsia="Times New Roman"/>
          <w:b/>
          <w:bCs/>
          <w:highlight w:val="yellow"/>
          <w:u w:val="single"/>
        </w:rPr>
        <w:t xml:space="preserve">producing </w:t>
      </w:r>
      <w:proofErr w:type="spellStart"/>
      <w:r w:rsidRPr="00D72FAC">
        <w:rPr>
          <w:rFonts w:eastAsia="Times New Roman"/>
          <w:b/>
          <w:bCs/>
          <w:highlight w:val="yellow"/>
          <w:u w:val="single"/>
        </w:rPr>
        <w:t>asteroidal</w:t>
      </w:r>
      <w:proofErr w:type="spellEnd"/>
      <w:r w:rsidRPr="00D72FAC">
        <w:rPr>
          <w:rFonts w:eastAsia="Times New Roman"/>
          <w:b/>
          <w:bCs/>
          <w:highlight w:val="yellow"/>
          <w:u w:val="single"/>
        </w:rPr>
        <w:t xml:space="preserve"> weaponization</w:t>
      </w:r>
      <w:r w:rsidRPr="00480782">
        <w:rPr>
          <w:sz w:val="8"/>
        </w:rPr>
        <w:t xml:space="preserve">. If this happens, a </w:t>
      </w:r>
      <w:r w:rsidRPr="00E25376">
        <w:rPr>
          <w:rFonts w:eastAsia="Times New Roman"/>
          <w:b/>
          <w:bCs/>
          <w:u w:val="single"/>
        </w:rPr>
        <w:t xml:space="preserve">natural threat will have been amplified, </w:t>
      </w:r>
      <w:r w:rsidRPr="00D72FAC">
        <w:rPr>
          <w:rFonts w:eastAsia="Times New Roman"/>
          <w:b/>
          <w:bCs/>
          <w:highlight w:val="yellow"/>
          <w:u w:val="single"/>
        </w:rPr>
        <w:t>enlarging</w:t>
      </w:r>
      <w:r w:rsidRPr="00E25376">
        <w:rPr>
          <w:rFonts w:eastAsia="Times New Roman"/>
          <w:b/>
          <w:bCs/>
          <w:u w:val="single"/>
        </w:rPr>
        <w:t xml:space="preserve"> the </w:t>
      </w:r>
      <w:r w:rsidRPr="00D72FAC">
        <w:rPr>
          <w:rFonts w:eastAsia="Times New Roman"/>
          <w:b/>
          <w:bCs/>
          <w:highlight w:val="yellow"/>
          <w:u w:val="single"/>
        </w:rPr>
        <w:t>potential for</w:t>
      </w:r>
      <w:r w:rsidRPr="00E25376">
        <w:rPr>
          <w:rFonts w:eastAsia="Times New Roman"/>
          <w:b/>
          <w:bCs/>
          <w:u w:val="single"/>
        </w:rPr>
        <w:t xml:space="preserve"> the occur- </w:t>
      </w:r>
      <w:proofErr w:type="spellStart"/>
      <w:r w:rsidRPr="00E25376">
        <w:rPr>
          <w:rFonts w:eastAsia="Times New Roman"/>
          <w:b/>
          <w:bCs/>
          <w:u w:val="single"/>
        </w:rPr>
        <w:t>rence</w:t>
      </w:r>
      <w:proofErr w:type="spellEnd"/>
      <w:r w:rsidRPr="00E25376">
        <w:rPr>
          <w:rFonts w:eastAsia="Times New Roman"/>
          <w:b/>
          <w:bCs/>
          <w:u w:val="single"/>
        </w:rPr>
        <w:t xml:space="preserve"> of a </w:t>
      </w:r>
      <w:r w:rsidRPr="00D72FAC">
        <w:rPr>
          <w:rFonts w:eastAsia="Times New Roman"/>
          <w:b/>
          <w:bCs/>
          <w:highlight w:val="yellow"/>
          <w:u w:val="single"/>
        </w:rPr>
        <w:t>catastrophic</w:t>
      </w:r>
      <w:r w:rsidRPr="00E25376">
        <w:rPr>
          <w:rFonts w:eastAsia="Times New Roman"/>
          <w:b/>
          <w:bCs/>
          <w:u w:val="single"/>
        </w:rPr>
        <w:t xml:space="preserve"> </w:t>
      </w:r>
      <w:r w:rsidRPr="00D72FAC">
        <w:rPr>
          <w:rFonts w:eastAsia="Times New Roman"/>
          <w:b/>
          <w:bCs/>
          <w:highlight w:val="yellow"/>
          <w:u w:val="single"/>
        </w:rPr>
        <w:t>event</w:t>
      </w:r>
      <w:r w:rsidRPr="00E25376">
        <w:rPr>
          <w:rFonts w:eastAsia="Times New Roman"/>
          <w:b/>
          <w:bCs/>
          <w:u w:val="single"/>
        </w:rPr>
        <w:t xml:space="preserve">. </w:t>
      </w:r>
    </w:p>
    <w:p w14:paraId="0268E28E" w14:textId="77777777" w:rsidR="00D72FAC" w:rsidRDefault="00D72FAC" w:rsidP="00D72FAC">
      <w:pPr>
        <w:pStyle w:val="Heading4"/>
      </w:pPr>
      <w:r w:rsidRPr="00CA76F2">
        <w:t xml:space="preserve">An asteroid collision would ensure </w:t>
      </w:r>
      <w:r w:rsidRPr="00CA76F2">
        <w:rPr>
          <w:u w:val="single"/>
        </w:rPr>
        <w:t>extinction</w:t>
      </w:r>
      <w:r w:rsidRPr="00CA76F2">
        <w:t xml:space="preserve"> – would fundamentally alter the biosphere, don’t underestimate its risk</w:t>
      </w:r>
      <w:r>
        <w:t xml:space="preserve"> – Hudson 19: </w:t>
      </w:r>
    </w:p>
    <w:p w14:paraId="0CC8040E" w14:textId="77777777" w:rsidR="00D72FAC" w:rsidRPr="002F0676" w:rsidRDefault="00D72FAC" w:rsidP="00D72FAC">
      <w:r w:rsidRPr="002F0676">
        <w:t xml:space="preserve">Wesley Hudson ’19, news reporter for Express, “Asteroid alert: NASA warning as </w:t>
      </w:r>
      <w:proofErr w:type="spellStart"/>
      <w:r w:rsidRPr="002F0676">
        <w:t>kilometre</w:t>
      </w:r>
      <w:proofErr w:type="spellEnd"/>
      <w:r w:rsidRPr="002F0676">
        <w:t xml:space="preserve"> long space rock set to skim Earth at 25,000mph”, 8/28/19, Express, </w:t>
      </w:r>
      <w:hyperlink r:id="rId20" w:history="1">
        <w:r w:rsidRPr="00424516">
          <w:rPr>
            <w:rStyle w:val="Hyperlink"/>
          </w:rPr>
          <w:t>https://www.express.co.uk/news/science/1170826/asteroid-news-NASA-latest-space-rock-asteroid-1998-HL1-earth-danger-apocalypse //</w:t>
        </w:r>
      </w:hyperlink>
      <w:r>
        <w:t xml:space="preserve"> LHP PS </w:t>
      </w:r>
    </w:p>
    <w:p w14:paraId="705055D7" w14:textId="77777777" w:rsidR="00D72FAC" w:rsidRDefault="00D72FAC" w:rsidP="00D72FAC">
      <w:pPr>
        <w:rPr>
          <w:sz w:val="8"/>
        </w:rPr>
      </w:pPr>
      <w:r w:rsidRPr="009F7648">
        <w:rPr>
          <w:rStyle w:val="Emphasis"/>
        </w:rPr>
        <w:t xml:space="preserve">AN </w:t>
      </w:r>
      <w:r w:rsidRPr="00D72FAC">
        <w:rPr>
          <w:rStyle w:val="Emphasis"/>
          <w:highlight w:val="yellow"/>
        </w:rPr>
        <w:t>ASTEROID</w:t>
      </w:r>
      <w:r w:rsidRPr="009F7648">
        <w:rPr>
          <w:rStyle w:val="Emphasis"/>
        </w:rPr>
        <w:t xml:space="preserve"> </w:t>
      </w:r>
      <w:r w:rsidRPr="00D72FAC">
        <w:rPr>
          <w:rStyle w:val="Emphasis"/>
          <w:highlight w:val="yellow"/>
        </w:rPr>
        <w:t>almost</w:t>
      </w:r>
      <w:r w:rsidRPr="009F7648">
        <w:rPr>
          <w:rStyle w:val="Emphasis"/>
        </w:rPr>
        <w:t xml:space="preserve"> a </w:t>
      </w:r>
      <w:proofErr w:type="spellStart"/>
      <w:r w:rsidRPr="00D72FAC">
        <w:rPr>
          <w:rStyle w:val="Emphasis"/>
          <w:highlight w:val="yellow"/>
        </w:rPr>
        <w:t>kilometre</w:t>
      </w:r>
      <w:proofErr w:type="spellEnd"/>
      <w:r w:rsidRPr="009F7648">
        <w:rPr>
          <w:rStyle w:val="Emphasis"/>
        </w:rPr>
        <w:t xml:space="preserve"> wide is currently </w:t>
      </w:r>
      <w:r w:rsidRPr="00D72FAC">
        <w:rPr>
          <w:rStyle w:val="Emphasis"/>
          <w:highlight w:val="yellow"/>
        </w:rPr>
        <w:t>barreling through space</w:t>
      </w:r>
      <w:r w:rsidRPr="009F7648">
        <w:rPr>
          <w:rStyle w:val="Emphasis"/>
        </w:rPr>
        <w:t xml:space="preserve"> at more than 25,000mph</w:t>
      </w:r>
      <w:r w:rsidRPr="00762735">
        <w:rPr>
          <w:sz w:val="8"/>
        </w:rPr>
        <w:t xml:space="preserve"> and is due to skim the earth towards the end of October. NASA’s Jet Propulsion Laboratory (JPL) claim the space rock will shoot past the earth within a “close” proximity of the planet in the early hours of October 26. </w:t>
      </w:r>
      <w:r w:rsidRPr="009F7648">
        <w:rPr>
          <w:rStyle w:val="Emphasis"/>
        </w:rPr>
        <w:t>The asteroid, dubbed 1998 HL1, is a so-called Near-Earth Object (</w:t>
      </w:r>
      <w:r w:rsidRPr="00D72FAC">
        <w:rPr>
          <w:rStyle w:val="Emphasis"/>
          <w:highlight w:val="yellow"/>
        </w:rPr>
        <w:t>NEO</w:t>
      </w:r>
      <w:r w:rsidRPr="009F7648">
        <w:rPr>
          <w:rStyle w:val="Emphasis"/>
        </w:rPr>
        <w:t>) flying on a Close Approach Trajectory</w:t>
      </w:r>
      <w:r w:rsidRPr="00762735">
        <w:rPr>
          <w:sz w:val="8"/>
        </w:rPr>
        <w:t xml:space="preserve">. NASA expects the 1998 HL1 to come flying by dangerously close around 1.21am BST (17.21pm PDT). The daunting moment will mark anther journey around the sun for the asteroid since it was discovered in 1998. </w:t>
      </w:r>
      <w:r w:rsidRPr="009F7648">
        <w:rPr>
          <w:rStyle w:val="Emphasis"/>
        </w:rPr>
        <w:t xml:space="preserve">The asteroid will be travelling at a staggering speed of </w:t>
      </w:r>
      <w:r w:rsidRPr="00D72FAC">
        <w:rPr>
          <w:rStyle w:val="Emphasis"/>
          <w:highlight w:val="yellow"/>
        </w:rPr>
        <w:t>over 25,000mph</w:t>
      </w:r>
      <w:r w:rsidRPr="009F7648">
        <w:rPr>
          <w:rStyle w:val="Emphasis"/>
        </w:rPr>
        <w:t xml:space="preserve"> as it barrels past the Earth.</w:t>
      </w:r>
      <w:r w:rsidRPr="00762735">
        <w:rPr>
          <w:sz w:val="8"/>
        </w:rPr>
        <w:t xml:space="preserve"> </w:t>
      </w:r>
      <w:r w:rsidRPr="009F7648">
        <w:rPr>
          <w:rStyle w:val="Emphasis"/>
        </w:rPr>
        <w:t xml:space="preserve">The JPL predict the asteroid could be between 440m and </w:t>
      </w:r>
      <w:r w:rsidRPr="00D72FAC">
        <w:rPr>
          <w:rStyle w:val="Emphasis"/>
          <w:highlight w:val="yellow"/>
        </w:rPr>
        <w:t>990m</w:t>
      </w:r>
      <w:r w:rsidRPr="009F7648">
        <w:rPr>
          <w:rStyle w:val="Emphasis"/>
        </w:rPr>
        <w:t xml:space="preserve"> wide</w:t>
      </w:r>
      <w:r w:rsidRPr="00762735">
        <w:rPr>
          <w:sz w:val="8"/>
        </w:rPr>
        <w:t xml:space="preserve">. </w:t>
      </w:r>
      <w:r w:rsidRPr="009F7648">
        <w:rPr>
          <w:rStyle w:val="Emphasis"/>
        </w:rPr>
        <w:t xml:space="preserve">At its largest an asteroid of this size is </w:t>
      </w:r>
      <w:r w:rsidRPr="00D72FAC">
        <w:rPr>
          <w:rStyle w:val="Emphasis"/>
          <w:highlight w:val="yellow"/>
        </w:rPr>
        <w:t>bigger</w:t>
      </w:r>
      <w:r w:rsidRPr="009F7648">
        <w:rPr>
          <w:rStyle w:val="Emphasis"/>
        </w:rPr>
        <w:t xml:space="preserve"> </w:t>
      </w:r>
      <w:r w:rsidRPr="00D72FAC">
        <w:rPr>
          <w:rStyle w:val="Emphasis"/>
          <w:highlight w:val="yellow"/>
        </w:rPr>
        <w:t>than the tallest building</w:t>
      </w:r>
      <w:r w:rsidRPr="009F7648">
        <w:rPr>
          <w:rStyle w:val="Emphasis"/>
        </w:rPr>
        <w:t xml:space="preserve"> in the world, the </w:t>
      </w:r>
      <w:r w:rsidRPr="00D72FAC">
        <w:rPr>
          <w:rStyle w:val="Emphasis"/>
          <w:highlight w:val="yellow"/>
        </w:rPr>
        <w:t>Burj Khalifa</w:t>
      </w:r>
      <w:r w:rsidRPr="00762735">
        <w:rPr>
          <w:sz w:val="8"/>
        </w:rPr>
        <w:t xml:space="preserve"> in Dubai. </w:t>
      </w:r>
      <w:r w:rsidRPr="009F7648">
        <w:rPr>
          <w:rStyle w:val="Emphasis"/>
        </w:rPr>
        <w:t xml:space="preserve">Even at </w:t>
      </w:r>
      <w:proofErr w:type="spellStart"/>
      <w:r w:rsidRPr="009F7648">
        <w:rPr>
          <w:rStyle w:val="Emphasis"/>
        </w:rPr>
        <w:t>it’s</w:t>
      </w:r>
      <w:proofErr w:type="spellEnd"/>
      <w:r w:rsidRPr="009F7648">
        <w:rPr>
          <w:rStyle w:val="Emphasis"/>
        </w:rPr>
        <w:t xml:space="preserve"> smallest, 1998 HL1 is still bigger than The Shard</w:t>
      </w:r>
      <w:r w:rsidRPr="00762735">
        <w:rPr>
          <w:sz w:val="8"/>
        </w:rPr>
        <w:t xml:space="preserve">. Since it was discovered, 1998 HL1 has been seen up to 408 times. An NEO is an asteroid or comet which is on an orbital path intersecting that of the Earth's. This asteroid will miss the Earth by almost four million miles. If it were to strike the Earth, </w:t>
      </w:r>
      <w:r w:rsidRPr="009F7648">
        <w:rPr>
          <w:rStyle w:val="Emphasis"/>
        </w:rPr>
        <w:t xml:space="preserve">an asteroid of </w:t>
      </w:r>
      <w:r w:rsidRPr="00D72FAC">
        <w:rPr>
          <w:rStyle w:val="Emphasis"/>
          <w:highlight w:val="yellow"/>
        </w:rPr>
        <w:t>this size would cause catastrophic damage.</w:t>
      </w:r>
      <w:r w:rsidRPr="009F7648">
        <w:rPr>
          <w:rStyle w:val="Emphasis"/>
        </w:rPr>
        <w:t xml:space="preserve"> The </w:t>
      </w:r>
      <w:r w:rsidRPr="00D72FAC">
        <w:rPr>
          <w:rStyle w:val="Emphasis"/>
          <w:highlight w:val="yellow"/>
        </w:rPr>
        <w:t xml:space="preserve">extinction of </w:t>
      </w:r>
      <w:r w:rsidRPr="009F7648">
        <w:rPr>
          <w:rStyle w:val="Emphasis"/>
        </w:rPr>
        <w:t xml:space="preserve">the </w:t>
      </w:r>
      <w:r w:rsidRPr="00D72FAC">
        <w:rPr>
          <w:rStyle w:val="Emphasis"/>
          <w:highlight w:val="yellow"/>
        </w:rPr>
        <w:t>dinosaurs</w:t>
      </w:r>
      <w:r w:rsidRPr="009F7648">
        <w:rPr>
          <w:rStyle w:val="Emphasis"/>
        </w:rPr>
        <w:t xml:space="preserve"> in the Cretaceous-Tertiary event 65million years ago is famously believed to have been </w:t>
      </w:r>
      <w:r w:rsidRPr="00D72FAC">
        <w:rPr>
          <w:rStyle w:val="Emphasis"/>
          <w:highlight w:val="yellow"/>
        </w:rPr>
        <w:t>caused</w:t>
      </w:r>
      <w:r w:rsidRPr="009F7648">
        <w:rPr>
          <w:rStyle w:val="Emphasis"/>
        </w:rPr>
        <w:t xml:space="preserve"> </w:t>
      </w:r>
      <w:r w:rsidRPr="00D72FAC">
        <w:rPr>
          <w:rStyle w:val="Emphasis"/>
          <w:highlight w:val="yellow"/>
        </w:rPr>
        <w:t>by</w:t>
      </w:r>
      <w:r w:rsidRPr="009F7648">
        <w:rPr>
          <w:rStyle w:val="Emphasis"/>
        </w:rPr>
        <w:t xml:space="preserve"> a massive </w:t>
      </w:r>
      <w:r w:rsidRPr="00D72FAC">
        <w:rPr>
          <w:rStyle w:val="Emphasis"/>
          <w:highlight w:val="yellow"/>
        </w:rPr>
        <w:t>asteroid impact</w:t>
      </w:r>
      <w:r w:rsidRPr="00762735">
        <w:rPr>
          <w:sz w:val="8"/>
        </w:rPr>
        <w:t xml:space="preserve">. The Chicxulub Crater in Mexico is the </w:t>
      </w:r>
      <w:proofErr w:type="gramStart"/>
      <w:r w:rsidRPr="00762735">
        <w:rPr>
          <w:sz w:val="8"/>
        </w:rPr>
        <w:t>most commonly accepted</w:t>
      </w:r>
      <w:proofErr w:type="gramEnd"/>
      <w:r w:rsidRPr="00762735">
        <w:rPr>
          <w:sz w:val="8"/>
        </w:rPr>
        <w:t xml:space="preserve"> point of impact, with the responsible body thought to be around 10km in diameter. A car-sized asteroid is estimated to hit the Earth roughly once a year. </w:t>
      </w:r>
      <w:proofErr w:type="gramStart"/>
      <w:r w:rsidRPr="00762735">
        <w:rPr>
          <w:sz w:val="8"/>
        </w:rPr>
        <w:t>The majority of</w:t>
      </w:r>
      <w:proofErr w:type="gramEnd"/>
      <w:r w:rsidRPr="00762735">
        <w:rPr>
          <w:sz w:val="8"/>
        </w:rPr>
        <w:t xml:space="preserve"> asteroids on track for the planet are usually burnt up as they enter the Earth's atmosphere. NASA administrator Jim </w:t>
      </w:r>
      <w:proofErr w:type="spellStart"/>
      <w:r w:rsidRPr="00762735">
        <w:rPr>
          <w:sz w:val="8"/>
        </w:rPr>
        <w:t>Bridenstine</w:t>
      </w:r>
      <w:proofErr w:type="spellEnd"/>
      <w:r w:rsidRPr="00762735">
        <w:rPr>
          <w:sz w:val="8"/>
        </w:rPr>
        <w:t xml:space="preserve"> has previously warned a potential asteroid collision is more likely </w:t>
      </w:r>
      <w:proofErr w:type="spellStart"/>
      <w:proofErr w:type="gramStart"/>
      <w:r w:rsidRPr="00762735">
        <w:rPr>
          <w:sz w:val="8"/>
        </w:rPr>
        <w:t>then</w:t>
      </w:r>
      <w:proofErr w:type="spellEnd"/>
      <w:proofErr w:type="gramEnd"/>
      <w:r w:rsidRPr="00762735">
        <w:rPr>
          <w:sz w:val="8"/>
        </w:rPr>
        <w:t xml:space="preserve"> people </w:t>
      </w:r>
      <w:proofErr w:type="spellStart"/>
      <w:r w:rsidRPr="00762735">
        <w:rPr>
          <w:sz w:val="8"/>
        </w:rPr>
        <w:t>realise</w:t>
      </w:r>
      <w:proofErr w:type="spellEnd"/>
      <w:r w:rsidRPr="00762735">
        <w:rPr>
          <w:sz w:val="8"/>
        </w:rPr>
        <w:t xml:space="preserve">. He said: "We have to make sure that people understand that this is not about Hollywood, it's not about the movies. "This is about ultimately protecting the only planet we know, right now, to host life - and that is the planet Earth.” </w:t>
      </w:r>
      <w:r w:rsidRPr="00D72FAC">
        <w:rPr>
          <w:rStyle w:val="Emphasis"/>
          <w:highlight w:val="yellow"/>
        </w:rPr>
        <w:t>NASA</w:t>
      </w:r>
      <w:r w:rsidRPr="00762735">
        <w:rPr>
          <w:sz w:val="8"/>
        </w:rPr>
        <w:t xml:space="preserve"> is </w:t>
      </w:r>
      <w:r w:rsidRPr="00762735">
        <w:rPr>
          <w:rStyle w:val="Emphasis"/>
        </w:rPr>
        <w:t xml:space="preserve">currently in the process of </w:t>
      </w:r>
      <w:r w:rsidRPr="00D72FAC">
        <w:rPr>
          <w:rStyle w:val="Emphasis"/>
          <w:highlight w:val="yellow"/>
        </w:rPr>
        <w:t>developing</w:t>
      </w:r>
      <w:r w:rsidRPr="00762735">
        <w:rPr>
          <w:rStyle w:val="Emphasis"/>
        </w:rPr>
        <w:t xml:space="preserve"> the Double </w:t>
      </w:r>
      <w:r w:rsidRPr="00D72FAC">
        <w:rPr>
          <w:rStyle w:val="Emphasis"/>
          <w:highlight w:val="yellow"/>
        </w:rPr>
        <w:t>Asteroid Redirection</w:t>
      </w:r>
      <w:r w:rsidRPr="00762735">
        <w:rPr>
          <w:rStyle w:val="Emphasis"/>
        </w:rPr>
        <w:t xml:space="preserve"> Test (</w:t>
      </w:r>
      <w:r w:rsidRPr="00D72FAC">
        <w:rPr>
          <w:rStyle w:val="Emphasis"/>
          <w:highlight w:val="yellow"/>
        </w:rPr>
        <w:t>DART</w:t>
      </w:r>
      <w:r w:rsidRPr="00762735">
        <w:rPr>
          <w:sz w:val="8"/>
        </w:rPr>
        <w:t xml:space="preserve">). </w:t>
      </w:r>
      <w:r w:rsidRPr="00762735">
        <w:rPr>
          <w:rStyle w:val="Emphasis"/>
        </w:rPr>
        <w:t>DART will test if it is possible to redirect asteroids that are threatening to impact with Earth</w:t>
      </w:r>
      <w:r w:rsidRPr="00762735">
        <w:rPr>
          <w:sz w:val="8"/>
        </w:rPr>
        <w:t xml:space="preserve">. SpaceX chief Elon Musk had previously tweeted fears of a deadly collision that Earth was not prepared for. </w:t>
      </w:r>
      <w:proofErr w:type="spellStart"/>
      <w:r w:rsidRPr="00762735">
        <w:rPr>
          <w:sz w:val="8"/>
        </w:rPr>
        <w:t>Mr</w:t>
      </w:r>
      <w:proofErr w:type="spellEnd"/>
      <w:r w:rsidRPr="00762735">
        <w:rPr>
          <w:sz w:val="8"/>
        </w:rPr>
        <w:t xml:space="preserve"> Musk tweeted: “A big rock will hit Earth eventually &amp; we currently have no </w:t>
      </w:r>
      <w:proofErr w:type="spellStart"/>
      <w:r w:rsidRPr="00762735">
        <w:rPr>
          <w:sz w:val="8"/>
        </w:rPr>
        <w:t>defence</w:t>
      </w:r>
      <w:proofErr w:type="spellEnd"/>
      <w:r w:rsidRPr="00762735">
        <w:rPr>
          <w:sz w:val="8"/>
        </w:rPr>
        <w:t>.”</w:t>
      </w:r>
    </w:p>
    <w:p w14:paraId="54FA1840" w14:textId="77777777" w:rsidR="00D72FAC" w:rsidRDefault="00D72FAC" w:rsidP="00D72FAC">
      <w:pPr>
        <w:pStyle w:val="Heading3"/>
        <w:rPr>
          <w:rFonts w:cs="Calibri"/>
        </w:rPr>
      </w:pPr>
      <w:r w:rsidRPr="00181B3A">
        <w:rPr>
          <w:rFonts w:cs="Calibri"/>
        </w:rPr>
        <w:lastRenderedPageBreak/>
        <w:t xml:space="preserve">Framework </w:t>
      </w:r>
    </w:p>
    <w:p w14:paraId="1981233F" w14:textId="77777777" w:rsidR="00D72FAC" w:rsidRPr="002D44DC" w:rsidRDefault="00D72FAC" w:rsidP="00D72FAC">
      <w:pPr>
        <w:pStyle w:val="Heading4"/>
        <w:rPr>
          <w:rFonts w:cs="Calibri"/>
          <w:b w:val="0"/>
          <w:bCs w:val="0"/>
        </w:rPr>
      </w:pPr>
      <w:r w:rsidRPr="002D44DC">
        <w:rPr>
          <w:rFonts w:cs="Calibri"/>
        </w:rPr>
        <w:t xml:space="preserve">The meta-ethic is </w:t>
      </w:r>
      <w:r w:rsidRPr="002D44DC">
        <w:rPr>
          <w:rFonts w:cs="Calibri"/>
          <w:u w:val="single"/>
        </w:rPr>
        <w:t>moral naturalism</w:t>
      </w:r>
      <w:r w:rsidRPr="002D44DC">
        <w:rPr>
          <w:rFonts w:cs="Calibri"/>
        </w:rPr>
        <w:t>.</w:t>
      </w:r>
      <w:r w:rsidRPr="002D44DC">
        <w:rPr>
          <w:rFonts w:cs="Calibri"/>
          <w:b w:val="0"/>
        </w:rPr>
        <w:t xml:space="preserve"> </w:t>
      </w:r>
      <w:r w:rsidRPr="002D44DC">
        <w:rPr>
          <w:rFonts w:cs="Calibri"/>
          <w:shd w:val="clear" w:color="auto" w:fill="FFFFFF"/>
        </w:rPr>
        <w:t xml:space="preserve">Non-natural moral facts are </w:t>
      </w:r>
      <w:r w:rsidRPr="002D44DC">
        <w:rPr>
          <w:rFonts w:cs="Calibri"/>
          <w:u w:val="single"/>
          <w:shd w:val="clear" w:color="auto" w:fill="FFFFFF"/>
        </w:rPr>
        <w:t>epistemically inaccessible</w:t>
      </w:r>
      <w:r w:rsidRPr="002D44DC">
        <w:rPr>
          <w:rFonts w:eastAsia="Times New Roman" w:cs="Calibri"/>
          <w:sz w:val="16"/>
          <w:shd w:val="clear" w:color="auto" w:fill="FFFFFF"/>
        </w:rPr>
        <w:t xml:space="preserve"> </w:t>
      </w:r>
    </w:p>
    <w:p w14:paraId="0A31F31E" w14:textId="77777777" w:rsidR="00D72FAC" w:rsidRPr="002D44DC" w:rsidRDefault="00D72FAC" w:rsidP="00D72FAC">
      <w:r w:rsidRPr="002D44DC">
        <w:rPr>
          <w:rStyle w:val="Style13ptBold"/>
        </w:rPr>
        <w:t>Papineau 7</w:t>
      </w:r>
      <w:r w:rsidRPr="002D44DC">
        <w:t xml:space="preserve"> [David, Academic philosopher. He works as Professor of Philosophy of Science at King's College London, having previously taught for several years at Cambridge University and been a fellow of Robinson College, Cambridge, “Naturalism”. </w:t>
      </w:r>
      <w:hyperlink r:id="rId21" w:history="1">
        <w:r w:rsidRPr="002D44DC">
          <w:t>http://plato.stanford.edu/entries/naturalism/</w:t>
        </w:r>
      </w:hyperlink>
      <w:r w:rsidRPr="002D44DC">
        <w:t xml:space="preserve">] </w:t>
      </w:r>
    </w:p>
    <w:p w14:paraId="39488776" w14:textId="77777777" w:rsidR="00D72FAC" w:rsidRDefault="00D72FAC" w:rsidP="00D72FAC">
      <w:pPr>
        <w:rPr>
          <w:b/>
          <w:sz w:val="12"/>
        </w:rPr>
      </w:pPr>
      <w:r w:rsidRPr="002D44DC">
        <w:rPr>
          <w:sz w:val="12"/>
        </w:rPr>
        <w:t>Moore took this argument to show that moral facts comprise a distinct species of non-natural fact. However, any such non-naturalist view of morality</w:t>
      </w:r>
      <w:r w:rsidRPr="002D44DC">
        <w:rPr>
          <w:u w:val="single"/>
        </w:rPr>
        <w:t xml:space="preserve"> </w:t>
      </w:r>
      <w:r w:rsidRPr="002D44DC">
        <w:rPr>
          <w:sz w:val="12"/>
        </w:rPr>
        <w:t xml:space="preserve">faces immediate difficulties, deriving ultimately from the kind of causal closure thesis discussed above. If </w:t>
      </w:r>
      <w:r w:rsidRPr="00D72FAC">
        <w:rPr>
          <w:b/>
          <w:highlight w:val="yellow"/>
          <w:u w:val="single"/>
        </w:rPr>
        <w:t>all physical effects are due to</w:t>
      </w:r>
      <w:r w:rsidRPr="002D44DC">
        <w:rPr>
          <w:b/>
          <w:u w:val="single"/>
        </w:rPr>
        <w:t xml:space="preserve"> a limited range of </w:t>
      </w:r>
      <w:r w:rsidRPr="00D72FAC">
        <w:rPr>
          <w:b/>
          <w:highlight w:val="yellow"/>
          <w:u w:val="single"/>
        </w:rPr>
        <w:t>natural causes</w:t>
      </w:r>
      <w:r w:rsidRPr="002D44DC">
        <w:rPr>
          <w:b/>
          <w:u w:val="single"/>
        </w:rPr>
        <w:t xml:space="preserve">, and </w:t>
      </w:r>
      <w:r w:rsidRPr="00D72FAC">
        <w:rPr>
          <w:b/>
          <w:highlight w:val="yellow"/>
          <w:u w:val="single"/>
        </w:rPr>
        <w:t xml:space="preserve">if moral facts lie outside this </w:t>
      </w:r>
      <w:r w:rsidRPr="002D44DC">
        <w:rPr>
          <w:b/>
          <w:u w:val="single"/>
        </w:rPr>
        <w:t xml:space="preserve">range, </w:t>
      </w:r>
      <w:r w:rsidRPr="00D72FAC">
        <w:rPr>
          <w:b/>
          <w:highlight w:val="yellow"/>
          <w:u w:val="single"/>
        </w:rPr>
        <w:t>then</w:t>
      </w:r>
      <w:r w:rsidRPr="002D44DC">
        <w:rPr>
          <w:b/>
          <w:u w:val="single"/>
        </w:rPr>
        <w:t xml:space="preserve"> it </w:t>
      </w:r>
      <w:proofErr w:type="gramStart"/>
      <w:r w:rsidRPr="002D44DC">
        <w:rPr>
          <w:b/>
          <w:u w:val="single"/>
        </w:rPr>
        <w:t>follow</w:t>
      </w:r>
      <w:proofErr w:type="gramEnd"/>
      <w:r w:rsidRPr="002D44DC">
        <w:rPr>
          <w:b/>
          <w:u w:val="single"/>
        </w:rPr>
        <w:t xml:space="preserve"> that </w:t>
      </w:r>
      <w:r w:rsidRPr="00D72FAC">
        <w:rPr>
          <w:b/>
          <w:highlight w:val="yellow"/>
          <w:u w:val="single"/>
        </w:rPr>
        <w:t xml:space="preserve">moral facts can never make any difference </w:t>
      </w:r>
      <w:r w:rsidRPr="002D44DC">
        <w:rPr>
          <w:b/>
          <w:u w:val="single"/>
        </w:rPr>
        <w:t>to what happens in the physical world</w:t>
      </w:r>
      <w:r w:rsidRPr="002D44DC">
        <w:rPr>
          <w:sz w:val="12"/>
        </w:rPr>
        <w:t xml:space="preserve"> (Harman, 1986). At first sight </w:t>
      </w:r>
      <w:r w:rsidRPr="00D72FAC">
        <w:rPr>
          <w:b/>
          <w:highlight w:val="yellow"/>
          <w:u w:val="single"/>
        </w:rPr>
        <w:t>this</w:t>
      </w:r>
      <w:r w:rsidRPr="002D44DC">
        <w:rPr>
          <w:sz w:val="12"/>
        </w:rPr>
        <w:t xml:space="preserve"> may seem tolerable (perhaps moral facts indeed don't have any physical effects). But it </w:t>
      </w:r>
      <w:r w:rsidRPr="00D72FAC">
        <w:rPr>
          <w:b/>
          <w:highlight w:val="yellow"/>
          <w:u w:val="single"/>
        </w:rPr>
        <w:t>has</w:t>
      </w:r>
      <w:r w:rsidRPr="002D44DC">
        <w:rPr>
          <w:sz w:val="12"/>
        </w:rPr>
        <w:t xml:space="preserve"> </w:t>
      </w:r>
      <w:r w:rsidRPr="002D44DC">
        <w:rPr>
          <w:b/>
          <w:u w:val="single"/>
        </w:rPr>
        <w:t xml:space="preserve">very awkward </w:t>
      </w:r>
      <w:r w:rsidRPr="00D72FAC">
        <w:rPr>
          <w:b/>
          <w:highlight w:val="yellow"/>
          <w:u w:val="single"/>
        </w:rPr>
        <w:t>epistemological consequences</w:t>
      </w:r>
      <w:r w:rsidRPr="002D44DC">
        <w:rPr>
          <w:b/>
          <w:u w:val="single"/>
        </w:rPr>
        <w:t>.</w:t>
      </w:r>
      <w:r w:rsidRPr="002D44DC">
        <w:rPr>
          <w:sz w:val="12"/>
        </w:rPr>
        <w:t xml:space="preserve"> For beings like us, </w:t>
      </w:r>
      <w:r w:rsidRPr="00D72FAC">
        <w:rPr>
          <w:b/>
          <w:highlight w:val="yellow"/>
          <w:u w:val="single"/>
        </w:rPr>
        <w:t>knowledge</w:t>
      </w:r>
      <w:r w:rsidRPr="002D44DC">
        <w:rPr>
          <w:b/>
          <w:u w:val="single"/>
        </w:rPr>
        <w:t xml:space="preserve"> of the spatiotemporal world </w:t>
      </w:r>
      <w:r w:rsidRPr="00D72FAC">
        <w:rPr>
          <w:b/>
          <w:highlight w:val="yellow"/>
          <w:u w:val="single"/>
        </w:rPr>
        <w:t xml:space="preserve">is mediated by physical processes involving our </w:t>
      </w:r>
      <w:r w:rsidRPr="002D44DC">
        <w:rPr>
          <w:b/>
          <w:u w:val="single"/>
        </w:rPr>
        <w:t xml:space="preserve">sense organs and </w:t>
      </w:r>
      <w:r w:rsidRPr="00D72FAC">
        <w:rPr>
          <w:b/>
          <w:highlight w:val="yellow"/>
          <w:u w:val="single"/>
        </w:rPr>
        <w:t xml:space="preserve">cognitive systems. If </w:t>
      </w:r>
      <w:r w:rsidRPr="002D44DC">
        <w:rPr>
          <w:b/>
          <w:u w:val="single"/>
        </w:rPr>
        <w:t xml:space="preserve">moral </w:t>
      </w:r>
      <w:r w:rsidRPr="00D72FAC">
        <w:rPr>
          <w:b/>
          <w:highlight w:val="yellow"/>
          <w:u w:val="single"/>
        </w:rPr>
        <w:t>facts cannot influence the physical world, then [we can’t]</w:t>
      </w:r>
      <w:r w:rsidRPr="002D44DC">
        <w:rPr>
          <w:b/>
          <w:u w:val="single"/>
        </w:rPr>
        <w:t xml:space="preserve"> it is hard to see how we can </w:t>
      </w:r>
      <w:r w:rsidRPr="00D72FAC">
        <w:rPr>
          <w:b/>
          <w:highlight w:val="yellow"/>
          <w:u w:val="single"/>
        </w:rPr>
        <w:t>have any knowledge of them</w:t>
      </w:r>
      <w:r w:rsidRPr="002D44DC">
        <w:rPr>
          <w:b/>
          <w:sz w:val="12"/>
        </w:rPr>
        <w:t>.</w:t>
      </w:r>
    </w:p>
    <w:p w14:paraId="2E81913C" w14:textId="77777777" w:rsidR="00D72FAC" w:rsidRDefault="00D72FAC" w:rsidP="00D72FAC">
      <w:pPr>
        <w:pStyle w:val="Heading4"/>
      </w:pPr>
      <w:r>
        <w:t xml:space="preserve">All experience is justified through </w:t>
      </w:r>
      <w:proofErr w:type="gramStart"/>
      <w:r>
        <w:t>an end result</w:t>
      </w:r>
      <w:proofErr w:type="gramEnd"/>
      <w:r>
        <w:t xml:space="preserve"> of increase in pleasure and decrease of pain – anything else regresses and collapses – Nagel 86:</w:t>
      </w:r>
    </w:p>
    <w:p w14:paraId="3BAD7CB2" w14:textId="77777777" w:rsidR="00D72FAC" w:rsidRPr="002F3BCB" w:rsidRDefault="00D72FAC" w:rsidP="00D72FAC">
      <w:pPr>
        <w:rPr>
          <w:sz w:val="16"/>
          <w:szCs w:val="16"/>
        </w:rPr>
      </w:pPr>
      <w:r w:rsidRPr="002F3BCB">
        <w:rPr>
          <w:sz w:val="16"/>
          <w:szCs w:val="16"/>
        </w:rPr>
        <w:t xml:space="preserve">Nagel, Thomas (University Professor of Philosophy and Law Emeritus at New York University). “The View </w:t>
      </w:r>
      <w:proofErr w:type="gramStart"/>
      <w:r w:rsidRPr="002F3BCB">
        <w:rPr>
          <w:sz w:val="16"/>
          <w:szCs w:val="16"/>
        </w:rPr>
        <w:t>From</w:t>
      </w:r>
      <w:proofErr w:type="gramEnd"/>
      <w:r w:rsidRPr="002F3BCB">
        <w:rPr>
          <w:sz w:val="16"/>
          <w:szCs w:val="16"/>
        </w:rPr>
        <w:t xml:space="preserve"> Nowhere.” 1986.</w:t>
      </w:r>
    </w:p>
    <w:p w14:paraId="09958099" w14:textId="77777777" w:rsidR="00D72FAC" w:rsidRPr="00ED6D3C" w:rsidRDefault="00D72FAC" w:rsidP="00D72FAC">
      <w:pPr>
        <w:rPr>
          <w:u w:val="single"/>
        </w:rPr>
      </w:pPr>
      <w:r w:rsidRPr="000361C1">
        <w:rPr>
          <w:sz w:val="16"/>
        </w:rPr>
        <w:t xml:space="preserve">I shall defend the unsurprising claim that sensory </w:t>
      </w:r>
      <w:r w:rsidRPr="00D72FAC">
        <w:rPr>
          <w:rStyle w:val="StyleUnderline"/>
          <w:bCs/>
          <w:highlight w:val="yellow"/>
        </w:rPr>
        <w:t xml:space="preserve">pleasure is good and pain bad, no matter </w:t>
      </w:r>
      <w:proofErr w:type="spellStart"/>
      <w:r w:rsidRPr="00D72FAC">
        <w:rPr>
          <w:rStyle w:val="StyleUnderline"/>
          <w:bCs/>
          <w:highlight w:val="yellow"/>
        </w:rPr>
        <w:t>who</w:t>
      </w:r>
      <w:r w:rsidRPr="000361C1">
        <w:rPr>
          <w:rStyle w:val="StyleUnderline"/>
        </w:rPr>
        <w:t>se</w:t>
      </w:r>
      <w:proofErr w:type="spellEnd"/>
      <w:r w:rsidRPr="000361C1">
        <w:rPr>
          <w:rStyle w:val="StyleUnderline"/>
        </w:rPr>
        <w:t xml:space="preserve"> they are.</w:t>
      </w:r>
      <w:r w:rsidRPr="000361C1">
        <w:rPr>
          <w:sz w:val="16"/>
        </w:rPr>
        <w:t xml:space="preserve"> The point of the exercise is to see how the </w:t>
      </w:r>
      <w:r w:rsidRPr="000361C1">
        <w:rPr>
          <w:rStyle w:val="StyleUnderline"/>
        </w:rPr>
        <w:t xml:space="preserve">pressures of objectification operate in a simple case. Physical pleasure and pain do not usually depend on activities or desires which themselves raise questions of justification and value. </w:t>
      </w:r>
      <w:r w:rsidRPr="00D72FAC">
        <w:rPr>
          <w:rStyle w:val="StyleUnderline"/>
          <w:bCs/>
          <w:highlight w:val="yellow"/>
        </w:rPr>
        <w:t>They are</w:t>
      </w:r>
      <w:r w:rsidRPr="000361C1">
        <w:rPr>
          <w:rStyle w:val="StyleUnderline"/>
        </w:rPr>
        <w:t xml:space="preserve"> just </w:t>
      </w:r>
      <w:r w:rsidRPr="00D72FAC">
        <w:rPr>
          <w:rStyle w:val="StyleUnderline"/>
          <w:bCs/>
          <w:highlight w:val="yellow"/>
        </w:rPr>
        <w:t>sensory experiences</w:t>
      </w:r>
      <w:r w:rsidRPr="000361C1">
        <w:rPr>
          <w:sz w:val="16"/>
        </w:rPr>
        <w:t xml:space="preserve"> in relation to which we are </w:t>
      </w:r>
      <w:proofErr w:type="gramStart"/>
      <w:r w:rsidRPr="000361C1">
        <w:rPr>
          <w:sz w:val="16"/>
        </w:rPr>
        <w:t>fairly passive</w:t>
      </w:r>
      <w:proofErr w:type="gramEnd"/>
      <w:r w:rsidRPr="000361C1">
        <w:rPr>
          <w:sz w:val="16"/>
        </w:rPr>
        <w:t xml:space="preserve">, but </w:t>
      </w:r>
      <w:r w:rsidRPr="00D72FAC">
        <w:rPr>
          <w:rStyle w:val="StyleUnderline"/>
          <w:bCs/>
          <w:highlight w:val="yellow"/>
        </w:rPr>
        <w:t>toward which we feel involuntary desire</w:t>
      </w:r>
      <w:r w:rsidRPr="000361C1">
        <w:rPr>
          <w:rStyle w:val="StyleUnderline"/>
        </w:rPr>
        <w:t xml:space="preserve"> or aversion. Almost everyone takes the avoidance of his own pain and the promotion of his own pleasure as subjective reasons for action in a fairly simple way; </w:t>
      </w:r>
      <w:r w:rsidRPr="00D72FAC">
        <w:rPr>
          <w:rStyle w:val="StyleUnderline"/>
          <w:bCs/>
          <w:highlight w:val="yellow"/>
        </w:rPr>
        <w:t>they are not backed up by</w:t>
      </w:r>
      <w:r w:rsidRPr="000361C1">
        <w:rPr>
          <w:rStyle w:val="StyleUnderline"/>
        </w:rPr>
        <w:t xml:space="preserve"> any </w:t>
      </w:r>
      <w:r w:rsidRPr="00D72FAC">
        <w:rPr>
          <w:rStyle w:val="StyleUnderline"/>
          <w:bCs/>
          <w:highlight w:val="yellow"/>
        </w:rPr>
        <w:t>further reasons.</w:t>
      </w:r>
    </w:p>
    <w:p w14:paraId="47732F72" w14:textId="77777777" w:rsidR="00D72FAC" w:rsidRDefault="00D72FAC" w:rsidP="00D72FAC">
      <w:pPr>
        <w:pStyle w:val="Heading4"/>
      </w:pPr>
      <w:r>
        <w:t xml:space="preserve">Thus, the standard is maximizing expected well-being – it’s hedonistic act-util. To clarify, the standard is concerned with </w:t>
      </w:r>
      <w:r>
        <w:rPr>
          <w:u w:val="single"/>
        </w:rPr>
        <w:t>preventing</w:t>
      </w:r>
      <w:r>
        <w:t xml:space="preserve"> death. Prefer: </w:t>
      </w:r>
    </w:p>
    <w:p w14:paraId="28EFF54B" w14:textId="77777777" w:rsidR="00D72FAC" w:rsidRDefault="00D72FAC" w:rsidP="00D72FAC">
      <w:pPr>
        <w:pStyle w:val="Heading4"/>
      </w:pPr>
      <w:r>
        <w:t>1] Death is bad and o/w</w:t>
      </w:r>
    </w:p>
    <w:p w14:paraId="18A1FFA9" w14:textId="77777777" w:rsidR="00D72FAC" w:rsidRDefault="00D72FAC" w:rsidP="00D72FAC">
      <w:pPr>
        <w:pStyle w:val="Heading4"/>
      </w:pPr>
      <w:r>
        <w:t xml:space="preserve">A] It </w:t>
      </w:r>
      <w:r w:rsidRPr="00247689">
        <w:rPr>
          <w:u w:val="single"/>
        </w:rPr>
        <w:t>ontologically</w:t>
      </w:r>
      <w:r>
        <w:t xml:space="preserve"> destroys the subject.</w:t>
      </w:r>
    </w:p>
    <w:p w14:paraId="19D9BFD4" w14:textId="77777777" w:rsidR="00D72FAC" w:rsidRPr="00247689" w:rsidRDefault="00D72FAC" w:rsidP="00D72FAC">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22" w:history="1">
        <w:r w:rsidRPr="00247689">
          <w:t>http://sce.sagepub.com</w:t>
        </w:r>
      </w:hyperlink>
      <w:r w:rsidRPr="00247689">
        <w:t>)</w:t>
      </w:r>
    </w:p>
    <w:p w14:paraId="51A0DBCA" w14:textId="77777777" w:rsidR="00D72FAC" w:rsidRPr="00247689" w:rsidRDefault="00D72FAC" w:rsidP="00D72FAC">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D72FAC">
        <w:rPr>
          <w:rStyle w:val="Emphasis"/>
          <w:color w:val="000000" w:themeColor="text1"/>
          <w:szCs w:val="26"/>
          <w:highlight w:val="yellow"/>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w:t>
      </w:r>
      <w:proofErr w:type="gramStart"/>
      <w:r w:rsidRPr="00247689">
        <w:rPr>
          <w:szCs w:val="26"/>
        </w:rPr>
        <w:t>actually suffers</w:t>
      </w:r>
      <w:proofErr w:type="gramEnd"/>
      <w:r w:rsidRPr="00247689">
        <w:rPr>
          <w:szCs w:val="26"/>
        </w:rPr>
        <w:t xml:space="preserve"> from the sub-sequent non-participation. Rather, </w:t>
      </w:r>
      <w:r w:rsidRPr="00247689">
        <w:rPr>
          <w:sz w:val="26"/>
          <w:szCs w:val="26"/>
          <w:u w:val="single"/>
        </w:rPr>
        <w:t xml:space="preserve">death </w:t>
      </w:r>
      <w:proofErr w:type="gramStart"/>
      <w:r w:rsidRPr="00247689">
        <w:rPr>
          <w:sz w:val="26"/>
          <w:szCs w:val="26"/>
          <w:u w:val="single"/>
        </w:rPr>
        <w:t>in itself is</w:t>
      </w:r>
      <w:proofErr w:type="gramEnd"/>
      <w:r w:rsidRPr="00247689">
        <w:rPr>
          <w:sz w:val="26"/>
          <w:szCs w:val="26"/>
          <w:u w:val="single"/>
        </w:rPr>
        <w:t xml:space="preserve"> an evil to us because it </w:t>
      </w:r>
      <w:r w:rsidRPr="00D72FAC">
        <w:rPr>
          <w:rStyle w:val="Emphasis"/>
          <w:color w:val="000000" w:themeColor="text1"/>
          <w:szCs w:val="26"/>
          <w:highlight w:val="yellow"/>
        </w:rPr>
        <w:t xml:space="preserve">ontologically destroys the </w:t>
      </w:r>
      <w:r w:rsidRPr="00247689">
        <w:rPr>
          <w:rStyle w:val="Emphasis"/>
          <w:color w:val="000000" w:themeColor="text1"/>
          <w:szCs w:val="26"/>
        </w:rPr>
        <w:t xml:space="preserve">current existent </w:t>
      </w:r>
      <w:r w:rsidRPr="00D72FAC">
        <w:rPr>
          <w:rStyle w:val="Emphasis"/>
          <w:color w:val="000000" w:themeColor="text1"/>
          <w:szCs w:val="26"/>
          <w:highlight w:val="yellow"/>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D72FAC">
        <w:rPr>
          <w:sz w:val="26"/>
          <w:szCs w:val="26"/>
          <w:highlight w:val="yellow"/>
          <w:u w:val="single"/>
        </w:rPr>
        <w:t>death is</w:t>
      </w:r>
      <w:r w:rsidRPr="00247689">
        <w:rPr>
          <w:sz w:val="26"/>
          <w:szCs w:val="26"/>
          <w:u w:val="single"/>
        </w:rPr>
        <w:t xml:space="preserve"> truly </w:t>
      </w:r>
      <w:r w:rsidRPr="00D72FAC">
        <w:rPr>
          <w:sz w:val="26"/>
          <w:szCs w:val="26"/>
          <w:highlight w:val="yellow"/>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D72FAC">
        <w:rPr>
          <w:rStyle w:val="Emphasis"/>
          <w:color w:val="000000" w:themeColor="text1"/>
          <w:szCs w:val="26"/>
          <w:highlight w:val="yellow"/>
        </w:rPr>
        <w:t>independent</w:t>
      </w:r>
      <w:r w:rsidRPr="00247689">
        <w:rPr>
          <w:rStyle w:val="Emphasis"/>
          <w:color w:val="000000" w:themeColor="text1"/>
          <w:szCs w:val="26"/>
        </w:rPr>
        <w:t xml:space="preserve">ly </w:t>
      </w:r>
      <w:r w:rsidRPr="00D72FAC">
        <w:rPr>
          <w:rStyle w:val="Emphasis"/>
          <w:color w:val="000000" w:themeColor="text1"/>
          <w:szCs w:val="26"/>
          <w:highlight w:val="yellow"/>
        </w:rPr>
        <w:t>of</w:t>
      </w:r>
      <w:r w:rsidRPr="00247689">
        <w:rPr>
          <w:rStyle w:val="Emphasis"/>
          <w:color w:val="000000" w:themeColor="text1"/>
          <w:szCs w:val="26"/>
        </w:rPr>
        <w:t xml:space="preserve"> </w:t>
      </w:r>
      <w:r w:rsidRPr="00247689">
        <w:rPr>
          <w:rStyle w:val="Emphasis"/>
          <w:color w:val="000000" w:themeColor="text1"/>
          <w:szCs w:val="26"/>
        </w:rPr>
        <w:lastRenderedPageBreak/>
        <w:t xml:space="preserve">calculations about better or worse </w:t>
      </w:r>
      <w:r w:rsidRPr="00D72FAC">
        <w:rPr>
          <w:sz w:val="26"/>
          <w:szCs w:val="26"/>
          <w:highlight w:val="yellow"/>
          <w:u w:val="single"/>
        </w:rPr>
        <w:t>possible lives</w:t>
      </w:r>
      <w:r w:rsidRPr="00D72FAC">
        <w:rPr>
          <w:rStyle w:val="Emphasis"/>
          <w:color w:val="000000" w:themeColor="text1"/>
          <w:szCs w:val="26"/>
          <w:highlight w:val="yellow"/>
        </w:rPr>
        <w:t xml:space="preserve">. Such an evil need not be </w:t>
      </w:r>
      <w:r w:rsidRPr="00247689">
        <w:rPr>
          <w:rStyle w:val="Emphasis"/>
          <w:color w:val="000000" w:themeColor="text1"/>
          <w:szCs w:val="26"/>
        </w:rPr>
        <w:t xml:space="preserve">consciously </w:t>
      </w:r>
      <w:r w:rsidRPr="00D72FAC">
        <w:rPr>
          <w:rStyle w:val="Emphasis"/>
          <w:color w:val="000000" w:themeColor="text1"/>
          <w:szCs w:val="26"/>
          <w:highlight w:val="yellow"/>
        </w:rPr>
        <w:t>experienced</w:t>
      </w:r>
      <w:r w:rsidRPr="00247689">
        <w:rPr>
          <w:rStyle w:val="Emphasis"/>
          <w:color w:val="000000" w:themeColor="text1"/>
          <w:szCs w:val="26"/>
        </w:rPr>
        <w:t xml:space="preserve"> </w:t>
      </w:r>
      <w:proofErr w:type="gramStart"/>
      <w:r w:rsidRPr="00247689">
        <w:rPr>
          <w:szCs w:val="26"/>
        </w:rPr>
        <w:t>in order to</w:t>
      </w:r>
      <w:proofErr w:type="gramEnd"/>
      <w:r w:rsidRPr="00247689">
        <w:rPr>
          <w:szCs w:val="26"/>
        </w:rPr>
        <w:t xml:space="preserve"> be an evil for the kind of being a human person is. </w:t>
      </w:r>
      <w:r w:rsidRPr="00D72FAC">
        <w:rPr>
          <w:sz w:val="26"/>
          <w:szCs w:val="26"/>
          <w:highlight w:val="yellow"/>
          <w:u w:val="single"/>
        </w:rPr>
        <w:t>Death</w:t>
      </w:r>
      <w:r w:rsidRPr="00247689">
        <w:rPr>
          <w:sz w:val="26"/>
          <w:szCs w:val="26"/>
          <w:u w:val="single"/>
        </w:rPr>
        <w:t xml:space="preserve"> is an evil because of the change in kind it brings about, a change that </w:t>
      </w:r>
      <w:r w:rsidRPr="00D72FAC">
        <w:rPr>
          <w:sz w:val="26"/>
          <w:szCs w:val="26"/>
          <w:highlight w:val="yellow"/>
          <w:u w:val="single"/>
        </w:rPr>
        <w:t>is destructive of the</w:t>
      </w:r>
      <w:r w:rsidRPr="00247689">
        <w:rPr>
          <w:sz w:val="26"/>
          <w:szCs w:val="26"/>
          <w:u w:val="single"/>
        </w:rPr>
        <w:t xml:space="preserve"> type of </w:t>
      </w:r>
      <w:r w:rsidRPr="00D72FAC">
        <w:rPr>
          <w:sz w:val="26"/>
          <w:szCs w:val="26"/>
          <w:highlight w:val="yellow"/>
          <w:u w:val="single"/>
        </w:rPr>
        <w:t>entity</w:t>
      </w:r>
      <w:r w:rsidRPr="00247689">
        <w:rPr>
          <w:sz w:val="26"/>
          <w:szCs w:val="26"/>
          <w:u w:val="single"/>
        </w:rPr>
        <w:t xml:space="preserve"> that </w:t>
      </w:r>
      <w:r w:rsidRPr="00D72FAC">
        <w:rPr>
          <w:sz w:val="26"/>
          <w:szCs w:val="26"/>
          <w:highlight w:val="yellow"/>
          <w:u w:val="single"/>
        </w:rPr>
        <w:t>we</w:t>
      </w:r>
      <w:r w:rsidRPr="00247689">
        <w:rPr>
          <w:sz w:val="26"/>
          <w:szCs w:val="26"/>
          <w:u w:val="single"/>
        </w:rPr>
        <w:t xml:space="preserve"> essentially </w:t>
      </w:r>
      <w:r w:rsidRPr="00D72FAC">
        <w:rPr>
          <w:sz w:val="26"/>
          <w:szCs w:val="26"/>
          <w:highlight w:val="yellow"/>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D72FAC">
        <w:rPr>
          <w:rStyle w:val="Emphasis"/>
          <w:color w:val="000000" w:themeColor="text1"/>
          <w:szCs w:val="26"/>
          <w:highlight w:val="yellow"/>
        </w:rPr>
        <w:t xml:space="preserve">that </w:t>
      </w:r>
      <w:r w:rsidRPr="00247689">
        <w:rPr>
          <w:rStyle w:val="Emphasis"/>
          <w:color w:val="000000" w:themeColor="text1"/>
          <w:szCs w:val="26"/>
        </w:rPr>
        <w:t xml:space="preserve">drastically </w:t>
      </w:r>
      <w:r w:rsidRPr="00D72FAC">
        <w:rPr>
          <w:rStyle w:val="Emphasis"/>
          <w:color w:val="000000" w:themeColor="text1"/>
          <w:szCs w:val="26"/>
          <w:highlight w:val="yellow"/>
        </w:rPr>
        <w:t xml:space="preserve">interferes in the </w:t>
      </w:r>
      <w:r w:rsidRPr="00247689">
        <w:rPr>
          <w:rStyle w:val="Emphasis"/>
          <w:color w:val="000000" w:themeColor="text1"/>
          <w:szCs w:val="26"/>
        </w:rPr>
        <w:t xml:space="preserve">process of maintaining the </w:t>
      </w:r>
      <w:r w:rsidRPr="00D72FAC">
        <w:rPr>
          <w:rStyle w:val="Emphasis"/>
          <w:color w:val="000000" w:themeColor="text1"/>
          <w:szCs w:val="26"/>
          <w:highlight w:val="yellow"/>
        </w:rPr>
        <w:t>person</w:t>
      </w:r>
      <w:r w:rsidRPr="00247689">
        <w:rPr>
          <w:rStyle w:val="Emphasis"/>
          <w:color w:val="000000" w:themeColor="text1"/>
          <w:szCs w:val="26"/>
        </w:rPr>
        <w:t xml:space="preserve"> in existence </w:t>
      </w:r>
      <w:r w:rsidRPr="00D72FAC">
        <w:rPr>
          <w:rStyle w:val="Emphasis"/>
          <w:color w:val="000000" w:themeColor="text1"/>
          <w:szCs w:val="26"/>
          <w:highlight w:val="yellow"/>
        </w:rPr>
        <w:t>is an objective evil</w:t>
      </w:r>
      <w:r w:rsidRPr="00247689">
        <w:rPr>
          <w:rStyle w:val="Emphasis"/>
          <w:color w:val="000000" w:themeColor="text1"/>
          <w:szCs w:val="26"/>
        </w:rPr>
        <w:t xml:space="preserve"> </w:t>
      </w:r>
      <w:r w:rsidRPr="00247689">
        <w:rPr>
          <w:szCs w:val="26"/>
        </w:rPr>
        <w:t xml:space="preserve">for the person. What is crucially at stake </w:t>
      </w:r>
      <w:proofErr w:type="gramStart"/>
      <w:r w:rsidRPr="00247689">
        <w:rPr>
          <w:szCs w:val="26"/>
        </w:rPr>
        <w:t>here, and</w:t>
      </w:r>
      <w:proofErr w:type="gramEnd"/>
      <w:r w:rsidRPr="00247689">
        <w:rPr>
          <w:szCs w:val="26"/>
        </w:rPr>
        <w:t xml:space="preserve">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D72FAC">
        <w:rPr>
          <w:rStyle w:val="Emphasis"/>
          <w:color w:val="000000" w:themeColor="text1"/>
          <w:szCs w:val="26"/>
          <w:highlight w:val="yellow"/>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D72FAC">
        <w:rPr>
          <w:rStyle w:val="Emphasis"/>
          <w:color w:val="000000" w:themeColor="text1"/>
          <w:szCs w:val="26"/>
          <w:highlight w:val="yellow"/>
        </w:rPr>
        <w:t>any</w:t>
      </w:r>
      <w:r w:rsidRPr="00247689">
        <w:rPr>
          <w:rStyle w:val="Emphasis"/>
          <w:color w:val="000000" w:themeColor="text1"/>
          <w:szCs w:val="26"/>
        </w:rPr>
        <w:t xml:space="preserve"> intentional </w:t>
      </w:r>
      <w:r w:rsidRPr="00D72FAC">
        <w:rPr>
          <w:rStyle w:val="Emphasis"/>
          <w:color w:val="000000" w:themeColor="text1"/>
          <w:szCs w:val="26"/>
          <w:highlight w:val="yellow"/>
        </w:rPr>
        <w:t>rejection of</w:t>
      </w:r>
      <w:r w:rsidRPr="00247689">
        <w:rPr>
          <w:rStyle w:val="Emphasis"/>
          <w:color w:val="000000" w:themeColor="text1"/>
          <w:szCs w:val="26"/>
        </w:rPr>
        <w:t xml:space="preserve"> human </w:t>
      </w:r>
      <w:r w:rsidRPr="00D72FAC">
        <w:rPr>
          <w:rStyle w:val="Emphasis"/>
          <w:color w:val="000000" w:themeColor="text1"/>
          <w:szCs w:val="26"/>
          <w:highlight w:val="yellow"/>
        </w:rPr>
        <w:t>life</w:t>
      </w:r>
      <w:r w:rsidRPr="00247689">
        <w:rPr>
          <w:rStyle w:val="Emphasis"/>
          <w:color w:val="000000" w:themeColor="text1"/>
          <w:szCs w:val="26"/>
        </w:rPr>
        <w:t xml:space="preserve"> itself cannot therefore be warranted since it </w:t>
      </w:r>
      <w:r w:rsidRPr="00D72FAC">
        <w:rPr>
          <w:rStyle w:val="Emphasis"/>
          <w:color w:val="000000" w:themeColor="text1"/>
          <w:szCs w:val="26"/>
          <w:highlight w:val="yellow"/>
        </w:rPr>
        <w:t xml:space="preserve">is an expression of </w:t>
      </w:r>
      <w:r w:rsidRPr="00247689">
        <w:rPr>
          <w:rStyle w:val="Emphasis"/>
          <w:color w:val="000000" w:themeColor="text1"/>
          <w:szCs w:val="26"/>
        </w:rPr>
        <w:t xml:space="preserve">an ultimate </w:t>
      </w:r>
      <w:r w:rsidRPr="00D72FAC">
        <w:rPr>
          <w:rStyle w:val="Emphasis"/>
          <w:color w:val="000000" w:themeColor="text1"/>
          <w:szCs w:val="26"/>
          <w:highlight w:val="yellow"/>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31CC1EE" w14:textId="77777777" w:rsidR="00D72FAC" w:rsidRDefault="00D72FAC" w:rsidP="00D72FAC">
      <w:pPr>
        <w:pStyle w:val="Heading4"/>
      </w:pPr>
      <w:r>
        <w:t xml:space="preserve">B] You don’t get the choice to </w:t>
      </w:r>
      <w:r w:rsidRPr="00247689">
        <w:rPr>
          <w:u w:val="single"/>
        </w:rPr>
        <w:t xml:space="preserve">determine </w:t>
      </w:r>
      <w:r>
        <w:rPr>
          <w:u w:val="single"/>
        </w:rPr>
        <w:t>death</w:t>
      </w:r>
      <w:r w:rsidRPr="00247689">
        <w:rPr>
          <w:u w:val="single"/>
        </w:rPr>
        <w:t xml:space="preserve"> for other people</w:t>
      </w:r>
      <w:r>
        <w:t>.</w:t>
      </w:r>
    </w:p>
    <w:p w14:paraId="2148905E" w14:textId="77777777" w:rsidR="00D72FAC" w:rsidRPr="00247689" w:rsidRDefault="00D72FAC" w:rsidP="00D72FAC">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23" w:history="1">
        <w:r w:rsidRPr="00247689">
          <w:t>http://sce.sagepub.com</w:t>
        </w:r>
      </w:hyperlink>
      <w:r w:rsidRPr="00247689">
        <w:t>)</w:t>
      </w:r>
    </w:p>
    <w:p w14:paraId="77D735DE" w14:textId="77777777" w:rsidR="00D72FAC" w:rsidRDefault="00D72FAC" w:rsidP="00D72FAC">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D72FAC">
        <w:rPr>
          <w:b/>
          <w:sz w:val="26"/>
          <w:szCs w:val="26"/>
          <w:highlight w:val="yellow"/>
          <w:u w:val="single"/>
        </w:rPr>
        <w:t>If a person values</w:t>
      </w:r>
      <w:r>
        <w:rPr>
          <w:b/>
          <w:sz w:val="26"/>
          <w:szCs w:val="26"/>
          <w:u w:val="single"/>
        </w:rPr>
        <w:t xml:space="preserve"> his or her own </w:t>
      </w:r>
      <w:r w:rsidRPr="00D72FAC">
        <w:rPr>
          <w:b/>
          <w:sz w:val="26"/>
          <w:szCs w:val="26"/>
          <w:highlight w:val="yellow"/>
          <w:u w:val="single"/>
        </w:rPr>
        <w:t xml:space="preserve">life, then </w:t>
      </w:r>
      <w:r>
        <w:rPr>
          <w:b/>
          <w:sz w:val="26"/>
          <w:szCs w:val="26"/>
          <w:u w:val="single"/>
        </w:rPr>
        <w:t xml:space="preserve">that </w:t>
      </w:r>
      <w:r w:rsidRPr="00D72FAC">
        <w:rPr>
          <w:b/>
          <w:sz w:val="26"/>
          <w:szCs w:val="26"/>
          <w:highlight w:val="yellow"/>
          <w:u w:val="single"/>
        </w:rPr>
        <w:t>life is valuable</w:t>
      </w:r>
      <w:r>
        <w:rPr>
          <w:b/>
          <w:sz w:val="26"/>
          <w:szCs w:val="26"/>
          <w:u w:val="single"/>
        </w:rPr>
        <w:t xml:space="preserve">, precisely </w:t>
      </w:r>
      <w:r w:rsidRPr="00D72FAC">
        <w:rPr>
          <w:b/>
          <w:sz w:val="26"/>
          <w:szCs w:val="26"/>
          <w:highlight w:val="yellow"/>
          <w:u w:val="single"/>
        </w:rPr>
        <w:t xml:space="preserve">to the extent </w:t>
      </w:r>
      <w:r>
        <w:rPr>
          <w:b/>
          <w:sz w:val="26"/>
          <w:szCs w:val="26"/>
          <w:u w:val="single"/>
        </w:rPr>
        <w:t xml:space="preserve">that he or </w:t>
      </w:r>
      <w:r w:rsidRPr="00D72FAC">
        <w:rPr>
          <w:b/>
          <w:sz w:val="26"/>
          <w:szCs w:val="26"/>
          <w:highlight w:val="yellow"/>
          <w:u w:val="single"/>
        </w:rPr>
        <w:t>she values it</w:t>
      </w:r>
      <w:r w:rsidRPr="00D72FAC">
        <w:rPr>
          <w:szCs w:val="26"/>
          <w:highlight w:val="yellow"/>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D72FAC">
        <w:rPr>
          <w:b/>
          <w:sz w:val="26"/>
          <w:szCs w:val="26"/>
          <w:highlight w:val="yellow"/>
          <w:u w:val="single"/>
        </w:rPr>
        <w:t>injustice</w:t>
      </w:r>
      <w:r>
        <w:rPr>
          <w:szCs w:val="26"/>
        </w:rPr>
        <w:t xml:space="preserve"> done to a </w:t>
      </w:r>
      <w:r>
        <w:rPr>
          <w:sz w:val="26"/>
          <w:szCs w:val="26"/>
          <w:u w:val="single"/>
        </w:rPr>
        <w:t xml:space="preserve">person </w:t>
      </w:r>
      <w:r w:rsidRPr="00D72FAC">
        <w:rPr>
          <w:sz w:val="26"/>
          <w:szCs w:val="26"/>
          <w:highlight w:val="yellow"/>
          <w:u w:val="single"/>
        </w:rPr>
        <w:t xml:space="preserve">is to deprive </w:t>
      </w:r>
      <w:r w:rsidRPr="00247689">
        <w:rPr>
          <w:sz w:val="26"/>
          <w:szCs w:val="26"/>
          <w:u w:val="single"/>
        </w:rPr>
        <w:t xml:space="preserve">the person of </w:t>
      </w:r>
      <w:r w:rsidRPr="00D72FAC">
        <w:rPr>
          <w:sz w:val="26"/>
          <w:szCs w:val="26"/>
          <w:highlight w:val="yellow"/>
          <w:u w:val="single"/>
        </w:rPr>
        <w:t>a life</w:t>
      </w:r>
      <w:r>
        <w:rPr>
          <w:sz w:val="26"/>
          <w:szCs w:val="26"/>
          <w:u w:val="single"/>
        </w:rPr>
        <w:t xml:space="preserve"> </w:t>
      </w:r>
      <w:r>
        <w:rPr>
          <w:b/>
          <w:sz w:val="26"/>
          <w:szCs w:val="26"/>
          <w:u w:val="single"/>
        </w:rPr>
        <w:t xml:space="preserve">he or </w:t>
      </w:r>
      <w:r w:rsidRPr="00D72FAC">
        <w:rPr>
          <w:b/>
          <w:sz w:val="26"/>
          <w:szCs w:val="26"/>
          <w:highlight w:val="yellow"/>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D72FAC">
        <w:rPr>
          <w:sz w:val="26"/>
          <w:szCs w:val="26"/>
          <w:highlight w:val="yellow"/>
          <w:u w:val="single"/>
        </w:rPr>
        <w:t>a broad range of</w:t>
      </w:r>
      <w:r>
        <w:rPr>
          <w:szCs w:val="26"/>
        </w:rPr>
        <w:t xml:space="preserve"> ‘critical interests’; </w:t>
      </w:r>
      <w:r w:rsidRPr="00D72FAC">
        <w:rPr>
          <w:sz w:val="26"/>
          <w:szCs w:val="26"/>
          <w:highlight w:val="yellow"/>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sidRPr="00D72FAC">
        <w:rPr>
          <w:sz w:val="26"/>
          <w:szCs w:val="26"/>
          <w:highlight w:val="yellow"/>
          <w:u w:val="single"/>
        </w:rPr>
        <w:t>are subjected to</w:t>
      </w:r>
      <w:r>
        <w:rPr>
          <w:szCs w:val="26"/>
        </w:rPr>
        <w:t xml:space="preserve"> de facto </w:t>
      </w:r>
      <w:r w:rsidRPr="00D72FAC">
        <w:rPr>
          <w:b/>
          <w:sz w:val="26"/>
          <w:szCs w:val="26"/>
          <w:highlight w:val="yellow"/>
          <w:u w:val="single"/>
        </w:rPr>
        <w:t>self-assessment</w:t>
      </w:r>
      <w:r w:rsidRPr="00D72FAC">
        <w:rPr>
          <w:szCs w:val="26"/>
          <w:highlight w:val="yellow"/>
        </w:rPr>
        <w:t xml:space="preserve"> </w:t>
      </w:r>
      <w:r w:rsidRPr="00D72FAC">
        <w:rPr>
          <w:sz w:val="26"/>
          <w:szCs w:val="26"/>
          <w:highlight w:val="yellow"/>
          <w:u w:val="single"/>
        </w:rPr>
        <w:t>for</w:t>
      </w:r>
      <w:r>
        <w:rPr>
          <w:sz w:val="26"/>
          <w:szCs w:val="26"/>
          <w:u w:val="single"/>
        </w:rPr>
        <w:t xml:space="preserve"> the further </w:t>
      </w:r>
      <w:r w:rsidRPr="00D72FAC">
        <w:rPr>
          <w:sz w:val="26"/>
          <w:szCs w:val="26"/>
          <w:highlight w:val="yellow"/>
          <w:u w:val="single"/>
        </w:rPr>
        <w:t>determination of</w:t>
      </w:r>
      <w:r>
        <w:rPr>
          <w:sz w:val="26"/>
          <w:szCs w:val="26"/>
          <w:u w:val="single"/>
        </w:rPr>
        <w:t xml:space="preserve"> meaningful </w:t>
      </w:r>
      <w:r w:rsidRPr="00D72FAC">
        <w:rPr>
          <w:sz w:val="26"/>
          <w:szCs w:val="26"/>
          <w:highlight w:val="yellow"/>
          <w:u w:val="single"/>
        </w:rPr>
        <w:t>value</w:t>
      </w:r>
      <w:r>
        <w:rPr>
          <w:sz w:val="26"/>
          <w:szCs w:val="26"/>
          <w:u w:val="single"/>
        </w:rPr>
        <w:t xml:space="preserve">. </w:t>
      </w:r>
      <w:r>
        <w:rPr>
          <w:szCs w:val="26"/>
        </w:rPr>
        <w:t xml:space="preserve">Suicide, assisted suicide, and voluntary euthanasia, can therefore be justified, on the grounds that once the competent nature of the person making the decision has been established, the thoroughgoing commensuration between different </w:t>
      </w:r>
      <w:r>
        <w:rPr>
          <w:szCs w:val="26"/>
        </w:rPr>
        <w:lastRenderedPageBreak/>
        <w:t>values, in the form of interests or preferences, is essentially left up to the individual to determine for himself or herself.</w:t>
      </w:r>
    </w:p>
    <w:p w14:paraId="163A900B" w14:textId="77777777" w:rsidR="00D72FAC" w:rsidRPr="00FF0CF7" w:rsidRDefault="00D72FAC" w:rsidP="00D72FAC">
      <w:pPr>
        <w:pStyle w:val="Heading4"/>
        <w:rPr>
          <w:rFonts w:cs="Calibri"/>
        </w:rPr>
      </w:pPr>
      <w:r>
        <w:t xml:space="preserve">2] </w:t>
      </w: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 - </w:t>
      </w:r>
    </w:p>
    <w:p w14:paraId="5FB4BC5A" w14:textId="77777777" w:rsidR="00D72FAC" w:rsidRDefault="00D72FAC" w:rsidP="00D72FAC">
      <w:r>
        <w:rPr>
          <w:rStyle w:val="Style13ptBold"/>
        </w:rPr>
        <w:t xml:space="preserve">A] Uncertainty – </w:t>
      </w:r>
      <w:proofErr w:type="spellStart"/>
      <w:r w:rsidRPr="00FF0CF7">
        <w:rPr>
          <w:rStyle w:val="Style13ptBold"/>
        </w:rPr>
        <w:t>Pummer</w:t>
      </w:r>
      <w:proofErr w:type="spellEnd"/>
      <w:r w:rsidRPr="00FF0CF7">
        <w:rPr>
          <w:rStyle w:val="Style13ptBold"/>
        </w:rPr>
        <w:t xml:space="preserve"> 15</w:t>
      </w:r>
      <w:r>
        <w:t xml:space="preserve">: </w:t>
      </w:r>
    </w:p>
    <w:p w14:paraId="33AAB80A" w14:textId="77777777" w:rsidR="00D72FAC" w:rsidRPr="00C53AA5" w:rsidRDefault="00D72FAC" w:rsidP="00D72FAC">
      <w:r w:rsidRPr="00C53AA5">
        <w:t>[Theron, Junior Research Fellow in Philosophy at St. Anne's College, University of Oxford. “Moral Agreement on Saving the World” Practical Ethics, University of Oxford. May 18, 2015] AT</w:t>
      </w:r>
    </w:p>
    <w:p w14:paraId="37632E53" w14:textId="77777777" w:rsidR="00D72FAC" w:rsidRDefault="00D72FAC" w:rsidP="00D72FAC">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D72FAC">
        <w:rPr>
          <w:rStyle w:val="StyleUnderline"/>
          <w:bCs/>
          <w:highlight w:val="yellow"/>
        </w:rPr>
        <w:t xml:space="preserve">reducing existential risk is </w:t>
      </w:r>
      <w:r w:rsidRPr="007C21F8">
        <w:rPr>
          <w:rStyle w:val="StyleUnderline"/>
          <w:bCs/>
        </w:rPr>
        <w:t xml:space="preserve">easily </w:t>
      </w:r>
      <w:r w:rsidRPr="00D72FAC">
        <w:rPr>
          <w:rStyle w:val="StyleUnderline"/>
          <w:bCs/>
          <w:highlight w:val="yellow"/>
        </w:rPr>
        <w:t>the most important thing in the whole world.</w:t>
      </w:r>
      <w:r w:rsidRPr="007C21F8">
        <w:rPr>
          <w:rStyle w:val="StyleUnderline"/>
          <w:bCs/>
        </w:rPr>
        <w:t xml:space="preserve"> This is for the familiar reason that there are </w:t>
      </w:r>
      <w:r w:rsidRPr="00D72FAC">
        <w:rPr>
          <w:rStyle w:val="StyleUnderline"/>
          <w:bCs/>
          <w:highlight w:val="yellow"/>
        </w:rPr>
        <w:t xml:space="preserve">so many people </w:t>
      </w:r>
      <w:r w:rsidRPr="007C21F8">
        <w:rPr>
          <w:rStyle w:val="StyleUnderline"/>
          <w:bCs/>
        </w:rPr>
        <w:t xml:space="preserve">who </w:t>
      </w:r>
      <w:r w:rsidRPr="00D72FAC">
        <w:rPr>
          <w:rStyle w:val="StyleUnderline"/>
          <w:bCs/>
          <w:highlight w:val="yellow"/>
        </w:rPr>
        <w:t>could exist in the future</w:t>
      </w:r>
      <w:r w:rsidRPr="007C21F8">
        <w:rPr>
          <w:rStyle w:val="StyleUnderline"/>
          <w:bCs/>
        </w:rPr>
        <w:t xml:space="preserve"> – there are </w:t>
      </w:r>
      <w:r w:rsidRPr="00D72FAC">
        <w:rPr>
          <w:rStyle w:val="StyleUnderline"/>
          <w:bCs/>
          <w:highlight w:val="yellow"/>
        </w:rPr>
        <w:t>trillions upon trillions</w:t>
      </w:r>
      <w:r w:rsidRPr="007C21F8">
        <w:rPr>
          <w:rStyle w:val="StyleUnderline"/>
          <w:bCs/>
        </w:rPr>
        <w:t xml:space="preserve">… upon trillions. There are so many possible future people that </w:t>
      </w:r>
      <w:r w:rsidRPr="00D72FAC">
        <w:rPr>
          <w:rStyle w:val="StyleUnderline"/>
          <w:bCs/>
          <w:highlight w:val="yellow"/>
        </w:rPr>
        <w:t>reducing existential risk is</w:t>
      </w:r>
      <w:r w:rsidRPr="007C21F8">
        <w:rPr>
          <w:rStyle w:val="StyleUnderline"/>
          <w:bCs/>
        </w:rPr>
        <w:t xml:space="preserve"> arguably </w:t>
      </w:r>
      <w:r w:rsidRPr="00D72FAC">
        <w:rPr>
          <w:rStyle w:val="StyleUnderline"/>
          <w:bCs/>
          <w:highlight w:val="yellow"/>
        </w:rPr>
        <w:t>the most important</w:t>
      </w:r>
      <w:r w:rsidRPr="007C21F8">
        <w:rPr>
          <w:rStyle w:val="StyleUnderline"/>
          <w:bCs/>
        </w:rPr>
        <w:t xml:space="preserve"> thing in the world, </w:t>
      </w:r>
      <w:r w:rsidRPr="00D72FAC">
        <w:rPr>
          <w:rStyle w:val="StyleUnderline"/>
          <w:bCs/>
          <w:highlight w:val="yellow"/>
        </w:rPr>
        <w:t xml:space="preserve">even if the well-being of these possible people were given only 0.001% as much 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w:t>
      </w:r>
      <w:proofErr w:type="gramStart"/>
      <w:r w:rsidRPr="00C21E5D">
        <w:rPr>
          <w:sz w:val="10"/>
          <w:szCs w:val="10"/>
        </w:rPr>
        <w:t>consists</w:t>
      </w:r>
      <w:proofErr w:type="gramEnd"/>
      <w:r w:rsidRPr="00C21E5D">
        <w:rPr>
          <w:sz w:val="10"/>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21E5D">
        <w:rPr>
          <w:sz w:val="10"/>
          <w:szCs w:val="10"/>
        </w:rPr>
        <w:t>actually desires</w:t>
      </w:r>
      <w:proofErr w:type="gramEnd"/>
      <w:r w:rsidRPr="00C21E5D">
        <w:rPr>
          <w:sz w:val="10"/>
          <w:szCs w:val="10"/>
        </w:rPr>
        <w:t xml:space="preserve">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w:t>
      </w:r>
      <w:proofErr w:type="gramStart"/>
      <w:r w:rsidRPr="00C21E5D">
        <w:rPr>
          <w:sz w:val="10"/>
          <w:szCs w:val="10"/>
        </w:rPr>
        <w:t>all of</w:t>
      </w:r>
      <w:proofErr w:type="gramEnd"/>
      <w:r w:rsidRPr="00C21E5D">
        <w:rPr>
          <w:sz w:val="10"/>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D72FAC">
        <w:rPr>
          <w:rStyle w:val="Emphasis"/>
          <w:highlight w:val="yellow"/>
        </w:rPr>
        <w:t xml:space="preserve">We should also </w:t>
      </w:r>
      <w:proofErr w:type="gramStart"/>
      <w:r w:rsidRPr="00D72FAC">
        <w:rPr>
          <w:rStyle w:val="Emphasis"/>
          <w:highlight w:val="yellow"/>
        </w:rPr>
        <w:t>take into account</w:t>
      </w:r>
      <w:proofErr w:type="gramEnd"/>
      <w:r w:rsidRPr="00D72FAC">
        <w:rPr>
          <w:rStyle w:val="Emphasis"/>
          <w:highlight w:val="yellow"/>
        </w:rPr>
        <w:t xml:space="preserve">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 xml:space="preserve">even those (hedonistic egoists) who disagree should have a significant level of confidence that they are </w:t>
      </w:r>
      <w:r w:rsidRPr="007C21F8">
        <w:rPr>
          <w:rStyle w:val="StyleUnderline"/>
          <w:bCs/>
        </w:rPr>
        <w:lastRenderedPageBreak/>
        <w:t>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from the standpoint of moral uncertainty, to reduce existential risk.</w:t>
      </w:r>
      <w:r w:rsidRPr="00597280">
        <w:rPr>
          <w:sz w:val="14"/>
        </w:rPr>
        <w:t xml:space="preserve"> Perhaps most disturbingly still, </w:t>
      </w:r>
      <w:r w:rsidRPr="00D72FAC">
        <w:rPr>
          <w:rStyle w:val="StyleUnderline"/>
          <w:bCs/>
          <w:highlight w:val="yellow"/>
        </w:rPr>
        <w:t>even if we are only 1% sure that</w:t>
      </w:r>
      <w:r w:rsidRPr="00D72FAC">
        <w:rPr>
          <w:rStyle w:val="StyleUnderline"/>
          <w:highlight w:val="yellow"/>
        </w:rPr>
        <w:t xml:space="preserve"> </w:t>
      </w:r>
      <w:r w:rsidRPr="007C21F8">
        <w:rPr>
          <w:rStyle w:val="StyleUnderline"/>
          <w:bCs/>
        </w:rPr>
        <w:t>the</w:t>
      </w:r>
      <w:r w:rsidRPr="00FF0CF7">
        <w:rPr>
          <w:rStyle w:val="StyleUnderline"/>
        </w:rPr>
        <w:t xml:space="preserve"> </w:t>
      </w:r>
      <w:r w:rsidRPr="00D72FAC">
        <w:rPr>
          <w:rStyle w:val="StyleUnderline"/>
          <w:bCs/>
          <w:highlight w:val="yellow"/>
        </w:rPr>
        <w:t>well-being</w:t>
      </w:r>
      <w:r w:rsidRPr="00D72FAC">
        <w:rPr>
          <w:rStyle w:val="StyleUnderline"/>
          <w:highlight w:val="yellow"/>
        </w:rPr>
        <w:t xml:space="preserve"> </w:t>
      </w:r>
      <w:r w:rsidRPr="007C21F8">
        <w:rPr>
          <w:rStyle w:val="StyleUnderline"/>
          <w:bCs/>
        </w:rPr>
        <w:t>of possible future people</w:t>
      </w:r>
      <w:r w:rsidRPr="00FF0CF7">
        <w:rPr>
          <w:rStyle w:val="StyleUnderline"/>
        </w:rPr>
        <w:t xml:space="preserve"> </w:t>
      </w:r>
      <w:r w:rsidRPr="00D72FAC">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D72FAC">
        <w:rPr>
          <w:rStyle w:val="StyleUnderline"/>
          <w:bCs/>
          <w:highlight w:val="yellow"/>
        </w:rPr>
        <w:t xml:space="preserve">from </w:t>
      </w:r>
      <w:r w:rsidRPr="007C21F8">
        <w:rPr>
          <w:rStyle w:val="StyleUnderline"/>
          <w:bCs/>
        </w:rPr>
        <w:t>the standpoint of</w:t>
      </w:r>
      <w:r w:rsidRPr="00FF0CF7">
        <w:rPr>
          <w:rStyle w:val="StyleUnderline"/>
        </w:rPr>
        <w:t xml:space="preserve"> </w:t>
      </w:r>
      <w:r w:rsidRPr="00D72FAC">
        <w:rPr>
          <w:rStyle w:val="StyleUnderline"/>
          <w:bCs/>
          <w:highlight w:val="yellow"/>
        </w:rPr>
        <w:t>moral uncertainty, reducing existential risk is the most important thing in the world.</w:t>
      </w:r>
      <w:r w:rsidRPr="00597280">
        <w:rPr>
          <w:sz w:val="14"/>
        </w:rPr>
        <w:t xml:space="preserve"> Again, this is largely </w:t>
      </w:r>
      <w:proofErr w:type="gramStart"/>
      <w:r w:rsidRPr="00597280">
        <w:rPr>
          <w:sz w:val="14"/>
        </w:rPr>
        <w:t>for the reason that</w:t>
      </w:r>
      <w:proofErr w:type="gramEnd"/>
      <w:r w:rsidRPr="00597280">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D72FAC">
        <w:rPr>
          <w:rStyle w:val="Emphasis"/>
          <w:highlight w:val="yellow"/>
        </w:rPr>
        <w:t xml:space="preserve">all minimally plausible moral views would converge </w:t>
      </w:r>
      <w:r w:rsidRPr="00FF0CF7">
        <w:rPr>
          <w:rStyle w:val="Emphasis"/>
        </w:rPr>
        <w:t xml:space="preserve">on the conclusion </w:t>
      </w:r>
      <w:r w:rsidRPr="00D72FAC">
        <w:rPr>
          <w:rStyle w:val="Emphasis"/>
          <w:highlight w:val="yellow"/>
        </w:rPr>
        <w:t>that we should try to save the world</w:t>
      </w:r>
      <w:r w:rsidRPr="00D72FAC">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597280">
        <w:rPr>
          <w:sz w:val="14"/>
        </w:rPr>
        <w:t xml:space="preserve"> And </w:t>
      </w:r>
      <w:r w:rsidRPr="007C21F8">
        <w:rPr>
          <w:rStyle w:val="StyleUnderline"/>
          <w:bCs/>
        </w:rPr>
        <w:t xml:space="preserve">even if things did not go well for our ancestors, I am optimistic that they will overall go fantastically well for our </w:t>
      </w:r>
      <w:proofErr w:type="gramStart"/>
      <w:r w:rsidRPr="007C21F8">
        <w:rPr>
          <w:rStyle w:val="StyleUnderline"/>
          <w:bCs/>
        </w:rPr>
        <w:t>descendants, if</w:t>
      </w:r>
      <w:proofErr w:type="gramEnd"/>
      <w:r w:rsidRPr="007C21F8">
        <w:rPr>
          <w:rStyle w:val="StyleUnderline"/>
          <w:bCs/>
        </w:rPr>
        <w:t xml:space="preserve">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72F5060F" w14:textId="77777777" w:rsidR="00D72FAC" w:rsidRDefault="00D72FAC" w:rsidP="00D72FAC">
      <w:pPr>
        <w:pStyle w:val="Heading4"/>
      </w:pPr>
      <w:r>
        <w:lastRenderedPageBreak/>
        <w:t>B] F</w:t>
      </w:r>
      <w:r w:rsidRPr="00B35C98">
        <w:t>orecloses future improvement – we can never improve society because our impact is irreversible</w:t>
      </w:r>
      <w:r>
        <w:t xml:space="preserve"> </w:t>
      </w:r>
    </w:p>
    <w:p w14:paraId="3CF65A78" w14:textId="77777777" w:rsidR="00D72FAC" w:rsidRDefault="00D72FAC" w:rsidP="00D72FAC">
      <w:pPr>
        <w:pStyle w:val="Heading4"/>
      </w:pPr>
      <w:r>
        <w:t>C]</w:t>
      </w:r>
      <w:r w:rsidRPr="00B35C98">
        <w:t xml:space="preserve"> Turns suffering – mass death causes suffering because people can’t get access to resources and </w:t>
      </w:r>
      <w:proofErr w:type="gramStart"/>
      <w:r w:rsidRPr="00B35C98">
        <w:t>basic necessities</w:t>
      </w:r>
      <w:proofErr w:type="gramEnd"/>
      <w:r>
        <w:t xml:space="preserve"> </w:t>
      </w:r>
    </w:p>
    <w:p w14:paraId="51F99285" w14:textId="77777777" w:rsidR="00D72FAC" w:rsidRDefault="00D72FAC" w:rsidP="00D72FAC">
      <w:pPr>
        <w:pStyle w:val="Heading4"/>
      </w:pPr>
      <w:r>
        <w:t>D]</w:t>
      </w:r>
      <w:r w:rsidRPr="00B35C98">
        <w:t xml:space="preserve"> Moral obligation – allowing people to die is unethical and should be prevented because it creates ethics towards other people</w:t>
      </w:r>
    </w:p>
    <w:p w14:paraId="6E76EBDA" w14:textId="77777777" w:rsidR="00D72FAC" w:rsidRDefault="00D72FAC" w:rsidP="00D72FAC">
      <w:pPr>
        <w:pStyle w:val="Heading4"/>
      </w:pPr>
      <w:r>
        <w:t xml:space="preserve">E] </w:t>
      </w:r>
      <w:r w:rsidRPr="00B35C98">
        <w:t>Objectivity – body count is the most objective way to calculate impacts because comparing suffering is unethical</w:t>
      </w:r>
    </w:p>
    <w:p w14:paraId="63430DD8" w14:textId="77777777" w:rsidR="00D72FAC" w:rsidRDefault="00D72FAC" w:rsidP="00D72FAC">
      <w:pPr>
        <w:pStyle w:val="Heading4"/>
      </w:pPr>
      <w:r>
        <w:t xml:space="preserve">F] Lexicality – you need to be alive to act in their ethical theory </w:t>
      </w:r>
    </w:p>
    <w:p w14:paraId="1E76F6DB" w14:textId="77777777" w:rsidR="00D72FAC" w:rsidRDefault="00D72FAC" w:rsidP="00D72FAC">
      <w:pPr>
        <w:pStyle w:val="Heading4"/>
      </w:pPr>
      <w:r>
        <w:t xml:space="preserve">3] Theory – </w:t>
      </w:r>
    </w:p>
    <w:p w14:paraId="54E8EBCD" w14:textId="77777777" w:rsidR="00D72FAC" w:rsidRDefault="00D72FAC" w:rsidP="00D72FAC">
      <w:pPr>
        <w:pStyle w:val="Heading4"/>
      </w:pPr>
      <w:r>
        <w:t xml:space="preserve">A] Ground – Every impact can be linked to </w:t>
      </w:r>
      <w:proofErr w:type="gramStart"/>
      <w:r>
        <w:t>util</w:t>
      </w:r>
      <w:proofErr w:type="gramEnd"/>
      <w:r>
        <w:t xml:space="preserve"> but other ethics exclude most impacts. Ground key to fairness since you need arguments to win.</w:t>
      </w:r>
    </w:p>
    <w:p w14:paraId="06AAF2D0" w14:textId="77777777" w:rsidR="00D72FAC" w:rsidRDefault="00D72FAC" w:rsidP="00D72FAC">
      <w:pPr>
        <w:pStyle w:val="Heading4"/>
        <w:rPr>
          <w:rFonts w:cstheme="minorHAnsi"/>
        </w:rPr>
      </w:pPr>
      <w:r>
        <w:t xml:space="preserve">B] Topic Lit – </w:t>
      </w:r>
      <w:r>
        <w:rPr>
          <w:rFonts w:cstheme="minorHAnsi"/>
        </w:rPr>
        <w:t>M</w:t>
      </w:r>
      <w:r w:rsidRPr="0073319A">
        <w:rPr>
          <w:rFonts w:cstheme="minorHAnsi"/>
        </w:rPr>
        <w:t xml:space="preserve">ost articles are written through the lens of util since they’re </w:t>
      </w:r>
      <w:r>
        <w:rPr>
          <w:rFonts w:cstheme="minorHAnsi"/>
        </w:rPr>
        <w:t>written</w:t>
      </w:r>
      <w:r w:rsidRPr="0073319A">
        <w:rPr>
          <w:rFonts w:cstheme="minorHAnsi"/>
        </w:rPr>
        <w:t xml:space="preserve"> for policymakers and the </w:t>
      </w:r>
      <w:proofErr w:type="gramStart"/>
      <w:r w:rsidRPr="0073319A">
        <w:rPr>
          <w:rFonts w:cstheme="minorHAnsi"/>
        </w:rPr>
        <w:t>general public</w:t>
      </w:r>
      <w:proofErr w:type="gramEnd"/>
      <w:r w:rsidRPr="0073319A">
        <w:rPr>
          <w:rFonts w:cstheme="minorHAnsi"/>
        </w:rPr>
        <w:t xml:space="preserve"> to understand who take consequences to be important, not philosophy majors. </w:t>
      </w:r>
      <w:r>
        <w:rPr>
          <w:rFonts w:cstheme="minorHAnsi"/>
        </w:rPr>
        <w:t>Key to f</w:t>
      </w:r>
      <w:r w:rsidRPr="0073319A">
        <w:rPr>
          <w:rFonts w:cstheme="minorHAnsi"/>
        </w:rPr>
        <w:t>airness and education since it’s a lens through which we engage the res.</w:t>
      </w:r>
    </w:p>
    <w:p w14:paraId="6731D925" w14:textId="77777777" w:rsidR="00D72FAC" w:rsidRPr="00CF0EEA" w:rsidRDefault="00D72FAC" w:rsidP="00D72FAC">
      <w:pPr>
        <w:pStyle w:val="Heading4"/>
      </w:pPr>
      <w:r>
        <w:t xml:space="preserve">C] Resolvability - </w:t>
      </w:r>
      <w:r w:rsidRPr="009F4512">
        <w:rPr>
          <w:rFonts w:cs="Calibri"/>
          <w:color w:val="000000"/>
        </w:rPr>
        <w:t xml:space="preserve">Only consequences can explain degrees of wrongness, </w:t>
      </w:r>
      <w:proofErr w:type="gramStart"/>
      <w:r w:rsidRPr="009F4512">
        <w:rPr>
          <w:rFonts w:cs="Calibri"/>
          <w:color w:val="000000"/>
        </w:rPr>
        <w:t>i.e.</w:t>
      </w:r>
      <w:proofErr w:type="gramEnd"/>
      <w:r w:rsidRPr="009F4512">
        <w:rPr>
          <w:rFonts w:cs="Calibri"/>
          <w:color w:val="000000"/>
        </w:rPr>
        <w:t xml:space="preserve"> why it’s worse to break a promise to a dying friend than to skip meeting someone for lunch – either ethical theories cannot explain comparative badness, or it collapses</w:t>
      </w:r>
    </w:p>
    <w:p w14:paraId="7E645A7F" w14:textId="77777777" w:rsidR="00D72FAC" w:rsidRDefault="00D72FAC" w:rsidP="00D72FAC">
      <w:pPr>
        <w:pStyle w:val="Heading4"/>
      </w:pPr>
      <w:r>
        <w:t xml:space="preserve">4] </w:t>
      </w:r>
      <w:r w:rsidRPr="00276CBF">
        <w:t xml:space="preserve">Use epistemic modesty for evaluating the </w:t>
      </w:r>
      <w:r>
        <w:t>framework debate – that’s multiplying the probability a framework is true by its relative offense</w:t>
      </w:r>
    </w:p>
    <w:p w14:paraId="6AF0B637" w14:textId="77777777" w:rsidR="00D72FAC" w:rsidRDefault="00D72FAC" w:rsidP="00D72FAC">
      <w:pPr>
        <w:pStyle w:val="Heading4"/>
        <w:rPr>
          <w:rFonts w:cstheme="majorHAnsi"/>
        </w:rPr>
      </w:pPr>
      <w:r w:rsidRPr="00276CBF">
        <w:rPr>
          <w:rFonts w:cstheme="majorHAnsi"/>
        </w:rPr>
        <w:t xml:space="preserve">A] Substantively true </w:t>
      </w:r>
      <w:r>
        <w:rPr>
          <w:rFonts w:cstheme="majorHAnsi"/>
        </w:rPr>
        <w:t>since high probability of winning your framework increases the odds that your impacts matters, but that probability is still dependent of the impacts. A 51% chance your framework is true still means there is a 49% chance my impacts matter – modesty produces the highest chance of moral actions</w:t>
      </w:r>
    </w:p>
    <w:p w14:paraId="2F8B5464" w14:textId="77777777" w:rsidR="00D72FAC" w:rsidRPr="00CF0EEA" w:rsidRDefault="00D72FAC" w:rsidP="00D72FAC">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w:t>
      </w:r>
      <w:r>
        <w:rPr>
          <w:rFonts w:cstheme="majorHAnsi"/>
        </w:rPr>
        <w:t>d</w:t>
      </w:r>
    </w:p>
    <w:p w14:paraId="0F315646" w14:textId="77777777" w:rsidR="00D72FAC" w:rsidRPr="00631330" w:rsidRDefault="00D72FAC" w:rsidP="00D72FAC">
      <w:pPr>
        <w:pStyle w:val="Heading4"/>
      </w:pPr>
      <w:r>
        <w:t xml:space="preserve">5] No act-omission distinction - </w:t>
      </w:r>
    </w:p>
    <w:p w14:paraId="72C77C04" w14:textId="77777777" w:rsidR="00D72FAC" w:rsidRDefault="00D72FAC" w:rsidP="00D72FAC">
      <w:pPr>
        <w:pStyle w:val="Heading3"/>
      </w:pPr>
      <w:r>
        <w:lastRenderedPageBreak/>
        <w:t xml:space="preserve">Method </w:t>
      </w:r>
    </w:p>
    <w:p w14:paraId="69ED9552" w14:textId="77777777" w:rsidR="00D72FAC" w:rsidRPr="00100679" w:rsidRDefault="00D72FAC" w:rsidP="00D72FAC">
      <w:pPr>
        <w:pStyle w:val="Heading4"/>
        <w:rPr>
          <w:rFonts w:cs="Arial"/>
        </w:rPr>
      </w:pPr>
      <w:r w:rsidRPr="00292257">
        <w:rPr>
          <w:rFonts w:cs="Arial"/>
        </w:rPr>
        <w:t>Apocalyptic images challenge</w:t>
      </w:r>
      <w:r>
        <w:rPr>
          <w:rFonts w:cs="Arial"/>
        </w:rPr>
        <w:t xml:space="preserve"> dominant power structures to create futures of social justice </w:t>
      </w:r>
    </w:p>
    <w:p w14:paraId="5A864BF8" w14:textId="77777777" w:rsidR="00D72FAC" w:rsidRPr="00292257" w:rsidRDefault="00D72FAC" w:rsidP="00D72FA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6D1D597C" w14:textId="77777777" w:rsidR="00D72FAC" w:rsidRPr="00635624" w:rsidRDefault="00D72FAC" w:rsidP="00D72FAC">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D72FAC">
        <w:rPr>
          <w:rStyle w:val="StyleUnderline"/>
          <w:highlight w:val="yellow"/>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D72FAC">
        <w:rPr>
          <w:rStyle w:val="StyleUnderline"/>
          <w:highlight w:val="yellow"/>
        </w:rPr>
        <w:t>to disrupt conservative realisms that maintain the status quo</w:t>
      </w:r>
      <w:r w:rsidRPr="00D72FAC">
        <w:rPr>
          <w:highlight w:val="yellow"/>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D72FAC">
        <w:rPr>
          <w:rStyle w:val="StyleUnderline"/>
          <w:highlight w:val="yellow"/>
        </w:rPr>
        <w:t xml:space="preserve">state logics of </w:t>
      </w:r>
      <w:r w:rsidRPr="00D72FAC">
        <w:rPr>
          <w:rStyle w:val="Emphasis"/>
          <w:highlight w:val="yellow"/>
        </w:rPr>
        <w:t>implausibility</w:t>
      </w:r>
      <w:r w:rsidRPr="00292257">
        <w:rPr>
          <w:rStyle w:val="Emphasis"/>
        </w:rPr>
        <w:t xml:space="preserve"> </w:t>
      </w:r>
      <w:r w:rsidRPr="00292257">
        <w:t xml:space="preserve">that </w:t>
      </w:r>
      <w:r w:rsidRPr="00D72FAC">
        <w:rPr>
          <w:rStyle w:val="StyleUnderline"/>
          <w:highlight w:val="yellow"/>
        </w:rPr>
        <w:t xml:space="preserve">have long undergirded </w:t>
      </w:r>
      <w:r w:rsidRPr="006F0686">
        <w:rPr>
          <w:rStyle w:val="StyleUnderline"/>
        </w:rPr>
        <w:t xml:space="preserve">settler colonialism in </w:t>
      </w:r>
      <w:r w:rsidRPr="00D72FAC">
        <w:rPr>
          <w:rStyle w:val="StyleUnderline"/>
          <w:highlight w:val="yellow"/>
        </w:rPr>
        <w:t>the United States</w:t>
      </w:r>
      <w:r w:rsidRPr="00D72FAC">
        <w:rPr>
          <w:highlight w:val="yellow"/>
        </w:rPr>
        <w:t>.</w:t>
      </w:r>
      <w:r w:rsidRPr="00292257">
        <w:t xml:space="preserve"> In contrast, Leslie Marmon Silko’s contemporaneous novel Almanac of the Dead (1991) uses its </w:t>
      </w:r>
      <w:r w:rsidRPr="00D72FAC">
        <w:rPr>
          <w:rStyle w:val="StyleUnderline"/>
          <w:highlight w:val="yellow"/>
        </w:rPr>
        <w:t>apocalyptic form</w:t>
      </w:r>
      <w:r w:rsidRPr="00292257">
        <w:t xml:space="preserve"> to </w:t>
      </w:r>
      <w:r w:rsidRPr="00292257">
        <w:rPr>
          <w:rStyle w:val="StyleUnderline"/>
        </w:rPr>
        <w:t xml:space="preserve">deconstruct the claims to verisimilitude that undergird state realism, </w:t>
      </w:r>
      <w:r w:rsidRPr="00D72FAC">
        <w:rPr>
          <w:rStyle w:val="StyleUnderline"/>
          <w:highlight w:val="yellow"/>
        </w:rPr>
        <w:t>transformi</w:t>
      </w:r>
      <w:r w:rsidRPr="00292257">
        <w:rPr>
          <w:rStyle w:val="StyleUnderline"/>
        </w:rPr>
        <w:t xml:space="preserve">ng </w:t>
      </w:r>
      <w:r w:rsidRPr="00D72FAC">
        <w:rPr>
          <w:rStyle w:val="StyleUnderline"/>
          <w:highlight w:val="yellow"/>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D72FAC">
        <w:rPr>
          <w:rStyle w:val="StyleUnderline"/>
          <w:highlight w:val="yellow"/>
        </w:rPr>
        <w:t>perspective</w:t>
      </w:r>
      <w:r w:rsidRPr="00292257">
        <w:rPr>
          <w:rStyle w:val="StyleUnderline"/>
        </w:rPr>
        <w:t xml:space="preserve"> into contemporary America</w:t>
      </w:r>
      <w:r w:rsidRPr="00292257">
        <w:t xml:space="preserve">, </w:t>
      </w:r>
      <w:r w:rsidRPr="00D72FAC">
        <w:rPr>
          <w:rStyle w:val="StyleUnderline"/>
          <w:highlight w:val="yellow"/>
        </w:rPr>
        <w:t>transform</w:t>
      </w:r>
      <w:r w:rsidRPr="006F0686">
        <w:t>ing</w:t>
      </w:r>
      <w:r w:rsidRPr="00292257">
        <w:t xml:space="preserve"> </w:t>
      </w:r>
      <w:r w:rsidRPr="00292257">
        <w:rPr>
          <w:rStyle w:val="StyleUnderline"/>
        </w:rPr>
        <w:t>the</w:t>
      </w:r>
      <w:r w:rsidRPr="00292257">
        <w:t xml:space="preserve"> </w:t>
      </w:r>
      <w:r w:rsidRPr="00D72FAC">
        <w:rPr>
          <w:rStyle w:val="StyleUnderline"/>
          <w:highlight w:val="yellow"/>
        </w:rPr>
        <w:t xml:space="preserve">present into a </w:t>
      </w:r>
      <w:r w:rsidRPr="00D72FAC">
        <w:rPr>
          <w:rStyle w:val="Emphasis"/>
          <w:highlight w:val="yellow"/>
        </w:rPr>
        <w:t>speculative space</w:t>
      </w:r>
      <w:r w:rsidRPr="00D72FAC">
        <w:rPr>
          <w:rStyle w:val="StyleUnderline"/>
          <w:highlight w:val="yellow"/>
        </w:rPr>
        <w:t xml:space="preserve"> where</w:t>
      </w:r>
      <w:r w:rsidRPr="00292257">
        <w:t xml:space="preserve"> environmental </w:t>
      </w:r>
      <w:r w:rsidRPr="00D72FAC">
        <w:rPr>
          <w:rStyle w:val="StyleUnderline"/>
          <w:highlight w:val="yellow"/>
        </w:rPr>
        <w:t xml:space="preserve">catastrophe produces not only </w:t>
      </w:r>
      <w:r w:rsidRPr="00D72FAC">
        <w:rPr>
          <w:rStyle w:val="Emphasis"/>
          <w:highlight w:val="yellow"/>
        </w:rPr>
        <w:t>unevenly distributed damage</w:t>
      </w:r>
      <w:r w:rsidRPr="00D72FAC">
        <w:rPr>
          <w:highlight w:val="yellow"/>
        </w:rPr>
        <w:t xml:space="preserve"> </w:t>
      </w:r>
      <w:r w:rsidRPr="00D72FAC">
        <w:rPr>
          <w:rStyle w:val="StyleUnderline"/>
          <w:highlight w:val="yellow"/>
        </w:rPr>
        <w:t>but also revolutionary forms of social justice</w:t>
      </w:r>
      <w:r w:rsidRPr="00292257">
        <w:rPr>
          <w:rStyle w:val="StyleUnderline"/>
        </w:rPr>
        <w:t xml:space="preserve"> that insist on a truth that probability modeling cannot contain: that </w:t>
      </w:r>
      <w:r w:rsidRPr="00D72FAC">
        <w:rPr>
          <w:rStyle w:val="StyleUnderline"/>
          <w:highlight w:val="yellow"/>
        </w:rPr>
        <w:t>the future will be</w:t>
      </w:r>
      <w:r w:rsidRPr="00D72FAC">
        <w:rPr>
          <w:highlight w:val="yellow"/>
        </w:rPr>
        <w:t xml:space="preserve"> </w:t>
      </w:r>
      <w:r w:rsidRPr="00D72FAC">
        <w:rPr>
          <w:rStyle w:val="Emphasis"/>
          <w:highlight w:val="yellow"/>
        </w:rPr>
        <w:t>unimaginably different</w:t>
      </w:r>
      <w:r w:rsidRPr="00D72FAC">
        <w:rPr>
          <w:rStyle w:val="StyleUnderline"/>
          <w:highlight w:val="yellow"/>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w:t>
      </w:r>
      <w:r w:rsidRPr="00292257">
        <w:lastRenderedPageBreak/>
        <w:t xml:space="preserve">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D72FAC">
        <w:rPr>
          <w:rStyle w:val="StyleUnderline"/>
          <w:highlight w:val="yellow"/>
        </w:rPr>
        <w:t>apocalyptic mode</w:t>
      </w:r>
      <w:r w:rsidRPr="00292257">
        <w:t xml:space="preserve"> </w:t>
      </w:r>
      <w:r w:rsidRPr="00292257">
        <w:rPr>
          <w:rStyle w:val="StyleUnderline"/>
        </w:rPr>
        <w:t>in deep time</w:t>
      </w:r>
      <w:r w:rsidRPr="00292257">
        <w:t xml:space="preserve"> </w:t>
      </w:r>
      <w:r w:rsidRPr="00D72FAC">
        <w:rPr>
          <w:rStyle w:val="StyleUnderline"/>
          <w:highlight w:val="yellow"/>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D72FAC">
        <w:rPr>
          <w:rStyle w:val="StyleUnderline"/>
          <w:highlight w:val="yellow"/>
        </w:rPr>
        <w:t xml:space="preserve">to move beyond the </w:t>
      </w:r>
      <w:r w:rsidRPr="002E195D">
        <w:rPr>
          <w:rStyle w:val="StyleUnderline"/>
        </w:rPr>
        <w:t xml:space="preserve">paranoid </w:t>
      </w:r>
      <w:r w:rsidRPr="00D72FAC">
        <w:rPr>
          <w:rStyle w:val="StyleUnderline"/>
          <w:highlight w:val="yellow"/>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D72FAC">
        <w:rPr>
          <w:rStyle w:val="StyleUnderline"/>
          <w:highlight w:val="yellow"/>
        </w:rPr>
        <w:t>e impossibilities of our own deaths and the deaths of everything else will come.</w:t>
      </w:r>
      <w:r w:rsidRPr="00D72FAC">
        <w:rPr>
          <w:highlight w:val="yellow"/>
        </w:rPr>
        <w:t xml:space="preserve"> </w:t>
      </w:r>
      <w:r w:rsidRPr="00D72FAC">
        <w:rPr>
          <w:rStyle w:val="StyleUnderline"/>
          <w:highlight w:val="yellow"/>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D72FAC">
        <w:rPr>
          <w:rStyle w:val="StyleUnderline"/>
          <w:highlight w:val="yellow"/>
        </w:rPr>
        <w:t>a</w:t>
      </w:r>
      <w:r w:rsidRPr="00292257">
        <w:rPr>
          <w:rStyle w:val="StyleUnderline"/>
        </w:rPr>
        <w:t xml:space="preserve"> </w:t>
      </w:r>
      <w:r w:rsidRPr="00292257">
        <w:rPr>
          <w:rStyle w:val="Emphasis"/>
        </w:rPr>
        <w:t xml:space="preserve">sudden </w:t>
      </w:r>
      <w:r w:rsidRPr="00D72FAC">
        <w:rPr>
          <w:rStyle w:val="Emphasis"/>
          <w:highlight w:val="yellow"/>
        </w:rPr>
        <w:t>human determination</w:t>
      </w:r>
      <w:r w:rsidRPr="00D72FAC">
        <w:rPr>
          <w:rStyle w:val="StyleUnderline"/>
          <w:highlight w:val="yellow"/>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19FED592" w14:textId="77777777" w:rsidR="00D72FAC" w:rsidRDefault="00D72FAC" w:rsidP="00D72FAC">
      <w:pPr>
        <w:pStyle w:val="Heading4"/>
      </w:pPr>
      <w:r>
        <w:t xml:space="preserve">Youth participatory action research enables </w:t>
      </w:r>
      <w:r w:rsidRPr="00873B48">
        <w:t>transformative resistance</w:t>
      </w:r>
      <w:r>
        <w:t xml:space="preserve"> and is crucial to make activism work</w:t>
      </w:r>
    </w:p>
    <w:p w14:paraId="60540EB0" w14:textId="77777777" w:rsidR="00D72FAC" w:rsidRPr="000661AC" w:rsidRDefault="00D72FAC" w:rsidP="00D72FAC">
      <w:pPr>
        <w:rPr>
          <w:rStyle w:val="Style13ptBold"/>
        </w:rPr>
      </w:pPr>
      <w:proofErr w:type="spellStart"/>
      <w:r w:rsidRPr="000661AC">
        <w:rPr>
          <w:rStyle w:val="Style13ptBold"/>
        </w:rPr>
        <w:t>Cammarota</w:t>
      </w:r>
      <w:proofErr w:type="spellEnd"/>
      <w:r w:rsidRPr="000661AC">
        <w:rPr>
          <w:rStyle w:val="Style13ptBold"/>
        </w:rPr>
        <w:t xml:space="preserve"> and Fine 08 </w:t>
      </w:r>
    </w:p>
    <w:p w14:paraId="13C46F2D" w14:textId="77777777" w:rsidR="00D72FAC" w:rsidRPr="000661AC" w:rsidRDefault="00D72FAC" w:rsidP="00D72FAC">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71E9C0C6" w14:textId="77777777" w:rsidR="00D72FAC" w:rsidRPr="00CB3C2F" w:rsidRDefault="00D72FAC" w:rsidP="00D72FAC">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D72FAC">
        <w:rPr>
          <w:rStyle w:val="StyleUnderline"/>
          <w:highlight w:val="yellow"/>
        </w:rPr>
        <w:t>YPAR</w:t>
      </w:r>
      <w:r w:rsidRPr="001F0493">
        <w:rPr>
          <w:sz w:val="16"/>
        </w:rPr>
        <w:t>)—</w:t>
      </w:r>
      <w:r w:rsidRPr="00D72FAC">
        <w:rPr>
          <w:rStyle w:val="StyleUnderline"/>
          <w:highlight w:val="yellow"/>
        </w:rPr>
        <w:lastRenderedPageBreak/>
        <w:t xml:space="preserve">provides young people with opportunities to study </w:t>
      </w:r>
      <w:r w:rsidRPr="00D72FAC">
        <w:rPr>
          <w:rStyle w:val="Emphasis"/>
          <w:highlight w:val="yellow"/>
        </w:rPr>
        <w:t xml:space="preserve">social problems </w:t>
      </w:r>
      <w:r w:rsidRPr="00A431CE">
        <w:rPr>
          <w:rStyle w:val="Emphasis"/>
        </w:rPr>
        <w:t>affecting</w:t>
      </w:r>
      <w:r w:rsidRPr="00A431CE">
        <w:rPr>
          <w:rStyle w:val="StyleUnderline"/>
        </w:rPr>
        <w:t xml:space="preserve"> their lives </w:t>
      </w:r>
      <w:r w:rsidRPr="00D72FAC">
        <w:rPr>
          <w:rStyle w:val="StyleUnderline"/>
          <w:highlight w:val="yellow"/>
        </w:rPr>
        <w:t xml:space="preserve">and </w:t>
      </w:r>
      <w:r w:rsidRPr="00A431CE">
        <w:rPr>
          <w:rStyle w:val="StyleUnderline"/>
        </w:rPr>
        <w:t xml:space="preserve">then </w:t>
      </w:r>
      <w:r w:rsidRPr="00D72FAC">
        <w:rPr>
          <w:rStyle w:val="Emphasis"/>
          <w:highlight w:val="yellow"/>
        </w:rPr>
        <w:t>determine actions to rectify</w:t>
      </w:r>
      <w:r w:rsidRPr="00D72FAC">
        <w:rPr>
          <w:rStyle w:val="StyleUnderline"/>
          <w:highlight w:val="yellow"/>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D72FAC">
        <w:rPr>
          <w:rStyle w:val="StyleUnderline"/>
          <w:highlight w:val="yellow"/>
        </w:rPr>
        <w:t xml:space="preserve">young people learn </w:t>
      </w:r>
      <w:r w:rsidRPr="00D72FAC">
        <w:rPr>
          <w:rStyle w:val="Emphasis"/>
          <w:highlight w:val="yellow"/>
        </w:rPr>
        <w:t xml:space="preserve">through research about complex power </w:t>
      </w:r>
      <w:proofErr w:type="spellStart"/>
      <w:proofErr w:type="gramStart"/>
      <w:r w:rsidRPr="00D72FAC">
        <w:rPr>
          <w:rStyle w:val="Emphasis"/>
          <w:highlight w:val="yellow"/>
        </w:rPr>
        <w:t>relations</w:t>
      </w:r>
      <w:r w:rsidRPr="001F0493">
        <w:rPr>
          <w:sz w:val="16"/>
        </w:rPr>
        <w:t>,</w:t>
      </w:r>
      <w:r w:rsidRPr="00D72FAC">
        <w:rPr>
          <w:rStyle w:val="StyleUnderline"/>
          <w:highlight w:val="yellow"/>
        </w:rPr>
        <w:t>histories</w:t>
      </w:r>
      <w:proofErr w:type="spellEnd"/>
      <w:proofErr w:type="gramEnd"/>
      <w:r w:rsidRPr="00D72FAC">
        <w:rPr>
          <w:rStyle w:val="StyleUnderline"/>
          <w:highlight w:val="yellow"/>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D72FAC">
        <w:rPr>
          <w:rStyle w:val="StyleUnderline"/>
          <w:highlight w:val="yellow"/>
        </w:rPr>
        <w:t>youth</w:t>
      </w:r>
      <w:r w:rsidRPr="00CC2696">
        <w:rPr>
          <w:rStyle w:val="StyleUnderline"/>
        </w:rPr>
        <w:t xml:space="preserve">, with adult allies, </w:t>
      </w:r>
      <w:r w:rsidRPr="00D72FAC">
        <w:rPr>
          <w:rStyle w:val="StyleUnderline"/>
          <w:highlight w:val="yellow"/>
        </w:rPr>
        <w:t xml:space="preserve">have written </w:t>
      </w:r>
      <w:r w:rsidRPr="00D72FAC">
        <w:rPr>
          <w:rStyle w:val="Emphasis"/>
          <w:highlight w:val="yellow"/>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D72FAC">
        <w:rPr>
          <w:rStyle w:val="StyleUnderline"/>
          <w:highlight w:val="yellow"/>
        </w:rPr>
        <w:t xml:space="preserve">dedicated to </w:t>
      </w:r>
      <w:r w:rsidRPr="00D72FAC">
        <w:rPr>
          <w:rStyle w:val="Emphasis"/>
          <w:highlight w:val="yellow"/>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D72FAC">
        <w:rPr>
          <w:rStyle w:val="Emphasis"/>
          <w:highlight w:val="yellow"/>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D72FAC">
        <w:rPr>
          <w:rStyle w:val="Emphasis"/>
          <w:highlight w:val="yellow"/>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D72FAC">
        <w:rPr>
          <w:rStyle w:val="StyleUnderline"/>
          <w:highlight w:val="yellow"/>
        </w:rPr>
        <w:t xml:space="preserve">these projects </w:t>
      </w:r>
      <w:r w:rsidRPr="00D72FAC">
        <w:rPr>
          <w:rStyle w:val="Emphasis"/>
          <w:highlight w:val="yellow"/>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D72FAC">
        <w:rPr>
          <w:rStyle w:val="StyleUnderline"/>
          <w:highlight w:val="yellow"/>
        </w:rPr>
        <w:t xml:space="preserve">to </w:t>
      </w:r>
      <w:r w:rsidRPr="00D72FAC">
        <w:rPr>
          <w:rStyle w:val="Emphasis"/>
          <w:highlight w:val="yellow"/>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D72FAC">
        <w:rPr>
          <w:rStyle w:val="Emphasis"/>
          <w:highlight w:val="yellow"/>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w:t>
      </w:r>
      <w:r w:rsidRPr="001F0493">
        <w:rPr>
          <w:sz w:val="16"/>
        </w:rPr>
        <w:lastRenderedPageBreak/>
        <w:t>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D72FAC">
        <w:rPr>
          <w:rStyle w:val="Emphasis"/>
          <w:highlight w:val="yellow"/>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D72FAC">
        <w:rPr>
          <w:rStyle w:val="StyleUnderline"/>
          <w:highlight w:val="yellow"/>
        </w:rPr>
        <w:t xml:space="preserve">search for resistance can be </w:t>
      </w:r>
      <w:r w:rsidRPr="00D72FAC">
        <w:rPr>
          <w:rStyle w:val="Emphasis"/>
          <w:highlight w:val="yellow"/>
        </w:rPr>
        <w:t>mobilized toward justice.</w:t>
      </w:r>
      <w:r w:rsidRPr="00D72FAC">
        <w:rPr>
          <w:rStyle w:val="StyleUnderline"/>
          <w:highlight w:val="yellow"/>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2F956B4F" w14:textId="3E503D43" w:rsidR="00D72FAC" w:rsidRDefault="00D72FAC" w:rsidP="00D72FAC">
      <w:pPr>
        <w:pStyle w:val="Heading3"/>
      </w:pPr>
      <w:r>
        <w:lastRenderedPageBreak/>
        <w:t xml:space="preserve">Theory </w:t>
      </w:r>
    </w:p>
    <w:p w14:paraId="0BA8EBBF" w14:textId="4750213B" w:rsidR="00D72FAC" w:rsidRDefault="00D72FAC" w:rsidP="00D72FAC">
      <w:pPr>
        <w:pStyle w:val="Heading4"/>
      </w:pPr>
      <w:r>
        <w:t xml:space="preserve">1] 1AR Theory Paradigm – </w:t>
      </w:r>
      <w:r>
        <w:t xml:space="preserve">A] </w:t>
      </w:r>
      <w:r>
        <w:t>Grant me it or else the neg can be infinitely abusive</w:t>
      </w:r>
      <w:r>
        <w:t xml:space="preserve"> – B] </w:t>
      </w:r>
      <w:r>
        <w:t xml:space="preserve">Competing </w:t>
      </w:r>
      <w:proofErr w:type="spellStart"/>
      <w:r>
        <w:t>interps</w:t>
      </w:r>
      <w:proofErr w:type="spellEnd"/>
      <w:r>
        <w:t xml:space="preserve"> because reasonability incentivizes defensive dumps to overwhelm the short 2ar</w:t>
      </w:r>
      <w:r>
        <w:t xml:space="preserve"> – C] </w:t>
      </w:r>
      <w:r>
        <w:t>Drop the debater because the 2ar is too short to win theory and substance</w:t>
      </w:r>
      <w:r>
        <w:t xml:space="preserve"> – D] </w:t>
      </w:r>
      <w:r>
        <w:t>No RVIs or else 6 minutes in the 2n on theory makes the 2ar impossible</w:t>
      </w:r>
    </w:p>
    <w:p w14:paraId="6A68AB57" w14:textId="77777777" w:rsidR="00D72FAC" w:rsidRDefault="00D72FAC" w:rsidP="00D72FAC">
      <w:pPr>
        <w:pStyle w:val="Heading4"/>
      </w:pPr>
      <w:r>
        <w:t xml:space="preserve">And 1AR theory outweighs – </w:t>
      </w:r>
    </w:p>
    <w:p w14:paraId="4C822835" w14:textId="77777777" w:rsidR="00D72FAC" w:rsidRDefault="00D72FAC" w:rsidP="00D72FAC">
      <w:pPr>
        <w:pStyle w:val="Heading4"/>
      </w:pPr>
      <w:r>
        <w:t xml:space="preserve">A] I can’t win on the neg shell and my shell in the 3-minute 2ar. </w:t>
      </w:r>
    </w:p>
    <w:p w14:paraId="384D5FE8" w14:textId="77777777" w:rsidR="00D72FAC" w:rsidRPr="00BE2DFB" w:rsidRDefault="00D72FAC" w:rsidP="00D72FAC">
      <w:pPr>
        <w:pStyle w:val="Heading4"/>
      </w:pPr>
      <w:r>
        <w:t xml:space="preserve">B] Epistemic indict – if the 1n was abusive I couldn’t respond it, so you can’t evaluate their </w:t>
      </w:r>
      <w:proofErr w:type="spellStart"/>
      <w:r>
        <w:t>args</w:t>
      </w:r>
      <w:proofErr w:type="spellEnd"/>
      <w:r>
        <w:t>.</w:t>
      </w:r>
    </w:p>
    <w:p w14:paraId="3496333A" w14:textId="6F5A670A" w:rsidR="00D72FAC" w:rsidRDefault="00D72FAC" w:rsidP="00D72FAC">
      <w:pPr>
        <w:pStyle w:val="Heading4"/>
      </w:pPr>
      <w:r>
        <w:t>2</w:t>
      </w:r>
      <w:r>
        <w:t xml:space="preserve">] Aff RVIs – </w:t>
      </w:r>
    </w:p>
    <w:p w14:paraId="01380001" w14:textId="77777777" w:rsidR="00D72FAC" w:rsidRDefault="00D72FAC" w:rsidP="00D72FAC">
      <w:pPr>
        <w:pStyle w:val="Heading4"/>
      </w:pPr>
      <w:r>
        <w:t>A] The 2ar is too short to win theory and substance</w:t>
      </w:r>
    </w:p>
    <w:p w14:paraId="5C64E839" w14:textId="77777777" w:rsidR="00D72FAC" w:rsidRDefault="00D72FAC" w:rsidP="00D72FAC">
      <w:pPr>
        <w:pStyle w:val="Heading4"/>
      </w:pPr>
      <w:r>
        <w:t>B] Reciprocity – The neg has access to T and theory, so we need an RVI and theory to compensate for your unique avenue to the ballot</w:t>
      </w:r>
    </w:p>
    <w:p w14:paraId="262DC5F3" w14:textId="1903A014" w:rsidR="00D72FAC" w:rsidRDefault="00D72FAC" w:rsidP="00D72FAC">
      <w:pPr>
        <w:pStyle w:val="Heading4"/>
      </w:pPr>
      <w:r>
        <w:t>3</w:t>
      </w:r>
      <w:r>
        <w:t>] Presumption and permissibility affirm because affirming is harder – that’s the only implication</w:t>
      </w:r>
    </w:p>
    <w:p w14:paraId="450FC827" w14:textId="77777777" w:rsidR="00D72FAC" w:rsidRDefault="00D72FAC" w:rsidP="00D72FAC">
      <w:pPr>
        <w:pStyle w:val="Heading4"/>
      </w:pPr>
      <w:r>
        <w:t xml:space="preserve">A] </w:t>
      </w:r>
      <w:proofErr w:type="gramStart"/>
      <w:r>
        <w:t>4 minute</w:t>
      </w:r>
      <w:proofErr w:type="gramEnd"/>
      <w:r>
        <w:t xml:space="preserve"> 1ar needs to answer 7 and hedge against 6 minute collapse</w:t>
      </w:r>
    </w:p>
    <w:p w14:paraId="097E67F3" w14:textId="77777777" w:rsidR="00D72FAC" w:rsidRDefault="00D72FAC" w:rsidP="00D72FAC">
      <w:pPr>
        <w:pStyle w:val="Heading4"/>
      </w:pPr>
      <w:r>
        <w:t>B] neg is reactionary and thus gets to tailor</w:t>
      </w:r>
    </w:p>
    <w:p w14:paraId="51667858" w14:textId="77777777" w:rsidR="00D72FAC" w:rsidRDefault="00D72FAC" w:rsidP="00D72FAC">
      <w:pPr>
        <w:pStyle w:val="Heading4"/>
      </w:pPr>
      <w:r>
        <w:t>C] empirics – there’s a rigorous methodology and large sample size – Shah 1-29,</w:t>
      </w:r>
    </w:p>
    <w:p w14:paraId="6323A21B" w14:textId="77777777" w:rsidR="00D72FAC" w:rsidRPr="00BC758F" w:rsidRDefault="00D72FAC" w:rsidP="00D72FAC">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690ED35A" w14:textId="77777777" w:rsidR="00D72FAC" w:rsidRDefault="00D72FAC" w:rsidP="00D72FAC">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78CF12F6" w14:textId="77777777" w:rsidR="00D72FAC" w:rsidRPr="00BE2DFB" w:rsidRDefault="00D72FAC" w:rsidP="00D72FAC">
      <w:pPr>
        <w:pStyle w:val="Heading4"/>
      </w:pPr>
      <w:r>
        <w:t xml:space="preserve">If we are tied on the </w:t>
      </w:r>
      <w:proofErr w:type="gramStart"/>
      <w:r>
        <w:t>flow</w:t>
      </w:r>
      <w:proofErr w:type="gramEnd"/>
      <w:r>
        <w:t xml:space="preserve"> I did the better debating to overcome the skew.</w:t>
      </w:r>
    </w:p>
    <w:p w14:paraId="274B1B01" w14:textId="77777777" w:rsidR="00D72FAC" w:rsidRPr="00D72FAC" w:rsidRDefault="00D72FAC" w:rsidP="00D72FAC"/>
    <w:p w14:paraId="39390BFD" w14:textId="77777777" w:rsidR="00D72FAC" w:rsidRPr="00D72FAC" w:rsidRDefault="00D72FAC" w:rsidP="00D72FAC"/>
    <w:sectPr w:rsidR="00D72FAC" w:rsidRPr="00D72F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4891910">
    <w:abstractNumId w:val="10"/>
  </w:num>
  <w:num w:numId="2" w16cid:durableId="1425881996">
    <w:abstractNumId w:val="8"/>
  </w:num>
  <w:num w:numId="3" w16cid:durableId="1608581924">
    <w:abstractNumId w:val="7"/>
  </w:num>
  <w:num w:numId="4" w16cid:durableId="1106273525">
    <w:abstractNumId w:val="6"/>
  </w:num>
  <w:num w:numId="5" w16cid:durableId="387920307">
    <w:abstractNumId w:val="5"/>
  </w:num>
  <w:num w:numId="6" w16cid:durableId="1814711523">
    <w:abstractNumId w:val="9"/>
  </w:num>
  <w:num w:numId="7" w16cid:durableId="923957425">
    <w:abstractNumId w:val="4"/>
  </w:num>
  <w:num w:numId="8" w16cid:durableId="1847204846">
    <w:abstractNumId w:val="3"/>
  </w:num>
  <w:num w:numId="9" w16cid:durableId="1053888550">
    <w:abstractNumId w:val="2"/>
  </w:num>
  <w:num w:numId="10" w16cid:durableId="1579437465">
    <w:abstractNumId w:val="1"/>
  </w:num>
  <w:num w:numId="11" w16cid:durableId="120928698">
    <w:abstractNumId w:val="0"/>
  </w:num>
  <w:num w:numId="12" w16cid:durableId="6740703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2F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F8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5D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FA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A9C42"/>
  <w14:defaultImageDpi w14:val="300"/>
  <w15:docId w15:val="{36C91A7A-99BE-334C-A787-305EC38B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2F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2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2F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2F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1,No Spacing11,No Spacing2,Debate Text,Read stuff,No Spacing4,No Spacing21,no read,Ch,tags,No Spacing11111,No Spacing111111,TAG,ta,T,t"/>
    <w:basedOn w:val="Normal"/>
    <w:next w:val="Normal"/>
    <w:link w:val="Heading4Char"/>
    <w:uiPriority w:val="9"/>
    <w:unhideWhenUsed/>
    <w:qFormat/>
    <w:rsid w:val="00D72F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2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FAC"/>
  </w:style>
  <w:style w:type="character" w:customStyle="1" w:styleId="Heading1Char">
    <w:name w:val="Heading 1 Char"/>
    <w:aliases w:val="Pocket Char"/>
    <w:basedOn w:val="DefaultParagraphFont"/>
    <w:link w:val="Heading1"/>
    <w:uiPriority w:val="9"/>
    <w:rsid w:val="00D72F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2F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2FA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1 Char,No Spacing11 Char,No Spacing2 Char,Debate Text Char,Read stuff Char,Ch Char"/>
    <w:basedOn w:val="DefaultParagraphFont"/>
    <w:link w:val="Heading4"/>
    <w:uiPriority w:val="9"/>
    <w:rsid w:val="00D72F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2FA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72FA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D72F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2FA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72FAC"/>
    <w:rPr>
      <w:color w:val="auto"/>
      <w:u w:val="none"/>
    </w:rPr>
  </w:style>
  <w:style w:type="paragraph" w:styleId="DocumentMap">
    <w:name w:val="Document Map"/>
    <w:basedOn w:val="Normal"/>
    <w:link w:val="DocumentMapChar"/>
    <w:uiPriority w:val="99"/>
    <w:semiHidden/>
    <w:unhideWhenUsed/>
    <w:rsid w:val="00D72F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2FAC"/>
    <w:rPr>
      <w:rFonts w:ascii="Lucida Grande" w:hAnsi="Lucida Grande" w:cs="Lucida Grande"/>
    </w:rPr>
  </w:style>
  <w:style w:type="paragraph" w:customStyle="1" w:styleId="Emphasis1">
    <w:name w:val="Emphasis1"/>
    <w:basedOn w:val="Normal"/>
    <w:link w:val="Emphasis"/>
    <w:autoRedefine/>
    <w:uiPriority w:val="20"/>
    <w:qFormat/>
    <w:rsid w:val="00D72FA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72F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72FAC"/>
    <w:rPr>
      <w:color w:val="605E5C"/>
      <w:shd w:val="clear" w:color="auto" w:fill="E1DFDD"/>
    </w:rPr>
  </w:style>
  <w:style w:type="paragraph" w:styleId="NormalWeb">
    <w:name w:val="Normal (Web)"/>
    <w:basedOn w:val="Normal"/>
    <w:uiPriority w:val="99"/>
    <w:unhideWhenUsed/>
    <w:rsid w:val="00D72FAC"/>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autoRedefine/>
    <w:uiPriority w:val="20"/>
    <w:qFormat/>
    <w:rsid w:val="00D72FAC"/>
    <w:pPr>
      <w:pBdr>
        <w:top w:val="single" w:sz="18" w:space="0" w:color="auto"/>
        <w:left w:val="single" w:sz="18" w:space="0" w:color="auto"/>
        <w:bottom w:val="single" w:sz="18" w:space="0" w:color="auto"/>
        <w:right w:val="single" w:sz="18" w:space="0" w:color="auto"/>
      </w:pBdr>
      <w:ind w:left="720"/>
      <w:jc w:val="both"/>
    </w:pPr>
    <w:rPr>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sues.org/new-policies-needed-to-advance-space-mining/" TargetMode="External"/><Relationship Id="rId18" Type="http://schemas.openxmlformats.org/officeDocument/2006/relationships/hyperlink" Target="https://www.space.com/33623-chelyabinsk-meteor-wake-up-call-for-earth.html" TargetMode="External"/><Relationship Id="rId3" Type="http://schemas.openxmlformats.org/officeDocument/2006/relationships/customXml" Target="../customXml/item3.xml"/><Relationship Id="rId21" Type="http://schemas.openxmlformats.org/officeDocument/2006/relationships/hyperlink" Target="http://plato.stanford.edu/entries/naturalism/)" TargetMode="External"/><Relationship Id="rId7" Type="http://schemas.openxmlformats.org/officeDocument/2006/relationships/settings" Target="settings.xml"/><Relationship Id="rId12" Type="http://schemas.openxmlformats.org/officeDocument/2006/relationships/hyperlink" Target="https://nationalinterest.org/feature/geostrategic-importance-outer-space-resources-154746" TargetMode="External"/><Relationship Id="rId17" Type="http://schemas.openxmlformats.org/officeDocument/2006/relationships/hyperlink" Target="https://thedebrief.org/remembering-tunguska-a-mystery-explosion-that-baffles-the-cia-over-a-century-lat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Mass_Driver_1" TargetMode="External"/><Relationship Id="rId20" Type="http://schemas.openxmlformats.org/officeDocument/2006/relationships/hyperlink" Target="https://www.express.co.uk/news/science/1170826/asteroid-news-NASA-latest-space-rock-asteroid-1998-HL1-earth-danger-apocalypse%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se-geek.com/what-is-a-mass-driver.htm" TargetMode="External"/><Relationship Id="rId23" Type="http://schemas.openxmlformats.org/officeDocument/2006/relationships/hyperlink" Target="http://sce.sagepub.com"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www.businessinsider.com/air-force-rods-from-god-kinetic-weapon-hit-with-nuclear-weapon-force-2017-9"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SJJK" TargetMode="External"/><Relationship Id="rId14" Type="http://schemas.openxmlformats.org/officeDocument/2006/relationships/hyperlink" Target="https://thedebrief.org/this-asteroid-no-one-saw-coming-almost-hit-earth/" TargetMode="External"/><Relationship Id="rId22"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21</Pages>
  <Words>12031</Words>
  <Characters>68582</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2022-04-23T23:26:00Z</dcterms:created>
  <dcterms:modified xsi:type="dcterms:W3CDTF">2022-04-23T23:46:00Z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