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5721C" w14:textId="20A72BE9" w:rsidR="00DA41C7" w:rsidRDefault="00DA41C7" w:rsidP="00DA41C7">
      <w:pPr>
        <w:pStyle w:val="Heading1"/>
      </w:pPr>
      <w:r>
        <w:t xml:space="preserve">1AC Valley R1 v Lexington AK </w:t>
      </w:r>
    </w:p>
    <w:p w14:paraId="0C631BCD" w14:textId="1C71A2F6" w:rsidR="00DA41C7" w:rsidRPr="009F5DA0" w:rsidRDefault="00DA41C7" w:rsidP="00DA41C7">
      <w:pPr>
        <w:pStyle w:val="Heading2"/>
      </w:pPr>
      <w:r>
        <w:lastRenderedPageBreak/>
        <w:t xml:space="preserve">Theory </w:t>
      </w:r>
    </w:p>
    <w:p w14:paraId="512E45BD" w14:textId="77777777" w:rsidR="00DA41C7" w:rsidRPr="00F60A9D" w:rsidRDefault="00DA41C7" w:rsidP="00DA41C7">
      <w:pPr>
        <w:pStyle w:val="Heading4"/>
        <w:rPr>
          <w:rFonts w:cs="Calibri"/>
        </w:rPr>
      </w:pPr>
      <w:r w:rsidRPr="00F60A9D">
        <w:rPr>
          <w:rFonts w:cs="Calibri"/>
        </w:rPr>
        <w:t xml:space="preserve">1] 1ar theory paradigm – A] the </w:t>
      </w:r>
      <w:proofErr w:type="spellStart"/>
      <w:r w:rsidRPr="00F60A9D">
        <w:rPr>
          <w:rFonts w:cs="Calibri"/>
        </w:rPr>
        <w:t>aff</w:t>
      </w:r>
      <w:proofErr w:type="spellEnd"/>
      <w:r w:rsidRPr="00F60A9D">
        <w:rPr>
          <w:rFonts w:cs="Calibri"/>
        </w:rPr>
        <w:t xml:space="preserve"> gets it – otherwise the neg can engage in infinite abuse, making debate impossible B] drop the debater because the 1ar is too short to win theory and substance C] no RVIs – the 2nr has enough time and the 2ar needs strategic flexibility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77363B53" w14:textId="77777777" w:rsidR="00DA41C7" w:rsidRDefault="00DA41C7" w:rsidP="00DA41C7">
      <w:pPr>
        <w:pStyle w:val="Heading4"/>
        <w:rPr>
          <w:rFonts w:cs="Calibri"/>
        </w:rPr>
      </w:pPr>
      <w:r w:rsidRPr="00F60A9D">
        <w:rPr>
          <w:rFonts w:cs="Calibri"/>
        </w:rPr>
        <w:t>2] 1ar theory first – A] Strat skew – short 2AR means I need to collapse to one layer to counter the long 2N collapse B] Epistemic Indict – if the 1N was abusive then my ability to respond was skewed so you can’t truly evaluate the 1nc C] Magnitude – the 1nc has 7 minutes of potential abuse whereas I have 6 D] Investment – it’s a much larger strategic loss because 1min is ¼ of the 1AR vs 1/7 of the 1NC which means there’s more abuse if I’m devoting a larger fraction of time</w:t>
      </w:r>
    </w:p>
    <w:p w14:paraId="768ECCEB" w14:textId="77777777" w:rsidR="00DA41C7" w:rsidRPr="00912519" w:rsidRDefault="00DA41C7" w:rsidP="00DA41C7">
      <w:pPr>
        <w:pStyle w:val="Heading4"/>
      </w:pPr>
      <w:r>
        <w:t xml:space="preserve">3] Yes </w:t>
      </w:r>
      <w:proofErr w:type="spellStart"/>
      <w:r>
        <w:t>aff</w:t>
      </w:r>
      <w:proofErr w:type="spellEnd"/>
      <w:r>
        <w:t xml:space="preserve">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5F58579E" w14:textId="77777777" w:rsidR="00DA41C7" w:rsidRPr="00F60A9D" w:rsidRDefault="00DA41C7" w:rsidP="00DA41C7">
      <w:pPr>
        <w:pStyle w:val="Heading4"/>
        <w:rPr>
          <w:rFonts w:cs="Calibri"/>
        </w:rPr>
      </w:pPr>
      <w:r>
        <w:rPr>
          <w:rFonts w:cs="Calibri"/>
        </w:rPr>
        <w:t>4</w:t>
      </w:r>
      <w:r w:rsidRPr="00F60A9D">
        <w:rPr>
          <w:rFonts w:cs="Calibri"/>
        </w:rPr>
        <w:t xml:space="preserve">] Presumption and permissibility affirm –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B] we shouldn’t need proactive justification for things – that means we couldn’t do things like drink water </w:t>
      </w: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6 minute 2nr collapse and empirics – presumption is this card’s only implication</w:t>
      </w:r>
      <w:r w:rsidRPr="00F60A9D">
        <w:rPr>
          <w:rFonts w:cs="Calibri"/>
        </w:rPr>
        <w:t>, Shah 2-13:</w:t>
      </w:r>
    </w:p>
    <w:p w14:paraId="5B26392A" w14:textId="77777777" w:rsidR="00DA41C7" w:rsidRPr="00F60A9D" w:rsidRDefault="00DA41C7" w:rsidP="00DA41C7">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11"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646BE842" w14:textId="77777777" w:rsidR="00DA41C7" w:rsidRPr="00F60A9D" w:rsidRDefault="00DA41C7" w:rsidP="00DA41C7">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1ABA0A50" w14:textId="77777777" w:rsidR="00DA41C7" w:rsidRPr="001E3C36" w:rsidRDefault="00DA41C7" w:rsidP="00DA41C7">
      <w:pPr>
        <w:pStyle w:val="Heading4"/>
      </w:pPr>
      <w:r>
        <w:lastRenderedPageBreak/>
        <w:t xml:space="preserve">5] </w:t>
      </w:r>
      <w:r w:rsidRPr="008D709F">
        <w:t>No 2n theory arguments and paradigm issues. a) overloads the 2AR with a massive clarification burden b) it becomes impossible to check NC abuse if you can dump on reasons the shell doesn't matter in the 2n</w:t>
      </w:r>
      <w:r>
        <w:t xml:space="preserve"> – outweighs on magnitude </w:t>
      </w:r>
      <w:r w:rsidRPr="001E3C36">
        <w:t>C) It kills the 2ar since I’d have to answer 6 min of new offense in 3 min.</w:t>
      </w:r>
    </w:p>
    <w:p w14:paraId="6E2A6CD6" w14:textId="77777777" w:rsidR="00DA41C7" w:rsidRDefault="00DA41C7" w:rsidP="00DA41C7">
      <w:pPr>
        <w:pStyle w:val="Heading4"/>
      </w:pPr>
      <w:r>
        <w:t xml:space="preserve">6] cx checks solve – there’s no abuse if I provide whatever you need before your prep time, asking in cx for me to meet your </w:t>
      </w:r>
      <w:proofErr w:type="spellStart"/>
      <w:r>
        <w:t>interps</w:t>
      </w:r>
      <w:proofErr w:type="spellEnd"/>
      <w:r>
        <w:t xml:space="preserve"> solves abuse </w:t>
      </w:r>
    </w:p>
    <w:p w14:paraId="6C9E3C69" w14:textId="77777777" w:rsidR="00DA41C7" w:rsidRDefault="00DA41C7" w:rsidP="00DA41C7">
      <w:pPr>
        <w:pStyle w:val="Heading4"/>
        <w:rPr>
          <w:rFonts w:cs="Calibri"/>
          <w:color w:val="000000" w:themeColor="text1"/>
        </w:rPr>
      </w:pPr>
      <w:r>
        <w:t xml:space="preserve">7] to say something is permitted is not to say there is no possibility of prohibition, </w:t>
      </w:r>
      <w:proofErr w:type="spellStart"/>
      <w:r>
        <w:t>its</w:t>
      </w:r>
      <w:proofErr w:type="spellEnd"/>
      <w:r>
        <w:t xml:space="preserve"> just permitted under one locus of duty </w:t>
      </w:r>
      <w:r>
        <w:rPr>
          <w:rFonts w:cs="Calibri"/>
          <w:color w:val="000000" w:themeColor="text1"/>
        </w:rPr>
        <w:t>Joyce 02:</w:t>
      </w:r>
    </w:p>
    <w:p w14:paraId="0D806CED" w14:textId="77777777" w:rsidR="00DA41C7" w:rsidRPr="00D92516" w:rsidRDefault="00DA41C7" w:rsidP="00DA41C7">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876FF">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876FF">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876FF">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876FF">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876FF">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876FF">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876FF">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876FF">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5876FF">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876FF">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876FF">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876FF">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876FF">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876FF">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876FF">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876FF">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48BC2D04" w14:textId="77777777" w:rsidR="00DA41C7" w:rsidRDefault="00DA41C7" w:rsidP="00DA41C7">
      <w:pPr>
        <w:pStyle w:val="Heading2"/>
      </w:pPr>
      <w:r>
        <w:lastRenderedPageBreak/>
        <w:t xml:space="preserve">ROB </w:t>
      </w:r>
    </w:p>
    <w:p w14:paraId="7617D581" w14:textId="77777777" w:rsidR="00DA41C7" w:rsidRPr="00AE10A4" w:rsidRDefault="00DA41C7" w:rsidP="00DA41C7">
      <w:pPr>
        <w:pStyle w:val="Heading4"/>
      </w:pPr>
      <w:r>
        <w:t xml:space="preserve">The roll of the ballot is to vote for the debater who best proves the truth or falsity of the resolution. To clarify, vote </w:t>
      </w:r>
      <w:proofErr w:type="spellStart"/>
      <w:r>
        <w:t>aff</w:t>
      </w:r>
      <w:proofErr w:type="spellEnd"/>
      <w:r>
        <w:t xml:space="preserve"> if I prove the resolution true and vote neg if they prove it false. </w:t>
      </w:r>
    </w:p>
    <w:p w14:paraId="0B66BB04" w14:textId="77777777" w:rsidR="00DA41C7" w:rsidRPr="00087724" w:rsidRDefault="00DA41C7" w:rsidP="00DA41C7">
      <w:pPr>
        <w:pStyle w:val="Heading4"/>
        <w:rPr>
          <w:shd w:val="clear" w:color="auto" w:fill="FFFFFF"/>
        </w:rPr>
      </w:pPr>
      <w:r w:rsidRPr="000A60AC">
        <w:t>1.</w:t>
      </w:r>
      <w:r>
        <w:t xml:space="preserve"> </w:t>
      </w:r>
      <w:r w:rsidRPr="00087724">
        <w:t>Text –</w:t>
      </w:r>
      <w:r>
        <w:t xml:space="preserve"> Dictionary.com defines affirm as to </w:t>
      </w:r>
      <w:r w:rsidRPr="00BB35C9">
        <w:rPr>
          <w:sz w:val="22"/>
          <w:szCs w:val="22"/>
          <w:highlight w:val="yellow"/>
          <w:u w:val="single"/>
        </w:rPr>
        <w:t>maintain as true</w:t>
      </w:r>
      <w:r>
        <w:t xml:space="preserve"> </w:t>
      </w:r>
      <w:r w:rsidRPr="00BB35C9">
        <w:rPr>
          <w:sz w:val="12"/>
          <w:szCs w:val="12"/>
        </w:rPr>
        <w:t>Dictionary.com, [</w:t>
      </w:r>
      <w:proofErr w:type="gramStart"/>
      <w:r w:rsidRPr="00BB35C9">
        <w:rPr>
          <w:sz w:val="12"/>
          <w:szCs w:val="12"/>
        </w:rPr>
        <w:t>https://www.dictionary.com/browse/affirm</w:t>
      </w:r>
      <w:r>
        <w:rPr>
          <w:sz w:val="12"/>
          <w:szCs w:val="12"/>
        </w:rPr>
        <w:t>]</w:t>
      </w:r>
      <w:r>
        <w:t xml:space="preserve">  </w:t>
      </w:r>
      <w:r w:rsidRPr="00CE03C5">
        <w:t>And</w:t>
      </w:r>
      <w:proofErr w:type="gramEnd"/>
      <w:r w:rsidRPr="00CE03C5">
        <w:t xml:space="preserve">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7F213362" w14:textId="77777777" w:rsidR="00DA41C7" w:rsidRDefault="00DA41C7" w:rsidP="00DA41C7">
      <w:pPr>
        <w:pStyle w:val="Heading2"/>
      </w:pPr>
      <w:r>
        <w:lastRenderedPageBreak/>
        <w:t xml:space="preserve">Framing </w:t>
      </w:r>
    </w:p>
    <w:p w14:paraId="37BD39E0" w14:textId="77777777" w:rsidR="00DA41C7" w:rsidRDefault="00DA41C7" w:rsidP="00DA41C7">
      <w:pPr>
        <w:pStyle w:val="Heading4"/>
      </w:pPr>
      <w:r w:rsidRPr="00797C7F">
        <w:t>The </w:t>
      </w:r>
      <w:proofErr w:type="spellStart"/>
      <w:r w:rsidRPr="00797C7F">
        <w:t>metaethic</w:t>
      </w:r>
      <w:proofErr w:type="spellEnd"/>
      <w:r w:rsidRPr="00797C7F">
        <w:t> is practical reason.</w:t>
      </w:r>
    </w:p>
    <w:p w14:paraId="71622934" w14:textId="77777777" w:rsidR="00DA41C7" w:rsidRPr="00851585" w:rsidRDefault="00DA41C7" w:rsidP="00DA41C7">
      <w:pPr>
        <w:pStyle w:val="Heading4"/>
        <w:rPr>
          <w:rFonts w:cs="Calibri"/>
        </w:rPr>
      </w:pPr>
      <w:r w:rsidRPr="00851585">
        <w:rPr>
          <w:rFonts w:cs="Calibri"/>
        </w:rPr>
        <w:t xml:space="preserve">Only constructing ethics from our rational agency can explain the sources of normativity – </w:t>
      </w:r>
    </w:p>
    <w:p w14:paraId="5DD3A022" w14:textId="77777777" w:rsidR="00DA41C7" w:rsidRPr="00851585" w:rsidRDefault="00DA41C7" w:rsidP="00DA41C7">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1AB31617" w14:textId="77777777" w:rsidR="00DA41C7" w:rsidRPr="00851585" w:rsidRDefault="00DA41C7" w:rsidP="00DA41C7">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63632CBF" w14:textId="77777777" w:rsidR="00DA41C7" w:rsidRPr="00851585" w:rsidRDefault="00DA41C7" w:rsidP="00DA41C7">
      <w:pPr>
        <w:pStyle w:val="Heading4"/>
        <w:rPr>
          <w:rFonts w:cs="Calibri"/>
        </w:rPr>
      </w:pPr>
      <w:r w:rsidRPr="00851585">
        <w:rPr>
          <w:rFonts w:cs="Calibri"/>
        </w:rPr>
        <w:t xml:space="preserve">That justifies universalizability. </w:t>
      </w:r>
    </w:p>
    <w:p w14:paraId="6EB884A9" w14:textId="77777777" w:rsidR="00DA41C7" w:rsidRPr="00851585" w:rsidRDefault="00DA41C7" w:rsidP="00DA41C7">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37C6291A" w14:textId="77777777" w:rsidR="00DA41C7" w:rsidRPr="009F5DA0" w:rsidRDefault="00DA41C7" w:rsidP="00DA41C7">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48239EE4" w14:textId="77777777" w:rsidR="00DA41C7" w:rsidRPr="00797C7F" w:rsidRDefault="00DA41C7" w:rsidP="00DA41C7">
      <w:pPr>
        <w:pStyle w:val="Heading4"/>
      </w:pPr>
      <w:r w:rsidRPr="00797C7F">
        <w:t>That justifies reciprocal constraints on freedom – </w:t>
      </w:r>
    </w:p>
    <w:p w14:paraId="19935F81" w14:textId="77777777" w:rsidR="00DA41C7" w:rsidRPr="00851585" w:rsidRDefault="00DA41C7" w:rsidP="00DA41C7">
      <w:pPr>
        <w:pStyle w:val="Heading4"/>
        <w:rPr>
          <w:rFonts w:cs="Calibri"/>
        </w:rPr>
      </w:pPr>
      <w:r w:rsidRPr="00851585">
        <w:rPr>
          <w:rFonts w:cs="Calibri"/>
        </w:rPr>
        <w:t>Coercion isn’t universalizable—willing your own freedom while violating someone else’s is a conceptual contradiction.</w:t>
      </w:r>
    </w:p>
    <w:p w14:paraId="45C3A710" w14:textId="77777777" w:rsidR="00DA41C7" w:rsidRPr="00851585" w:rsidRDefault="00DA41C7" w:rsidP="00DA41C7">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7DECEA6C" w14:textId="77777777" w:rsidR="00DA41C7" w:rsidRPr="00797C7F" w:rsidRDefault="00DA41C7" w:rsidP="00DA41C7">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lastRenderedPageBreak/>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04EA3ABB" w14:textId="77777777" w:rsidR="00DA41C7" w:rsidRPr="00851585" w:rsidRDefault="00DA41C7" w:rsidP="00DA41C7">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28DBD766" w14:textId="77777777" w:rsidR="00DA41C7" w:rsidRPr="00851585" w:rsidRDefault="00DA41C7" w:rsidP="00DA41C7">
      <w:r w:rsidRPr="00851585">
        <w:t xml:space="preserve">Louis Philippe </w:t>
      </w:r>
      <w:proofErr w:type="spellStart"/>
      <w:r w:rsidRPr="00851585">
        <w:t>Hogdson</w:t>
      </w:r>
      <w:proofErr w:type="spellEnd"/>
      <w:r w:rsidRPr="00851585">
        <w:t xml:space="preserve">, 2010, “Kant on Property Rights and the State” </w:t>
      </w:r>
      <w:hyperlink r:id="rId12" w:history="1">
        <w:r w:rsidRPr="00851585">
          <w:rPr>
            <w:rStyle w:val="Hyperlink"/>
          </w:rPr>
          <w:t>http://www.yorku.ca/lhodgson/kant-on-property-rights-and.pdf</w:t>
        </w:r>
      </w:hyperlink>
      <w:r w:rsidRPr="00851585">
        <w:t xml:space="preserve"> //LHP AV</w:t>
      </w:r>
    </w:p>
    <w:p w14:paraId="14E33821" w14:textId="77777777" w:rsidR="00DA41C7" w:rsidRPr="009F5DA0" w:rsidRDefault="00DA41C7" w:rsidP="00DA41C7">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lastRenderedPageBreak/>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empirical possession</w:t>
      </w:r>
      <w:r w:rsidRPr="0085158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4B70FF">
        <w:rPr>
          <w:b/>
          <w:bCs/>
          <w:highlight w:val="yellow"/>
          <w:u w:val="single"/>
        </w:rPr>
        <w:t>not to say</w:t>
      </w:r>
      <w:r w:rsidRPr="004B70FF">
        <w:rPr>
          <w:b/>
          <w:bCs/>
          <w:u w:val="single"/>
        </w:rPr>
        <w:t xml:space="preserve"> that </w:t>
      </w:r>
      <w:r w:rsidRPr="004B70FF">
        <w:rPr>
          <w:b/>
          <w:bCs/>
          <w:highlight w:val="yellow"/>
          <w:u w:val="single"/>
        </w:rPr>
        <w:t>freedom requires</w:t>
      </w:r>
      <w:r w:rsidRPr="004B70FF">
        <w:rPr>
          <w:b/>
          <w:bCs/>
          <w:u w:val="single"/>
        </w:rPr>
        <w:t xml:space="preserve"> the specific form of private property found in modern </w:t>
      </w:r>
      <w:r w:rsidRPr="004B70FF">
        <w:rPr>
          <w:b/>
          <w:bCs/>
          <w:highlight w:val="yellow"/>
          <w:u w:val="single"/>
        </w:rPr>
        <w:t>capitalist societies</w:t>
      </w:r>
      <w:r w:rsidRPr="004B70FF">
        <w:rPr>
          <w:b/>
          <w:bCs/>
          <w:u w:val="single"/>
        </w:rPr>
        <w:t xml:space="preserve">. Kant’s argument </w:t>
      </w:r>
      <w:r w:rsidRPr="004B70FF">
        <w:rPr>
          <w:b/>
          <w:bCs/>
          <w:highlight w:val="yellow"/>
          <w:u w:val="single"/>
        </w:rPr>
        <w:t>only requires some system of rights allowing</w:t>
      </w:r>
      <w:r w:rsidRPr="004B70FF">
        <w:rPr>
          <w:b/>
          <w:bCs/>
          <w:u w:val="single"/>
        </w:rPr>
        <w:t xml:space="preserve"> one </w:t>
      </w:r>
      <w:r w:rsidRPr="004B70FF">
        <w:rPr>
          <w:b/>
          <w:bCs/>
          <w:highlight w:val="yellow"/>
          <w:u w:val="single"/>
        </w:rPr>
        <w:t>to exclude others from using a</w:t>
      </w:r>
      <w:r w:rsidRPr="004B70FF">
        <w:rPr>
          <w:b/>
          <w:bCs/>
          <w:u w:val="single"/>
        </w:rPr>
        <w:t xml:space="preserve"> certain </w:t>
      </w:r>
      <w:r w:rsidRPr="004B70FF">
        <w:rPr>
          <w:b/>
          <w:bCs/>
          <w:highlight w:val="yellow"/>
          <w:u w:val="single"/>
        </w:rPr>
        <w:t>object</w:t>
      </w:r>
      <w:r w:rsidRPr="004B70FF">
        <w:rPr>
          <w:b/>
          <w:bCs/>
          <w:u w:val="single"/>
        </w:rPr>
        <w:t xml:space="preserve"> for a certain amount of time, </w:t>
      </w:r>
      <w:r w:rsidRPr="004B70FF">
        <w:rPr>
          <w:b/>
          <w:bCs/>
          <w:highlight w:val="yellow"/>
          <w:u w:val="single"/>
        </w:rPr>
        <w:t>regardless of whether one is holding it</w:t>
      </w:r>
      <w:r w:rsidRPr="004B70FF">
        <w:rPr>
          <w:b/>
          <w:bCs/>
          <w:u w:val="single"/>
        </w:rPr>
        <w:t xml:space="preserve"> or not. </w:t>
      </w:r>
      <w:r w:rsidRPr="004B70FF">
        <w:rPr>
          <w:b/>
          <w:bCs/>
          <w:highlight w:val="yellow"/>
          <w:u w:val="single"/>
        </w:rPr>
        <w:t>That could be achieved by a system under which 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as it appropriately 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6BECF5D2" w14:textId="77777777" w:rsidR="00DA41C7" w:rsidRPr="00851585" w:rsidRDefault="00DA41C7" w:rsidP="00DA41C7">
      <w:pPr>
        <w:pStyle w:val="Heading4"/>
        <w:rPr>
          <w:rFonts w:cs="Calibri"/>
        </w:rPr>
      </w:pPr>
      <w:r w:rsidRPr="00851585">
        <w:rPr>
          <w:rFonts w:cs="Calibri"/>
        </w:rPr>
        <w:lastRenderedPageBreak/>
        <w:t>However, we are rational and impulsive – this nonideal situation requires a state with coercive authority that secures equal outer freedom and property, Koch 92:</w:t>
      </w:r>
    </w:p>
    <w:p w14:paraId="7C9F5D17" w14:textId="77777777" w:rsidR="00DA41C7" w:rsidRPr="00851585" w:rsidRDefault="00DA41C7" w:rsidP="00DA41C7">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3" w:history="1">
        <w:r w:rsidRPr="00851585">
          <w:rPr>
            <w:rStyle w:val="Hyperlink"/>
          </w:rPr>
          <w:t>https://libres.uncg.edu/ir/asu/f/koch_andrew_1992_Immanuel_Kant.pdf</w:t>
        </w:r>
      </w:hyperlink>
      <w:r w:rsidRPr="00851585">
        <w:t xml:space="preserve"> //LHP AV DOA: 9/14/21</w:t>
      </w:r>
    </w:p>
    <w:p w14:paraId="08C33977" w14:textId="77777777" w:rsidR="00DA41C7" w:rsidRPr="00797C7F" w:rsidRDefault="00DA41C7" w:rsidP="00DA41C7">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 xml:space="preserve">In fact, he specifically states that the content of social interaction is not the </w:t>
      </w:r>
      <w:r w:rsidRPr="00851585">
        <w:rPr>
          <w:b/>
          <w:bCs/>
          <w:u w:val="single"/>
        </w:rPr>
        <w:lastRenderedPageBreak/>
        <w:t>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44803251" w14:textId="77777777" w:rsidR="00DA41C7" w:rsidRPr="00797C7F" w:rsidRDefault="00DA41C7" w:rsidP="00DA41C7">
      <w:pPr>
        <w:pStyle w:val="Heading4"/>
      </w:pPr>
      <w:r w:rsidRPr="00797C7F">
        <w:t>Thus, the standard is consistency with a system of equal and outer freedom. </w:t>
      </w:r>
    </w:p>
    <w:p w14:paraId="05172E16" w14:textId="77777777" w:rsidR="00DA41C7" w:rsidRPr="00797C7F" w:rsidRDefault="00DA41C7" w:rsidP="00DA41C7">
      <w:pPr>
        <w:pStyle w:val="Heading4"/>
      </w:pPr>
      <w:r w:rsidRPr="00797C7F">
        <w:t>To clarify, the standard is concerned with intent – </w:t>
      </w:r>
    </w:p>
    <w:p w14:paraId="654FC19B" w14:textId="77777777" w:rsidR="00DA41C7" w:rsidRPr="00797C7F" w:rsidRDefault="00DA41C7" w:rsidP="00DA41C7">
      <w:pPr>
        <w:pStyle w:val="Heading4"/>
      </w:pPr>
      <w:r w:rsidRPr="00797C7F">
        <w:t>A] There’s an intent-foresight distinction—to account for all foreseen impacts would prevent action because individuals would become morally culpable for all actions and states of affairs not just those that factor into the will </w:t>
      </w:r>
    </w:p>
    <w:p w14:paraId="3FC33951" w14:textId="77777777" w:rsidR="00DA41C7" w:rsidRDefault="00DA41C7" w:rsidP="00DA41C7">
      <w:pPr>
        <w:pStyle w:val="Heading4"/>
      </w:pPr>
      <w:r w:rsidRPr="00797C7F">
        <w:t>B] Induction is circular because it relies on past experiences of induction working in order to justify it working in the future which just is induction </w:t>
      </w:r>
    </w:p>
    <w:p w14:paraId="3F7AA261" w14:textId="77777777" w:rsidR="00DA41C7" w:rsidRPr="009F5DA0" w:rsidRDefault="00DA41C7" w:rsidP="00DA41C7">
      <w:pPr>
        <w:pStyle w:val="Heading4"/>
      </w:pPr>
      <w:r>
        <w:t xml:space="preserve">C] Consequences fail – there are infinite </w:t>
      </w:r>
      <w:proofErr w:type="spellStart"/>
      <w:r>
        <w:t>conseqeunces</w:t>
      </w:r>
      <w:proofErr w:type="spellEnd"/>
      <w:r>
        <w:t xml:space="preserve"> -</w:t>
      </w:r>
    </w:p>
    <w:p w14:paraId="5EB447CA" w14:textId="77777777" w:rsidR="00DA41C7" w:rsidRPr="00797C7F" w:rsidRDefault="00DA41C7" w:rsidP="00DA41C7">
      <w:pPr>
        <w:pStyle w:val="Heading4"/>
      </w:pPr>
      <w:r w:rsidRPr="00797C7F">
        <w:t>Prefer the standard – </w:t>
      </w:r>
    </w:p>
    <w:p w14:paraId="45330772" w14:textId="77777777" w:rsidR="00DA41C7" w:rsidRPr="00797C7F" w:rsidRDefault="00DA41C7" w:rsidP="00DA41C7">
      <w:pPr>
        <w:pStyle w:val="Heading4"/>
      </w:pPr>
      <w:r w:rsidRPr="00797C7F">
        <w:t xml:space="preserve">[1] The existence of extrinsic goodness requires unconditional human worth – when someone </w:t>
      </w:r>
      <w:proofErr w:type="gramStart"/>
      <w:r w:rsidRPr="00797C7F">
        <w:t>makes a decision</w:t>
      </w:r>
      <w:proofErr w:type="gramEnd"/>
      <w:r w:rsidRPr="00797C7F">
        <w:t>, they presuppose the goodness of that action. However, the source of that goodness cannot be temporal desires because those are conditional – thus, the rational will must be the unconditional source of value – we must treat others as ends in themselves because all agents can create value.  </w:t>
      </w:r>
    </w:p>
    <w:p w14:paraId="51B16BF1" w14:textId="77777777" w:rsidR="00DA41C7" w:rsidRPr="00797C7F" w:rsidRDefault="00DA41C7" w:rsidP="00DA41C7">
      <w:pPr>
        <w:pStyle w:val="Heading4"/>
      </w:pPr>
      <w:r w:rsidRPr="00797C7F">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1E86D9FD" w14:textId="77777777" w:rsidR="00DA41C7" w:rsidRPr="00797C7F" w:rsidRDefault="00DA41C7" w:rsidP="00DA41C7">
      <w:pPr>
        <w:pStyle w:val="Heading4"/>
      </w:pPr>
      <w:r w:rsidRPr="00797C7F">
        <w:t>[3] Regress – other theories result in a regress—they generate requirements conditional on some further principle, which must itself be derived. The AC framework escapes this because it is derivable from the concept of an unconditional law in general. </w:t>
      </w:r>
    </w:p>
    <w:p w14:paraId="6FCA9024" w14:textId="77777777" w:rsidR="00DA41C7" w:rsidRPr="00851585" w:rsidRDefault="00DA41C7" w:rsidP="00DA41C7">
      <w:pPr>
        <w:pStyle w:val="Heading3"/>
        <w:rPr>
          <w:rFonts w:cs="Calibri"/>
        </w:rPr>
      </w:pPr>
      <w:r w:rsidRPr="00851585">
        <w:rPr>
          <w:rFonts w:cs="Calibri"/>
        </w:rPr>
        <w:lastRenderedPageBreak/>
        <w:t>Contention</w:t>
      </w:r>
    </w:p>
    <w:p w14:paraId="49089549" w14:textId="77777777" w:rsidR="00DA41C7" w:rsidRPr="00851585" w:rsidRDefault="00DA41C7" w:rsidP="00DA41C7">
      <w:pPr>
        <w:pStyle w:val="Heading4"/>
        <w:rPr>
          <w:rFonts w:cs="Calibri"/>
        </w:rPr>
      </w:pPr>
      <w:r w:rsidRPr="00851585">
        <w:rPr>
          <w:rFonts w:cs="Calibri"/>
        </w:rPr>
        <w:t>Plan: The member nations of the World Trade Organization ought to eliminate patent protections for life-saving medicines. Rizvi 20:</w:t>
      </w:r>
    </w:p>
    <w:p w14:paraId="6953F40C" w14:textId="77777777" w:rsidR="00DA41C7" w:rsidRPr="00851585" w:rsidRDefault="00DA41C7" w:rsidP="00DA41C7">
      <w:r w:rsidRPr="00851585">
        <w:t xml:space="preserve">Husna Rizvi, “WHAT IF…DRUG PATENTS WERE SCRAPPED?” 24 June 2020, </w:t>
      </w:r>
      <w:hyperlink r:id="rId14" w:history="1">
        <w:r w:rsidRPr="00851585">
          <w:rPr>
            <w:rStyle w:val="Hyperlink"/>
          </w:rPr>
          <w:t>https://newint.org/features/2020/06/11/what-if-drug-patents-were-scrapped</w:t>
        </w:r>
      </w:hyperlink>
      <w:r w:rsidRPr="00851585">
        <w:t xml:space="preserve"> //LHP AV DOA: 9/17/21</w:t>
      </w:r>
    </w:p>
    <w:p w14:paraId="54C66B17" w14:textId="77777777" w:rsidR="00DA41C7" w:rsidRPr="00851585" w:rsidRDefault="00DA41C7" w:rsidP="00DA41C7">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5B073F6C" w14:textId="77777777" w:rsidR="00DA41C7" w:rsidRPr="00851585" w:rsidRDefault="00DA41C7" w:rsidP="00DA41C7">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40190BEB" w14:textId="77777777" w:rsidR="00DA41C7" w:rsidRPr="00851585" w:rsidRDefault="00DA41C7" w:rsidP="00DA41C7">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1BEB0F9D" w14:textId="77777777" w:rsidR="00DA41C7" w:rsidRPr="00851585" w:rsidRDefault="00DA41C7" w:rsidP="00DA41C7">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23C2BA53" w14:textId="77777777" w:rsidR="00DA41C7" w:rsidRPr="00851585" w:rsidRDefault="00DA41C7" w:rsidP="00DA41C7">
      <w:pPr>
        <w:rPr>
          <w:sz w:val="10"/>
          <w:highlight w:val="yellow"/>
        </w:rPr>
      </w:pPr>
      <w:r w:rsidRPr="00851585">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lastRenderedPageBreak/>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0072D627" w14:textId="77777777" w:rsidR="00DA41C7" w:rsidRPr="00851585" w:rsidRDefault="00DA41C7" w:rsidP="00DA41C7">
      <w:pPr>
        <w:pStyle w:val="Heading4"/>
        <w:rPr>
          <w:rFonts w:cs="Calibri"/>
          <w:sz w:val="10"/>
        </w:rPr>
      </w:pPr>
      <w:r w:rsidRPr="00851585">
        <w:rPr>
          <w:rFonts w:cs="Calibri"/>
        </w:rPr>
        <w:t xml:space="preserve">2] Right of necessity – nations can legitimately break patents in order to produce life-saving medicines, </w:t>
      </w:r>
      <w:proofErr w:type="spellStart"/>
      <w:r w:rsidRPr="00851585">
        <w:rPr>
          <w:rFonts w:cs="Calibri"/>
        </w:rPr>
        <w:t>Bierson</w:t>
      </w:r>
      <w:proofErr w:type="spellEnd"/>
      <w:r w:rsidRPr="00851585">
        <w:rPr>
          <w:rFonts w:cs="Calibri"/>
        </w:rPr>
        <w:t xml:space="preserve"> 21: </w:t>
      </w:r>
    </w:p>
    <w:p w14:paraId="508E3B08" w14:textId="77777777" w:rsidR="00DA41C7" w:rsidRPr="00851585" w:rsidRDefault="00DA41C7" w:rsidP="00DA41C7">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5" w:history="1">
        <w:r w:rsidRPr="00851585">
          <w:rPr>
            <w:rStyle w:val="Hyperlink"/>
          </w:rPr>
          <w:t>https://www.prindlepost.org/2021/08/intellectual-property-and-the-right-of-necessity/</w:t>
        </w:r>
      </w:hyperlink>
      <w:r w:rsidRPr="00851585">
        <w:t xml:space="preserve"> //LHP AV DOA:9/14/21</w:t>
      </w:r>
    </w:p>
    <w:p w14:paraId="7B7B89D4" w14:textId="77777777" w:rsidR="00DA41C7" w:rsidRPr="00851585" w:rsidRDefault="00DA41C7" w:rsidP="00DA41C7">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4D639335" w14:textId="77777777" w:rsidR="00DA41C7" w:rsidRPr="00851585" w:rsidRDefault="00DA41C7" w:rsidP="00DA41C7">
      <w:pPr>
        <w:pStyle w:val="Heading4"/>
        <w:rPr>
          <w:rFonts w:cs="Calibri"/>
        </w:rPr>
      </w:pPr>
      <w:r w:rsidRPr="00851585">
        <w:rPr>
          <w:rFonts w:cs="Calibri"/>
        </w:rPr>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00134893" w14:textId="77777777" w:rsidR="00DA41C7" w:rsidRPr="00851585" w:rsidRDefault="00DA41C7" w:rsidP="00DA41C7">
      <w:r w:rsidRPr="00851585">
        <w:t xml:space="preserve">Koch, Andrew M. "Immanuel Kant, The Right of Necessity, and the Liberal Foundation of Social Welfare" Southeastern Political Review, 20: 2 (Fall 1992) 295-314. </w:t>
      </w:r>
      <w:hyperlink r:id="rId16" w:history="1">
        <w:r w:rsidRPr="00851585">
          <w:rPr>
            <w:rStyle w:val="Hyperlink"/>
          </w:rPr>
          <w:t>https://libres.uncg.edu/ir/asu/f/koch_andrew_1992_Immanuel_Kant.pdf</w:t>
        </w:r>
      </w:hyperlink>
      <w:r w:rsidRPr="00851585">
        <w:t xml:space="preserve"> //LHP AV DOA: 9/14/21</w:t>
      </w:r>
    </w:p>
    <w:p w14:paraId="7ED3ED97" w14:textId="77777777" w:rsidR="00DA41C7" w:rsidRPr="00851585" w:rsidRDefault="00DA41C7" w:rsidP="00DA41C7">
      <w:pPr>
        <w:rPr>
          <w:sz w:val="10"/>
        </w:rPr>
      </w:pPr>
      <w:r w:rsidRPr="00851585">
        <w:rPr>
          <w:b/>
          <w:bCs/>
          <w:highlight w:val="yellow"/>
          <w:u w:val="single"/>
        </w:rPr>
        <w:lastRenderedPageBreak/>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in order </w:t>
      </w:r>
      <w:r w:rsidRPr="00851585">
        <w:rPr>
          <w:b/>
          <w:bCs/>
          <w:highlight w:val="yellow"/>
          <w:u w:val="single"/>
        </w:rPr>
        <w:t>to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234EB0EC" w14:textId="77777777" w:rsidR="00DA41C7" w:rsidRDefault="00DA41C7" w:rsidP="00DA41C7">
      <w:pPr>
        <w:pStyle w:val="Heading2"/>
      </w:pPr>
      <w:r>
        <w:lastRenderedPageBreak/>
        <w:t xml:space="preserve">Extra </w:t>
      </w:r>
    </w:p>
    <w:p w14:paraId="1CE6009D" w14:textId="77777777" w:rsidR="00DA41C7" w:rsidRPr="005C1D6D" w:rsidRDefault="00DA41C7" w:rsidP="00DA41C7">
      <w:pPr>
        <w:keepNext/>
        <w:keepLines/>
        <w:spacing w:before="40" w:after="0"/>
        <w:outlineLvl w:val="3"/>
        <w:rPr>
          <w:rFonts w:eastAsiaTheme="majorEastAsia" w:cstheme="majorBidi"/>
          <w:b/>
          <w:bCs/>
          <w:sz w:val="26"/>
          <w:szCs w:val="26"/>
        </w:rPr>
      </w:pPr>
      <w:r>
        <w:rPr>
          <w:rFonts w:eastAsiaTheme="majorEastAsia" w:cstheme="majorBidi"/>
          <w:b/>
          <w:bCs/>
          <w:sz w:val="26"/>
          <w:szCs w:val="26"/>
        </w:rPr>
        <w:t>Explosion.</w:t>
      </w:r>
    </w:p>
    <w:p w14:paraId="3EB24753" w14:textId="77777777" w:rsidR="00DA41C7" w:rsidRPr="005C1D6D" w:rsidRDefault="00DA41C7" w:rsidP="00DA41C7">
      <w:pPr>
        <w:rPr>
          <w:sz w:val="16"/>
        </w:rPr>
      </w:pPr>
      <w:proofErr w:type="spellStart"/>
      <w:r w:rsidRPr="005C1D6D">
        <w:rPr>
          <w:b/>
          <w:bCs/>
          <w:sz w:val="26"/>
          <w:szCs w:val="26"/>
          <w:u w:val="single"/>
        </w:rPr>
        <w:t>Wikiwand</w:t>
      </w:r>
      <w:proofErr w:type="spellEnd"/>
      <w:r w:rsidRPr="005C1D6D">
        <w:rPr>
          <w:sz w:val="16"/>
        </w:rPr>
        <w:t xml:space="preserve">. “Principle of Explosion.” </w:t>
      </w:r>
      <w:proofErr w:type="spellStart"/>
      <w:r w:rsidRPr="005C1D6D">
        <w:rPr>
          <w:sz w:val="16"/>
        </w:rPr>
        <w:t>Wikiwand</w:t>
      </w:r>
      <w:proofErr w:type="spellEnd"/>
      <w:r w:rsidRPr="005C1D6D">
        <w:rPr>
          <w:sz w:val="16"/>
        </w:rPr>
        <w:t xml:space="preserve">, 0AD, </w:t>
      </w:r>
      <w:hyperlink r:id="rId17" w:history="1">
        <w:r w:rsidRPr="005C1D6D">
          <w:rPr>
            <w:sz w:val="16"/>
          </w:rPr>
          <w:t>www.wikiwand.com/en/Principle_of_explosion</w:t>
        </w:r>
      </w:hyperlink>
      <w:r w:rsidRPr="005C1D6D">
        <w:rPr>
          <w:sz w:val="16"/>
        </w:rPr>
        <w:t>. //Massa</w:t>
      </w:r>
    </w:p>
    <w:p w14:paraId="58670F25" w14:textId="77777777" w:rsidR="00DA41C7" w:rsidRPr="005C1D6D" w:rsidRDefault="00DA41C7" w:rsidP="00DA41C7">
      <w:r w:rsidRPr="005C1D6D">
        <w:rPr>
          <w:noProof/>
        </w:rPr>
        <w:drawing>
          <wp:inline distT="0" distB="0" distL="0" distR="0" wp14:anchorId="3069D584" wp14:editId="6730EBB6">
            <wp:extent cx="2635624" cy="1684786"/>
            <wp:effectExtent l="0" t="0" r="6350" b="444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8"/>
                    <a:stretch>
                      <a:fillRect/>
                    </a:stretch>
                  </pic:blipFill>
                  <pic:spPr>
                    <a:xfrm>
                      <a:off x="0" y="0"/>
                      <a:ext cx="2656996" cy="1698448"/>
                    </a:xfrm>
                    <a:prstGeom prst="rect">
                      <a:avLst/>
                    </a:prstGeom>
                  </pic:spPr>
                </pic:pic>
              </a:graphicData>
            </a:graphic>
          </wp:inline>
        </w:drawing>
      </w:r>
    </w:p>
    <w:p w14:paraId="04BCF009" w14:textId="77777777" w:rsidR="00DA41C7" w:rsidRPr="005C1D6D" w:rsidRDefault="00DA41C7" w:rsidP="00DA41C7">
      <w:pPr>
        <w:rPr>
          <w:sz w:val="16"/>
          <w:szCs w:val="26"/>
        </w:rPr>
      </w:pPr>
      <w:r w:rsidRPr="005C1D6D">
        <w:rPr>
          <w:sz w:val="16"/>
          <w:szCs w:val="26"/>
        </w:rPr>
        <w:t xml:space="preserve">The principle of explosion (Latin: ex </w:t>
      </w:r>
      <w:proofErr w:type="spellStart"/>
      <w:r w:rsidRPr="005C1D6D">
        <w:rPr>
          <w:sz w:val="16"/>
          <w:szCs w:val="26"/>
        </w:rPr>
        <w:t>falso</w:t>
      </w:r>
      <w:proofErr w:type="spellEnd"/>
      <w:r w:rsidRPr="005C1D6D">
        <w:rPr>
          <w:sz w:val="16"/>
          <w:szCs w:val="26"/>
        </w:rPr>
        <w:t xml:space="preserve"> (sequitur) quodlibet (EFQ), "from falsehood, anything (follows)", or ex </w:t>
      </w:r>
      <w:proofErr w:type="spellStart"/>
      <w:r w:rsidRPr="005C1D6D">
        <w:rPr>
          <w:sz w:val="16"/>
          <w:szCs w:val="26"/>
        </w:rPr>
        <w:t>contradictione</w:t>
      </w:r>
      <w:proofErr w:type="spellEnd"/>
      <w:r w:rsidRPr="005C1D6D">
        <w:rPr>
          <w:sz w:val="16"/>
          <w:szCs w:val="26"/>
        </w:rPr>
        <w:t xml:space="preserve"> (sequitur) quodlibet (ECQ), </w:t>
      </w:r>
      <w:r w:rsidRPr="005C1D6D">
        <w:rPr>
          <w:b/>
          <w:bCs/>
          <w:sz w:val="26"/>
          <w:szCs w:val="26"/>
          <w:u w:val="single"/>
        </w:rPr>
        <w:t>"from contradiction, anything (follows)"), or the principle of </w:t>
      </w:r>
      <w:hyperlink r:id="rId19" w:tooltip="Pseudo-Scotus" w:history="1">
        <w:r w:rsidRPr="005C1D6D">
          <w:rPr>
            <w:b/>
            <w:bCs/>
            <w:sz w:val="26"/>
            <w:szCs w:val="26"/>
            <w:u w:val="single"/>
          </w:rPr>
          <w:t>Pseudo-Scotus</w:t>
        </w:r>
      </w:hyperlink>
      <w:r w:rsidRPr="005C1D6D">
        <w:rPr>
          <w:sz w:val="16"/>
          <w:szCs w:val="26"/>
        </w:rPr>
        <w:t>, is the law of </w:t>
      </w:r>
      <w:hyperlink r:id="rId20" w:tooltip="Classical logic" w:history="1">
        <w:r w:rsidRPr="005C1D6D">
          <w:rPr>
            <w:sz w:val="16"/>
            <w:szCs w:val="26"/>
          </w:rPr>
          <w:t>classical logic</w:t>
        </w:r>
      </w:hyperlink>
      <w:r w:rsidRPr="005C1D6D">
        <w:rPr>
          <w:sz w:val="16"/>
          <w:szCs w:val="26"/>
        </w:rPr>
        <w:t>, </w:t>
      </w:r>
      <w:hyperlink r:id="rId21" w:history="1">
        <w:r w:rsidRPr="005C1D6D">
          <w:rPr>
            <w:sz w:val="16"/>
            <w:szCs w:val="26"/>
          </w:rPr>
          <w:t>intuitionistic logic</w:t>
        </w:r>
      </w:hyperlink>
      <w:r w:rsidRPr="005C1D6D">
        <w:rPr>
          <w:sz w:val="16"/>
          <w:szCs w:val="26"/>
        </w:rPr>
        <w:t> and similar logical systems, according to which any statement can be proven from a contradiction.</w:t>
      </w:r>
      <w:hyperlink r:id="rId22" w:anchor="citenote1" w:history="1">
        <w:r w:rsidRPr="005C1D6D">
          <w:rPr>
            <w:sz w:val="16"/>
            <w:szCs w:val="26"/>
          </w:rPr>
          <w:t>[1]</w:t>
        </w:r>
      </w:hyperlink>
      <w:r w:rsidRPr="005C1D6D">
        <w:rPr>
          <w:sz w:val="16"/>
          <w:szCs w:val="26"/>
        </w:rPr>
        <w:t> That is, once a contradiction has been asserted, any proposition (including their negations) can be inferred from it. This is known as </w:t>
      </w:r>
      <w:r w:rsidRPr="005C1D6D">
        <w:rPr>
          <w:b/>
          <w:bCs/>
          <w:sz w:val="26"/>
          <w:szCs w:val="26"/>
          <w:highlight w:val="green"/>
          <w:u w:val="single"/>
        </w:rPr>
        <w:t>deductive explosion</w:t>
      </w:r>
      <w:r w:rsidRPr="005C1D6D">
        <w:rPr>
          <w:sz w:val="16"/>
          <w:szCs w:val="26"/>
        </w:rPr>
        <w:t>.</w:t>
      </w:r>
      <w:hyperlink r:id="rId23" w:anchor="citenote2" w:history="1">
        <w:r w:rsidRPr="005C1D6D">
          <w:rPr>
            <w:sz w:val="16"/>
            <w:szCs w:val="26"/>
          </w:rPr>
          <w:t>[2]</w:t>
        </w:r>
      </w:hyperlink>
      <w:hyperlink r:id="rId24" w:anchor="citenote3" w:history="1">
        <w:r w:rsidRPr="005C1D6D">
          <w:rPr>
            <w:sz w:val="16"/>
            <w:szCs w:val="26"/>
          </w:rPr>
          <w:t>[3]</w:t>
        </w:r>
      </w:hyperlink>
      <w:r w:rsidRPr="005C1D6D">
        <w:rPr>
          <w:sz w:val="16"/>
          <w:szCs w:val="26"/>
        </w:rPr>
        <w:t> The proof of this principle was first given by 12th century French philosopher </w:t>
      </w:r>
      <w:hyperlink r:id="rId25" w:history="1">
        <w:r w:rsidRPr="005C1D6D">
          <w:rPr>
            <w:sz w:val="16"/>
            <w:szCs w:val="26"/>
          </w:rPr>
          <w:t>William of Soissons</w:t>
        </w:r>
      </w:hyperlink>
      <w:r w:rsidRPr="005C1D6D">
        <w:rPr>
          <w:sz w:val="16"/>
          <w:szCs w:val="26"/>
        </w:rPr>
        <w:t>.</w:t>
      </w:r>
      <w:hyperlink r:id="rId26" w:anchor="citenote4" w:history="1">
        <w:r w:rsidRPr="005C1D6D">
          <w:rPr>
            <w:sz w:val="16"/>
            <w:szCs w:val="26"/>
          </w:rPr>
          <w:t>[4]</w:t>
        </w:r>
      </w:hyperlink>
    </w:p>
    <w:p w14:paraId="5F514AD5" w14:textId="77777777" w:rsidR="00DA41C7" w:rsidRPr="005C1D6D" w:rsidRDefault="00DA41C7" w:rsidP="00DA41C7">
      <w:pPr>
        <w:rPr>
          <w:b/>
          <w:bCs/>
          <w:sz w:val="26"/>
          <w:szCs w:val="26"/>
          <w:u w:val="single"/>
        </w:rPr>
      </w:pPr>
      <w:r w:rsidRPr="005C1D6D">
        <w:rPr>
          <w:sz w:val="16"/>
          <w:szCs w:val="26"/>
        </w:rPr>
        <w:t xml:space="preserve">As a demonstration of the principle, </w:t>
      </w:r>
      <w:r w:rsidRPr="005C1D6D">
        <w:rPr>
          <w:b/>
          <w:bCs/>
          <w:sz w:val="26"/>
          <w:szCs w:val="26"/>
          <w:highlight w:val="green"/>
          <w:u w:val="single"/>
        </w:rPr>
        <w:t>consider</w:t>
      </w:r>
      <w:r w:rsidRPr="005C1D6D">
        <w:rPr>
          <w:b/>
          <w:bCs/>
          <w:sz w:val="26"/>
          <w:szCs w:val="26"/>
          <w:u w:val="single"/>
        </w:rPr>
        <w:t xml:space="preserve"> two contradictory statements – </w:t>
      </w:r>
      <w:r w:rsidRPr="005C1D6D">
        <w:rPr>
          <w:b/>
          <w:bCs/>
          <w:sz w:val="26"/>
          <w:szCs w:val="26"/>
          <w:highlight w:val="green"/>
          <w:u w:val="single"/>
        </w:rPr>
        <w:t>"All lemons are yellow" and "Not</w:t>
      </w:r>
      <w:r w:rsidRPr="005C1D6D">
        <w:rPr>
          <w:b/>
          <w:bCs/>
          <w:sz w:val="26"/>
          <w:szCs w:val="26"/>
          <w:u w:val="single"/>
        </w:rPr>
        <w:t xml:space="preserve"> all lemons are yellow"</w:t>
      </w:r>
      <w:r w:rsidRPr="005C1D6D">
        <w:rPr>
          <w:sz w:val="16"/>
          <w:szCs w:val="26"/>
        </w:rPr>
        <w:t xml:space="preserve">, and suppose that both are true. If that is the case, </w:t>
      </w:r>
      <w:r w:rsidRPr="005C1D6D">
        <w:rPr>
          <w:b/>
          <w:bCs/>
          <w:sz w:val="26"/>
          <w:szCs w:val="26"/>
          <w:highlight w:val="green"/>
          <w:u w:val="single"/>
        </w:rPr>
        <w:t>anything can be proven</w:t>
      </w:r>
      <w:r w:rsidRPr="005C1D6D">
        <w:rPr>
          <w:sz w:val="16"/>
          <w:szCs w:val="26"/>
        </w:rPr>
        <w:t xml:space="preserve">, e.g., </w:t>
      </w:r>
      <w:r w:rsidRPr="005C1D6D">
        <w:rPr>
          <w:b/>
          <w:bCs/>
          <w:sz w:val="26"/>
          <w:szCs w:val="26"/>
          <w:u w:val="single"/>
        </w:rPr>
        <w:t xml:space="preserve">the assertion that </w:t>
      </w:r>
      <w:r w:rsidRPr="005C1D6D">
        <w:rPr>
          <w:b/>
          <w:bCs/>
          <w:sz w:val="26"/>
          <w:szCs w:val="26"/>
          <w:highlight w:val="green"/>
          <w:u w:val="single"/>
        </w:rPr>
        <w:t>"unicorns exist"</w:t>
      </w:r>
      <w:r w:rsidRPr="005C1D6D">
        <w:rPr>
          <w:b/>
          <w:bCs/>
          <w:sz w:val="26"/>
          <w:szCs w:val="26"/>
          <w:u w:val="single"/>
        </w:rPr>
        <w:t>, by using the following argument:</w:t>
      </w:r>
    </w:p>
    <w:p w14:paraId="4CB0A4BF" w14:textId="77777777" w:rsidR="00DA41C7" w:rsidRPr="005C1D6D" w:rsidRDefault="00DA41C7" w:rsidP="00DA41C7">
      <w:pPr>
        <w:numPr>
          <w:ilvl w:val="0"/>
          <w:numId w:val="12"/>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We know that </w:t>
      </w:r>
      <w:r w:rsidRPr="005C1D6D">
        <w:rPr>
          <w:rFonts w:eastAsia="Times New Roman"/>
          <w:b/>
          <w:bCs/>
          <w:color w:val="000000"/>
          <w:sz w:val="26"/>
          <w:szCs w:val="26"/>
          <w:u w:val="single"/>
        </w:rPr>
        <w:t xml:space="preserve">"All </w:t>
      </w:r>
      <w:r w:rsidRPr="005C1D6D">
        <w:rPr>
          <w:rFonts w:eastAsia="Times New Roman"/>
          <w:b/>
          <w:bCs/>
          <w:color w:val="000000"/>
          <w:sz w:val="26"/>
          <w:szCs w:val="26"/>
          <w:highlight w:val="green"/>
          <w:u w:val="single"/>
        </w:rPr>
        <w:t>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w:t>
      </w:r>
      <w:r w:rsidRPr="005C1D6D">
        <w:rPr>
          <w:rFonts w:eastAsia="Times New Roman"/>
          <w:b/>
          <w:bCs/>
          <w:color w:val="000000"/>
          <w:sz w:val="26"/>
          <w:szCs w:val="26"/>
          <w:u w:val="single"/>
        </w:rPr>
        <w:t>"</w:t>
      </w:r>
      <w:r w:rsidRPr="005C1D6D">
        <w:rPr>
          <w:rFonts w:eastAsia="Times New Roman"/>
          <w:color w:val="000000"/>
          <w:sz w:val="16"/>
          <w:szCs w:val="26"/>
        </w:rPr>
        <w:t xml:space="preserve">, as it </w:t>
      </w:r>
      <w:r w:rsidRPr="005C1D6D">
        <w:rPr>
          <w:rFonts w:eastAsia="Times New Roman"/>
          <w:b/>
          <w:bCs/>
          <w:color w:val="000000"/>
          <w:sz w:val="26"/>
          <w:szCs w:val="26"/>
          <w:u w:val="single"/>
        </w:rPr>
        <w:t xml:space="preserve">has been </w:t>
      </w:r>
      <w:r w:rsidRPr="005C1D6D">
        <w:rPr>
          <w:rFonts w:eastAsia="Times New Roman"/>
          <w:b/>
          <w:bCs/>
          <w:color w:val="000000"/>
          <w:sz w:val="26"/>
          <w:szCs w:val="26"/>
          <w:highlight w:val="green"/>
          <w:u w:val="single"/>
        </w:rPr>
        <w:t>assumed</w:t>
      </w:r>
      <w:r w:rsidRPr="005C1D6D">
        <w:rPr>
          <w:rFonts w:eastAsia="Times New Roman"/>
          <w:b/>
          <w:bCs/>
          <w:color w:val="000000"/>
          <w:sz w:val="26"/>
          <w:szCs w:val="26"/>
          <w:u w:val="single"/>
        </w:rPr>
        <w:t xml:space="preserve"> to be true.</w:t>
      </w:r>
    </w:p>
    <w:p w14:paraId="2FAD0549" w14:textId="77777777" w:rsidR="00DA41C7" w:rsidRPr="005C1D6D" w:rsidRDefault="00DA41C7" w:rsidP="00DA41C7">
      <w:pPr>
        <w:numPr>
          <w:ilvl w:val="0"/>
          <w:numId w:val="12"/>
        </w:numPr>
        <w:shd w:val="clear" w:color="auto" w:fill="FFFFFF"/>
        <w:spacing w:after="0" w:line="240" w:lineRule="auto"/>
        <w:ind w:left="600"/>
        <w:rPr>
          <w:rFonts w:eastAsia="Times New Roman"/>
          <w:color w:val="000000"/>
          <w:sz w:val="16"/>
          <w:szCs w:val="26"/>
        </w:rPr>
      </w:pPr>
      <w:r w:rsidRPr="005C1D6D">
        <w:rPr>
          <w:rFonts w:eastAsia="Times New Roman"/>
          <w:b/>
          <w:bCs/>
          <w:color w:val="000000"/>
          <w:sz w:val="26"/>
          <w:szCs w:val="26"/>
          <w:highlight w:val="green"/>
          <w:u w:val="single"/>
        </w:rPr>
        <w:t>Therefore</w:t>
      </w:r>
      <w:r w:rsidRPr="005C1D6D">
        <w:rPr>
          <w:rFonts w:eastAsia="Times New Roman"/>
          <w:color w:val="000000"/>
          <w:sz w:val="16"/>
          <w:szCs w:val="26"/>
        </w:rPr>
        <w:t xml:space="preserve">, the two-part statement </w:t>
      </w:r>
      <w:r w:rsidRPr="005C1D6D">
        <w:rPr>
          <w:rFonts w:eastAsia="Times New Roman"/>
          <w:b/>
          <w:bCs/>
          <w:color w:val="000000"/>
          <w:sz w:val="26"/>
          <w:szCs w:val="26"/>
          <w:highlight w:val="green"/>
          <w:u w:val="single"/>
        </w:rPr>
        <w:t>"All 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 OR unicorns exist”</w:t>
      </w:r>
      <w:r w:rsidRPr="005C1D6D">
        <w:rPr>
          <w:rFonts w:eastAsia="Times New Roman"/>
          <w:b/>
          <w:bCs/>
          <w:color w:val="000000"/>
          <w:sz w:val="26"/>
          <w:szCs w:val="26"/>
          <w:u w:val="single"/>
        </w:rPr>
        <w:t xml:space="preserve"> must also be </w:t>
      </w:r>
      <w:r w:rsidRPr="005C1D6D">
        <w:rPr>
          <w:rFonts w:eastAsia="Times New Roman"/>
          <w:b/>
          <w:bCs/>
          <w:color w:val="000000"/>
          <w:sz w:val="26"/>
          <w:szCs w:val="26"/>
          <w:highlight w:val="green"/>
          <w:u w:val="single"/>
        </w:rPr>
        <w:t>true</w:t>
      </w:r>
      <w:r w:rsidRPr="005C1D6D">
        <w:rPr>
          <w:rFonts w:eastAsia="Times New Roman"/>
          <w:color w:val="000000"/>
          <w:sz w:val="16"/>
          <w:szCs w:val="26"/>
        </w:rPr>
        <w:t>, since the first part is true.</w:t>
      </w:r>
    </w:p>
    <w:p w14:paraId="1BB08974" w14:textId="77777777" w:rsidR="00DA41C7" w:rsidRPr="00A5176A" w:rsidRDefault="00DA41C7" w:rsidP="00DA41C7">
      <w:pPr>
        <w:numPr>
          <w:ilvl w:val="0"/>
          <w:numId w:val="12"/>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However, </w:t>
      </w:r>
      <w:r w:rsidRPr="005C1D6D">
        <w:rPr>
          <w:rFonts w:eastAsia="Times New Roman"/>
          <w:b/>
          <w:bCs/>
          <w:color w:val="000000"/>
          <w:sz w:val="26"/>
          <w:szCs w:val="26"/>
          <w:highlight w:val="green"/>
          <w:u w:val="single"/>
        </w:rPr>
        <w:t>since we know</w:t>
      </w:r>
      <w:r w:rsidRPr="005C1D6D">
        <w:rPr>
          <w:rFonts w:eastAsia="Times New Roman"/>
          <w:b/>
          <w:bCs/>
          <w:color w:val="000000"/>
          <w:sz w:val="26"/>
          <w:szCs w:val="26"/>
          <w:u w:val="single"/>
        </w:rPr>
        <w:t xml:space="preserve"> that "Not all lemons are yellow"</w:t>
      </w:r>
      <w:r w:rsidRPr="005C1D6D">
        <w:rPr>
          <w:rFonts w:eastAsia="Times New Roman"/>
          <w:color w:val="000000"/>
          <w:sz w:val="16"/>
          <w:szCs w:val="26"/>
        </w:rPr>
        <w:t xml:space="preserve"> (as this has been assumed), </w:t>
      </w:r>
      <w:r w:rsidRPr="005C1D6D">
        <w:rPr>
          <w:rFonts w:eastAsia="Times New Roman"/>
          <w:b/>
          <w:bCs/>
          <w:color w:val="000000"/>
          <w:sz w:val="26"/>
          <w:szCs w:val="26"/>
          <w:highlight w:val="green"/>
          <w:u w:val="single"/>
        </w:rPr>
        <w:t>the first part is false</w:t>
      </w:r>
      <w:r w:rsidRPr="005C1D6D">
        <w:rPr>
          <w:rFonts w:eastAsia="Times New Roman"/>
          <w:b/>
          <w:bCs/>
          <w:color w:val="000000"/>
          <w:sz w:val="26"/>
          <w:szCs w:val="26"/>
          <w:u w:val="single"/>
        </w:rPr>
        <w:t xml:space="preserve">, and hence </w:t>
      </w:r>
      <w:r w:rsidRPr="005C1D6D">
        <w:rPr>
          <w:rFonts w:eastAsia="Times New Roman"/>
          <w:b/>
          <w:bCs/>
          <w:color w:val="000000"/>
          <w:sz w:val="26"/>
          <w:szCs w:val="26"/>
          <w:highlight w:val="green"/>
          <w:u w:val="single"/>
        </w:rPr>
        <w:t>the second</w:t>
      </w:r>
      <w:r w:rsidRPr="005C1D6D">
        <w:rPr>
          <w:rFonts w:eastAsia="Times New Roman"/>
          <w:b/>
          <w:bCs/>
          <w:color w:val="000000"/>
          <w:sz w:val="26"/>
          <w:szCs w:val="26"/>
          <w:u w:val="single"/>
        </w:rPr>
        <w:t xml:space="preserve"> part must be </w:t>
      </w:r>
      <w:r w:rsidRPr="005C1D6D">
        <w:rPr>
          <w:rFonts w:eastAsia="Times New Roman"/>
          <w:b/>
          <w:bCs/>
          <w:color w:val="000000"/>
          <w:sz w:val="26"/>
          <w:szCs w:val="26"/>
          <w:highlight w:val="green"/>
          <w:u w:val="single"/>
        </w:rPr>
        <w:t>true</w:t>
      </w:r>
      <w:r w:rsidRPr="005C1D6D">
        <w:rPr>
          <w:rFonts w:eastAsia="Times New Roman"/>
          <w:b/>
          <w:bCs/>
          <w:color w:val="000000"/>
          <w:sz w:val="26"/>
          <w:szCs w:val="26"/>
          <w:u w:val="single"/>
        </w:rPr>
        <w:t>, i.e., unicorns exist.</w:t>
      </w:r>
    </w:p>
    <w:p w14:paraId="75BBDF5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1C6DF" w14:textId="77777777" w:rsidR="0018601A" w:rsidRDefault="0018601A" w:rsidP="00DA41C7">
      <w:pPr>
        <w:spacing w:after="0" w:line="240" w:lineRule="auto"/>
      </w:pPr>
      <w:r>
        <w:separator/>
      </w:r>
    </w:p>
  </w:endnote>
  <w:endnote w:type="continuationSeparator" w:id="0">
    <w:p w14:paraId="15202EB0" w14:textId="77777777" w:rsidR="0018601A" w:rsidRDefault="0018601A" w:rsidP="00DA4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E13A5" w14:textId="77777777" w:rsidR="0018601A" w:rsidRDefault="0018601A" w:rsidP="00DA41C7">
      <w:pPr>
        <w:spacing w:after="0" w:line="240" w:lineRule="auto"/>
      </w:pPr>
      <w:r>
        <w:separator/>
      </w:r>
    </w:p>
  </w:footnote>
  <w:footnote w:type="continuationSeparator" w:id="0">
    <w:p w14:paraId="7DC8979D" w14:textId="77777777" w:rsidR="0018601A" w:rsidRDefault="0018601A" w:rsidP="00DA41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41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01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CA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1C7"/>
    <w:rsid w:val="00DB2337"/>
    <w:rsid w:val="00DB5F87"/>
    <w:rsid w:val="00DB699B"/>
    <w:rsid w:val="00DC0376"/>
    <w:rsid w:val="00DC099B"/>
    <w:rsid w:val="00DC2BE5"/>
    <w:rsid w:val="00DD4CD4"/>
    <w:rsid w:val="00DD65A2"/>
    <w:rsid w:val="00DD6770"/>
    <w:rsid w:val="00DE0749"/>
    <w:rsid w:val="00DE1CE2"/>
    <w:rsid w:val="00DE4F8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14004"/>
  <w14:defaultImageDpi w14:val="300"/>
  <w15:docId w15:val="{E722C361-DC2A-0048-A05B-8B4CAE9C8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41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41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41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41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41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41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1C7"/>
  </w:style>
  <w:style w:type="character" w:customStyle="1" w:styleId="Heading1Char">
    <w:name w:val="Heading 1 Char"/>
    <w:aliases w:val="Pocket Char"/>
    <w:basedOn w:val="DefaultParagraphFont"/>
    <w:link w:val="Heading1"/>
    <w:uiPriority w:val="9"/>
    <w:rsid w:val="00DA41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41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41C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A41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A41C7"/>
    <w:rPr>
      <w:b/>
      <w:sz w:val="26"/>
      <w:u w:val="none"/>
    </w:rPr>
  </w:style>
  <w:style w:type="character" w:customStyle="1" w:styleId="StyleUnderline">
    <w:name w:val="Style Underline"/>
    <w:aliases w:val="Underline"/>
    <w:basedOn w:val="DefaultParagraphFont"/>
    <w:uiPriority w:val="1"/>
    <w:qFormat/>
    <w:rsid w:val="00DA41C7"/>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DA41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41C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DA41C7"/>
    <w:rPr>
      <w:color w:val="auto"/>
      <w:u w:val="none"/>
    </w:rPr>
  </w:style>
  <w:style w:type="paragraph" w:styleId="DocumentMap">
    <w:name w:val="Document Map"/>
    <w:basedOn w:val="Normal"/>
    <w:link w:val="DocumentMapChar"/>
    <w:uiPriority w:val="99"/>
    <w:semiHidden/>
    <w:unhideWhenUsed/>
    <w:rsid w:val="00DA41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41C7"/>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DA41C7"/>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A41C7"/>
    <w:pPr>
      <w:widowControl w:val="0"/>
      <w:ind w:left="720"/>
      <w:jc w:val="both"/>
    </w:pPr>
    <w:rPr>
      <w:b/>
      <w:iCs/>
      <w:u w:val="single"/>
    </w:rPr>
  </w:style>
  <w:style w:type="paragraph" w:styleId="FootnoteText">
    <w:name w:val="footnote text"/>
    <w:basedOn w:val="Normal"/>
    <w:link w:val="FootnoteTextChar"/>
    <w:uiPriority w:val="99"/>
    <w:unhideWhenUsed/>
    <w:qFormat/>
    <w:rsid w:val="00DA41C7"/>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DA41C7"/>
    <w:rPr>
      <w:rFonts w:eastAsiaTheme="minorHAnsi"/>
      <w:szCs w:val="22"/>
    </w:rPr>
  </w:style>
  <w:style w:type="character" w:styleId="FootnoteReference">
    <w:name w:val="footnote reference"/>
    <w:aliases w:val="FN Ref,footnote reference,fr,o,FR,(NECG) Footnote Reference"/>
    <w:basedOn w:val="DefaultParagraphFont"/>
    <w:uiPriority w:val="99"/>
    <w:unhideWhenUsed/>
    <w:qFormat/>
    <w:rsid w:val="00DA41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18" Type="http://schemas.openxmlformats.org/officeDocument/2006/relationships/image" Target="media/image1.png"/><Relationship Id="rId26" Type="http://schemas.openxmlformats.org/officeDocument/2006/relationships/hyperlink" Target="https://www.wikiwand.com/en/Principle_of_explosion" TargetMode="External"/><Relationship Id="rId3" Type="http://schemas.openxmlformats.org/officeDocument/2006/relationships/customXml" Target="../customXml/item3.xml"/><Relationship Id="rId21" Type="http://schemas.openxmlformats.org/officeDocument/2006/relationships/hyperlink" Target="https://www.wikiwand.com/en/Intuitionistic_logic" TargetMode="External"/><Relationship Id="rId7" Type="http://schemas.openxmlformats.org/officeDocument/2006/relationships/settings" Target="settings.xml"/><Relationship Id="rId12" Type="http://schemas.openxmlformats.org/officeDocument/2006/relationships/hyperlink" Target="http://www.yorku.ca/lhodgson/kant-on-property-rights-and.pdf" TargetMode="External"/><Relationship Id="rId17" Type="http://schemas.openxmlformats.org/officeDocument/2006/relationships/hyperlink" Target="http://www.wikiwand.com/en/Principle_of_explosion" TargetMode="External"/><Relationship Id="rId25" Type="http://schemas.openxmlformats.org/officeDocument/2006/relationships/hyperlink" Target="https://www.wikiwand.com/en/William_of_Soissons" TargetMode="External"/><Relationship Id="rId2" Type="http://schemas.openxmlformats.org/officeDocument/2006/relationships/customXml" Target="../customXml/item2.xml"/><Relationship Id="rId16" Type="http://schemas.openxmlformats.org/officeDocument/2006/relationships/hyperlink" Target="https://libres.uncg.edu/ir/asu/f/koch_andrew_1992_Immanuel_Kant.pdf" TargetMode="External"/><Relationship Id="rId20" Type="http://schemas.openxmlformats.org/officeDocument/2006/relationships/hyperlink" Target="https://www.wikiwand.com/en/Classical_log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24" Type="http://schemas.openxmlformats.org/officeDocument/2006/relationships/hyperlink" Target="https://www.wikiwand.com/en/Principle_of_explosion" TargetMode="External"/><Relationship Id="rId5" Type="http://schemas.openxmlformats.org/officeDocument/2006/relationships/numbering" Target="numbering.xml"/><Relationship Id="rId15" Type="http://schemas.openxmlformats.org/officeDocument/2006/relationships/hyperlink" Target="https://www.prindlepost.org/2021/08/intellectual-property-and-the-right-of-necessity/" TargetMode="External"/><Relationship Id="rId23" Type="http://schemas.openxmlformats.org/officeDocument/2006/relationships/hyperlink" Target="https://www.wikiwand.com/en/Principle_of_explosio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Pseudo-Sc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int.org/features/2020/06/11/what-if-drug-patents-were-scrapped" TargetMode="External"/><Relationship Id="rId22" Type="http://schemas.openxmlformats.org/officeDocument/2006/relationships/hyperlink" Target="https://www.wikiwand.com/en/Principle_of_explos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7719</Words>
  <Characters>44002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2021-09-25T14:04:00Z</dcterms:created>
  <dcterms:modified xsi:type="dcterms:W3CDTF">2021-09-25T14:56:00Z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