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561AB" w14:textId="2ACDE54A" w:rsidR="00854EED" w:rsidRDefault="00854EED" w:rsidP="00854EED">
      <w:pPr>
        <w:pStyle w:val="Heading1"/>
      </w:pPr>
      <w:r>
        <w:t xml:space="preserve">Lex </w:t>
      </w:r>
      <w:r>
        <w:t>Quarters</w:t>
      </w:r>
      <w:r>
        <w:t xml:space="preserve"> 1AC v </w:t>
      </w:r>
      <w:proofErr w:type="spellStart"/>
      <w:r>
        <w:t>Shrey</w:t>
      </w:r>
      <w:proofErr w:type="spellEnd"/>
      <w:r>
        <w:t xml:space="preserve"> :D </w:t>
      </w:r>
      <w:r>
        <w:t xml:space="preserve">  </w:t>
      </w:r>
    </w:p>
    <w:p w14:paraId="67809FCE" w14:textId="77777777" w:rsidR="00854EED" w:rsidRDefault="00854EED" w:rsidP="00854EED">
      <w:pPr>
        <w:pStyle w:val="Heading2"/>
      </w:pPr>
      <w:r>
        <w:t xml:space="preserve">1AC </w:t>
      </w:r>
    </w:p>
    <w:p w14:paraId="4C7F9500" w14:textId="77777777" w:rsidR="00854EED" w:rsidRDefault="00854EED" w:rsidP="00854EED">
      <w:pPr>
        <w:pStyle w:val="Heading3"/>
      </w:pPr>
      <w:r>
        <w:t>Overview</w:t>
      </w:r>
    </w:p>
    <w:p w14:paraId="558401CE" w14:textId="77777777" w:rsidR="00854EED" w:rsidRDefault="00854EED" w:rsidP="00854EED">
      <w:pPr>
        <w:pStyle w:val="Heading4"/>
        <w:rPr>
          <w:iCs/>
        </w:rPr>
      </w:pPr>
      <w:r>
        <w:rPr>
          <w:iCs/>
        </w:rPr>
        <w:t xml:space="preserve">1] </w:t>
      </w:r>
      <w:r w:rsidRPr="00147A2A">
        <w:rPr>
          <w:iCs/>
        </w:rPr>
        <w:t xml:space="preserve">The AFF will defend NEG preferences on specificity insofar as it doesn't require me to abandon my maxim. Subsequently, you must propose all </w:t>
      </w:r>
      <w:proofErr w:type="spellStart"/>
      <w:r w:rsidRPr="00147A2A">
        <w:rPr>
          <w:iCs/>
        </w:rPr>
        <w:t>interps</w:t>
      </w:r>
      <w:proofErr w:type="spellEnd"/>
      <w:r w:rsidRPr="00147A2A">
        <w:rPr>
          <w:iCs/>
        </w:rPr>
        <w:t xml:space="preserve">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44462FC0" w14:textId="77777777" w:rsidR="00854EED" w:rsidRDefault="00854EED" w:rsidP="00854EED">
      <w:pPr>
        <w:pStyle w:val="Heading4"/>
      </w:pPr>
      <w:r>
        <w:t xml:space="preserve">2] </w:t>
      </w:r>
      <w:r w:rsidRPr="00766B16">
        <w:t>Permissibility</w:t>
      </w:r>
      <w:r>
        <w:t xml:space="preserve"> A</w:t>
      </w:r>
      <w:r w:rsidRPr="00766B16">
        <w:t>ffirm</w:t>
      </w:r>
      <w:r>
        <w:t>s</w:t>
      </w:r>
      <w:r w:rsidRPr="00766B16">
        <w:t xml:space="preserve"> – A</w:t>
      </w:r>
      <w:r>
        <w:t xml:space="preserve">) </w:t>
      </w:r>
      <w:hyperlink r:id="rId11"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53A2B283" w14:textId="77777777" w:rsidR="00854EED" w:rsidRDefault="00854EED" w:rsidP="00854EED">
      <w:pPr>
        <w:pStyle w:val="Heading4"/>
        <w:rPr>
          <w:rFonts w:cs="Calibri"/>
        </w:rPr>
      </w:pPr>
      <w:r>
        <w:rPr>
          <w:rFonts w:cs="Calibri"/>
        </w:rPr>
        <w:t>3</w:t>
      </w:r>
      <w:r w:rsidRPr="00F60A9D">
        <w:rPr>
          <w:rFonts w:cs="Calibri"/>
        </w:rPr>
        <w:t>] Presumption affirm</w:t>
      </w:r>
      <w:r>
        <w:rPr>
          <w:rFonts w:cs="Calibri"/>
        </w:rPr>
        <w:t xml:space="preserve">s </w:t>
      </w:r>
      <w:r w:rsidRPr="00F60A9D">
        <w:rPr>
          <w:rFonts w:cs="Calibri"/>
        </w:rPr>
        <w:t>–</w:t>
      </w:r>
    </w:p>
    <w:p w14:paraId="23A73CA9" w14:textId="77777777" w:rsidR="00854EED" w:rsidRDefault="00854EED" w:rsidP="00854EED">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50103694" w14:textId="57577C34" w:rsidR="00B4700B" w:rsidRDefault="00854EED" w:rsidP="00B4700B">
      <w:pPr>
        <w:pStyle w:val="Heading4"/>
      </w:pPr>
      <w:r>
        <w:rPr>
          <w:rFonts w:cs="Calibri"/>
          <w:color w:val="000000" w:themeColor="text1"/>
        </w:rPr>
        <w:t>B</w:t>
      </w:r>
      <w:r w:rsidRPr="00F60A9D">
        <w:rPr>
          <w:rFonts w:cs="Calibri"/>
          <w:color w:val="000000" w:themeColor="text1"/>
        </w:rPr>
        <w:t xml:space="preserve">]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xml:space="preserve">, </w:t>
      </w:r>
      <w:r w:rsidR="00B4700B">
        <w:rPr>
          <w:rFonts w:cs="Calibri"/>
        </w:rPr>
        <w:t>S</w:t>
      </w:r>
      <w:r w:rsidR="00B4700B">
        <w:t>hah 1-29,</w:t>
      </w:r>
    </w:p>
    <w:p w14:paraId="190AAB74" w14:textId="77777777" w:rsidR="00B4700B" w:rsidRPr="00BC758F" w:rsidRDefault="00B4700B" w:rsidP="00B4700B">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496032E5" w14:textId="77777777" w:rsidR="00B4700B" w:rsidRDefault="00B4700B" w:rsidP="00B4700B">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61CED68A" w14:textId="0A8D460C" w:rsidR="00B4700B" w:rsidRPr="00F60A9D" w:rsidRDefault="00B4700B" w:rsidP="00B4700B">
      <w:pPr>
        <w:pStyle w:val="Heading4"/>
        <w:rPr>
          <w:sz w:val="10"/>
        </w:rPr>
      </w:pPr>
    </w:p>
    <w:p w14:paraId="1DC2059C" w14:textId="0B19BB0C" w:rsidR="00854EED" w:rsidRDefault="00854EED" w:rsidP="00854EED">
      <w:pPr>
        <w:rPr>
          <w:sz w:val="10"/>
        </w:rPr>
      </w:pPr>
      <w:r w:rsidRPr="00F60A9D">
        <w:rPr>
          <w:sz w:val="10"/>
        </w:rPr>
        <w:t xml:space="preserve"> skew is not unintentionally reversed. Therefore, this analysis confirms that affirming is in fact harder again on the 2020 January-February topic. So, once again, don’t lose the flip!</w:t>
      </w:r>
      <w:r>
        <w:rPr>
          <w:sz w:val="10"/>
        </w:rPr>
        <w:t xml:space="preserve"> </w:t>
      </w:r>
    </w:p>
    <w:p w14:paraId="375DEBE4" w14:textId="77777777" w:rsidR="00854EED" w:rsidRPr="006B38FF" w:rsidRDefault="00854EED" w:rsidP="00854EED">
      <w:pPr>
        <w:pStyle w:val="Heading4"/>
        <w:rPr>
          <w:rFonts w:cs="Calibri"/>
        </w:rPr>
      </w:pPr>
      <w:r>
        <w:rPr>
          <w:rFonts w:cs="Calibri"/>
          <w:color w:val="000000" w:themeColor="text1"/>
        </w:rPr>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292F68D7" w14:textId="77777777" w:rsidR="00854EED" w:rsidRDefault="00854EED" w:rsidP="00854EED">
      <w:pPr>
        <w:pStyle w:val="Heading4"/>
        <w:rPr>
          <w:rFonts w:cs="Calibri"/>
        </w:rPr>
      </w:pPr>
      <w:r>
        <w:rPr>
          <w:rFonts w:cs="Calibri"/>
        </w:rPr>
        <w:t>4</w:t>
      </w:r>
      <w:r w:rsidRPr="00F60A9D">
        <w:rPr>
          <w:rFonts w:cs="Calibri"/>
        </w:rPr>
        <w:t xml:space="preserve">] 1ar theory paradigm – </w:t>
      </w:r>
    </w:p>
    <w:p w14:paraId="1AD5BFDF" w14:textId="77777777" w:rsidR="00854EED" w:rsidRDefault="00854EED" w:rsidP="00854EED">
      <w:pPr>
        <w:pStyle w:val="Heading4"/>
        <w:rPr>
          <w:rFonts w:cs="Calibri"/>
        </w:rPr>
      </w:pPr>
      <w:r w:rsidRPr="00F60A9D">
        <w:rPr>
          <w:rFonts w:cs="Calibri"/>
        </w:rPr>
        <w:t xml:space="preserve">A] the aff gets it – otherwise the neg can engage in infinite abuse, making debate impossible </w:t>
      </w:r>
    </w:p>
    <w:p w14:paraId="152E9798" w14:textId="77777777" w:rsidR="00854EED" w:rsidRDefault="00854EED" w:rsidP="00854EED">
      <w:pPr>
        <w:pStyle w:val="Heading4"/>
        <w:rPr>
          <w:rFonts w:cs="Calibri"/>
        </w:rPr>
      </w:pPr>
      <w:r w:rsidRPr="00F60A9D">
        <w:rPr>
          <w:rFonts w:cs="Calibri"/>
        </w:rPr>
        <w:t>B] drop the debater</w:t>
      </w:r>
      <w:r>
        <w:rPr>
          <w:rFonts w:cs="Calibri"/>
        </w:rPr>
        <w:t xml:space="preserve"> on aff theory</w:t>
      </w:r>
      <w:r w:rsidRPr="00F60A9D">
        <w:rPr>
          <w:rFonts w:cs="Calibri"/>
        </w:rPr>
        <w:t xml:space="preserve"> because the 1ar is too short to win theory and substance </w:t>
      </w:r>
    </w:p>
    <w:p w14:paraId="377A63EF" w14:textId="77777777" w:rsidR="00854EED" w:rsidRDefault="00854EED" w:rsidP="00854EED">
      <w:pPr>
        <w:pStyle w:val="Heading4"/>
        <w:rPr>
          <w:rFonts w:cs="Calibri"/>
        </w:rPr>
      </w:pPr>
      <w:r w:rsidRPr="00F60A9D">
        <w:rPr>
          <w:rFonts w:cs="Calibri"/>
        </w:rPr>
        <w:t xml:space="preserve">C] no RVIs – the 2nr has enough time and the 2ar needs strategic flexibility </w:t>
      </w:r>
    </w:p>
    <w:p w14:paraId="6D5886C3" w14:textId="0E94B52A" w:rsidR="00854EED" w:rsidRDefault="00854EED" w:rsidP="00854EED">
      <w:pPr>
        <w:pStyle w:val="Heading4"/>
        <w:rPr>
          <w:rFonts w:cs="Calibri"/>
        </w:rPr>
      </w:pPr>
      <w:r w:rsidRPr="00F60A9D">
        <w:rPr>
          <w:rFonts w:cs="Calibri"/>
        </w:rPr>
        <w:t xml:space="preserve">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79F6C56D" w14:textId="226D29B1" w:rsidR="00A23991" w:rsidRPr="00A23991" w:rsidRDefault="00A23991" w:rsidP="00A23991">
      <w:pPr>
        <w:pStyle w:val="Heading4"/>
      </w:pPr>
      <w:r>
        <w:t xml:space="preserve">5] Fairness and education are voters – a] out of round impact b] procedural </w:t>
      </w:r>
    </w:p>
    <w:p w14:paraId="7836D6DB" w14:textId="77777777" w:rsidR="00854EED" w:rsidRDefault="00854EED" w:rsidP="00854EED">
      <w:pPr>
        <w:pStyle w:val="Heading3"/>
      </w:pPr>
      <w:r>
        <w:t>Framework</w:t>
      </w:r>
    </w:p>
    <w:p w14:paraId="6ADD7EAD" w14:textId="77777777" w:rsidR="00854EED" w:rsidRPr="00F32CA2" w:rsidRDefault="00854EED" w:rsidP="00854EED">
      <w:pPr>
        <w:pStyle w:val="Heading4"/>
      </w:pPr>
      <w:r>
        <w:t xml:space="preserve">The resolution is a question of if a potential action by private entities would be unjust. This action is indescribable apart from a reference to the institutional rules of the practice of which the agent is a part of </w:t>
      </w:r>
      <w:r>
        <w:rPr>
          <w:rFonts w:eastAsia="Calibri" w:cs="Calibri"/>
        </w:rPr>
        <w:t xml:space="preserve">- </w:t>
      </w:r>
      <w:r w:rsidRPr="009A1A43">
        <w:rPr>
          <w:rFonts w:eastAsia="Calibri" w:cs="Calibri"/>
        </w:rPr>
        <w:t xml:space="preserve">Schapiro </w:t>
      </w:r>
      <w:r w:rsidRPr="000630CB">
        <w:rPr>
          <w:rFonts w:eastAsia="Calibri" w:cs="Calibri"/>
        </w:rPr>
        <w:t>01:</w:t>
      </w:r>
    </w:p>
    <w:p w14:paraId="4E519B13" w14:textId="77777777" w:rsidR="00854EED" w:rsidRPr="00DF2008" w:rsidRDefault="00854EED" w:rsidP="00854EED">
      <w:r w:rsidRPr="00DF2008">
        <w:t xml:space="preserve">Schapiro, Tamar. “Three Conceptions of Action in Moral Theory.” </w:t>
      </w:r>
      <w:proofErr w:type="spellStart"/>
      <w:r w:rsidRPr="00DF2008">
        <w:t>Noûs</w:t>
      </w:r>
      <w:proofErr w:type="spellEnd"/>
      <w:r w:rsidRPr="00DF2008">
        <w:t>, vol. 35, no. 1, Wiley, 2001, pp. 93–117, http://www.jstor.org/stable/2671947.</w:t>
      </w:r>
    </w:p>
    <w:p w14:paraId="2BB6F4DB" w14:textId="77777777" w:rsidR="00854EED" w:rsidRPr="00F32CA2" w:rsidRDefault="00854EED" w:rsidP="00854EED"/>
    <w:p w14:paraId="24DC3DF1" w14:textId="77777777" w:rsidR="00854EED" w:rsidRPr="009405B9" w:rsidRDefault="00854EED" w:rsidP="00854EED">
      <w:pPr>
        <w:rPr>
          <w:rFonts w:cs="Geeza Pro"/>
          <w:b/>
          <w:highlight w:val="yellow"/>
          <w:u w:val="single"/>
        </w:rPr>
      </w:pPr>
      <w:r w:rsidRPr="000630CB">
        <w:rPr>
          <w:rFonts w:eastAsia="Calibri" w:cs="Calibri"/>
          <w:sz w:val="12"/>
        </w:rPr>
        <w:t>In</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early</w:t>
      </w:r>
      <w:r w:rsidRPr="000630CB">
        <w:rPr>
          <w:rFonts w:cs="Geeza Pro"/>
          <w:sz w:val="12"/>
        </w:rPr>
        <w:t xml:space="preserve"> </w:t>
      </w:r>
      <w:r w:rsidRPr="000630CB">
        <w:rPr>
          <w:rFonts w:eastAsia="Calibri" w:cs="Calibri"/>
          <w:sz w:val="12"/>
        </w:rPr>
        <w:t>article,</w:t>
      </w:r>
      <w:r w:rsidRPr="000630CB">
        <w:rPr>
          <w:rFonts w:cs="Geeza Pro"/>
          <w:sz w:val="12"/>
        </w:rPr>
        <w:t xml:space="preserve"> </w:t>
      </w:r>
      <w:r w:rsidRPr="000630CB">
        <w:rPr>
          <w:rFonts w:eastAsia="Calibri" w:cs="Calibri"/>
          <w:sz w:val="12"/>
        </w:rPr>
        <w:t>“Two</w:t>
      </w:r>
      <w:r w:rsidRPr="000630CB">
        <w:rPr>
          <w:rFonts w:cs="Geeza Pro"/>
          <w:sz w:val="12"/>
        </w:rPr>
        <w:t xml:space="preserve"> </w:t>
      </w:r>
      <w:r w:rsidRPr="000630CB">
        <w:rPr>
          <w:rFonts w:eastAsia="Calibri" w:cs="Calibri"/>
          <w:sz w:val="12"/>
        </w:rPr>
        <w:t>Concepts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sets</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limit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scope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arguing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inapplicable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type</w:t>
      </w:r>
      <w:r w:rsidRPr="000630CB">
        <w:rPr>
          <w:rFonts w:cs="Geeza Pro"/>
          <w:sz w:val="12"/>
        </w:rPr>
        <w:t xml:space="preserve">. </w:t>
      </w:r>
      <w:r w:rsidRPr="000630CB">
        <w:rPr>
          <w:rFonts w:eastAsia="Calibri" w:cs="Calibri"/>
          <w:sz w:val="12"/>
        </w:rPr>
        <w:t>His</w:t>
      </w:r>
      <w:r w:rsidRPr="000630CB">
        <w:rPr>
          <w:rFonts w:cs="Geeza Pro"/>
          <w:sz w:val="12"/>
        </w:rPr>
        <w:t xml:space="preserve"> </w:t>
      </w:r>
      <w:r w:rsidRPr="000630CB">
        <w:rPr>
          <w:rFonts w:eastAsia="Calibri" w:cs="Calibri"/>
          <w:sz w:val="12"/>
        </w:rPr>
        <w:t>claim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fall</w:t>
      </w:r>
      <w:r w:rsidRPr="000630CB">
        <w:rPr>
          <w:rFonts w:cs="Geeza Pro"/>
          <w:sz w:val="12"/>
        </w:rPr>
        <w:t xml:space="preserve"> </w:t>
      </w:r>
      <w:r w:rsidRPr="000630CB">
        <w:rPr>
          <w:rFonts w:eastAsia="Calibri" w:cs="Calibri"/>
          <w:sz w:val="12"/>
        </w:rPr>
        <w:t>under</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governed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games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social</w:t>
      </w:r>
      <w:r w:rsidRPr="000630CB">
        <w:rPr>
          <w:rFonts w:cs="Geeza Pro"/>
          <w:sz w:val="12"/>
        </w:rPr>
        <w:t xml:space="preserve"> </w:t>
      </w:r>
      <w:r w:rsidRPr="000630CB">
        <w:rPr>
          <w:rFonts w:eastAsia="Calibri" w:cs="Calibri"/>
          <w:sz w:val="12"/>
        </w:rPr>
        <w:t>institutions,</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different</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presupposed</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utilitarianism</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not,</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directly</w:t>
      </w:r>
      <w:r w:rsidRPr="000630CB">
        <w:rPr>
          <w:rFonts w:cs="Geeza Pro"/>
          <w:sz w:val="12"/>
        </w:rPr>
        <w:t xml:space="preserve"> </w:t>
      </w:r>
      <w:r w:rsidRPr="000630CB">
        <w:rPr>
          <w:rFonts w:eastAsia="Calibri" w:cs="Calibri"/>
          <w:sz w:val="12"/>
        </w:rPr>
        <w:t>subject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utilitarian</w:t>
      </w:r>
      <w:r w:rsidRPr="000630CB">
        <w:rPr>
          <w:rFonts w:cs="Geeza Pro"/>
          <w:sz w:val="12"/>
        </w:rPr>
        <w:t xml:space="preserve"> </w:t>
      </w:r>
      <w:r w:rsidRPr="000630CB">
        <w:rPr>
          <w:rFonts w:eastAsia="Calibri" w:cs="Calibri"/>
          <w:sz w:val="12"/>
        </w:rPr>
        <w:t>evaluation</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proofErr w:type="gramStart"/>
      <w:r w:rsidRPr="000630CB">
        <w:rPr>
          <w:rFonts w:eastAsia="Calibri" w:cs="Calibri"/>
          <w:sz w:val="12"/>
        </w:rPr>
        <w:t>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whole</w:t>
      </w:r>
      <w:r w:rsidRPr="000630CB">
        <w:rPr>
          <w:rFonts w:cs="Geeza Pro"/>
          <w:sz w:val="12"/>
        </w:rPr>
        <w:t xml:space="preserve"> </w:t>
      </w:r>
      <w:r w:rsidRPr="000630CB">
        <w:rPr>
          <w:rFonts w:eastAsia="Calibri" w:cs="Calibri"/>
          <w:sz w:val="12"/>
        </w:rPr>
        <w:t>can</w:t>
      </w:r>
      <w:proofErr w:type="gramEnd"/>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judged</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terms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its</w:t>
      </w:r>
      <w:r w:rsidRPr="000630CB">
        <w:rPr>
          <w:rFonts w:cs="Geeza Pro"/>
          <w:sz w:val="12"/>
        </w:rPr>
        <w:t xml:space="preserve"> </w:t>
      </w:r>
      <w:r w:rsidRPr="000630CB">
        <w:rPr>
          <w:rFonts w:eastAsia="Calibri" w:cs="Calibri"/>
          <w:sz w:val="12"/>
        </w:rPr>
        <w:t>overall</w:t>
      </w:r>
      <w:r w:rsidRPr="000630CB">
        <w:rPr>
          <w:rFonts w:cs="Geeza Pro"/>
          <w:sz w:val="12"/>
        </w:rPr>
        <w:t xml:space="preserve"> </w:t>
      </w:r>
      <w:r w:rsidRPr="000630CB">
        <w:rPr>
          <w:rFonts w:eastAsia="Calibri" w:cs="Calibri"/>
          <w:sz w:val="12"/>
        </w:rPr>
        <w:t>consequences,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0630CB">
        <w:rPr>
          <w:rFonts w:cs="Geeza Pro"/>
          <w:b/>
          <w:u w:val="single"/>
        </w:rPr>
        <w:t xml:space="preserve"> </w:t>
      </w:r>
      <w:r w:rsidRPr="009405B9">
        <w:rPr>
          <w:rFonts w:eastAsia="Calibri" w:cs="Calibri"/>
          <w:b/>
          <w:highlight w:val="yellow"/>
          <w:u w:val="single"/>
        </w:rPr>
        <w:t>move</w:t>
      </w:r>
      <w:r w:rsidRPr="009405B9">
        <w:rPr>
          <w:rFonts w:cs="Geeza Pro"/>
          <w:b/>
          <w:highlight w:val="yellow"/>
          <w:u w:val="single"/>
        </w:rPr>
        <w:t xml:space="preserve"> </w:t>
      </w:r>
      <w:r w:rsidRPr="009405B9">
        <w:rPr>
          <w:rFonts w:eastAsia="Calibri" w:cs="Calibri"/>
          <w:b/>
          <w:highlight w:val="yellow"/>
          <w:u w:val="single"/>
        </w:rPr>
        <w:t>within</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can</w:t>
      </w:r>
      <w:r w:rsidRPr="009405B9">
        <w:rPr>
          <w:rFonts w:cs="Geeza Pro"/>
          <w:b/>
          <w:highlight w:val="yellow"/>
          <w:u w:val="single"/>
        </w:rPr>
        <w:t xml:space="preserve"> </w:t>
      </w:r>
      <w:r w:rsidRPr="009405B9">
        <w:rPr>
          <w:rFonts w:eastAsia="Calibri" w:cs="Calibri"/>
          <w:b/>
          <w:highlight w:val="yellow"/>
          <w:u w:val="single"/>
        </w:rPr>
        <w:t>only</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judged</w:t>
      </w:r>
      <w:r w:rsidRPr="009405B9">
        <w:rPr>
          <w:rFonts w:cs="Geeza Pro"/>
          <w:b/>
          <w:highlight w:val="yellow"/>
          <w:u w:val="single"/>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relation</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argument</w:t>
      </w:r>
      <w:r w:rsidRPr="000630CB">
        <w:rPr>
          <w:rFonts w:cs="Geeza Pro"/>
          <w:sz w:val="12"/>
        </w:rPr>
        <w:t xml:space="preserve"> </w:t>
      </w:r>
      <w:r w:rsidRPr="000630CB">
        <w:rPr>
          <w:rFonts w:eastAsia="Calibri" w:cs="Calibri"/>
          <w:sz w:val="12"/>
        </w:rPr>
        <w:t>turns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relation</w:t>
      </w:r>
      <w:r w:rsidRPr="000630CB">
        <w:rPr>
          <w:rFonts w:cs="Geeza Pro"/>
          <w:sz w:val="12"/>
        </w:rPr>
        <w:t xml:space="preserve"> </w:t>
      </w:r>
      <w:r w:rsidRPr="000630CB">
        <w:rPr>
          <w:rFonts w:eastAsia="Calibri" w:cs="Calibri"/>
          <w:sz w:val="12"/>
        </w:rPr>
        <w:t>between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applied</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he</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there</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setting</w:t>
      </w:r>
      <w:r w:rsidRPr="000630CB">
        <w:rPr>
          <w:rFonts w:cs="Geeza Pro"/>
          <w:sz w:val="12"/>
        </w:rPr>
        <w:t xml:space="preserve"> </w:t>
      </w:r>
      <w:r w:rsidRPr="000630CB">
        <w:rPr>
          <w:rFonts w:eastAsia="Calibri" w:cs="Calibri"/>
          <w:sz w:val="12"/>
        </w:rPr>
        <w:t>up</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specifying</w:t>
      </w:r>
      <w:r w:rsidRPr="000630CB">
        <w:rPr>
          <w:rFonts w:cs="Geeza Pro"/>
          <w:sz w:val="12"/>
        </w:rPr>
        <w:t xml:space="preserve"> </w:t>
      </w:r>
      <w:r w:rsidRPr="000630CB">
        <w:rPr>
          <w:rFonts w:eastAsia="Calibri" w:cs="Calibri"/>
          <w:sz w:val="12"/>
        </w:rPr>
        <w:t>certain</w:t>
      </w:r>
      <w:r w:rsidRPr="000630CB">
        <w:rPr>
          <w:rFonts w:cs="Geeza Pro"/>
          <w:sz w:val="12"/>
        </w:rPr>
        <w:t xml:space="preserve"> </w:t>
      </w:r>
      <w:r w:rsidRPr="000630CB">
        <w:rPr>
          <w:rFonts w:eastAsia="Calibri" w:cs="Calibri"/>
          <w:sz w:val="12"/>
        </w:rPr>
        <w:t>forms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action</w:t>
      </w:r>
      <w:r w:rsidRPr="000630CB">
        <w:rPr>
          <w:rFonts w:cs="Geeza Pro"/>
          <w:sz w:val="12"/>
        </w:rPr>
        <w:t xml:space="preserve"> </w:t>
      </w:r>
      <w:r w:rsidRPr="000630CB">
        <w:rPr>
          <w:rFonts w:eastAsia="Calibri" w:cs="Calibri"/>
          <w:sz w:val="12"/>
        </w:rPr>
        <w:t>appropriate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various</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establishing</w:t>
      </w:r>
      <w:r w:rsidRPr="000630CB">
        <w:rPr>
          <w:rFonts w:cs="Geeza Pro"/>
          <w:sz w:val="12"/>
        </w:rPr>
        <w:t xml:space="preserve"> </w:t>
      </w:r>
      <w:r w:rsidRPr="000630CB">
        <w:rPr>
          <w:rFonts w:eastAsia="Calibri" w:cs="Calibri"/>
          <w:sz w:val="12"/>
        </w:rPr>
        <w:t>penalties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breach</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so</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We</w:t>
      </w:r>
      <w:r w:rsidRPr="000630CB">
        <w:rPr>
          <w:rFonts w:cs="Geeza Pro"/>
          <w:sz w:val="12"/>
        </w:rPr>
        <w:t xml:space="preserve"> </w:t>
      </w:r>
      <w:r w:rsidRPr="000630CB">
        <w:rPr>
          <w:rFonts w:eastAsia="Calibri" w:cs="Calibri"/>
          <w:sz w:val="12"/>
        </w:rPr>
        <w:t>may</w:t>
      </w:r>
      <w:r w:rsidRPr="000630CB">
        <w:rPr>
          <w:rFonts w:cs="Geeza Pro"/>
          <w:sz w:val="12"/>
        </w:rPr>
        <w:t xml:space="preserve"> </w:t>
      </w:r>
      <w:r w:rsidRPr="000630CB">
        <w:rPr>
          <w:rFonts w:eastAsia="Calibri" w:cs="Calibri"/>
          <w:sz w:val="12"/>
        </w:rPr>
        <w:t>think</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defining</w:t>
      </w:r>
      <w:r w:rsidRPr="000630CB">
        <w:rPr>
          <w:rFonts w:cs="Geeza Pro"/>
          <w:sz w:val="12"/>
        </w:rPr>
        <w:t xml:space="preserve"> </w:t>
      </w:r>
      <w:r w:rsidRPr="000630CB">
        <w:rPr>
          <w:rFonts w:eastAsia="Calibri" w:cs="Calibri"/>
          <w:sz w:val="12"/>
        </w:rPr>
        <w:t>offices,</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offenses</w:t>
      </w:r>
      <w:r w:rsidRPr="000630CB">
        <w:rPr>
          <w:rFonts w:cs="Geeza Pro"/>
          <w:sz w:val="12"/>
        </w:rPr>
        <w:t xml:space="preserve">. </w:t>
      </w:r>
      <w:r w:rsidRPr="000630CB">
        <w:rPr>
          <w:rFonts w:eastAsia="Calibri" w:cs="Calibri"/>
          <w:sz w:val="12"/>
        </w:rPr>
        <w:t>Now</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meant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saying</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9405B9">
        <w:rPr>
          <w:rFonts w:eastAsia="Calibri" w:cs="Calibri"/>
          <w:b/>
          <w:highlight w:val="yellow"/>
          <w:u w:val="single"/>
        </w:rPr>
        <w:t>given</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specifies</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form</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move),</w:t>
      </w:r>
      <w:r w:rsidRPr="000630CB">
        <w:rPr>
          <w:rFonts w:cs="Geeza Pro"/>
          <w:b/>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0630CB">
        <w:rPr>
          <w:rFonts w:eastAsia="Calibri" w:cs="Calibri"/>
          <w:b/>
          <w:u w:val="single"/>
        </w:rPr>
        <w:t>particular</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0630CB">
        <w:rPr>
          <w:rFonts w:eastAsia="Calibri" w:cs="Calibri"/>
          <w:b/>
          <w:u w:val="single"/>
        </w:rPr>
        <w:t>which</w:t>
      </w:r>
      <w:r w:rsidRPr="000630CB">
        <w:rPr>
          <w:rFonts w:cs="Geeza Pro"/>
          <w:b/>
          <w:u w:val="single"/>
        </w:rPr>
        <w:t xml:space="preserve"> </w:t>
      </w:r>
      <w:r w:rsidRPr="000630CB">
        <w:rPr>
          <w:rFonts w:eastAsia="Calibri" w:cs="Calibri"/>
          <w:b/>
          <w:u w:val="single"/>
        </w:rPr>
        <w:t>would</w:t>
      </w:r>
      <w:r w:rsidRPr="000630CB">
        <w:rPr>
          <w:rFonts w:cs="Geeza Pro"/>
          <w:b/>
          <w:u w:val="single"/>
        </w:rPr>
        <w:t xml:space="preserve"> </w:t>
      </w:r>
      <w:r w:rsidRPr="000630CB">
        <w:rPr>
          <w:rFonts w:eastAsia="Calibri" w:cs="Calibri"/>
          <w:b/>
          <w:u w:val="single"/>
        </w:rPr>
        <w:t>be</w:t>
      </w:r>
      <w:r w:rsidRPr="000630CB">
        <w:rPr>
          <w:rFonts w:cs="Geeza Pro"/>
          <w:b/>
          <w:u w:val="single"/>
        </w:rPr>
        <w:t xml:space="preserve"> </w:t>
      </w:r>
      <w:r w:rsidRPr="000630CB">
        <w:rPr>
          <w:rFonts w:eastAsia="Calibri" w:cs="Calibri"/>
          <w:b/>
          <w:u w:val="single"/>
        </w:rPr>
        <w:t>taken</w:t>
      </w:r>
      <w:r w:rsidRPr="000630CB">
        <w:rPr>
          <w:rFonts w:cs="Geeza Pro"/>
          <w:b/>
          <w:u w:val="single"/>
        </w:rPr>
        <w:t xml:space="preserve"> </w:t>
      </w:r>
      <w:r w:rsidRPr="000630CB">
        <w:rPr>
          <w:rFonts w:eastAsia="Calibri" w:cs="Calibri"/>
          <w:b/>
          <w:u w:val="single"/>
        </w:rPr>
        <w:t>as</w:t>
      </w:r>
      <w:r w:rsidRPr="000630CB">
        <w:rPr>
          <w:rFonts w:cs="Geeza Pro"/>
          <w:b/>
          <w:u w:val="single"/>
        </w:rPr>
        <w:t xml:space="preserve"> </w:t>
      </w:r>
      <w:r w:rsidRPr="000630CB">
        <w:rPr>
          <w:rFonts w:eastAsia="Calibri" w:cs="Calibri"/>
          <w:b/>
          <w:u w:val="single"/>
        </w:rPr>
        <w:t>falling</w:t>
      </w:r>
      <w:r w:rsidRPr="000630CB">
        <w:rPr>
          <w:rFonts w:cs="Geeza Pro"/>
          <w:b/>
          <w:u w:val="single"/>
        </w:rPr>
        <w:t xml:space="preserve"> </w:t>
      </w:r>
      <w:r w:rsidRPr="009405B9">
        <w:rPr>
          <w:rFonts w:eastAsia="Calibri" w:cs="Calibri"/>
          <w:b/>
          <w:highlight w:val="yellow"/>
          <w:u w:val="single"/>
        </w:rPr>
        <w:t>under</w:t>
      </w:r>
      <w:r w:rsidRPr="009405B9">
        <w:rPr>
          <w:rFonts w:cs="Geeza Pro"/>
          <w:b/>
          <w:highlight w:val="yellow"/>
          <w:u w:val="single"/>
        </w:rPr>
        <w:t xml:space="preserve"> </w:t>
      </w:r>
      <w:r w:rsidRPr="009405B9">
        <w:rPr>
          <w:rFonts w:eastAsia="Calibri" w:cs="Calibri"/>
          <w:b/>
          <w:highlight w:val="yellow"/>
          <w:u w:val="single"/>
        </w:rPr>
        <w:t>this</w:t>
      </w:r>
      <w:r w:rsidRPr="009405B9">
        <w:rPr>
          <w:rFonts w:cs="Geeza Pro"/>
          <w:b/>
          <w:highlight w:val="yellow"/>
          <w:u w:val="single"/>
        </w:rPr>
        <w:t xml:space="preserve"> </w:t>
      </w:r>
      <w:r w:rsidRPr="009405B9">
        <w:rPr>
          <w:rFonts w:eastAsia="Calibri" w:cs="Calibri"/>
          <w:b/>
          <w:highlight w:val="yellow"/>
          <w:u w:val="single"/>
        </w:rPr>
        <w:t>rule</w:t>
      </w:r>
      <w:r w:rsidRPr="009405B9">
        <w:rPr>
          <w:rFonts w:cs="Geeza Pro"/>
          <w:b/>
          <w:highlight w:val="yellow"/>
          <w:u w:val="single"/>
        </w:rPr>
        <w:t xml:space="preserve"> </w:t>
      </w:r>
      <w:r w:rsidRPr="000630CB">
        <w:rPr>
          <w:rFonts w:eastAsia="Calibri" w:cs="Calibri"/>
          <w:b/>
          <w:u w:val="single"/>
        </w:rPr>
        <w:t>given</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there</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practice</w:t>
      </w:r>
      <w:r w:rsidRPr="000630CB">
        <w:rPr>
          <w:rFonts w:cs="Geeza Pro"/>
          <w:b/>
          <w:u w:val="single"/>
        </w:rPr>
        <w:t xml:space="preserve"> </w:t>
      </w:r>
      <w:r w:rsidRPr="009405B9">
        <w:rPr>
          <w:rFonts w:eastAsia="Calibri" w:cs="Calibri"/>
          <w:b/>
          <w:highlight w:val="yellow"/>
          <w:u w:val="single"/>
        </w:rPr>
        <w:t>would</w:t>
      </w:r>
      <w:r w:rsidRPr="009405B9">
        <w:rPr>
          <w:rFonts w:cs="Geeza Pro"/>
          <w:b/>
          <w:highlight w:val="yellow"/>
          <w:u w:val="single"/>
        </w:rPr>
        <w:t xml:space="preserve"> </w:t>
      </w:r>
      <w:r w:rsidRPr="009405B9">
        <w:rPr>
          <w:rFonts w:eastAsia="Calibri" w:cs="Calibri"/>
          <w:b/>
          <w:highlight w:val="yellow"/>
          <w:u w:val="single"/>
        </w:rPr>
        <w:t>not</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 xml:space="preserve"> </w:t>
      </w:r>
      <w:r w:rsidRPr="009405B9">
        <w:rPr>
          <w:rFonts w:eastAsia="Calibri" w:cs="Calibri"/>
          <w:b/>
          <w:highlight w:val="yellow"/>
          <w:u w:val="single"/>
        </w:rPr>
        <w:t>described</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that</w:t>
      </w:r>
      <w:r w:rsidRPr="009405B9">
        <w:rPr>
          <w:rFonts w:cs="Geeza Pro"/>
          <w:b/>
          <w:highlight w:val="yellow"/>
          <w:u w:val="single"/>
        </w:rPr>
        <w:t xml:space="preserve"> </w:t>
      </w:r>
      <w:r w:rsidRPr="000630CB">
        <w:rPr>
          <w:rFonts w:eastAsia="Calibri" w:cs="Calibri"/>
          <w:b/>
          <w:u w:val="single"/>
        </w:rPr>
        <w:t>sort</w:t>
      </w:r>
      <w:r w:rsidRPr="000630CB">
        <w:rPr>
          <w:rFonts w:cs="Geeza Pro"/>
          <w:b/>
          <w:u w:val="single"/>
        </w:rPr>
        <w:t xml:space="preserve"> </w:t>
      </w:r>
      <w:r w:rsidRPr="000630CB">
        <w:rPr>
          <w:rFonts w:eastAsia="Calibri" w:cs="Calibri"/>
          <w:b/>
          <w:u w:val="single"/>
        </w:rPr>
        <w:t>of</w:t>
      </w:r>
      <w:r w:rsidRPr="009405B9">
        <w:rPr>
          <w:rFonts w:cs="Geeza Pro"/>
          <w:b/>
          <w:highlight w:val="yellow"/>
          <w:u w:val="single"/>
        </w:rPr>
        <w:t xml:space="preserve"> </w:t>
      </w:r>
      <w:r w:rsidRPr="009405B9">
        <w:rPr>
          <w:rFonts w:eastAsia="Calibri" w:cs="Calibri"/>
          <w:b/>
          <w:highlight w:val="yellow"/>
          <w:u w:val="single"/>
        </w:rPr>
        <w:t>action</w:t>
      </w:r>
      <w:r w:rsidRPr="009405B9">
        <w:rPr>
          <w:rFonts w:cs="Geeza Pro"/>
          <w:b/>
          <w:highlight w:val="yellow"/>
          <w:u w:val="single"/>
        </w:rPr>
        <w:t xml:space="preserve"> </w:t>
      </w:r>
      <w:r w:rsidRPr="009405B9">
        <w:rPr>
          <w:rFonts w:eastAsia="Calibri" w:cs="Calibri"/>
          <w:b/>
          <w:highlight w:val="yellow"/>
          <w:u w:val="single"/>
        </w:rPr>
        <w:t>unless</w:t>
      </w:r>
      <w:r w:rsidRPr="009405B9">
        <w:rPr>
          <w:rFonts w:cs="Geeza Pro"/>
          <w:b/>
          <w:highlight w:val="yellow"/>
          <w:u w:val="single"/>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was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practice</w:t>
      </w:r>
      <w:r w:rsidRPr="009405B9">
        <w:rPr>
          <w:rFonts w:cs="Geeza Pro"/>
          <w:b/>
          <w:highlight w:val="yellow"/>
          <w:u w:val="single"/>
        </w:rPr>
        <w:t>.</w:t>
      </w:r>
      <w:r w:rsidRPr="009405B9">
        <w:rPr>
          <w:rFonts w:eastAsia="Calibri" w:cs="Calibri"/>
          <w:b/>
          <w:highlight w:val="yellow"/>
          <w:u w:val="single"/>
        </w:rPr>
        <w: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illustrates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logical</w:t>
      </w:r>
      <w:r w:rsidRPr="000630CB">
        <w:rPr>
          <w:rFonts w:cs="Geeza Pro"/>
          <w:sz w:val="12"/>
        </w:rPr>
        <w:t xml:space="preserve"> </w:t>
      </w:r>
      <w:r w:rsidRPr="000630CB">
        <w:rPr>
          <w:rFonts w:eastAsia="Calibri" w:cs="Calibri"/>
          <w:sz w:val="12"/>
        </w:rPr>
        <w:t>priority</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reference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9405B9">
        <w:rPr>
          <w:rFonts w:eastAsia="Calibri" w:cs="Calibri"/>
          <w:b/>
          <w:szCs w:val="22"/>
          <w:highlight w:val="yellow"/>
          <w:u w:val="single"/>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game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American</w:t>
      </w:r>
      <w:r w:rsidRPr="000630CB">
        <w:rPr>
          <w:rFonts w:cs="Geeza Pro"/>
          <w:sz w:val="12"/>
        </w:rPr>
        <w:t xml:space="preserve"> </w:t>
      </w:r>
      <w:r w:rsidRPr="009405B9">
        <w:rPr>
          <w:rFonts w:eastAsia="Calibri" w:cs="Calibri"/>
          <w:b/>
          <w:szCs w:val="22"/>
          <w:highlight w:val="yellow"/>
          <w:u w:val="single"/>
        </w:rPr>
        <w:t>baseball</w:t>
      </w:r>
      <w:r w:rsidRPr="009405B9">
        <w:rPr>
          <w:rFonts w:cs="Geeza Pro"/>
          <w:b/>
          <w:szCs w:val="22"/>
          <w:highlight w:val="yellow"/>
          <w:u w:val="single"/>
        </w:rPr>
        <w:t xml:space="preserve">. </w:t>
      </w:r>
      <w:r w:rsidRPr="009405B9">
        <w:rPr>
          <w:rFonts w:eastAsia="Calibri" w:cs="Calibri"/>
          <w:b/>
          <w:highlight w:val="yellow"/>
          <w:u w:val="single"/>
        </w:rPr>
        <w:t>Outside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“stage-setting”</w:t>
      </w:r>
      <w:r w:rsidRPr="009405B9">
        <w:rPr>
          <w:rFonts w:cs="Geeza Pro"/>
          <w:b/>
          <w:highlight w:val="yellow"/>
          <w:u w:val="single"/>
        </w:rPr>
        <w:t xml:space="preserve"> </w:t>
      </w:r>
      <w:r w:rsidRPr="00A85F5F">
        <w:rPr>
          <w:rFonts w:eastAsia="Calibri" w:cs="Calibri"/>
          <w:b/>
          <w:u w:val="single"/>
        </w:rPr>
        <w:t>of</w:t>
      </w:r>
      <w:r w:rsidRPr="00A85F5F">
        <w:rPr>
          <w:rFonts w:cs="Geeza Pro"/>
          <w:b/>
          <w:u w:val="single"/>
        </w:rPr>
        <w:t xml:space="preserve"> </w:t>
      </w:r>
      <w:r w:rsidRPr="00A85F5F">
        <w:rPr>
          <w:rFonts w:eastAsia="Calibri" w:cs="Calibri"/>
          <w:b/>
          <w:u w:val="single"/>
        </w:rPr>
        <w:t>the</w:t>
      </w:r>
      <w:r w:rsidRPr="00A85F5F">
        <w:rPr>
          <w:rFonts w:cs="Geeza Pro"/>
          <w:b/>
          <w:u w:val="single"/>
        </w:rPr>
        <w:t xml:space="preserve"> </w:t>
      </w:r>
      <w:r w:rsidRPr="00A85F5F">
        <w:rPr>
          <w:rFonts w:eastAsia="Calibri" w:cs="Calibri"/>
          <w:b/>
          <w:u w:val="single"/>
        </w:rPr>
        <w:t>game</w:t>
      </w:r>
      <w:r w:rsidRPr="000630CB">
        <w:rPr>
          <w:rFonts w:eastAsia="Calibri" w:cs="Calibri"/>
          <w:b/>
          <w:u w:val="single"/>
        </w:rPr>
        <w:t>,</w:t>
      </w:r>
      <w:r w:rsidRPr="000630CB">
        <w:rPr>
          <w:rFonts w:cs="Geeza Pro"/>
          <w:b/>
          <w:u w:val="single"/>
        </w:rPr>
        <w:t xml:space="preserve"> </w:t>
      </w:r>
      <w:r w:rsidRPr="000630CB">
        <w:rPr>
          <w:rFonts w:eastAsia="Calibri" w:cs="Calibri"/>
          <w:b/>
          <w:u w:val="single"/>
        </w:rPr>
        <w:t>it</w:t>
      </w:r>
      <w:r w:rsidRPr="000630CB">
        <w:rPr>
          <w:rFonts w:cs="Geeza Pro"/>
          <w:b/>
          <w:u w:val="single"/>
        </w:rPr>
        <w:t xml:space="preserve"> </w:t>
      </w:r>
      <w:r w:rsidRPr="000630CB">
        <w:rPr>
          <w:rFonts w:eastAsia="Calibri" w:cs="Calibri"/>
          <w:b/>
          <w:u w:val="single"/>
        </w:rPr>
        <w:t>is</w:t>
      </w:r>
      <w:r w:rsidRPr="000630CB">
        <w:rPr>
          <w:rFonts w:cs="Geeza Pro"/>
          <w:b/>
          <w:u w:val="single"/>
        </w:rPr>
        <w:t xml:space="preserve"> </w:t>
      </w:r>
      <w:r w:rsidRPr="000630CB">
        <w:rPr>
          <w:rFonts w:eastAsia="Calibri" w:cs="Calibri"/>
          <w:b/>
          <w:u w:val="single"/>
        </w:rPr>
        <w:t>certainly</w:t>
      </w:r>
      <w:r w:rsidRPr="000630CB">
        <w:rPr>
          <w:rFonts w:cs="Geeza Pro"/>
          <w:b/>
          <w:u w:val="single"/>
        </w:rPr>
        <w:t xml:space="preserve"> </w:t>
      </w:r>
      <w:r w:rsidRPr="000630CB">
        <w:rPr>
          <w:rFonts w:eastAsia="Calibri" w:cs="Calibri"/>
          <w:b/>
          <w:u w:val="single"/>
        </w:rPr>
        <w:t>possible</w:t>
      </w:r>
      <w:r w:rsidRPr="000630CB">
        <w:rPr>
          <w:rFonts w:cs="Geeza Pro"/>
          <w:b/>
          <w:u w:val="single"/>
        </w:rPr>
        <w:t xml:space="preserve"> </w:t>
      </w:r>
      <w:r w:rsidRPr="000630CB">
        <w:rPr>
          <w:rFonts w:eastAsia="Calibri" w:cs="Calibri"/>
          <w:b/>
          <w:u w:val="single"/>
        </w:rPr>
        <w:t>to</w:t>
      </w:r>
      <w:r w:rsidRPr="000630CB">
        <w:rPr>
          <w:rFonts w:cs="Geeza Pro"/>
          <w:b/>
          <w:u w:val="single"/>
        </w:rPr>
        <w:t xml:space="preserve"> </w:t>
      </w:r>
      <w:r w:rsidRPr="000630CB">
        <w:rPr>
          <w:rFonts w:eastAsia="Calibri" w:cs="Calibri"/>
          <w:b/>
          <w:u w:val="single"/>
        </w:rPr>
        <w:t>“throw</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ball,</w:t>
      </w:r>
      <w:r w:rsidRPr="000630CB">
        <w:rPr>
          <w:rFonts w:cs="Geeza Pro"/>
          <w:b/>
          <w:u w:val="single"/>
        </w:rPr>
        <w:t xml:space="preserve"> </w:t>
      </w:r>
      <w:r w:rsidRPr="000630CB">
        <w:rPr>
          <w:rFonts w:eastAsia="Calibri" w:cs="Calibri"/>
          <w:b/>
          <w:u w:val="single"/>
        </w:rPr>
        <w:t>run,</w:t>
      </w:r>
      <w:r w:rsidRPr="000630CB">
        <w:rPr>
          <w:rFonts w:cs="Geeza Pro"/>
          <w:b/>
          <w:u w:val="single"/>
        </w:rPr>
        <w:t xml:space="preserve"> </w:t>
      </w:r>
      <w:r w:rsidRPr="000630CB">
        <w:rPr>
          <w:rFonts w:eastAsia="Calibri" w:cs="Calibri"/>
          <w:b/>
          <w:u w:val="single"/>
        </w:rPr>
        <w:t>or</w:t>
      </w:r>
      <w:r w:rsidRPr="000630CB">
        <w:rPr>
          <w:rFonts w:cs="Geeza Pro"/>
          <w:b/>
          <w:u w:val="single"/>
        </w:rPr>
        <w:t xml:space="preserve"> </w:t>
      </w:r>
      <w:r w:rsidRPr="000630CB">
        <w:rPr>
          <w:rFonts w:eastAsia="Calibri" w:cs="Calibri"/>
          <w:b/>
          <w:u w:val="single"/>
        </w:rPr>
        <w:t>swing</w:t>
      </w:r>
      <w:r w:rsidRPr="000630CB">
        <w:rPr>
          <w:rFonts w:cs="Geeza Pro"/>
          <w:b/>
          <w:u w:val="single"/>
        </w:rPr>
        <w:t xml:space="preserve"> </w:t>
      </w:r>
      <w:r w:rsidRPr="000630CB">
        <w:rPr>
          <w:rFonts w:eastAsia="Calibri" w:cs="Calibri"/>
          <w:b/>
          <w:u w:val="single"/>
        </w:rPr>
        <w:t>a</w:t>
      </w:r>
      <w:r w:rsidRPr="000630CB">
        <w:rPr>
          <w:rFonts w:cs="Geeza Pro"/>
          <w:b/>
          <w:u w:val="single"/>
        </w:rPr>
        <w:t xml:space="preserve"> </w:t>
      </w:r>
      <w:r w:rsidRPr="000630CB">
        <w:rPr>
          <w:rFonts w:eastAsia="Calibri" w:cs="Calibri"/>
          <w:b/>
          <w:u w:val="single"/>
        </w:rPr>
        <w:t>peculiarly</w:t>
      </w:r>
      <w:r w:rsidRPr="000630CB">
        <w:rPr>
          <w:rFonts w:cs="Geeza Pro"/>
          <w:b/>
          <w:u w:val="single"/>
        </w:rPr>
        <w:t xml:space="preserve"> </w:t>
      </w:r>
      <w:r w:rsidRPr="000630CB">
        <w:rPr>
          <w:rFonts w:eastAsia="Calibri" w:cs="Calibri"/>
          <w:b/>
          <w:u w:val="single"/>
        </w:rPr>
        <w:t>shaped</w:t>
      </w:r>
      <w:r w:rsidRPr="000630CB">
        <w:rPr>
          <w:rFonts w:cs="Geeza Pro"/>
          <w:b/>
          <w:u w:val="single"/>
        </w:rPr>
        <w:t xml:space="preserve"> </w:t>
      </w:r>
      <w:r w:rsidRPr="000630CB">
        <w:rPr>
          <w:rFonts w:eastAsia="Calibri" w:cs="Calibri"/>
          <w:b/>
          <w:u w:val="single"/>
        </w:rPr>
        <w:t>piece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wood</w:t>
      </w:r>
      <w:r w:rsidRPr="000630CB">
        <w:rPr>
          <w:rFonts w:cs="Geeza Pro"/>
          <w:b/>
          <w:u w:val="single"/>
        </w:rPr>
        <w:t>.</w:t>
      </w:r>
      <w:r w:rsidRPr="000630CB">
        <w:rPr>
          <w:rFonts w:eastAsia="Calibri" w:cs="Calibri"/>
          <w:b/>
          <w:u w:val="single"/>
        </w:rPr>
        <w:t>”</w:t>
      </w:r>
      <w:r w:rsidRPr="000630CB">
        <w:rPr>
          <w:rFonts w:cs="Geeza Pro"/>
          <w:b/>
          <w:u w:val="single"/>
        </w:rPr>
        <w:t xml:space="preserve"> </w:t>
      </w:r>
      <w:r w:rsidRPr="000630CB">
        <w:rPr>
          <w:rFonts w:eastAsia="Calibri" w:cs="Calibri"/>
          <w:b/>
          <w:u w:val="single"/>
        </w:rPr>
        <w:t>But</w:t>
      </w:r>
      <w:r w:rsidRPr="000630CB">
        <w:rPr>
          <w:rFonts w:cs="Geeza Pro"/>
          <w:b/>
          <w:u w:val="single"/>
        </w:rPr>
        <w:t xml:space="preserve"> </w:t>
      </w:r>
      <w:r w:rsidRPr="009405B9">
        <w:rPr>
          <w:rFonts w:eastAsia="Calibri" w:cs="Calibri"/>
          <w:b/>
          <w:highlight w:val="yellow"/>
          <w:u w:val="single"/>
        </w:rPr>
        <w:t>it</w:t>
      </w:r>
      <w:r w:rsidRPr="009405B9">
        <w:rPr>
          <w:rFonts w:cs="Geeza Pro"/>
          <w:b/>
          <w:highlight w:val="yellow"/>
          <w:u w:val="single"/>
        </w:rPr>
        <w:t xml:space="preserve"> </w:t>
      </w:r>
      <w:r w:rsidRPr="009405B9">
        <w:rPr>
          <w:rFonts w:eastAsia="Calibri" w:cs="Calibri"/>
          <w:b/>
          <w:highlight w:val="yellow"/>
          <w:u w:val="single"/>
        </w:rPr>
        <w:t>is</w:t>
      </w:r>
      <w:r w:rsidRPr="009405B9">
        <w:rPr>
          <w:rFonts w:cs="Geeza Pro"/>
          <w:b/>
          <w:highlight w:val="yellow"/>
          <w:u w:val="single"/>
        </w:rPr>
        <w:t xml:space="preserve"> </w:t>
      </w:r>
      <w:r w:rsidRPr="009405B9">
        <w:rPr>
          <w:rFonts w:eastAsia="Calibri" w:cs="Calibri"/>
          <w:b/>
          <w:highlight w:val="yellow"/>
          <w:u w:val="single"/>
        </w:rPr>
        <w:t>impossible</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“steal</w:t>
      </w:r>
      <w:r w:rsidRPr="009405B9">
        <w:rPr>
          <w:rFonts w:cs="Geeza Pro"/>
          <w:b/>
          <w:highlight w:val="yellow"/>
          <w:u w:val="single"/>
        </w:rPr>
        <w:t xml:space="preserve"> </w:t>
      </w:r>
      <w:r w:rsidRPr="009405B9">
        <w:rPr>
          <w:rFonts w:eastAsia="Calibri" w:cs="Calibri"/>
          <w:b/>
          <w:highlight w:val="yellow"/>
          <w:u w:val="single"/>
        </w:rPr>
        <w:t>base,</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strike</w:t>
      </w:r>
      <w:r w:rsidRPr="009405B9">
        <w:rPr>
          <w:rFonts w:cs="Geeza Pro"/>
          <w:b/>
          <w:highlight w:val="yellow"/>
          <w:u w:val="single"/>
        </w:rPr>
        <w:t xml:space="preserve"> </w:t>
      </w:r>
      <w:r w:rsidRPr="009405B9">
        <w:rPr>
          <w:rFonts w:eastAsia="Calibri" w:cs="Calibri"/>
          <w:b/>
          <w:highlight w:val="yellow"/>
          <w:u w:val="single"/>
        </w:rPr>
        <w:t>out,</w:t>
      </w:r>
      <w:r w:rsidRPr="009405B9">
        <w:rPr>
          <w:rFonts w:cs="Geeza Pro"/>
          <w:b/>
          <w:highlight w:val="yellow"/>
          <w:u w:val="single"/>
        </w:rPr>
        <w:t xml:space="preserve"> </w:t>
      </w:r>
      <w:r w:rsidRPr="009405B9">
        <w:rPr>
          <w:rFonts w:eastAsia="Calibri" w:cs="Calibri"/>
          <w:b/>
          <w:highlight w:val="yellow"/>
          <w:u w:val="single"/>
        </w:rPr>
        <w:t>or</w:t>
      </w:r>
      <w:r w:rsidRPr="009405B9">
        <w:rPr>
          <w:rFonts w:cs="Geeza Pro"/>
          <w:b/>
          <w:highlight w:val="yellow"/>
          <w:u w:val="single"/>
        </w:rPr>
        <w:t xml:space="preserve"> </w:t>
      </w:r>
      <w:r w:rsidRPr="009405B9">
        <w:rPr>
          <w:rFonts w:eastAsia="Calibri" w:cs="Calibri"/>
          <w:b/>
          <w:highlight w:val="yellow"/>
          <w:u w:val="single"/>
        </w:rPr>
        <w:t>draw</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walk</w:t>
      </w:r>
      <w:r w:rsidRPr="000630CB">
        <w:rPr>
          <w:rFonts w:eastAsia="Calibri" w:cs="Calibri"/>
          <w:sz w:val="12"/>
        </w:rPr>
        <w: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error,</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balk</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Where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baseball</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force,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constitute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of</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kinds</w:t>
      </w:r>
      <w:proofErr w:type="gramEnd"/>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conversely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absence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actions,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might</w:t>
      </w:r>
      <w:r w:rsidRPr="000630CB">
        <w:rPr>
          <w:rFonts w:cs="Geeza Pro"/>
          <w:sz w:val="12"/>
        </w:rPr>
        <w:t xml:space="preserve"> </w:t>
      </w:r>
      <w:r w:rsidRPr="000630CB">
        <w:rPr>
          <w:rFonts w:eastAsia="Calibri" w:cs="Calibri"/>
          <w:sz w:val="12"/>
        </w:rPr>
        <w:t>appear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moves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properly,</w:t>
      </w:r>
      <w:r w:rsidRPr="000630CB">
        <w:rPr>
          <w:rFonts w:cs="Geeza Pro"/>
          <w:sz w:val="12"/>
        </w:rPr>
        <w:t xml:space="preserve"> </w:t>
      </w:r>
      <w:r w:rsidRPr="000630CB">
        <w:rPr>
          <w:rFonts w:eastAsia="Calibri" w:cs="Calibri"/>
          <w:sz w:val="12"/>
        </w:rPr>
        <w:t>described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mere</w:t>
      </w:r>
      <w:r w:rsidRPr="000630CB">
        <w:rPr>
          <w:rFonts w:cs="Geeza Pro"/>
          <w:sz w:val="12"/>
        </w:rPr>
        <w:t xml:space="preserve"> </w:t>
      </w:r>
      <w:r w:rsidRPr="000630CB">
        <w:rPr>
          <w:rFonts w:eastAsia="Calibri" w:cs="Calibri"/>
          <w:sz w:val="12"/>
        </w:rPr>
        <w:t>movements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respect,</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claims,</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differ</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another</w:t>
      </w:r>
      <w:r w:rsidRPr="000630CB">
        <w:rPr>
          <w:rFonts w:cs="Geeza Pro"/>
          <w:sz w:val="12"/>
        </w:rPr>
        <w:t xml:space="preserve"> </w:t>
      </w:r>
      <w:r w:rsidRPr="000630CB">
        <w:rPr>
          <w:rFonts w:eastAsia="Calibri" w:cs="Calibri"/>
          <w:sz w:val="12"/>
        </w:rPr>
        <w:t>general</w:t>
      </w:r>
      <w:r w:rsidRPr="000630CB">
        <w:rPr>
          <w:rFonts w:cs="Geeza Pro"/>
          <w:sz w:val="12"/>
        </w:rPr>
        <w:t xml:space="preserve"> </w:t>
      </w:r>
      <w:r w:rsidRPr="000630CB">
        <w:rPr>
          <w:rFonts w:eastAsia="Calibri" w:cs="Calibri"/>
          <w:sz w:val="12"/>
        </w:rPr>
        <w:t>class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called</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thumb</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Their</w:t>
      </w:r>
      <w:r w:rsidRPr="000630CB">
        <w:rPr>
          <w:rFonts w:cs="Geeza Pro"/>
          <w:sz w:val="12"/>
        </w:rPr>
        <w:t xml:space="preserve"> </w:t>
      </w:r>
      <w:r w:rsidRPr="000630CB">
        <w:rPr>
          <w:rFonts w:eastAsia="Calibri" w:cs="Calibri"/>
          <w:sz w:val="12"/>
        </w:rPr>
        <w:t>role</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allow</w:t>
      </w:r>
      <w:r w:rsidRPr="000630CB">
        <w:rPr>
          <w:rFonts w:cs="Geeza Pro"/>
          <w:sz w:val="12"/>
        </w:rPr>
        <w:t xml:space="preserve"> </w:t>
      </w:r>
      <w:r w:rsidRPr="000630CB">
        <w:rPr>
          <w:rFonts w:eastAsia="Calibri" w:cs="Calibri"/>
          <w:sz w:val="12"/>
        </w:rPr>
        <w:t>us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approximate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applying</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precise</w:t>
      </w:r>
      <w:r w:rsidRPr="000630CB">
        <w:rPr>
          <w:rFonts w:cs="Geeza Pro"/>
          <w:sz w:val="12"/>
        </w:rPr>
        <w:t xml:space="preserve"> </w:t>
      </w:r>
      <w:r w:rsidRPr="000630CB">
        <w:rPr>
          <w:rFonts w:eastAsia="Calibri" w:cs="Calibri"/>
          <w:sz w:val="12"/>
        </w:rPr>
        <w:t>but</w:t>
      </w:r>
      <w:r w:rsidRPr="000630CB">
        <w:rPr>
          <w:rFonts w:cs="Geeza Pro"/>
          <w:sz w:val="12"/>
        </w:rPr>
        <w:t xml:space="preserve"> </w:t>
      </w:r>
      <w:r w:rsidRPr="000630CB">
        <w:rPr>
          <w:rFonts w:eastAsia="Calibri" w:cs="Calibri"/>
          <w:sz w:val="12"/>
        </w:rPr>
        <w:t>perhaps</w:t>
      </w:r>
      <w:r w:rsidRPr="000630CB">
        <w:rPr>
          <w:rFonts w:cs="Geeza Pro"/>
          <w:sz w:val="12"/>
        </w:rPr>
        <w:t xml:space="preserve"> </w:t>
      </w:r>
      <w:r w:rsidRPr="000630CB">
        <w:rPr>
          <w:rFonts w:eastAsia="Calibri" w:cs="Calibri"/>
          <w:sz w:val="12"/>
        </w:rPr>
        <w:t>more</w:t>
      </w:r>
      <w:r w:rsidRPr="000630CB">
        <w:rPr>
          <w:rFonts w:cs="Geeza Pro"/>
          <w:sz w:val="12"/>
        </w:rPr>
        <w:t xml:space="preserve"> </w:t>
      </w:r>
      <w:r w:rsidRPr="000630CB">
        <w:rPr>
          <w:rFonts w:eastAsia="Calibri" w:cs="Calibri"/>
          <w:sz w:val="12"/>
        </w:rPr>
        <w:t>unwieldy</w:t>
      </w:r>
      <w:r w:rsidRPr="000630CB">
        <w:rPr>
          <w:rFonts w:cs="Geeza Pro"/>
          <w:sz w:val="12"/>
        </w:rPr>
        <w:t xml:space="preserve"> </w:t>
      </w:r>
      <w:r w:rsidRPr="000630CB">
        <w:rPr>
          <w:rFonts w:eastAsia="Calibri" w:cs="Calibri"/>
          <w:sz w:val="12"/>
        </w:rPr>
        <w:t>principle</w:t>
      </w:r>
      <w:r w:rsidRPr="000630CB">
        <w:rPr>
          <w:rFonts w:cs="Geeza Pro"/>
          <w:sz w:val="12"/>
        </w:rPr>
        <w:t xml:space="preserve"> </w:t>
      </w:r>
      <w:r w:rsidRPr="000630CB">
        <w:rPr>
          <w:rFonts w:eastAsia="Calibri" w:cs="Calibri"/>
          <w:sz w:val="12"/>
        </w:rPr>
        <w:t>to</w:t>
      </w:r>
      <w:r w:rsidRPr="000630CB">
        <w:rPr>
          <w:rFonts w:cs="Geeza Pro"/>
          <w:sz w:val="12"/>
        </w:rPr>
        <w:t xml:space="preserve"> </w:t>
      </w:r>
      <w:proofErr w:type="gramStart"/>
      <w:r w:rsidRPr="000630CB">
        <w:rPr>
          <w:rFonts w:eastAsia="Calibri" w:cs="Calibri"/>
          <w:sz w:val="12"/>
        </w:rPr>
        <w:t>particular</w:t>
      </w:r>
      <w:r w:rsidRPr="000630CB">
        <w:rPr>
          <w:rFonts w:cs="Geeza Pro"/>
          <w:sz w:val="12"/>
        </w:rPr>
        <w:t xml:space="preserve"> </w:t>
      </w:r>
      <w:r w:rsidRPr="000630CB">
        <w:rPr>
          <w:rFonts w:eastAsia="Calibri" w:cs="Calibri"/>
          <w:sz w:val="12"/>
        </w:rPr>
        <w:t>cases</w:t>
      </w:r>
      <w:proofErr w:type="gramEnd"/>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arrived</w:t>
      </w:r>
      <w:r w:rsidRPr="000630CB">
        <w:rPr>
          <w:rFonts w:cs="Geeza Pro"/>
          <w:sz w:val="12"/>
        </w:rPr>
        <w:t xml:space="preserve"> </w:t>
      </w:r>
      <w:r w:rsidRPr="000630CB">
        <w:rPr>
          <w:rFonts w:eastAsia="Calibri" w:cs="Calibri"/>
          <w:sz w:val="12"/>
        </w:rPr>
        <w:t>at</w:t>
      </w:r>
      <w:r w:rsidRPr="000630CB">
        <w:rPr>
          <w:rFonts w:cs="Geeza Pro"/>
          <w:sz w:val="12"/>
        </w:rPr>
        <w:t xml:space="preserve"> </w:t>
      </w:r>
      <w:r w:rsidRPr="000630CB">
        <w:rPr>
          <w:rFonts w:eastAsia="Calibri" w:cs="Calibri"/>
          <w:sz w:val="12"/>
        </w:rPr>
        <w:t>by</w:t>
      </w:r>
      <w:r w:rsidRPr="000630CB">
        <w:rPr>
          <w:rFonts w:cs="Geeza Pro"/>
          <w:sz w:val="12"/>
        </w:rPr>
        <w:t xml:space="preserve"> </w:t>
      </w:r>
      <w:r w:rsidRPr="000630CB">
        <w:rPr>
          <w:rFonts w:eastAsia="Calibri" w:cs="Calibri"/>
          <w:sz w:val="12"/>
        </w:rPr>
        <w:t>generalizing</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prior</w:t>
      </w:r>
      <w:r w:rsidRPr="000630CB">
        <w:rPr>
          <w:rFonts w:cs="Geeza Pro"/>
          <w:sz w:val="12"/>
        </w:rPr>
        <w:t xml:space="preserve"> </w:t>
      </w:r>
      <w:r w:rsidRPr="000630CB">
        <w:rPr>
          <w:rFonts w:eastAsia="Calibri" w:cs="Calibri"/>
          <w:sz w:val="12"/>
        </w:rPr>
        <w:t>procedure</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results,</w:t>
      </w:r>
      <w:r w:rsidRPr="000630CB">
        <w:rPr>
          <w:rFonts w:cs="Geeza Pro"/>
          <w:sz w:val="12"/>
        </w:rPr>
        <w:t xml:space="preserve"> </w:t>
      </w:r>
      <w:r w:rsidRPr="000630CB">
        <w:rPr>
          <w:rFonts w:eastAsia="Calibri" w:cs="Calibri"/>
          <w:sz w:val="12"/>
        </w:rPr>
        <w:t>presented</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guides</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deliberating</w:t>
      </w:r>
      <w:r w:rsidRPr="000630CB">
        <w:rPr>
          <w:rFonts w:cs="Geeza Pro"/>
          <w:sz w:val="12"/>
        </w:rPr>
        <w:t xml:space="preserve"> </w:t>
      </w:r>
      <w:r w:rsidRPr="000630CB">
        <w:rPr>
          <w:rFonts w:eastAsia="Calibri" w:cs="Calibri"/>
          <w:sz w:val="12"/>
        </w:rPr>
        <w:t>about</w:t>
      </w:r>
      <w:r w:rsidRPr="000630CB">
        <w:rPr>
          <w:rFonts w:cs="Geeza Pro"/>
          <w:sz w:val="12"/>
        </w:rPr>
        <w:t xml:space="preserve"> </w:t>
      </w:r>
      <w:r w:rsidRPr="000630CB">
        <w:rPr>
          <w:rFonts w:eastAsia="Calibri" w:cs="Calibri"/>
          <w:sz w:val="12"/>
        </w:rPr>
        <w:t>what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do</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relevantly</w:t>
      </w:r>
      <w:r w:rsidRPr="000630CB">
        <w:rPr>
          <w:rFonts w:cs="Geeza Pro"/>
          <w:sz w:val="12"/>
        </w:rPr>
        <w:t xml:space="preserve"> </w:t>
      </w:r>
      <w:proofErr w:type="gramStart"/>
      <w:r w:rsidRPr="000630CB">
        <w:rPr>
          <w:rFonts w:eastAsia="Calibri" w:cs="Calibri"/>
          <w:sz w:val="12"/>
        </w:rPr>
        <w:t>similar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those</w:t>
      </w:r>
      <w:r w:rsidRPr="000630CB">
        <w:rPr>
          <w:rFonts w:cs="Geeza Pro"/>
          <w:sz w:val="12"/>
        </w:rPr>
        <w:t xml:space="preserve"> </w:t>
      </w:r>
      <w:r w:rsidRPr="000630CB">
        <w:rPr>
          <w:rFonts w:eastAsia="Calibri" w:cs="Calibri"/>
          <w:sz w:val="12"/>
        </w:rPr>
        <w:t>used</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generate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reports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therefore</w:t>
      </w:r>
      <w:r w:rsidRPr="000630CB">
        <w:rPr>
          <w:rFonts w:cs="Geeza Pro"/>
          <w:sz w:val="12"/>
        </w:rPr>
        <w:t xml:space="preserve"> </w:t>
      </w:r>
      <w:r w:rsidRPr="000630CB">
        <w:rPr>
          <w:rFonts w:eastAsia="Calibri" w:cs="Calibri"/>
          <w:sz w:val="12"/>
        </w:rPr>
        <w:t>logically</w:t>
      </w:r>
      <w:r w:rsidRPr="000630CB">
        <w:rPr>
          <w:rFonts w:cs="Geeza Pro"/>
          <w:sz w:val="12"/>
        </w:rPr>
        <w:t xml:space="preserve"> </w:t>
      </w:r>
      <w:r w:rsidRPr="000630CB">
        <w:rPr>
          <w:rFonts w:eastAsia="Calibri" w:cs="Calibri"/>
          <w:sz w:val="12"/>
        </w:rPr>
        <w:t>posterior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For</w:t>
      </w:r>
      <w:r w:rsidRPr="000630CB">
        <w:rPr>
          <w:rFonts w:cs="Geeza Pro"/>
          <w:sz w:val="12"/>
        </w:rPr>
        <w:t xml:space="preserve"> </w:t>
      </w:r>
      <w:proofErr w:type="gramStart"/>
      <w:r w:rsidRPr="000630CB">
        <w:rPr>
          <w:rFonts w:eastAsia="Calibri" w:cs="Calibri"/>
          <w:sz w:val="12"/>
        </w:rPr>
        <w:t>in</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to</w:t>
      </w:r>
      <w:proofErr w:type="gramEnd"/>
      <w:r w:rsidRPr="000630CB">
        <w:rPr>
          <w:rFonts w:cs="Geeza Pro"/>
          <w:sz w:val="12"/>
        </w:rPr>
        <w:t xml:space="preserve"> </w:t>
      </w:r>
      <w:r w:rsidRPr="000630CB">
        <w:rPr>
          <w:rFonts w:eastAsia="Calibri" w:cs="Calibri"/>
          <w:sz w:val="12"/>
        </w:rPr>
        <w:t>specify</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w:t>
      </w:r>
      <w:r w:rsidRPr="000630CB">
        <w:rPr>
          <w:rFonts w:cs="Geeza Pro"/>
          <w:sz w:val="12"/>
        </w:rPr>
        <w:t xml:space="preserve"> </w:t>
      </w:r>
      <w:r w:rsidRPr="000630CB">
        <w:rPr>
          <w:rFonts w:eastAsia="Calibri" w:cs="Calibri"/>
          <w:sz w:val="12"/>
        </w:rPr>
        <w:t>it</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necessary</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generalize</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some</w:t>
      </w:r>
      <w:r w:rsidRPr="000630CB">
        <w:rPr>
          <w:rFonts w:cs="Geeza Pro"/>
          <w:sz w:val="12"/>
        </w:rPr>
        <w:t xml:space="preserve"> </w:t>
      </w:r>
      <w:r w:rsidRPr="000630CB">
        <w:rPr>
          <w:rFonts w:eastAsia="Calibri" w:cs="Calibri"/>
          <w:sz w:val="12"/>
        </w:rPr>
        <w:t>range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relevant</w:t>
      </w:r>
      <w:r w:rsidRPr="000630CB">
        <w:rPr>
          <w:rFonts w:cs="Geeza Pro"/>
          <w:sz w:val="12"/>
        </w:rPr>
        <w:t xml:space="preserve"> </w:t>
      </w:r>
      <w:r w:rsidRPr="000630CB">
        <w:rPr>
          <w:rFonts w:eastAsia="Calibri" w:cs="Calibri"/>
          <w:sz w:val="12"/>
        </w:rPr>
        <w:t>descriptions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these</w:t>
      </w:r>
      <w:r w:rsidRPr="000630CB">
        <w:rPr>
          <w:rFonts w:cs="Geeza Pro"/>
          <w:sz w:val="12"/>
        </w:rPr>
        <w:t xml:space="preserve"> </w:t>
      </w:r>
      <w:r w:rsidRPr="000630CB">
        <w:rPr>
          <w:rFonts w:eastAsia="Calibri" w:cs="Calibri"/>
          <w:sz w:val="12"/>
        </w:rPr>
        <w:t>cases</w:t>
      </w:r>
      <w:r w:rsidRPr="000630CB">
        <w:rPr>
          <w:rFonts w:cs="Geeza Pro"/>
          <w:sz w:val="12"/>
        </w:rPr>
        <w:t xml:space="preserve"> </w:t>
      </w:r>
      <w:r w:rsidRPr="000630CB">
        <w:rPr>
          <w:rFonts w:eastAsia="Calibri" w:cs="Calibri"/>
          <w:sz w:val="12"/>
        </w:rPr>
        <w:t>must</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given</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advance</w:t>
      </w:r>
      <w:r w:rsidRPr="000630CB">
        <w:rPr>
          <w:rFonts w:cs="Geeza Pro"/>
          <w:sz w:val="12"/>
        </w:rPr>
        <w:t xml:space="preserve"> </w:t>
      </w:r>
      <w:r w:rsidRPr="000630CB">
        <w:rPr>
          <w:rFonts w:eastAsia="Calibri" w:cs="Calibri"/>
          <w:sz w:val="12"/>
        </w:rPr>
        <w:t>if</w:t>
      </w:r>
      <w:r w:rsidRPr="000630CB">
        <w:rPr>
          <w:rFonts w:cs="Geeza Pro"/>
          <w:sz w:val="12"/>
        </w:rPr>
        <w:t xml:space="preserve"> </w:t>
      </w:r>
      <w:r w:rsidRPr="000630CB">
        <w:rPr>
          <w:rFonts w:eastAsia="Calibri" w:cs="Calibri"/>
          <w:sz w:val="12"/>
        </w:rPr>
        <w:t>generalization</w:t>
      </w:r>
      <w:r w:rsidRPr="000630CB">
        <w:rPr>
          <w:rFonts w:cs="Geeza Pro"/>
          <w:sz w:val="12"/>
        </w:rPr>
        <w:t xml:space="preserve"> </w:t>
      </w:r>
      <w:r w:rsidRPr="000630CB">
        <w:rPr>
          <w:rFonts w:eastAsia="Calibri" w:cs="Calibri"/>
          <w:sz w:val="12"/>
        </w:rPr>
        <w:t>over</w:t>
      </w:r>
      <w:r w:rsidRPr="000630CB">
        <w:rPr>
          <w:rFonts w:cs="Geeza Pro"/>
          <w:sz w:val="12"/>
        </w:rPr>
        <w:t xml:space="preserve"> </w:t>
      </w:r>
      <w:r w:rsidRPr="000630CB">
        <w:rPr>
          <w:rFonts w:eastAsia="Calibri" w:cs="Calibri"/>
          <w:sz w:val="12"/>
        </w:rPr>
        <w:t>them</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be</w:t>
      </w:r>
      <w:r w:rsidRPr="000630CB">
        <w:rPr>
          <w:rFonts w:cs="Geeza Pro"/>
          <w:sz w:val="12"/>
        </w:rPr>
        <w:t xml:space="preserve"> </w:t>
      </w:r>
      <w:r w:rsidRPr="000630CB">
        <w:rPr>
          <w:rFonts w:eastAsia="Calibri" w:cs="Calibri"/>
          <w:sz w:val="12"/>
        </w:rPr>
        <w:t>possible</w:t>
      </w:r>
      <w:r w:rsidRPr="000630CB">
        <w:rPr>
          <w:rFonts w:cs="Geeza Pro"/>
          <w:sz w:val="12"/>
        </w:rPr>
        <w:t xml:space="preserve">. </w:t>
      </w:r>
      <w:r w:rsidRPr="000630CB">
        <w:rPr>
          <w:rFonts w:eastAsia="Calibri" w:cs="Calibri"/>
          <w:sz w:val="12"/>
        </w:rPr>
        <w:t>Whereas</w:t>
      </w:r>
      <w:r w:rsidRPr="000630CB">
        <w:rPr>
          <w:rFonts w:cs="Geeza Pro"/>
          <w:sz w:val="12"/>
        </w:rPr>
        <w:t xml:space="preserve"> </w:t>
      </w:r>
      <w:r w:rsidRPr="000630CB">
        <w:rPr>
          <w:rFonts w:eastAsia="Calibri" w:cs="Calibri"/>
          <w:sz w:val="12"/>
        </w:rPr>
        <w:t>summary</w:t>
      </w:r>
      <w:r w:rsidRPr="000630CB">
        <w:rPr>
          <w:rFonts w:cs="Geeza Pro"/>
          <w:sz w:val="12"/>
        </w:rPr>
        <w:t xml:space="preserve"> </w:t>
      </w:r>
      <w:r w:rsidRPr="000630CB">
        <w:rPr>
          <w:rFonts w:eastAsia="Calibri" w:cs="Calibri"/>
          <w:sz w:val="12"/>
        </w:rPr>
        <w:t>rules</w:t>
      </w:r>
      <w:r w:rsidRPr="000630CB">
        <w:rPr>
          <w:rFonts w:cs="Geeza Pro"/>
          <w:sz w:val="12"/>
        </w:rPr>
        <w:t xml:space="preserve"> </w:t>
      </w:r>
      <w:r w:rsidRPr="000630CB">
        <w:rPr>
          <w:rFonts w:eastAsia="Calibri" w:cs="Calibri"/>
          <w:sz w:val="12"/>
        </w:rPr>
        <w:t>presuppose</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existence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well-defined</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application,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imposes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conceptual</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normative</w:t>
      </w:r>
      <w:r w:rsidRPr="000630CB">
        <w:rPr>
          <w:rFonts w:cs="Geeza Pro"/>
          <w:sz w:val="12"/>
        </w:rPr>
        <w:t xml:space="preserve"> </w:t>
      </w:r>
      <w:r w:rsidRPr="000630CB">
        <w:rPr>
          <w:rFonts w:eastAsia="Calibri" w:cs="Calibri"/>
          <w:sz w:val="12"/>
        </w:rPr>
        <w:t>structure</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context</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they</w:t>
      </w:r>
      <w:r w:rsidRPr="000630CB">
        <w:rPr>
          <w:rFonts w:cs="Geeza Pro"/>
          <w:sz w:val="12"/>
        </w:rPr>
        <w:t xml:space="preserve"> </w:t>
      </w:r>
      <w:r w:rsidRPr="000630CB">
        <w:rPr>
          <w:rFonts w:eastAsia="Calibri" w:cs="Calibri"/>
          <w:sz w:val="12"/>
        </w:rPr>
        <w:t>are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apply</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this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amounts</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specification</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form</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along</w:t>
      </w:r>
      <w:r w:rsidRPr="000630CB">
        <w:rPr>
          <w:rFonts w:cs="Geeza Pro"/>
          <w:sz w:val="12"/>
        </w:rPr>
        <w:t xml:space="preserve"> </w:t>
      </w:r>
      <w:r w:rsidRPr="000630CB">
        <w:rPr>
          <w:rFonts w:eastAsia="Calibri" w:cs="Calibri"/>
          <w:sz w:val="12"/>
        </w:rPr>
        <w:t>with</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status</w:t>
      </w:r>
      <w:r w:rsidRPr="000630CB">
        <w:rPr>
          <w:rFonts w:cs="Geeza Pro"/>
          <w:sz w:val="12"/>
        </w:rPr>
        <w:t xml:space="preserve"> </w:t>
      </w:r>
      <w:r w:rsidRPr="000630CB">
        <w:rPr>
          <w:rFonts w:eastAsia="Calibri" w:cs="Calibri"/>
          <w:sz w:val="12"/>
        </w:rPr>
        <w:t>relations</w:t>
      </w:r>
      <w:r w:rsidRPr="000630CB">
        <w:rPr>
          <w:rFonts w:cs="Geeza Pro"/>
          <w:sz w:val="12"/>
        </w:rPr>
        <w:t xml:space="preserve"> </w:t>
      </w:r>
      <w:r w:rsidRPr="000630CB">
        <w:rPr>
          <w:rFonts w:eastAsia="Calibri" w:cs="Calibri"/>
          <w:sz w:val="12"/>
        </w:rPr>
        <w:t>in</w:t>
      </w:r>
      <w:r w:rsidRPr="000630CB">
        <w:rPr>
          <w:rFonts w:cs="Geeza Pro"/>
          <w:sz w:val="12"/>
        </w:rPr>
        <w:t xml:space="preserve"> </w:t>
      </w:r>
      <w:r w:rsidRPr="000630CB">
        <w:rPr>
          <w:rFonts w:eastAsia="Calibri" w:cs="Calibri"/>
          <w:sz w:val="12"/>
        </w:rPr>
        <w:t>which</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activity</w:t>
      </w:r>
      <w:r w:rsidRPr="000630CB">
        <w:rPr>
          <w:rFonts w:cs="Geeza Pro"/>
          <w:sz w:val="12"/>
        </w:rPr>
        <w:t xml:space="preserve"> </w:t>
      </w:r>
      <w:r w:rsidRPr="000630CB">
        <w:rPr>
          <w:rFonts w:eastAsia="Calibri" w:cs="Calibri"/>
          <w:sz w:val="12"/>
        </w:rPr>
        <w:t>makes</w:t>
      </w:r>
      <w:r w:rsidRPr="000630CB">
        <w:rPr>
          <w:rFonts w:cs="Geeza Pro"/>
          <w:sz w:val="12"/>
        </w:rPr>
        <w:t xml:space="preserve"> </w:t>
      </w:r>
      <w:r w:rsidRPr="000630CB">
        <w:rPr>
          <w:rFonts w:eastAsia="Calibri" w:cs="Calibri"/>
          <w:sz w:val="12"/>
        </w:rPr>
        <w:t>sense</w:t>
      </w:r>
      <w:r w:rsidRPr="000630CB">
        <w:rPr>
          <w:rFonts w:cs="Geeza Pro"/>
          <w:sz w:val="12"/>
        </w:rPr>
        <w:t xml:space="preserve">. </w:t>
      </w:r>
      <w:r w:rsidRPr="000630CB">
        <w:rPr>
          <w:rFonts w:eastAsia="Calibri" w:cs="Calibri"/>
          <w:sz w:val="12"/>
        </w:rPr>
        <w:t>From</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view</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participant,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establishment</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practice</w:t>
      </w:r>
      <w:r w:rsidRPr="000630CB">
        <w:rPr>
          <w:rFonts w:cs="Geeza Pro"/>
          <w:sz w:val="12"/>
        </w:rPr>
        <w:t xml:space="preserve"> </w:t>
      </w:r>
      <w:r w:rsidRPr="000630CB">
        <w:rPr>
          <w:rFonts w:eastAsia="Calibri" w:cs="Calibri"/>
          <w:sz w:val="12"/>
        </w:rPr>
        <w:t>transforms</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expanse</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grass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“playing</w:t>
      </w:r>
      <w:r w:rsidRPr="000630CB">
        <w:rPr>
          <w:rFonts w:cs="Geeza Pro"/>
          <w:sz w:val="12"/>
        </w:rPr>
        <w:t xml:space="preserve"> </w:t>
      </w:r>
      <w:r w:rsidRPr="000630CB">
        <w:rPr>
          <w:rFonts w:eastAsia="Calibri" w:cs="Calibri"/>
          <w:sz w:val="12"/>
        </w:rPr>
        <w:t>field,”</w:t>
      </w:r>
      <w:r w:rsidRPr="000630CB">
        <w:rPr>
          <w:rFonts w:cs="Geeza Pro"/>
          <w:sz w:val="12"/>
        </w:rPr>
        <w:t xml:space="preserve"> </w:t>
      </w:r>
      <w:r w:rsidRPr="000630CB">
        <w:rPr>
          <w:rFonts w:eastAsia="Calibri" w:cs="Calibri"/>
          <w:sz w:val="12"/>
        </w:rPr>
        <w:t>bags</w:t>
      </w:r>
      <w:r w:rsidRPr="000630CB">
        <w:rPr>
          <w:rFonts w:cs="Geeza Pro"/>
          <w:sz w:val="12"/>
        </w:rPr>
        <w:t xml:space="preserve"> </w:t>
      </w:r>
      <w:r w:rsidRPr="000630CB">
        <w:rPr>
          <w:rFonts w:eastAsia="Calibri" w:cs="Calibri"/>
          <w:sz w:val="12"/>
        </w:rPr>
        <w:t>on</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ground</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“bases,”</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individuals</w:t>
      </w:r>
      <w:r w:rsidRPr="000630CB">
        <w:rPr>
          <w:rFonts w:cs="Geeza Pro"/>
          <w:sz w:val="12"/>
        </w:rPr>
        <w:t xml:space="preserve"> </w:t>
      </w:r>
      <w:r w:rsidRPr="000630CB">
        <w:rPr>
          <w:rFonts w:eastAsia="Calibri" w:cs="Calibri"/>
          <w:sz w:val="12"/>
        </w:rPr>
        <w:t>into</w:t>
      </w:r>
      <w:r w:rsidRPr="000630CB">
        <w:rPr>
          <w:rFonts w:cs="Geeza Pro"/>
          <w:sz w:val="12"/>
        </w:rPr>
        <w:t xml:space="preserve"> </w:t>
      </w:r>
      <w:r w:rsidRPr="000630CB">
        <w:rPr>
          <w:rFonts w:eastAsia="Calibri" w:cs="Calibri"/>
          <w:sz w:val="12"/>
        </w:rPr>
        <w:t>occupants</w:t>
      </w:r>
      <w:r w:rsidRPr="000630CB">
        <w:rPr>
          <w:rFonts w:cs="Geeza Pro"/>
          <w:sz w:val="12"/>
        </w:rPr>
        <w:t xml:space="preserve"> </w:t>
      </w:r>
      <w:r w:rsidRPr="000630CB">
        <w:rPr>
          <w:rFonts w:eastAsia="Calibri" w:cs="Calibri"/>
          <w:sz w:val="12"/>
        </w:rPr>
        <w:t>of</w:t>
      </w:r>
      <w:r w:rsidRPr="000630CB">
        <w:rPr>
          <w:rFonts w:cs="Geeza Pro"/>
          <w:sz w:val="12"/>
        </w:rPr>
        <w:t xml:space="preserve"> </w:t>
      </w:r>
      <w:r w:rsidRPr="000630CB">
        <w:rPr>
          <w:rFonts w:eastAsia="Calibri" w:cs="Calibri"/>
          <w:sz w:val="12"/>
        </w:rPr>
        <w:t>determinate</w:t>
      </w:r>
      <w:r w:rsidRPr="000630CB">
        <w:rPr>
          <w:rFonts w:cs="Geeza Pro"/>
          <w:sz w:val="12"/>
        </w:rPr>
        <w:t xml:space="preserve"> </w:t>
      </w:r>
      <w:r w:rsidRPr="000630CB">
        <w:rPr>
          <w:rFonts w:eastAsia="Calibri" w:cs="Calibri"/>
          <w:sz w:val="12"/>
        </w:rPr>
        <w:t>“positions</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Universal</w:t>
      </w:r>
      <w:r w:rsidRPr="000630CB">
        <w:rPr>
          <w:rFonts w:cs="Geeza Pro"/>
          <w:sz w:val="12"/>
        </w:rPr>
        <w:t xml:space="preserve"> </w:t>
      </w:r>
      <w:r w:rsidRPr="000630CB">
        <w:rPr>
          <w:rFonts w:eastAsia="Calibri" w:cs="Calibri"/>
          <w:sz w:val="12"/>
        </w:rPr>
        <w:t>laws</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hold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priori,</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example</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“three</w:t>
      </w:r>
      <w:r w:rsidRPr="000630CB">
        <w:rPr>
          <w:rFonts w:cs="Geeza Pro"/>
          <w:sz w:val="12"/>
        </w:rPr>
        <w:t xml:space="preserve"> </w:t>
      </w:r>
      <w:r w:rsidRPr="000630CB">
        <w:rPr>
          <w:rFonts w:eastAsia="Calibri" w:cs="Calibri"/>
          <w:sz w:val="12"/>
        </w:rPr>
        <w:t>strikes</w:t>
      </w:r>
      <w:r w:rsidRPr="000630CB">
        <w:rPr>
          <w:rFonts w:cs="Geeza Pro"/>
          <w:sz w:val="12"/>
        </w:rPr>
        <w:t xml:space="preserve"> </w:t>
      </w:r>
      <w:r w:rsidRPr="000630CB">
        <w:rPr>
          <w:rFonts w:eastAsia="Calibri" w:cs="Calibri"/>
          <w:sz w:val="12"/>
        </w:rPr>
        <w:t>make</w:t>
      </w:r>
      <w:r w:rsidRPr="000630CB">
        <w:rPr>
          <w:rFonts w:cs="Geeza Pro"/>
          <w:sz w:val="12"/>
        </w:rPr>
        <w:t xml:space="preserve"> </w:t>
      </w:r>
      <w:r w:rsidRPr="000630CB">
        <w:rPr>
          <w:rFonts w:eastAsia="Calibri" w:cs="Calibri"/>
          <w:sz w:val="12"/>
        </w:rPr>
        <w:t>an</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“every</w:t>
      </w:r>
      <w:r w:rsidRPr="000630CB">
        <w:rPr>
          <w:rFonts w:cs="Geeza Pro"/>
          <w:sz w:val="12"/>
        </w:rPr>
        <w:t xml:space="preserve"> </w:t>
      </w:r>
      <w:r w:rsidRPr="000630CB">
        <w:rPr>
          <w:rFonts w:eastAsia="Calibri" w:cs="Calibri"/>
          <w:sz w:val="12"/>
        </w:rPr>
        <w:t>inning</w:t>
      </w:r>
      <w:r w:rsidRPr="000630CB">
        <w:rPr>
          <w:rFonts w:cs="Geeza Pro"/>
          <w:sz w:val="12"/>
        </w:rPr>
        <w:t xml:space="preserve"> </w:t>
      </w:r>
      <w:r w:rsidRPr="000630CB">
        <w:rPr>
          <w:rFonts w:eastAsia="Calibri" w:cs="Calibri"/>
          <w:sz w:val="12"/>
        </w:rPr>
        <w:t>has</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top</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bottom</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And</w:t>
      </w:r>
      <w:r w:rsidRPr="000630CB">
        <w:rPr>
          <w:rFonts w:cs="Geeza Pro"/>
          <w:sz w:val="12"/>
        </w:rPr>
        <w:t xml:space="preserve"> </w:t>
      </w:r>
      <w:r w:rsidRPr="000630CB">
        <w:rPr>
          <w:rFonts w:eastAsia="Calibri" w:cs="Calibri"/>
          <w:sz w:val="12"/>
        </w:rPr>
        <w:t>within</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0630CB">
        <w:rPr>
          <w:rFonts w:eastAsia="Calibri" w:cs="Calibri"/>
          <w:sz w:val="12"/>
        </w:rPr>
        <w:t>new</w:t>
      </w:r>
      <w:r w:rsidRPr="000630CB">
        <w:rPr>
          <w:rFonts w:cs="Geeza Pro"/>
          <w:sz w:val="12"/>
        </w:rPr>
        <w:t xml:space="preserve"> </w:t>
      </w:r>
      <w:r w:rsidRPr="000630CB">
        <w:rPr>
          <w:rFonts w:eastAsia="Calibri" w:cs="Calibri"/>
          <w:sz w:val="12"/>
        </w:rPr>
        <w:t>order</w:t>
      </w:r>
      <w:r w:rsidRPr="000630CB">
        <w:rPr>
          <w:rFonts w:cs="Geeza Pro"/>
          <w:sz w:val="12"/>
        </w:rPr>
        <w:t xml:space="preserve"> </w:t>
      </w:r>
      <w:r w:rsidRPr="000630CB">
        <w:rPr>
          <w:rFonts w:eastAsia="Calibri" w:cs="Calibri"/>
          <w:sz w:val="12"/>
        </w:rPr>
        <w:t>people</w:t>
      </w:r>
      <w:r w:rsidRPr="000630CB">
        <w:rPr>
          <w:rFonts w:cs="Geeza Pro"/>
          <w:sz w:val="12"/>
        </w:rPr>
        <w:t xml:space="preserve"> </w:t>
      </w:r>
      <w:r w:rsidRPr="000630CB">
        <w:rPr>
          <w:rFonts w:eastAsia="Calibri" w:cs="Calibri"/>
          <w:sz w:val="12"/>
        </w:rPr>
        <w:t>come</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have</w:t>
      </w:r>
      <w:r w:rsidRPr="000630CB">
        <w:rPr>
          <w:rFonts w:cs="Geeza Pro"/>
          <w:sz w:val="12"/>
        </w:rPr>
        <w:t xml:space="preserve"> </w:t>
      </w:r>
      <w:r w:rsidRPr="000630CB">
        <w:rPr>
          <w:rFonts w:eastAsia="Calibri" w:cs="Calibri"/>
          <w:sz w:val="12"/>
        </w:rPr>
        <w:t>special</w:t>
      </w:r>
      <w:r w:rsidRPr="000630CB">
        <w:rPr>
          <w:rFonts w:cs="Geeza Pro"/>
          <w:sz w:val="12"/>
        </w:rPr>
        <w:t xml:space="preserve"> </w:t>
      </w:r>
      <w:r w:rsidRPr="000630CB">
        <w:rPr>
          <w:rFonts w:eastAsia="Calibri" w:cs="Calibri"/>
          <w:sz w:val="12"/>
        </w:rPr>
        <w:t>powers,</w:t>
      </w:r>
      <w:r w:rsidRPr="000630CB">
        <w:rPr>
          <w:rFonts w:cs="Geeza Pro"/>
          <w:sz w:val="12"/>
        </w:rPr>
        <w:t xml:space="preserve"> </w:t>
      </w:r>
      <w:r w:rsidRPr="000630CB">
        <w:rPr>
          <w:rFonts w:eastAsia="Calibri" w:cs="Calibri"/>
          <w:sz w:val="12"/>
        </w:rPr>
        <w:t>such</w:t>
      </w:r>
      <w:r w:rsidRPr="000630CB">
        <w:rPr>
          <w:rFonts w:cs="Geeza Pro"/>
          <w:sz w:val="12"/>
        </w:rPr>
        <w:t xml:space="preserve"> </w:t>
      </w:r>
      <w:r w:rsidRPr="000630CB">
        <w:rPr>
          <w:rFonts w:eastAsia="Calibri" w:cs="Calibri"/>
          <w:sz w:val="12"/>
        </w:rPr>
        <w:t>as</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power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“strike</w:t>
      </w:r>
      <w:r w:rsidRPr="000630CB">
        <w:rPr>
          <w:rFonts w:cs="Geeza Pro"/>
          <w:sz w:val="12"/>
        </w:rPr>
        <w:t xml:space="preserve"> </w:t>
      </w:r>
      <w:r w:rsidRPr="000630CB">
        <w:rPr>
          <w:rFonts w:eastAsia="Calibri" w:cs="Calibri"/>
          <w:sz w:val="12"/>
        </w:rPr>
        <w:t>out,”</w:t>
      </w:r>
      <w:r w:rsidRPr="000630CB">
        <w:rPr>
          <w:rFonts w:cs="Geeza Pro"/>
          <w:sz w:val="12"/>
        </w:rPr>
        <w:t xml:space="preserve"> </w:t>
      </w:r>
      <w:r w:rsidRPr="000630CB">
        <w:rPr>
          <w:rFonts w:eastAsia="Calibri" w:cs="Calibri"/>
          <w:sz w:val="12"/>
        </w:rPr>
        <w:t>or</w:t>
      </w:r>
      <w:r w:rsidRPr="000630CB">
        <w:rPr>
          <w:rFonts w:cs="Geeza Pro"/>
          <w:sz w:val="12"/>
        </w:rPr>
        <w:t xml:space="preserve"> </w:t>
      </w:r>
      <w:r w:rsidRPr="000630CB">
        <w:rPr>
          <w:rFonts w:eastAsia="Calibri" w:cs="Calibri"/>
          <w:sz w:val="12"/>
        </w:rPr>
        <w:t>to</w:t>
      </w:r>
      <w:r w:rsidRPr="000630CB">
        <w:rPr>
          <w:rFonts w:cs="Geeza Pro"/>
          <w:sz w:val="12"/>
        </w:rPr>
        <w:t xml:space="preserve"> </w:t>
      </w:r>
      <w:r w:rsidRPr="000630CB">
        <w:rPr>
          <w:rFonts w:eastAsia="Calibri" w:cs="Calibri"/>
          <w:sz w:val="12"/>
        </w:rPr>
        <w:t>“steal</w:t>
      </w:r>
      <w:r w:rsidRPr="000630CB">
        <w:rPr>
          <w:rFonts w:cs="Geeza Pro"/>
          <w:sz w:val="12"/>
        </w:rPr>
        <w:t xml:space="preserve"> </w:t>
      </w:r>
      <w:r w:rsidRPr="000630CB">
        <w:rPr>
          <w:rFonts w:eastAsia="Calibri" w:cs="Calibri"/>
          <w:sz w:val="12"/>
        </w:rPr>
        <w:t>a</w:t>
      </w:r>
      <w:r w:rsidRPr="000630CB">
        <w:rPr>
          <w:rFonts w:cs="Geeza Pro"/>
          <w:sz w:val="12"/>
        </w:rPr>
        <w:t xml:space="preserve"> </w:t>
      </w:r>
      <w:r w:rsidRPr="000630CB">
        <w:rPr>
          <w:rFonts w:eastAsia="Calibri" w:cs="Calibri"/>
          <w:sz w:val="12"/>
        </w:rPr>
        <w:t>base</w:t>
      </w:r>
      <w:r w:rsidRPr="000630CB">
        <w:rPr>
          <w:rFonts w:cs="Geeza Pro"/>
          <w:sz w:val="12"/>
        </w:rPr>
        <w:t>.</w:t>
      </w:r>
      <w:r w:rsidRPr="000630CB">
        <w:rPr>
          <w:rFonts w:eastAsia="Calibri" w:cs="Calibri"/>
          <w:sz w:val="12"/>
        </w:rPr>
        <w:t>”</w:t>
      </w:r>
      <w:r w:rsidRPr="000630CB">
        <w:rPr>
          <w:rFonts w:cs="Geeza Pro"/>
          <w:sz w:val="12"/>
        </w:rPr>
        <w:t xml:space="preserve"> </w:t>
      </w:r>
      <w:r w:rsidRPr="000630CB">
        <w:rPr>
          <w:rFonts w:eastAsia="Calibri" w:cs="Calibri"/>
          <w:sz w:val="12"/>
        </w:rPr>
        <w:t>The</w:t>
      </w:r>
      <w:r w:rsidRPr="000630CB">
        <w:rPr>
          <w:rFonts w:cs="Geeza Pro"/>
          <w:sz w:val="12"/>
        </w:rPr>
        <w:t xml:space="preserve"> </w:t>
      </w:r>
      <w:r w:rsidRPr="000630CB">
        <w:rPr>
          <w:rFonts w:eastAsia="Calibri" w:cs="Calibri"/>
          <w:sz w:val="12"/>
        </w:rPr>
        <w:t>salient</w:t>
      </w:r>
      <w:r w:rsidRPr="000630CB">
        <w:rPr>
          <w:rFonts w:cs="Geeza Pro"/>
          <w:sz w:val="12"/>
        </w:rPr>
        <w:t xml:space="preserve"> </w:t>
      </w:r>
      <w:r w:rsidRPr="000630CB">
        <w:rPr>
          <w:rFonts w:eastAsia="Calibri" w:cs="Calibri"/>
          <w:sz w:val="12"/>
        </w:rPr>
        <w:t>point</w:t>
      </w:r>
      <w:r w:rsidRPr="000630CB">
        <w:rPr>
          <w:rFonts w:cs="Geeza Pro"/>
          <w:sz w:val="12"/>
        </w:rPr>
        <w:t xml:space="preserve"> </w:t>
      </w:r>
      <w:r w:rsidRPr="000630CB">
        <w:rPr>
          <w:rFonts w:eastAsia="Calibri" w:cs="Calibri"/>
          <w:sz w:val="12"/>
        </w:rPr>
        <w:t>for</w:t>
      </w:r>
      <w:r w:rsidRPr="000630CB">
        <w:rPr>
          <w:rFonts w:cs="Geeza Pro"/>
          <w:sz w:val="12"/>
        </w:rPr>
        <w:t xml:space="preserve"> </w:t>
      </w:r>
      <w:r w:rsidRPr="000630CB">
        <w:rPr>
          <w:rFonts w:eastAsia="Calibri" w:cs="Calibri"/>
          <w:sz w:val="12"/>
        </w:rPr>
        <w:t>Rawls’</w:t>
      </w:r>
      <w:r w:rsidRPr="000630CB">
        <w:rPr>
          <w:rFonts w:cs="Geeza Pro"/>
          <w:sz w:val="12"/>
        </w:rPr>
        <w:t xml:space="preserve"> </w:t>
      </w:r>
      <w:r w:rsidRPr="000630CB">
        <w:rPr>
          <w:rFonts w:eastAsia="Calibri" w:cs="Calibri"/>
          <w:sz w:val="12"/>
        </w:rPr>
        <w:t>purposes</w:t>
      </w:r>
      <w:r w:rsidRPr="000630CB">
        <w:rPr>
          <w:rFonts w:cs="Geeza Pro"/>
          <w:sz w:val="12"/>
        </w:rPr>
        <w:t xml:space="preserve"> </w:t>
      </w:r>
      <w:r w:rsidRPr="000630CB">
        <w:rPr>
          <w:rFonts w:eastAsia="Calibri" w:cs="Calibri"/>
          <w:sz w:val="12"/>
        </w:rPr>
        <w:t>is</w:t>
      </w:r>
      <w:r w:rsidRPr="000630CB">
        <w:rPr>
          <w:rFonts w:cs="Geeza Pro"/>
          <w:sz w:val="12"/>
        </w:rPr>
        <w:t xml:space="preserve"> </w:t>
      </w:r>
      <w:r w:rsidRPr="000630CB">
        <w:rPr>
          <w:rFonts w:eastAsia="Calibri" w:cs="Calibri"/>
          <w:sz w:val="12"/>
        </w:rPr>
        <w:t>that</w:t>
      </w:r>
      <w:r w:rsidRPr="000630CB">
        <w:rPr>
          <w:rFonts w:cs="Geeza Pro"/>
          <w:sz w:val="12"/>
        </w:rPr>
        <w:t xml:space="preserve"> </w:t>
      </w:r>
      <w:r w:rsidRPr="009405B9">
        <w:rPr>
          <w:rFonts w:eastAsia="Calibri" w:cs="Calibri"/>
          <w:b/>
          <w:highlight w:val="yellow"/>
          <w:u w:val="single"/>
        </w:rPr>
        <w:t>there</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constitutive</w:t>
      </w:r>
      <w:r w:rsidRPr="009405B9">
        <w:rPr>
          <w:rFonts w:cs="Geeza Pro"/>
          <w:b/>
          <w:highlight w:val="yellow"/>
          <w:u w:val="single"/>
        </w:rPr>
        <w:t xml:space="preserve"> </w:t>
      </w:r>
      <w:r w:rsidRPr="009405B9">
        <w:rPr>
          <w:rFonts w:eastAsia="Calibri" w:cs="Calibri"/>
          <w:b/>
          <w:highlight w:val="yellow"/>
          <w:u w:val="single"/>
        </w:rPr>
        <w:t>constraints</w:t>
      </w:r>
      <w:r w:rsidRPr="009405B9">
        <w:rPr>
          <w:rFonts w:cs="Geeza Pro"/>
          <w:b/>
          <w:highlight w:val="yellow"/>
          <w:u w:val="single"/>
        </w:rPr>
        <w:t xml:space="preserve"> </w:t>
      </w:r>
      <w:r w:rsidRPr="009405B9">
        <w:rPr>
          <w:rFonts w:eastAsia="Calibri" w:cs="Calibri"/>
          <w:b/>
          <w:highlight w:val="yellow"/>
          <w:u w:val="single"/>
        </w:rPr>
        <w:t>on</w:t>
      </w:r>
      <w:r w:rsidRPr="009405B9">
        <w:rPr>
          <w:rFonts w:cs="Geeza Pro"/>
          <w:b/>
          <w:highlight w:val="yellow"/>
          <w:u w:val="single"/>
        </w:rPr>
        <w:t xml:space="preserve"> </w:t>
      </w:r>
      <w:r w:rsidRPr="000630CB">
        <w:rPr>
          <w:rFonts w:eastAsia="Calibri" w:cs="Calibri"/>
          <w:b/>
          <w:u w:val="single"/>
        </w:rPr>
        <w:t>the</w:t>
      </w:r>
      <w:r w:rsidRPr="000630CB">
        <w:rPr>
          <w:rFonts w:cs="Geeza Pro"/>
          <w:b/>
          <w:u w:val="single"/>
        </w:rPr>
        <w:t xml:space="preserve"> </w:t>
      </w:r>
      <w:r w:rsidRPr="000630CB">
        <w:rPr>
          <w:rFonts w:eastAsia="Calibri" w:cs="Calibri"/>
          <w:b/>
          <w:u w:val="single"/>
        </w:rPr>
        <w:t>exercise</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w:t>
      </w:r>
      <w:r w:rsidRPr="000630CB">
        <w:rPr>
          <w:rFonts w:cs="Geeza Pro"/>
          <w:b/>
          <w:u w:val="single"/>
        </w:rPr>
        <w:t xml:space="preserve"> </w:t>
      </w:r>
      <w:r w:rsidRPr="000630CB">
        <w:rPr>
          <w:rFonts w:eastAsia="Calibri" w:cs="Calibri"/>
          <w:b/>
          <w:u w:val="single"/>
        </w:rPr>
        <w:t>new</w:t>
      </w:r>
      <w:r w:rsidRPr="000630CB">
        <w:rPr>
          <w:rFonts w:cs="Geeza Pro"/>
          <w:b/>
          <w:u w:val="single"/>
        </w:rPr>
        <w:t xml:space="preserve"> </w:t>
      </w:r>
      <w:r w:rsidRPr="000630CB">
        <w:rPr>
          <w:rFonts w:eastAsia="Calibri" w:cs="Calibri"/>
          <w:b/>
          <w:u w:val="single"/>
        </w:rPr>
        <w:t>powers,</w:t>
      </w:r>
      <w:r w:rsidRPr="000630CB">
        <w:rPr>
          <w:rFonts w:cs="Geeza Pro"/>
          <w:b/>
          <w:u w:val="single"/>
        </w:rPr>
        <w:t xml:space="preserve"> </w:t>
      </w:r>
      <w:r w:rsidRPr="000630CB">
        <w:rPr>
          <w:rFonts w:eastAsia="Calibri" w:cs="Calibri"/>
          <w:b/>
          <w:u w:val="single"/>
        </w:rPr>
        <w:t>constraints</w:t>
      </w:r>
      <w:r w:rsidRPr="000630CB">
        <w:rPr>
          <w:rFonts w:cs="Geeza Pro"/>
          <w:b/>
          <w:u w:val="single"/>
        </w:rPr>
        <w:t xml:space="preserve"> </w:t>
      </w:r>
      <w:r w:rsidRPr="009405B9">
        <w:rPr>
          <w:rFonts w:eastAsia="Calibri" w:cs="Calibri"/>
          <w:b/>
          <w:highlight w:val="yellow"/>
          <w:u w:val="single"/>
        </w:rPr>
        <w:t>by</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any</w:t>
      </w:r>
      <w:r w:rsidRPr="009405B9">
        <w:rPr>
          <w:rFonts w:cs="Geeza Pro"/>
          <w:b/>
          <w:highlight w:val="yellow"/>
          <w:u w:val="single"/>
        </w:rPr>
        <w:t xml:space="preserve"> </w:t>
      </w:r>
      <w:r w:rsidRPr="009405B9">
        <w:rPr>
          <w:rFonts w:eastAsia="Calibri" w:cs="Calibri"/>
          <w:b/>
          <w:highlight w:val="yellow"/>
          <w:u w:val="single"/>
        </w:rPr>
        <w:t>participant</w:t>
      </w:r>
      <w:r w:rsidRPr="009405B9">
        <w:rPr>
          <w:rFonts w:cs="Geeza Pro"/>
          <w:b/>
          <w:highlight w:val="yellow"/>
          <w:u w:val="single"/>
        </w:rPr>
        <w:t xml:space="preserve"> </w:t>
      </w:r>
      <w:r w:rsidRPr="009405B9">
        <w:rPr>
          <w:rFonts w:eastAsia="Calibri" w:cs="Calibri"/>
          <w:b/>
          <w:highlight w:val="yellow"/>
          <w:u w:val="single"/>
        </w:rPr>
        <w:t>must</w:t>
      </w:r>
      <w:r w:rsidRPr="009405B9">
        <w:rPr>
          <w:rFonts w:cs="Geeza Pro"/>
          <w:b/>
          <w:highlight w:val="yellow"/>
          <w:u w:val="single"/>
        </w:rPr>
        <w:t xml:space="preserve"> </w:t>
      </w:r>
      <w:r w:rsidRPr="009405B9">
        <w:rPr>
          <w:rFonts w:eastAsia="Calibri" w:cs="Calibri"/>
          <w:b/>
          <w:highlight w:val="yellow"/>
          <w:u w:val="single"/>
        </w:rPr>
        <w:t>abide</w:t>
      </w:r>
      <w:r w:rsidRPr="009405B9">
        <w:rPr>
          <w:rFonts w:cs="Geeza Pro"/>
          <w:b/>
          <w:highlight w:val="yellow"/>
          <w:u w:val="single"/>
        </w:rPr>
        <w:t xml:space="preserve"> </w:t>
      </w:r>
      <w:proofErr w:type="gramStart"/>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order</w:t>
      </w:r>
      <w:r w:rsidRPr="009405B9">
        <w:rPr>
          <w:rFonts w:cs="Geeza Pro"/>
          <w:b/>
          <w:highlight w:val="yellow"/>
          <w:u w:val="single"/>
        </w:rPr>
        <w:t xml:space="preserve"> </w:t>
      </w:r>
      <w:r w:rsidRPr="009405B9">
        <w:rPr>
          <w:rFonts w:eastAsia="Calibri" w:cs="Calibri"/>
          <w:b/>
          <w:highlight w:val="yellow"/>
          <w:u w:val="single"/>
        </w:rPr>
        <w:t>to</w:t>
      </w:r>
      <w:proofErr w:type="gramEnd"/>
      <w:r w:rsidRPr="009405B9">
        <w:rPr>
          <w:rFonts w:cs="Geeza Pro"/>
          <w:b/>
          <w:highlight w:val="yellow"/>
          <w:u w:val="single"/>
        </w:rPr>
        <w:t xml:space="preserve"> </w:t>
      </w:r>
      <w:r w:rsidRPr="009405B9">
        <w:rPr>
          <w:rFonts w:eastAsia="Calibri" w:cs="Calibri"/>
          <w:b/>
          <w:highlight w:val="yellow"/>
          <w:u w:val="single"/>
        </w:rPr>
        <w:t>make</w:t>
      </w:r>
      <w:r w:rsidRPr="009405B9">
        <w:rPr>
          <w:rFonts w:cs="Geeza Pro"/>
          <w:b/>
          <w:highlight w:val="yellow"/>
          <w:u w:val="single"/>
        </w:rPr>
        <w:t xml:space="preserve"> </w:t>
      </w:r>
      <w:r w:rsidRPr="009405B9">
        <w:rPr>
          <w:rFonts w:eastAsia="Calibri" w:cs="Calibri"/>
          <w:b/>
          <w:highlight w:val="yellow"/>
          <w:u w:val="single"/>
        </w:rPr>
        <w:t>her</w:t>
      </w:r>
      <w:r w:rsidRPr="009405B9">
        <w:rPr>
          <w:rFonts w:cs="Geeza Pro"/>
          <w:b/>
          <w:highlight w:val="yellow"/>
          <w:u w:val="single"/>
        </w:rPr>
        <w:t xml:space="preserve"> </w:t>
      </w:r>
      <w:r w:rsidRPr="009405B9">
        <w:rPr>
          <w:rFonts w:eastAsia="Calibri" w:cs="Calibri"/>
          <w:b/>
          <w:highlight w:val="yellow"/>
          <w:u w:val="single"/>
        </w:rPr>
        <w:t>movements</w:t>
      </w:r>
      <w:r w:rsidRPr="009405B9">
        <w:rPr>
          <w:rFonts w:cs="Geeza Pro"/>
          <w:b/>
          <w:highlight w:val="yellow"/>
          <w:u w:val="single"/>
        </w:rPr>
        <w:t xml:space="preserve"> </w:t>
      </w:r>
      <w:r w:rsidRPr="009405B9">
        <w:rPr>
          <w:rFonts w:eastAsia="Calibri" w:cs="Calibri"/>
          <w:b/>
          <w:highlight w:val="yellow"/>
          <w:u w:val="single"/>
        </w:rPr>
        <w:t>count</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moves</w:t>
      </w:r>
      <w:r w:rsidRPr="009405B9">
        <w:rPr>
          <w:rFonts w:cs="Geeza Pro"/>
          <w:b/>
          <w:highlight w:val="yellow"/>
          <w:u w:val="single"/>
        </w:rPr>
        <w:t xml:space="preserve"> </w:t>
      </w:r>
      <w:r w:rsidRPr="009405B9">
        <w:rPr>
          <w:rFonts w:eastAsia="Calibri" w:cs="Calibri"/>
          <w:b/>
          <w:highlight w:val="yellow"/>
          <w:u w:val="single"/>
        </w:rPr>
        <w:t>she</w:t>
      </w:r>
      <w:r w:rsidRPr="009405B9">
        <w:rPr>
          <w:rFonts w:cs="Geeza Pro"/>
          <w:b/>
          <w:highlight w:val="yellow"/>
          <w:u w:val="single"/>
        </w:rPr>
        <w:t xml:space="preserve"> </w:t>
      </w:r>
      <w:r w:rsidRPr="009405B9">
        <w:rPr>
          <w:rFonts w:eastAsia="Calibri" w:cs="Calibri"/>
          <w:b/>
          <w:highlight w:val="yellow"/>
          <w:u w:val="single"/>
        </w:rPr>
        <w:t>intends</w:t>
      </w:r>
      <w:r w:rsidRPr="009405B9">
        <w:rPr>
          <w:rFonts w:cs="Geeza Pro"/>
          <w:b/>
          <w:highlight w:val="yellow"/>
          <w:u w:val="single"/>
        </w:rPr>
        <w:t xml:space="preserve"> </w:t>
      </w:r>
      <w:r w:rsidRPr="009405B9">
        <w:rPr>
          <w:rFonts w:eastAsia="Calibri" w:cs="Calibri"/>
          <w:b/>
          <w:highlight w:val="yellow"/>
          <w:u w:val="single"/>
        </w:rPr>
        <w:t>them</w:t>
      </w:r>
      <w:r w:rsidRPr="009405B9">
        <w:rPr>
          <w:rFonts w:cs="Geeza Pro"/>
          <w:b/>
          <w:highlight w:val="yellow"/>
          <w:u w:val="single"/>
        </w:rPr>
        <w:t xml:space="preserve"> </w:t>
      </w:r>
      <w:r w:rsidRPr="009405B9">
        <w:rPr>
          <w:rFonts w:eastAsia="Calibri" w:cs="Calibri"/>
          <w:b/>
          <w:highlight w:val="yellow"/>
          <w:u w:val="single"/>
        </w:rPr>
        <w:t>to</w:t>
      </w:r>
      <w:r w:rsidRPr="009405B9">
        <w:rPr>
          <w:rFonts w:cs="Geeza Pro"/>
          <w:b/>
          <w:highlight w:val="yellow"/>
          <w:u w:val="single"/>
        </w:rPr>
        <w:t xml:space="preserve"> </w:t>
      </w:r>
      <w:r w:rsidRPr="009405B9">
        <w:rPr>
          <w:rFonts w:eastAsia="Calibri" w:cs="Calibri"/>
          <w:b/>
          <w:highlight w:val="yellow"/>
          <w:u w:val="single"/>
        </w:rPr>
        <w:t>be</w:t>
      </w:r>
      <w:r w:rsidRPr="009405B9">
        <w:rPr>
          <w:rFonts w:cs="Geeza Pro"/>
          <w:b/>
          <w:highlight w:val="yellow"/>
          <w:u w:val="single"/>
        </w:rPr>
        <w:t>.</w:t>
      </w:r>
    </w:p>
    <w:p w14:paraId="30410BDC" w14:textId="77777777" w:rsidR="00854EED" w:rsidRPr="006E45AD" w:rsidRDefault="00854EED" w:rsidP="00854EED">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Pr>
          <w:rFonts w:eastAsia="Calibri" w:cs="Calibri"/>
          <w:shd w:val="clear" w:color="auto" w:fill="FFFFFF"/>
        </w:rPr>
        <w:t>However, r</w:t>
      </w:r>
      <w:r w:rsidRPr="000630CB">
        <w:rPr>
          <w:rFonts w:eastAsia="Calibri" w:cs="Calibri"/>
          <w:shd w:val="clear" w:color="auto" w:fill="FFFFFF"/>
        </w:rPr>
        <w:t>ules</w:t>
      </w:r>
      <w:r w:rsidRPr="000630CB">
        <w:rPr>
          <w:rFonts w:cs="Geeza Pro"/>
          <w:shd w:val="clear" w:color="auto" w:fill="FFFFFF"/>
        </w:rPr>
        <w:t xml:space="preserve"> </w:t>
      </w:r>
      <w:r w:rsidRPr="000630CB">
        <w:rPr>
          <w:rFonts w:eastAsia="Calibri" w:cs="Calibri"/>
          <w:shd w:val="clear" w:color="auto" w:fill="FFFFFF"/>
        </w:rPr>
        <w:t>of</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law</w:t>
      </w:r>
      <w:r w:rsidRPr="000630CB">
        <w:rPr>
          <w:rFonts w:cs="Geeza Pro"/>
          <w:shd w:val="clear" w:color="auto" w:fill="FFFFFF"/>
        </w:rPr>
        <w:t xml:space="preserve"> </w:t>
      </w:r>
      <w:r w:rsidRPr="000630CB">
        <w:rPr>
          <w:rFonts w:eastAsia="Calibri" w:cs="Calibri"/>
          <w:shd w:val="clear" w:color="auto" w:fill="FFFFFF"/>
        </w:rPr>
        <w:t>define</w:t>
      </w:r>
      <w:r w:rsidRPr="000630CB">
        <w:rPr>
          <w:rFonts w:cs="Geeza Pro"/>
          <w:shd w:val="clear" w:color="auto" w:fill="FFFFFF"/>
        </w:rPr>
        <w:t xml:space="preserve"> </w:t>
      </w:r>
      <w:r w:rsidRPr="000630CB">
        <w:rPr>
          <w:rFonts w:eastAsia="Calibri" w:cs="Calibri"/>
          <w:shd w:val="clear" w:color="auto" w:fill="FFFFFF"/>
        </w:rPr>
        <w:t>what</w:t>
      </w:r>
      <w:r w:rsidRPr="000630CB">
        <w:rPr>
          <w:rFonts w:cs="Geeza Pro"/>
          <w:shd w:val="clear" w:color="auto" w:fill="FFFFFF"/>
        </w:rPr>
        <w:t xml:space="preserve"> </w:t>
      </w:r>
      <w:r w:rsidRPr="000630CB">
        <w:rPr>
          <w:rFonts w:eastAsia="Calibri" w:cs="Calibri"/>
          <w:shd w:val="clear" w:color="auto" w:fill="FFFFFF"/>
        </w:rPr>
        <w:t>it</w:t>
      </w:r>
      <w:r w:rsidRPr="000630CB">
        <w:rPr>
          <w:rFonts w:cs="Geeza Pro"/>
          <w:shd w:val="clear" w:color="auto" w:fill="FFFFFF"/>
        </w:rPr>
        <w:t xml:space="preserve"> </w:t>
      </w:r>
      <w:r w:rsidRPr="000630CB">
        <w:rPr>
          <w:rFonts w:eastAsia="Calibri" w:cs="Calibri"/>
          <w:shd w:val="clear" w:color="auto" w:fill="FFFFFF"/>
        </w:rPr>
        <w:t>means</w:t>
      </w:r>
      <w:r w:rsidRPr="000630CB">
        <w:rPr>
          <w:rFonts w:cs="Geeza Pro"/>
          <w:shd w:val="clear" w:color="auto" w:fill="FFFFFF"/>
        </w:rPr>
        <w:t xml:space="preserve"> </w:t>
      </w:r>
      <w:r w:rsidRPr="000630CB">
        <w:rPr>
          <w:rFonts w:eastAsia="Calibri" w:cs="Calibri"/>
          <w:shd w:val="clear" w:color="auto" w:fill="FFFFFF"/>
        </w:rPr>
        <w:t>to</w:t>
      </w:r>
      <w:r w:rsidRPr="000630CB">
        <w:rPr>
          <w:rFonts w:cs="Geeza Pro"/>
          <w:shd w:val="clear" w:color="auto" w:fill="FFFFFF"/>
        </w:rPr>
        <w:t xml:space="preserve"> </w:t>
      </w:r>
      <w:r w:rsidRPr="000630CB">
        <w:rPr>
          <w:rFonts w:eastAsia="Calibri" w:cs="Calibri"/>
          <w:shd w:val="clear" w:color="auto" w:fill="FFFFFF"/>
        </w:rPr>
        <w:t>be</w:t>
      </w:r>
      <w:r w:rsidRPr="000630CB">
        <w:rPr>
          <w:rFonts w:cs="Geeza Pro"/>
          <w:shd w:val="clear" w:color="auto" w:fill="FFFFFF"/>
        </w:rPr>
        <w:t xml:space="preserve"> </w:t>
      </w:r>
      <w:r w:rsidRPr="000630CB">
        <w:rPr>
          <w:rFonts w:eastAsia="Calibri" w:cs="Calibri"/>
          <w:shd w:val="clear" w:color="auto" w:fill="FFFFFF"/>
        </w:rPr>
        <w:t>a</w:t>
      </w:r>
      <w:r w:rsidRPr="000630CB">
        <w:rPr>
          <w:rFonts w:cs="Geeza Pro"/>
          <w:shd w:val="clear" w:color="auto" w:fill="FFFFFF"/>
        </w:rPr>
        <w:t xml:space="preserve"> </w:t>
      </w:r>
      <w:r>
        <w:rPr>
          <w:rFonts w:eastAsia="Calibri" w:cs="Calibri"/>
          <w:shd w:val="clear" w:color="auto" w:fill="FFFFFF"/>
        </w:rPr>
        <w:t xml:space="preserve">state and what states can do </w:t>
      </w:r>
      <w:r w:rsidRPr="000630CB">
        <w:rPr>
          <w:rFonts w:eastAsia="Calibri" w:cs="Calibri"/>
          <w:shd w:val="clear" w:color="auto" w:fill="FFFFFF"/>
        </w:rPr>
        <w:t>in</w:t>
      </w:r>
      <w:r w:rsidRPr="000630CB">
        <w:rPr>
          <w:rFonts w:cs="Geeza Pro"/>
          <w:shd w:val="clear" w:color="auto" w:fill="FFFFFF"/>
        </w:rPr>
        <w:t xml:space="preserve"> </w:t>
      </w:r>
      <w:r w:rsidRPr="000630CB">
        <w:rPr>
          <w:rFonts w:eastAsia="Calibri" w:cs="Calibri"/>
          <w:shd w:val="clear" w:color="auto" w:fill="FFFFFF"/>
        </w:rPr>
        <w:t>the</w:t>
      </w:r>
      <w:r w:rsidRPr="000630CB">
        <w:rPr>
          <w:rFonts w:cs="Geeza Pro"/>
          <w:shd w:val="clear" w:color="auto" w:fill="FFFFFF"/>
        </w:rPr>
        <w:t xml:space="preserve"> </w:t>
      </w:r>
      <w:r w:rsidRPr="000630CB">
        <w:rPr>
          <w:rFonts w:eastAsia="Calibri" w:cs="Calibri"/>
          <w:shd w:val="clear" w:color="auto" w:fill="FFFFFF"/>
        </w:rPr>
        <w:t>international</w:t>
      </w:r>
      <w:r w:rsidRPr="000630CB">
        <w:rPr>
          <w:rFonts w:cs="Geeza Pro"/>
          <w:shd w:val="clear" w:color="auto" w:fill="FFFFFF"/>
        </w:rPr>
        <w:t xml:space="preserve"> </w:t>
      </w:r>
      <w:r w:rsidRPr="000630CB">
        <w:rPr>
          <w:rFonts w:eastAsia="Calibri" w:cs="Calibri"/>
          <w:shd w:val="clear" w:color="auto" w:fill="FFFFFF"/>
        </w:rPr>
        <w:t>arena</w:t>
      </w:r>
      <w:r>
        <w:rPr>
          <w:rFonts w:eastAsia="Calibri" w:cs="Calibri"/>
          <w:shd w:val="clear" w:color="auto" w:fill="FFFFFF"/>
        </w:rPr>
        <w:t xml:space="preserve"> </w:t>
      </w:r>
      <w:r w:rsidRPr="000630CB">
        <w:rPr>
          <w:rFonts w:eastAsia="Calibri" w:cs="Calibri"/>
          <w:shd w:val="clear" w:color="auto" w:fill="FFFFFF"/>
        </w:rPr>
        <w:t>even</w:t>
      </w:r>
      <w:r w:rsidRPr="000630CB">
        <w:rPr>
          <w:rFonts w:cs="Geeza Pro"/>
          <w:shd w:val="clear" w:color="auto" w:fill="FFFFFF"/>
        </w:rPr>
        <w:t xml:space="preserve"> </w:t>
      </w:r>
      <w:r w:rsidRPr="000630CB">
        <w:rPr>
          <w:rFonts w:eastAsia="Calibri" w:cs="Calibri"/>
          <w:shd w:val="clear" w:color="auto" w:fill="FFFFFF"/>
        </w:rPr>
        <w:t>if</w:t>
      </w:r>
      <w:r w:rsidRPr="000630CB">
        <w:rPr>
          <w:rFonts w:cs="Geeza Pro"/>
          <w:shd w:val="clear" w:color="auto" w:fill="FFFFFF"/>
        </w:rPr>
        <w:t xml:space="preserve"> </w:t>
      </w:r>
      <w:r w:rsidRPr="000630CB">
        <w:rPr>
          <w:rFonts w:eastAsia="Calibri" w:cs="Calibri"/>
          <w:shd w:val="clear" w:color="auto" w:fill="FFFFFF"/>
        </w:rPr>
        <w:t>states</w:t>
      </w:r>
      <w:r w:rsidRPr="000630CB">
        <w:rPr>
          <w:rFonts w:cs="Geeza Pro"/>
          <w:shd w:val="clear" w:color="auto" w:fill="FFFFFF"/>
        </w:rPr>
        <w:t xml:space="preserve"> </w:t>
      </w:r>
      <w:r w:rsidRPr="000630CB">
        <w:rPr>
          <w:rFonts w:eastAsia="Calibri" w:cs="Calibri"/>
          <w:shd w:val="clear" w:color="auto" w:fill="FFFFFF"/>
        </w:rPr>
        <w:t>have</w:t>
      </w:r>
      <w:r w:rsidRPr="000630CB">
        <w:rPr>
          <w:rFonts w:cs="Geeza Pro"/>
          <w:shd w:val="clear" w:color="auto" w:fill="FFFFFF"/>
        </w:rPr>
        <w:t xml:space="preserve"> </w:t>
      </w:r>
      <w:r w:rsidRPr="000630CB">
        <w:rPr>
          <w:rFonts w:eastAsia="Calibri" w:cs="Calibri"/>
          <w:shd w:val="clear" w:color="auto" w:fill="FFFFFF"/>
        </w:rPr>
        <w:t>different</w:t>
      </w:r>
      <w:r w:rsidRPr="000630CB">
        <w:rPr>
          <w:rFonts w:cs="Geeza Pro"/>
          <w:shd w:val="clear" w:color="auto" w:fill="FFFFFF"/>
        </w:rPr>
        <w:t xml:space="preserve"> </w:t>
      </w:r>
      <w:r w:rsidRPr="000630CB">
        <w:rPr>
          <w:rFonts w:eastAsia="Calibri" w:cs="Calibri"/>
          <w:shd w:val="clear" w:color="auto" w:fill="FFFFFF"/>
        </w:rPr>
        <w:t>domestic</w:t>
      </w:r>
      <w:r w:rsidRPr="000630CB">
        <w:rPr>
          <w:rFonts w:cs="Geeza Pro"/>
          <w:shd w:val="clear" w:color="auto" w:fill="FFFFFF"/>
        </w:rPr>
        <w:t xml:space="preserve"> </w:t>
      </w:r>
      <w:r w:rsidRPr="000630CB">
        <w:rPr>
          <w:rFonts w:eastAsia="Calibri" w:cs="Calibri"/>
          <w:shd w:val="clear" w:color="auto" w:fill="FFFFFF"/>
        </w:rPr>
        <w:t>ends</w:t>
      </w:r>
      <w:r>
        <w:rPr>
          <w:rFonts w:cs="Geeza Pro"/>
          <w:shd w:val="clear" w:color="auto" w:fill="FFFFFF"/>
        </w:rPr>
        <w:t>. Consequently, it can only be the case that an action by a private entity is legitimate if in compliance with international law -</w:t>
      </w:r>
      <w:r w:rsidRPr="000630CB">
        <w:rPr>
          <w:rFonts w:cs="Geeza Pro"/>
          <w:shd w:val="clear" w:color="auto" w:fill="FFFFFF"/>
        </w:rPr>
        <w:t xml:space="preserve"> </w:t>
      </w:r>
      <w:proofErr w:type="spellStart"/>
      <w:r>
        <w:rPr>
          <w:rFonts w:eastAsia="Calibri" w:cs="Calibri"/>
          <w:shd w:val="clear" w:color="auto" w:fill="FFFFFF"/>
        </w:rPr>
        <w:t>Nardin</w:t>
      </w:r>
      <w:proofErr w:type="spellEnd"/>
      <w:r w:rsidRPr="000630CB">
        <w:rPr>
          <w:rFonts w:eastAsia="Calibri" w:cs="Calibri"/>
          <w:shd w:val="clear" w:color="auto" w:fill="FFFFFF"/>
        </w:rPr>
        <w:t xml:space="preserve"> 92:</w:t>
      </w:r>
    </w:p>
    <w:p w14:paraId="4A70D16F" w14:textId="77777777" w:rsidR="00854EED" w:rsidRPr="00F32CA2" w:rsidRDefault="00854EED" w:rsidP="00854EED">
      <w:r w:rsidRPr="00F32CA2">
        <w:t xml:space="preserve">Terry </w:t>
      </w:r>
      <w:proofErr w:type="spellStart"/>
      <w:r w:rsidRPr="00F32CA2">
        <w:t>Nardin</w:t>
      </w:r>
      <w:proofErr w:type="spellEnd"/>
      <w:r w:rsidRPr="00F32CA2">
        <w:rPr>
          <w:rFonts w:hint="eastAsia"/>
        </w:rPr>
        <w:t> </w:t>
      </w:r>
      <w:r w:rsidRPr="00F32CA2">
        <w:t>, “International Ethics and International Law”. Review of International Studies, Vol. 18, No. 1 (</w:t>
      </w:r>
      <w:proofErr w:type="gramStart"/>
      <w:r w:rsidRPr="00F32CA2">
        <w:t>Jan.,</w:t>
      </w:r>
      <w:proofErr w:type="gramEnd"/>
      <w:r w:rsidRPr="00F32CA2">
        <w:t xml:space="preserve"> 1992), pp. 19-30, published by Cambridge University Press</w:t>
      </w:r>
      <w:r w:rsidRPr="00F32CA2">
        <w:rPr>
          <w:rFonts w:hint="eastAsia"/>
        </w:rPr>
        <w:t> </w:t>
      </w:r>
      <w:r w:rsidRPr="00F32CA2">
        <w:t xml:space="preserve">. </w:t>
      </w:r>
      <w:proofErr w:type="spellStart"/>
      <w:r w:rsidRPr="00F32CA2">
        <w:t>JStor</w:t>
      </w:r>
      <w:proofErr w:type="spellEnd"/>
      <w:r w:rsidRPr="00F32CA2">
        <w:t xml:space="preserve">, Stable URL: </w:t>
      </w:r>
      <w:proofErr w:type="gramStart"/>
      <w:r w:rsidRPr="00F32CA2">
        <w:t>http://www.jstor.org/stable/20097279 .</w:t>
      </w:r>
      <w:proofErr w:type="gramEnd"/>
      <w:r w:rsidRPr="00F32CA2">
        <w:t xml:space="preserve"> RP 2/6/13</w:t>
      </w:r>
    </w:p>
    <w:p w14:paraId="651F7959" w14:textId="77777777" w:rsidR="00854EED" w:rsidRDefault="00854EED" w:rsidP="00854EED">
      <w:pPr>
        <w:rPr>
          <w:rFonts w:cs="Geeza Pro"/>
        </w:rPr>
      </w:pPr>
      <w:r w:rsidRPr="000630CB">
        <w:rPr>
          <w:rFonts w:eastAsia="Calibri" w:cs="Calibri"/>
          <w:sz w:val="12"/>
          <w:szCs w:val="12"/>
        </w:rPr>
        <w:t>Any</w:t>
      </w:r>
      <w:r w:rsidRPr="000630CB">
        <w:rPr>
          <w:rFonts w:cs="Geeza Pro"/>
        </w:rPr>
        <w:t xml:space="preserve"> </w:t>
      </w:r>
      <w:r w:rsidRPr="000630CB">
        <w:rPr>
          <w:rFonts w:eastAsia="Calibri" w:cs="Calibri"/>
          <w:sz w:val="12"/>
          <w:szCs w:val="12"/>
        </w:rPr>
        <w:t>description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system</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share</w:t>
      </w:r>
      <w:r w:rsidRPr="000630CB">
        <w:rPr>
          <w:rFonts w:cs="Geeza Pro"/>
          <w:sz w:val="12"/>
          <w:szCs w:val="12"/>
        </w:rPr>
        <w:t xml:space="preserve"> </w:t>
      </w:r>
      <w:r w:rsidRPr="000630CB">
        <w:rPr>
          <w:rFonts w:eastAsia="Calibri" w:cs="Calibri"/>
          <w:sz w:val="12"/>
          <w:szCs w:val="12"/>
        </w:rPr>
        <w:t>certain</w:t>
      </w:r>
      <w:r w:rsidRPr="000630CB">
        <w:rPr>
          <w:rFonts w:cs="Geeza Pro"/>
          <w:sz w:val="12"/>
          <w:szCs w:val="12"/>
        </w:rPr>
        <w:t xml:space="preserve"> </w:t>
      </w:r>
      <w:r w:rsidRPr="000630CB">
        <w:rPr>
          <w:rFonts w:eastAsia="Calibri" w:cs="Calibri"/>
          <w:sz w:val="12"/>
          <w:szCs w:val="12"/>
        </w:rPr>
        <w:t>ends</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necessarily</w:t>
      </w:r>
      <w:r w:rsidRPr="000630CB">
        <w:rPr>
          <w:rFonts w:cs="Geeza Pro"/>
          <w:sz w:val="12"/>
          <w:szCs w:val="12"/>
        </w:rPr>
        <w:t xml:space="preserve"> </w:t>
      </w:r>
      <w:r w:rsidRPr="000630CB">
        <w:rPr>
          <w:rFonts w:eastAsia="Calibri" w:cs="Calibri"/>
          <w:sz w:val="12"/>
          <w:szCs w:val="12"/>
        </w:rPr>
        <w:t>incomplete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an</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would</w:t>
      </w:r>
      <w:r w:rsidRPr="000630CB">
        <w:rPr>
          <w:rFonts w:cs="Geeza Pro"/>
          <w:sz w:val="12"/>
          <w:szCs w:val="12"/>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constitute</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rule-governed</w:t>
      </w:r>
      <w:r w:rsidRPr="000630CB">
        <w:rPr>
          <w:rFonts w:cs="Geeza Pro"/>
          <w:sz w:val="12"/>
          <w:szCs w:val="12"/>
        </w:rPr>
        <w:t xml:space="preserve"> </w:t>
      </w:r>
      <w:r w:rsidRPr="000630CB">
        <w:rPr>
          <w:rFonts w:eastAsia="Calibri" w:cs="Calibri"/>
          <w:sz w:val="12"/>
          <w:szCs w:val="12"/>
        </w:rPr>
        <w:t>moral</w:t>
      </w:r>
      <w:r w:rsidRPr="000630CB">
        <w:rPr>
          <w:rFonts w:cs="Geeza Pro"/>
          <w:sz w:val="12"/>
          <w:szCs w:val="12"/>
        </w:rPr>
        <w:t xml:space="preserve"> </w:t>
      </w:r>
      <w:r w:rsidRPr="000630CB">
        <w:rPr>
          <w:rFonts w:eastAsia="Calibri" w:cs="Calibri"/>
          <w:sz w:val="12"/>
          <w:szCs w:val="12"/>
        </w:rPr>
        <w:t>or</w:t>
      </w:r>
      <w:r w:rsidRPr="000630CB">
        <w:rPr>
          <w:rFonts w:cs="Geeza Pro"/>
          <w:sz w:val="12"/>
          <w:szCs w:val="12"/>
        </w:rPr>
        <w:t xml:space="preserve"> </w:t>
      </w:r>
      <w:r w:rsidRPr="000630CB">
        <w:rPr>
          <w:rFonts w:eastAsia="Calibri" w:cs="Calibri"/>
          <w:sz w:val="12"/>
          <w:szCs w:val="12"/>
        </w:rPr>
        <w:t>legal</w:t>
      </w:r>
      <w:r w:rsidRPr="000630CB">
        <w:rPr>
          <w:rFonts w:cs="Geeza Pro"/>
          <w:sz w:val="12"/>
          <w:szCs w:val="12"/>
          <w:vertAlign w:val="superscript"/>
        </w:rPr>
        <w:t xml:space="preserve"> </w:t>
      </w:r>
      <w:r w:rsidRPr="000630CB">
        <w:rPr>
          <w:rFonts w:eastAsia="Calibri" w:cs="Calibri"/>
          <w:sz w:val="12"/>
          <w:szCs w:val="12"/>
        </w:rPr>
        <w:t>order</w:t>
      </w:r>
      <w:r w:rsidRPr="000630CB">
        <w:rPr>
          <w:rFonts w:cs="Geeza Pro"/>
          <w:sz w:val="12"/>
          <w:szCs w:val="12"/>
          <w:vertAlign w:val="superscript"/>
        </w:rPr>
        <w:t>.</w:t>
      </w:r>
      <w:r w:rsidRPr="000630CB">
        <w:rPr>
          <w:rFonts w:cs="Geeza Pro"/>
        </w:rPr>
        <w:t xml:space="preserve"> </w:t>
      </w:r>
      <w:r w:rsidRPr="009405B9">
        <w:rPr>
          <w:rFonts w:eastAsia="Calibri" w:cs="Calibri"/>
          <w:b/>
          <w:highlight w:val="yellow"/>
          <w:u w:val="single"/>
        </w:rPr>
        <w:t>What</w:t>
      </w:r>
      <w:r w:rsidRPr="009405B9">
        <w:rPr>
          <w:rFonts w:cs="Geeza Pro"/>
          <w:b/>
          <w:highlight w:val="yellow"/>
          <w:u w:val="single"/>
        </w:rPr>
        <w:t xml:space="preserve"> </w:t>
      </w:r>
      <w:r w:rsidRPr="009405B9">
        <w:rPr>
          <w:rFonts w:eastAsia="Calibri" w:cs="Calibri"/>
          <w:b/>
          <w:highlight w:val="yellow"/>
          <w:u w:val="single"/>
        </w:rPr>
        <w:t>transforms</w:t>
      </w:r>
      <w:r w:rsidRPr="000630CB">
        <w:rPr>
          <w:rFonts w:cs="Geeza Pro"/>
          <w:b/>
          <w:u w:val="single"/>
        </w:rPr>
        <w:t xml:space="preserve"> </w:t>
      </w:r>
      <w:proofErr w:type="gramStart"/>
      <w:r w:rsidRPr="000630CB">
        <w:rPr>
          <w:rFonts w:eastAsia="Calibri" w:cs="Calibri"/>
          <w:b/>
          <w:u w:val="single"/>
        </w:rPr>
        <w:t>a</w:t>
      </w:r>
      <w:r w:rsidRPr="000630CB">
        <w:rPr>
          <w:rFonts w:cs="Geeza Pro"/>
          <w:b/>
          <w:u w:val="single"/>
        </w:rPr>
        <w:t xml:space="preserve"> </w:t>
      </w:r>
      <w:r w:rsidRPr="000630CB">
        <w:rPr>
          <w:rFonts w:eastAsia="Calibri" w:cs="Calibri"/>
          <w:b/>
          <w:u w:val="single"/>
        </w:rPr>
        <w:t>number</w:t>
      </w:r>
      <w:r w:rsidRPr="000630CB">
        <w:rPr>
          <w:rFonts w:cs="Geeza Pro"/>
          <w:b/>
          <w:u w:val="single"/>
        </w:rPr>
        <w:t xml:space="preserve"> </w:t>
      </w:r>
      <w:r w:rsidRPr="000630CB">
        <w:rPr>
          <w:rFonts w:eastAsia="Calibri" w:cs="Calibri"/>
          <w:b/>
          <w:u w:val="single"/>
        </w:rPr>
        <w:t>of</w:t>
      </w:r>
      <w:proofErr w:type="gramEnd"/>
      <w:r w:rsidRPr="000630CB">
        <w:rPr>
          <w:rFonts w:cs="Geeza Pro"/>
          <w:b/>
          <w:u w:val="single"/>
        </w:rPr>
        <w:t xml:space="preserve"> </w:t>
      </w:r>
      <w:r w:rsidRPr="009405B9">
        <w:rPr>
          <w:rFonts w:eastAsia="Calibri" w:cs="Calibri"/>
          <w:b/>
          <w:highlight w:val="yellow"/>
          <w:u w:val="single"/>
        </w:rPr>
        <w:t>powers</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contingently</w:t>
      </w:r>
      <w:r w:rsidRPr="000630CB">
        <w:rPr>
          <w:rFonts w:cs="Geeza Pro"/>
          <w:sz w:val="12"/>
          <w:szCs w:val="12"/>
        </w:rPr>
        <w:t xml:space="preserve"> </w:t>
      </w:r>
      <w:r w:rsidRPr="000630CB">
        <w:rPr>
          <w:rFonts w:eastAsia="Calibri" w:cs="Calibri"/>
          <w:sz w:val="12"/>
          <w:szCs w:val="12"/>
        </w:rPr>
        <w:t>related</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terms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interests</w:t>
      </w:r>
      <w:r w:rsidRPr="000630CB">
        <w:rPr>
          <w:rFonts w:eastAsia="Calibri" w:cs="Calibri"/>
          <w:b/>
          <w:sz w:val="12"/>
          <w:szCs w:val="12"/>
          <w:u w:val="single"/>
          <w:vertAlign w:val="superscript"/>
        </w:rPr>
        <w:t>,</w:t>
      </w:r>
      <w:r w:rsidRPr="000630CB">
        <w:rPr>
          <w:rFonts w:cs="Geeza Pro"/>
          <w:b/>
          <w:u w:val="single"/>
        </w:rPr>
        <w:t xml:space="preserve"> </w:t>
      </w:r>
      <w:r w:rsidRPr="009405B9">
        <w:rPr>
          <w:rFonts w:eastAsia="Calibri" w:cs="Calibri"/>
          <w:b/>
          <w:highlight w:val="yellow"/>
          <w:u w:val="single"/>
        </w:rPr>
        <w:t>into</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society</w:t>
      </w:r>
      <w:r w:rsidRPr="009405B9">
        <w:rPr>
          <w:rFonts w:cs="Geeza Pro"/>
          <w:b/>
          <w:highlight w:val="yellow"/>
          <w:u w:val="single"/>
        </w:rPr>
        <w:t xml:space="preserve"> </w:t>
      </w:r>
      <w:r w:rsidRPr="000630CB">
        <w:rPr>
          <w:rFonts w:eastAsia="Calibri" w:cs="Calibri"/>
          <w:b/>
          <w:u w:val="single"/>
        </w:rPr>
        <w:t>proper</w:t>
      </w:r>
      <w:r w:rsidRPr="009405B9">
        <w:rPr>
          <w:rFonts w:cs="Geeza Pro"/>
          <w:b/>
          <w:highlight w:val="yellow"/>
          <w:u w:val="single"/>
        </w:rPr>
        <w:t xml:space="preserve"> </w:t>
      </w:r>
      <w:r w:rsidRPr="009405B9">
        <w:rPr>
          <w:rFonts w:eastAsia="Calibri" w:cs="Calibri"/>
          <w:b/>
          <w:highlight w:val="yellow"/>
          <w:u w:val="single"/>
        </w:rPr>
        <w:t>is</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their</w:t>
      </w:r>
      <w:r w:rsidRPr="000630CB">
        <w:rPr>
          <w:rFonts w:cs="Geeza Pro"/>
          <w:sz w:val="12"/>
          <w:szCs w:val="12"/>
        </w:rPr>
        <w:t xml:space="preserve"> </w:t>
      </w:r>
      <w:r w:rsidRPr="000630CB">
        <w:rPr>
          <w:rFonts w:eastAsia="Calibri" w:cs="Calibri"/>
          <w:sz w:val="12"/>
          <w:szCs w:val="12"/>
        </w:rPr>
        <w:t>agreement</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common</w:t>
      </w:r>
      <w:r w:rsidRPr="000630CB">
        <w:rPr>
          <w:rFonts w:cs="Geeza Pro"/>
          <w:sz w:val="12"/>
          <w:szCs w:val="12"/>
        </w:rPr>
        <w:t xml:space="preserve"> </w:t>
      </w:r>
      <w:r w:rsidRPr="000630CB">
        <w:rPr>
          <w:rFonts w:eastAsia="Calibri" w:cs="Calibri"/>
          <w:sz w:val="12"/>
          <w:szCs w:val="12"/>
        </w:rPr>
        <w:t>enterprise</w:t>
      </w:r>
      <w:r w:rsidRPr="000630CB">
        <w:rPr>
          <w:rFonts w:cs="Geeza Pro"/>
          <w:sz w:val="12"/>
          <w:szCs w:val="12"/>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long</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they</w:t>
      </w:r>
      <w:r w:rsidRPr="000630CB">
        <w:rPr>
          <w:rFonts w:cs="Geeza Pro"/>
          <w:sz w:val="12"/>
          <w:szCs w:val="12"/>
        </w:rPr>
        <w:t xml:space="preserve"> </w:t>
      </w:r>
      <w:r w:rsidRPr="000630CB">
        <w:rPr>
          <w:rFonts w:eastAsia="Calibri" w:cs="Calibri"/>
          <w:sz w:val="12"/>
          <w:szCs w:val="12"/>
        </w:rPr>
        <w:t>desire</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participate,</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0630CB">
        <w:rPr>
          <w:rFonts w:eastAsia="Calibri" w:cs="Calibri"/>
          <w:b/>
          <w:u w:val="single"/>
        </w:rPr>
        <w:t>their</w:t>
      </w:r>
      <w:r w:rsidRPr="000630CB">
        <w:rPr>
          <w:rFonts w:cs="Geeza Pro"/>
        </w:rPr>
        <w:t xml:space="preserve"> </w:t>
      </w:r>
      <w:r w:rsidRPr="000630CB">
        <w:rPr>
          <w:rFonts w:eastAsia="Calibri" w:cs="Calibri"/>
          <w:sz w:val="12"/>
          <w:szCs w:val="12"/>
        </w:rPr>
        <w:t>participation</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implicit</w:t>
      </w:r>
      <w:r w:rsidRPr="000630CB">
        <w:rPr>
          <w:rFonts w:cs="Geeza Pro"/>
        </w:rPr>
        <w:t xml:space="preserve"> </w:t>
      </w:r>
      <w:r w:rsidRPr="009405B9">
        <w:rPr>
          <w:rFonts w:eastAsia="Calibri" w:cs="Calibri"/>
          <w:b/>
          <w:highlight w:val="yellow"/>
          <w:u w:val="single"/>
        </w:rPr>
        <w:t>recognition</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practices</w:t>
      </w:r>
      <w:r w:rsidRPr="000630CB">
        <w:rPr>
          <w:rFonts w:eastAsia="Calibri" w:cs="Calibri"/>
        </w:rPr>
        <w:t>,</w:t>
      </w:r>
      <w:r w:rsidRPr="000630CB">
        <w:rPr>
          <w:rFonts w:cs="Geeza Pro"/>
        </w:rPr>
        <w:t xml:space="preserve"> </w:t>
      </w:r>
      <w:r w:rsidRPr="000630CB">
        <w:rPr>
          <w:rFonts w:eastAsia="Calibri" w:cs="Calibri"/>
          <w:sz w:val="12"/>
          <w:szCs w:val="12"/>
        </w:rPr>
        <w:t>procedures,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other</w:t>
      </w:r>
      <w:r w:rsidRPr="000630CB">
        <w:rPr>
          <w:rFonts w:cs="Geeza Pro"/>
        </w:rPr>
        <w:t xml:space="preserve"> </w:t>
      </w:r>
      <w:r w:rsidRPr="000630CB">
        <w:rPr>
          <w:rFonts w:eastAsia="Calibri" w:cs="Calibri"/>
          <w:b/>
          <w:u w:val="single"/>
        </w:rPr>
        <w:t>rules</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9405B9">
        <w:rPr>
          <w:rFonts w:eastAsia="Calibri" w:cs="Calibri"/>
          <w:b/>
          <w:highlight w:val="yellow"/>
          <w:u w:val="single"/>
        </w:rPr>
        <w:t>law</w:t>
      </w:r>
      <w:r w:rsidRPr="000630CB">
        <w:rPr>
          <w:rFonts w:cs="Geeza Pro"/>
          <w:b/>
          <w:u w:val="single"/>
        </w:rPr>
        <w:t xml:space="preserve"> </w:t>
      </w:r>
      <w:r w:rsidRPr="000630CB">
        <w:rPr>
          <w:rFonts w:eastAsia="Calibri" w:cs="Calibri"/>
          <w:b/>
          <w:u w:val="single"/>
        </w:rPr>
        <w:t>that</w:t>
      </w:r>
      <w:r w:rsidRPr="000630CB">
        <w:rPr>
          <w:rFonts w:cs="Geeza Pro"/>
          <w:b/>
          <w:u w:val="single"/>
        </w:rPr>
        <w:t xml:space="preserve"> </w:t>
      </w:r>
      <w:r w:rsidRPr="000630CB">
        <w:rPr>
          <w:rFonts w:eastAsia="Calibri" w:cs="Calibri"/>
          <w:b/>
          <w:u w:val="single"/>
        </w:rPr>
        <w:t>compose</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rPr>
        <w:t xml:space="preserve">. </w:t>
      </w:r>
      <w:r w:rsidRPr="000630CB">
        <w:rPr>
          <w:rFonts w:eastAsia="Calibri" w:cs="Calibri"/>
          <w:b/>
          <w:u w:val="single"/>
        </w:rPr>
        <w:t>The</w:t>
      </w:r>
      <w:r w:rsidRPr="000630CB">
        <w:rPr>
          <w:rFonts w:cs="Geeza Pro"/>
          <w:b/>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other</w:t>
      </w:r>
      <w:r w:rsidRPr="000630CB">
        <w:rPr>
          <w:rFonts w:cs="Geeza Pro"/>
          <w:sz w:val="12"/>
          <w:szCs w:val="12"/>
        </w:rPr>
        <w:t xml:space="preserve"> </w:t>
      </w:r>
      <w:r w:rsidRPr="000630CB">
        <w:rPr>
          <w:rFonts w:eastAsia="Calibri" w:cs="Calibri"/>
          <w:sz w:val="12"/>
          <w:szCs w:val="12"/>
        </w:rPr>
        <w:t>words</w:t>
      </w:r>
      <w:r w:rsidRPr="000630CB">
        <w:rPr>
          <w:rFonts w:eastAsia="Calibri" w:cs="Calibri"/>
        </w:rPr>
        <w:t>,</w:t>
      </w:r>
      <w:r w:rsidRPr="000630CB">
        <w:rPr>
          <w:rFonts w:cs="Geeza Pro"/>
        </w:rPr>
        <w:t xml:space="preserve"> </w:t>
      </w:r>
      <w:r w:rsidRPr="009405B9">
        <w:rPr>
          <w:rFonts w:eastAsia="Calibri" w:cs="Calibri"/>
          <w:b/>
          <w:highlight w:val="yellow"/>
          <w:u w:val="single"/>
        </w:rPr>
        <w:t>are</w:t>
      </w:r>
      <w:r w:rsidRPr="000630CB">
        <w:rPr>
          <w:rFonts w:cs="Geeza Pro"/>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merely</w:t>
      </w:r>
      <w:r w:rsidRPr="000630CB">
        <w:rPr>
          <w:rFonts w:cs="Geeza Pro"/>
          <w:sz w:val="12"/>
          <w:szCs w:val="12"/>
        </w:rPr>
        <w:t xml:space="preserve"> </w:t>
      </w:r>
      <w:r w:rsidRPr="000630CB">
        <w:rPr>
          <w:rFonts w:eastAsia="Calibri" w:cs="Calibri"/>
          <w:sz w:val="12"/>
          <w:szCs w:val="12"/>
        </w:rPr>
        <w:t>regulatory</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constitutive</w:t>
      </w:r>
      <w:r w:rsidRPr="000630CB">
        <w:rPr>
          <w:rFonts w:eastAsia="Calibri" w:cs="Calibri"/>
          <w:vertAlign w:val="superscript"/>
        </w:rPr>
        <w:t>:</w:t>
      </w:r>
      <w:r w:rsidRPr="000630CB">
        <w:rPr>
          <w:rFonts w:cs="Geeza Pro"/>
        </w:rPr>
        <w:t xml:space="preserve"> </w:t>
      </w:r>
      <w:r w:rsidRPr="009405B9">
        <w:rPr>
          <w:rFonts w:eastAsia="Calibri" w:cs="Calibri"/>
          <w:b/>
          <w:highlight w:val="yellow"/>
          <w:u w:val="single"/>
        </w:rPr>
        <w:t>they</w:t>
      </w:r>
      <w:r w:rsidRPr="000630CB">
        <w:rPr>
          <w:rFonts w:cs="Geeza Pro"/>
        </w:rPr>
        <w:t xml:space="preserve"> </w:t>
      </w:r>
      <w:r w:rsidRPr="000630CB">
        <w:rPr>
          <w:rFonts w:eastAsia="Calibri" w:cs="Calibri"/>
          <w:sz w:val="12"/>
          <w:szCs w:val="12"/>
        </w:rPr>
        <w:t>not</w:t>
      </w:r>
      <w:r w:rsidRPr="000630CB">
        <w:rPr>
          <w:rFonts w:cs="Geeza Pro"/>
        </w:rPr>
        <w:t xml:space="preserve"> </w:t>
      </w:r>
      <w:r w:rsidRPr="000630CB">
        <w:rPr>
          <w:rFonts w:eastAsia="Calibri" w:cs="Calibri"/>
          <w:sz w:val="12"/>
          <w:szCs w:val="12"/>
        </w:rPr>
        <w:t>only</w:t>
      </w:r>
      <w:r w:rsidRPr="000630CB">
        <w:rPr>
          <w:rFonts w:cs="Geeza Pro"/>
        </w:rPr>
        <w:t xml:space="preserve"> </w:t>
      </w:r>
      <w:r w:rsidRPr="009405B9">
        <w:rPr>
          <w:rFonts w:eastAsia="Calibri" w:cs="Calibri"/>
          <w:b/>
          <w:highlight w:val="yellow"/>
          <w:u w:val="single"/>
        </w:rPr>
        <w:t>create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normative</w:t>
      </w:r>
      <w:r w:rsidRPr="009405B9">
        <w:rPr>
          <w:rFonts w:cs="Geeza Pro"/>
          <w:b/>
          <w:highlight w:val="yellow"/>
          <w:u w:val="single"/>
        </w:rPr>
        <w:t xml:space="preserve"> </w:t>
      </w:r>
      <w:r w:rsidRPr="009405B9">
        <w:rPr>
          <w:rFonts w:eastAsia="Calibri" w:cs="Calibri"/>
          <w:b/>
          <w:highlight w:val="yellow"/>
          <w:u w:val="single"/>
        </w:rPr>
        <w:t>order</w:t>
      </w:r>
      <w:r w:rsidRPr="000630CB">
        <w:rPr>
          <w:rFonts w:cs="Geeza Pro"/>
          <w:b/>
          <w:u w:val="single"/>
        </w:rPr>
        <w:t xml:space="preserve"> </w:t>
      </w:r>
      <w:r w:rsidRPr="000630CB">
        <w:rPr>
          <w:rFonts w:eastAsia="Calibri" w:cs="Calibri"/>
          <w:b/>
          <w:u w:val="single"/>
        </w:rPr>
        <w:t>among</w:t>
      </w:r>
      <w:r w:rsidRPr="000630CB">
        <w:rPr>
          <w:rFonts w:cs="Geeza Pro"/>
          <w:b/>
          <w:u w:val="single"/>
        </w:rPr>
        <w:t xml:space="preserve"> </w:t>
      </w:r>
      <w:r w:rsidRPr="000630CB">
        <w:rPr>
          <w:rFonts w:eastAsia="Calibri" w:cs="Calibri"/>
          <w:b/>
          <w:u w:val="single"/>
        </w:rPr>
        <w:t>separate</w:t>
      </w:r>
      <w:r w:rsidRPr="000630CB">
        <w:rPr>
          <w:rFonts w:cs="Geeza Pro"/>
          <w:b/>
          <w:u w:val="single"/>
        </w:rPr>
        <w:t xml:space="preserve"> </w:t>
      </w:r>
      <w:r w:rsidRPr="000630CB">
        <w:rPr>
          <w:rFonts w:eastAsia="Calibri" w:cs="Calibri"/>
          <w:b/>
          <w:u w:val="single"/>
        </w:rPr>
        <w:t>political</w:t>
      </w:r>
      <w:r w:rsidRPr="000630CB">
        <w:rPr>
          <w:rFonts w:cs="Geeza Pro"/>
        </w:rPr>
        <w:t xml:space="preserve"> </w:t>
      </w:r>
      <w:r w:rsidRPr="000630CB">
        <w:rPr>
          <w:rFonts w:eastAsia="Calibri" w:cs="Calibri"/>
          <w:sz w:val="12"/>
          <w:szCs w:val="12"/>
        </w:rPr>
        <w:t>communities</w:t>
      </w:r>
      <w:r w:rsidRPr="000630CB">
        <w:rPr>
          <w:rFonts w:cs="Geeza Pro"/>
          <w:sz w:val="12"/>
          <w:szCs w:val="12"/>
        </w:rPr>
        <w:t xml:space="preserve"> </w:t>
      </w:r>
      <w:r w:rsidRPr="000630CB">
        <w:rPr>
          <w:rFonts w:eastAsia="Calibri" w:cs="Calibri"/>
          <w:sz w:val="12"/>
          <w:szCs w:val="12"/>
        </w:rPr>
        <w:t>but</w:t>
      </w:r>
      <w:r w:rsidRPr="000630CB">
        <w:rPr>
          <w:rFonts w:cs="Geeza Pro"/>
        </w:rPr>
        <w:t xml:space="preserve"> </w:t>
      </w:r>
      <w:r w:rsidRPr="009405B9">
        <w:rPr>
          <w:rFonts w:eastAsia="Calibri" w:cs="Calibri"/>
          <w:b/>
          <w:highlight w:val="yellow"/>
          <w:u w:val="single"/>
        </w:rPr>
        <w:t>define</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status,</w:t>
      </w:r>
      <w:r w:rsidRPr="009405B9">
        <w:rPr>
          <w:rFonts w:cs="Geeza Pro"/>
          <w:b/>
          <w:highlight w:val="yellow"/>
          <w:u w:val="single"/>
        </w:rPr>
        <w:t xml:space="preserve"> </w:t>
      </w:r>
      <w:r w:rsidRPr="000630CB">
        <w:rPr>
          <w:rFonts w:eastAsia="Calibri" w:cs="Calibri"/>
          <w:b/>
          <w:u w:val="single"/>
        </w:rPr>
        <w:t>rights</w:t>
      </w:r>
      <w:r w:rsidRPr="009405B9">
        <w:rPr>
          <w:rFonts w:eastAsia="Calibri" w:cs="Calibri"/>
          <w:b/>
          <w:highlight w:val="yellow"/>
          <w:u w:val="single"/>
        </w:rPr>
        <w:t>,</w:t>
      </w:r>
      <w:r w:rsidRPr="009405B9">
        <w:rPr>
          <w:rFonts w:cs="Geeza Pro"/>
          <w:b/>
          <w:highlight w:val="yellow"/>
          <w:u w:val="single"/>
        </w:rPr>
        <w:t xml:space="preserve"> </w:t>
      </w:r>
      <w:r w:rsidRPr="009405B9">
        <w:rPr>
          <w:rFonts w:eastAsia="Calibri" w:cs="Calibri"/>
          <w:b/>
          <w:highlight w:val="yellow"/>
          <w:u w:val="single"/>
        </w:rPr>
        <w:t>and</w:t>
      </w:r>
      <w:r w:rsidRPr="009405B9">
        <w:rPr>
          <w:rFonts w:cs="Geeza Pro"/>
          <w:b/>
          <w:highlight w:val="yellow"/>
          <w:u w:val="single"/>
        </w:rPr>
        <w:t xml:space="preserve"> </w:t>
      </w:r>
      <w:r w:rsidRPr="009405B9">
        <w:rPr>
          <w:rFonts w:eastAsia="Calibri" w:cs="Calibri"/>
          <w:b/>
          <w:highlight w:val="yellow"/>
          <w:u w:val="single"/>
        </w:rPr>
        <w:t>duties</w:t>
      </w:r>
      <w:r w:rsidRPr="009405B9">
        <w:rPr>
          <w:rFonts w:cs="Geeza Pro"/>
          <w:b/>
          <w:highlight w:val="yellow"/>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these communities</w:t>
      </w:r>
      <w:r w:rsidRPr="000630CB">
        <w:rPr>
          <w:rFonts w:cs="Geeza Pro"/>
        </w:rPr>
        <w:t xml:space="preserve"> </w:t>
      </w:r>
      <w:r w:rsidRPr="000630CB">
        <w:rPr>
          <w:rFonts w:eastAsia="Calibri" w:cs="Calibri"/>
          <w:sz w:val="12"/>
          <w:szCs w:val="12"/>
        </w:rPr>
        <w:t>within</w:t>
      </w:r>
      <w:r w:rsidRPr="000630CB">
        <w:rPr>
          <w:rFonts w:cs="Geeza Pro"/>
          <w:sz w:val="12"/>
          <w:szCs w:val="12"/>
        </w:rPr>
        <w:t xml:space="preserve"> </w:t>
      </w:r>
      <w:r w:rsidRPr="000630CB">
        <w:rPr>
          <w:rFonts w:eastAsia="Calibri" w:cs="Calibri"/>
          <w:sz w:val="12"/>
          <w:szCs w:val="12"/>
        </w:rPr>
        <w:t>this</w:t>
      </w:r>
      <w:r w:rsidRPr="000630CB">
        <w:rPr>
          <w:rFonts w:cs="Geeza Pro"/>
          <w:sz w:val="12"/>
          <w:szCs w:val="12"/>
        </w:rPr>
        <w:t xml:space="preserve"> </w:t>
      </w:r>
      <w:r w:rsidRPr="000630CB">
        <w:rPr>
          <w:rFonts w:eastAsia="Calibri" w:cs="Calibri"/>
          <w:sz w:val="12"/>
          <w:szCs w:val="12"/>
        </w:rPr>
        <w:t>normative</w:t>
      </w:r>
      <w:r w:rsidRPr="000630CB">
        <w:rPr>
          <w:rFonts w:cs="Geeza Pro"/>
          <w:sz w:val="12"/>
          <w:szCs w:val="12"/>
        </w:rPr>
        <w:t xml:space="preserve"> </w:t>
      </w:r>
      <w:r w:rsidRPr="000630CB">
        <w:rPr>
          <w:rFonts w:eastAsia="Calibri" w:cs="Calibri"/>
          <w:sz w:val="12"/>
          <w:szCs w:val="12"/>
        </w:rPr>
        <w:t>order</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society</w:t>
      </w:r>
      <w:r w:rsidRPr="000630CB">
        <w:rPr>
          <w:rFonts w:cs="Geeza Pro"/>
          <w:vertAlign w:val="superscript"/>
        </w:rPr>
        <w:t xml:space="preserve"> </w:t>
      </w:r>
      <w:r w:rsidRPr="007021C1">
        <w:rPr>
          <w:rStyle w:val="StyleUnderline"/>
          <w:rFonts w:eastAsia="Calibri" w:cs="Calibri"/>
        </w:rPr>
        <w:t>'states'</w:t>
      </w:r>
      <w:r w:rsidRPr="007021C1">
        <w:rPr>
          <w:rStyle w:val="StyleUnderline"/>
          <w:rFonts w:cs="Geeza Pro"/>
        </w:rPr>
        <w:t xml:space="preserve"> </w:t>
      </w:r>
      <w:r w:rsidRPr="007021C1">
        <w:rPr>
          <w:rStyle w:val="StyleUnderline"/>
          <w:rFonts w:eastAsia="Calibri" w:cs="Calibri"/>
        </w:rPr>
        <w:t>are</w:t>
      </w:r>
      <w:r w:rsidRPr="007021C1">
        <w:rPr>
          <w:rStyle w:val="StyleUnderline"/>
          <w:rFonts w:cs="Geeza Pro"/>
        </w:rPr>
        <w:t xml:space="preserve"> </w:t>
      </w:r>
      <w:r w:rsidRPr="007021C1">
        <w:rPr>
          <w:rStyle w:val="StyleUnderline"/>
          <w:rFonts w:eastAsia="Calibri" w:cs="Calibri"/>
        </w:rPr>
        <w:t>constituted</w:t>
      </w:r>
      <w:r w:rsidRPr="000630CB">
        <w:rPr>
          <w:rFonts w:cs="Geeza Pro"/>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such</w:t>
      </w:r>
      <w:r w:rsidRPr="000630CB">
        <w:rPr>
          <w:rFonts w:cs="Geeza Pro"/>
        </w:rPr>
        <w:t xml:space="preserve"> </w:t>
      </w:r>
      <w:r w:rsidRPr="007021C1">
        <w:rPr>
          <w:rStyle w:val="StyleUnderline"/>
          <w:rFonts w:eastAsia="Calibri" w:cs="Calibri"/>
        </w:rPr>
        <w:t>within</w:t>
      </w:r>
      <w:r w:rsidRPr="007021C1">
        <w:rPr>
          <w:rStyle w:val="StyleUnderline"/>
          <w:rFonts w:cs="Geeza Pro"/>
        </w:rPr>
        <w:t xml:space="preserve"> </w:t>
      </w:r>
      <w:r w:rsidRPr="007021C1">
        <w:rPr>
          <w:rStyle w:val="StyleUnderline"/>
          <w:rFonts w:eastAsia="Calibri" w:cs="Calibri"/>
        </w:rPr>
        <w:t>the</w:t>
      </w:r>
      <w:r w:rsidRPr="007021C1">
        <w:rPr>
          <w:rStyle w:val="StyleUnderline"/>
          <w:rFonts w:cs="Geeza Pro"/>
        </w:rPr>
        <w:t xml:space="preserve"> </w:t>
      </w:r>
      <w:r w:rsidRPr="007021C1">
        <w:rPr>
          <w:rStyle w:val="StyleUnderline"/>
          <w:rFonts w:eastAsia="Calibri" w:cs="Calibri"/>
        </w:rPr>
        <w:t>practice</w:t>
      </w:r>
      <w:r w:rsidRPr="007021C1">
        <w:rPr>
          <w:rStyle w:val="StyleUnderline"/>
          <w:rFonts w:cs="Geeza Pro"/>
        </w:rPr>
        <w:t xml:space="preserve"> </w:t>
      </w:r>
      <w:r w:rsidRPr="007021C1">
        <w:rPr>
          <w:rStyle w:val="StyleUnderline"/>
          <w:rFonts w:eastAsia="Calibri" w:cs="Calibri"/>
        </w:rPr>
        <w:t>of</w:t>
      </w:r>
      <w:r w:rsidRPr="007021C1">
        <w:rPr>
          <w:rStyle w:val="StyleUnderline"/>
          <w:rFonts w:cs="Geeza Pro"/>
        </w:rPr>
        <w:t xml:space="preserve"> </w:t>
      </w:r>
      <w:r w:rsidRPr="007021C1">
        <w:rPr>
          <w:rStyle w:val="StyleUnderline"/>
          <w:rFonts w:eastAsia="Calibri" w:cs="Calibri"/>
        </w:rPr>
        <w:t>international</w:t>
      </w:r>
      <w:r w:rsidRPr="007021C1">
        <w:rPr>
          <w:rStyle w:val="StyleUnderline"/>
          <w:rFonts w:cs="Geeza Pro"/>
        </w:rPr>
        <w:t xml:space="preserve"> </w:t>
      </w:r>
      <w:r w:rsidRPr="007021C1">
        <w:rPr>
          <w:rStyle w:val="StyleUnderline"/>
          <w:rFonts w:eastAsia="Calibri" w:cs="Calibri"/>
        </w:rPr>
        <w:t>law;</w:t>
      </w:r>
      <w:r w:rsidRPr="007021C1">
        <w:rPr>
          <w:rStyle w:val="StyleUnderline"/>
          <w:rFonts w:cs="Geeza Pro"/>
        </w:rPr>
        <w:t xml:space="preserve"> </w:t>
      </w:r>
      <w:r w:rsidRPr="007021C1">
        <w:rPr>
          <w:rStyle w:val="StyleUnderline"/>
          <w:rFonts w:eastAsia="Calibri" w:cs="Calibri"/>
        </w:rPr>
        <w:t>'statehood'</w:t>
      </w:r>
      <w:r w:rsidRPr="007021C1">
        <w:rPr>
          <w:rStyle w:val="StyleUnderline"/>
          <w:rFonts w:cs="Geeza Pro"/>
        </w:rPr>
        <w:t xml:space="preserve"> </w:t>
      </w:r>
      <w:r w:rsidRPr="007021C1">
        <w:rPr>
          <w:rStyle w:val="StyleUnderline"/>
          <w:rFonts w:eastAsia="Calibri" w:cs="Calibri"/>
        </w:rPr>
        <w:t>is</w:t>
      </w:r>
      <w:r w:rsidRPr="007021C1">
        <w:rPr>
          <w:rStyle w:val="StyleUnderline"/>
          <w:rFonts w:cs="Geeza Pro"/>
        </w:rPr>
        <w:t xml:space="preserve"> </w:t>
      </w:r>
      <w:r w:rsidRPr="007021C1">
        <w:rPr>
          <w:rStyle w:val="StyleUnderline"/>
          <w:rFonts w:eastAsia="Calibri" w:cs="Calibri"/>
        </w:rPr>
        <w:t>a</w:t>
      </w:r>
      <w:r w:rsidRPr="007021C1">
        <w:rPr>
          <w:rStyle w:val="StyleUnderline"/>
          <w:rFonts w:cs="Geeza Pro"/>
        </w:rPr>
        <w:t xml:space="preserve"> </w:t>
      </w:r>
      <w:r w:rsidRPr="007021C1">
        <w:rPr>
          <w:rStyle w:val="StyleUnderline"/>
          <w:rFonts w:eastAsia="Calibri" w:cs="Calibri"/>
        </w:rPr>
        <w:t>position</w:t>
      </w:r>
      <w:r w:rsidRPr="007021C1">
        <w:rPr>
          <w:rStyle w:val="StyleUnderline"/>
          <w:rFonts w:cs="Geeza Pro"/>
        </w:rPr>
        <w:t xml:space="preserve"> </w:t>
      </w:r>
      <w:r w:rsidRPr="007021C1">
        <w:rPr>
          <w:rStyle w:val="StyleUnderline"/>
          <w:rFonts w:eastAsia="Calibri" w:cs="Calibri"/>
        </w:rPr>
        <w:t>or</w:t>
      </w:r>
      <w:r w:rsidRPr="007021C1">
        <w:rPr>
          <w:rStyle w:val="StyleUnderline"/>
          <w:rFonts w:cs="Geeza Pro"/>
        </w:rPr>
        <w:t xml:space="preserve"> </w:t>
      </w:r>
      <w:r w:rsidRPr="007021C1">
        <w:rPr>
          <w:rStyle w:val="StyleUnderline"/>
          <w:rFonts w:eastAsia="Calibri" w:cs="Calibri"/>
        </w:rPr>
        <w:t>role</w:t>
      </w:r>
      <w:r w:rsidRPr="000630CB">
        <w:rPr>
          <w:rFonts w:cs="Geeza Pro"/>
          <w:b/>
        </w:rPr>
        <w:t xml:space="preserve"> </w:t>
      </w:r>
      <w:r w:rsidRPr="000630CB">
        <w:rPr>
          <w:rFonts w:eastAsia="Calibri" w:cs="Calibri"/>
          <w:sz w:val="12"/>
          <w:szCs w:val="12"/>
        </w:rPr>
        <w:t>that</w:t>
      </w:r>
      <w:r w:rsidRPr="000630CB">
        <w:rPr>
          <w:rFonts w:cs="Geeza Pro"/>
        </w:rPr>
        <w:t xml:space="preserve"> </w:t>
      </w:r>
      <w:r w:rsidRPr="000630CB">
        <w:rPr>
          <w:rFonts w:eastAsia="Calibri" w:cs="Calibri"/>
          <w:sz w:val="12"/>
          <w:szCs w:val="12"/>
        </w:rPr>
        <w:t>is</w:t>
      </w:r>
      <w:r w:rsidRPr="000630CB">
        <w:rPr>
          <w:rFonts w:cs="Geeza Pro"/>
        </w:rPr>
        <w:t xml:space="preserve"> </w:t>
      </w:r>
      <w:r w:rsidRPr="007021C1">
        <w:rPr>
          <w:rStyle w:val="StyleUnderline"/>
          <w:rFonts w:eastAsia="Calibri" w:cs="Calibri"/>
        </w:rPr>
        <w:t>defined</w:t>
      </w:r>
      <w:r w:rsidRPr="007021C1">
        <w:rPr>
          <w:rStyle w:val="StyleUnderline"/>
          <w:rFonts w:cs="Geeza Pro"/>
        </w:rPr>
        <w:t xml:space="preserve"> </w:t>
      </w:r>
      <w:r w:rsidRPr="007021C1">
        <w:rPr>
          <w:rStyle w:val="StyleUnderline"/>
          <w:rFonts w:eastAsia="Calibri" w:cs="Calibri"/>
        </w:rPr>
        <w:t>by</w:t>
      </w:r>
      <w:r w:rsidRPr="000630CB">
        <w:rPr>
          <w:rStyle w:val="StyleUnderline"/>
          <w:rFonts w:cs="Geeza Pro"/>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sz w:val="12"/>
          <w:szCs w:val="12"/>
        </w:rPr>
        <w:t>not</w:t>
      </w:r>
      <w:r w:rsidRPr="000630CB">
        <w:rPr>
          <w:rFonts w:cs="Geeza Pro"/>
          <w:sz w:val="12"/>
          <w:szCs w:val="12"/>
        </w:rPr>
        <w:t xml:space="preserve"> </w:t>
      </w:r>
      <w:r w:rsidRPr="000630CB">
        <w:rPr>
          <w:rFonts w:eastAsia="Calibri" w:cs="Calibri"/>
          <w:sz w:val="12"/>
          <w:szCs w:val="12"/>
        </w:rPr>
        <w:t>independent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proofErr w:type="spellStart"/>
      <w:proofErr w:type="gramStart"/>
      <w:r w:rsidRPr="000630CB">
        <w:rPr>
          <w:rFonts w:eastAsia="Calibri" w:cs="Calibri"/>
          <w:sz w:val="12"/>
          <w:szCs w:val="12"/>
        </w:rPr>
        <w:t>it</w:t>
      </w:r>
      <w:r w:rsidRPr="000630CB">
        <w:rPr>
          <w:rFonts w:cs="Geeza Pro"/>
        </w:rPr>
        <w:t>.</w:t>
      </w:r>
      <w:r w:rsidRPr="009405B9">
        <w:rPr>
          <w:rFonts w:eastAsia="Calibri" w:cs="Calibri"/>
          <w:b/>
          <w:highlight w:val="yellow"/>
          <w:u w:val="single"/>
        </w:rPr>
        <w:t>International</w:t>
      </w:r>
      <w:proofErr w:type="spellEnd"/>
      <w:proofErr w:type="gramEnd"/>
      <w:r w:rsidRPr="009405B9">
        <w:rPr>
          <w:rFonts w:cs="Geeza Pro"/>
          <w:b/>
          <w:highlight w:val="yellow"/>
          <w:u w:val="single"/>
        </w:rPr>
        <w:t xml:space="preserve"> </w:t>
      </w:r>
      <w:r w:rsidRPr="009405B9">
        <w:rPr>
          <w:rFonts w:eastAsia="Calibri" w:cs="Calibri"/>
          <w:b/>
          <w:highlight w:val="yellow"/>
          <w:u w:val="single"/>
        </w:rPr>
        <w:t>law</w:t>
      </w:r>
      <w:r w:rsidRPr="009405B9">
        <w:rPr>
          <w:rFonts w:cs="Geeza Pro"/>
          <w:b/>
          <w:highlight w:val="yellow"/>
          <w:u w:val="single"/>
        </w:rPr>
        <w:t xml:space="preserve"> </w:t>
      </w:r>
      <w:r w:rsidRPr="009405B9">
        <w:rPr>
          <w:rFonts w:eastAsia="Calibri" w:cs="Calibri"/>
          <w:b/>
          <w:highlight w:val="yellow"/>
          <w:u w:val="single"/>
        </w:rPr>
        <w:t>includes</w:t>
      </w:r>
      <w:r w:rsidRPr="009405B9">
        <w:rPr>
          <w:rFonts w:cs="Geeza Pro"/>
          <w:b/>
          <w:highlight w:val="yellow"/>
          <w:u w:val="single"/>
        </w:rPr>
        <w:t xml:space="preserve"> </w:t>
      </w:r>
      <w:r w:rsidRPr="009405B9">
        <w:rPr>
          <w:rFonts w:eastAsia="Calibri" w:cs="Calibri"/>
          <w:b/>
          <w:highlight w:val="yellow"/>
          <w:u w:val="single"/>
        </w:rPr>
        <w:t>rules</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outcome</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further</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well</w:t>
      </w:r>
      <w:r w:rsidRPr="000630CB">
        <w:rPr>
          <w:rFonts w:cs="Geeza Pro"/>
          <w:sz w:val="12"/>
          <w:szCs w:val="12"/>
        </w:rPr>
        <w:t xml:space="preserve"> </w:t>
      </w:r>
      <w:r w:rsidRPr="000630CB">
        <w:rPr>
          <w:rFonts w:eastAsia="Calibri" w:cs="Calibri"/>
          <w:sz w:val="12"/>
          <w:szCs w:val="12"/>
        </w:rPr>
        <w:t>as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make</w:t>
      </w:r>
      <w:r w:rsidRPr="000630CB">
        <w:rPr>
          <w:rFonts w:cs="Geeza Pro"/>
          <w:sz w:val="12"/>
          <w:szCs w:val="12"/>
        </w:rPr>
        <w:t xml:space="preserve"> </w:t>
      </w:r>
      <w:r w:rsidRPr="000630CB">
        <w:rPr>
          <w:rFonts w:eastAsia="Calibri" w:cs="Calibri"/>
          <w:sz w:val="12"/>
          <w:szCs w:val="12"/>
        </w:rPr>
        <w:t>such</w:t>
      </w:r>
      <w:r w:rsidRPr="000630CB">
        <w:rPr>
          <w:rFonts w:cs="Geeza Pro"/>
          <w:sz w:val="12"/>
          <w:szCs w:val="12"/>
        </w:rPr>
        <w:t xml:space="preserve"> </w:t>
      </w:r>
      <w:r w:rsidRPr="000630CB">
        <w:rPr>
          <w:rFonts w:eastAsia="Calibri" w:cs="Calibri"/>
          <w:sz w:val="12"/>
          <w:szCs w:val="12"/>
        </w:rPr>
        <w:t>cooperation</w:t>
      </w:r>
      <w:r w:rsidRPr="000630CB">
        <w:rPr>
          <w:rFonts w:cs="Geeza Pro"/>
          <w:sz w:val="12"/>
          <w:szCs w:val="12"/>
        </w:rPr>
        <w:t xml:space="preserve"> </w:t>
      </w:r>
      <w:r w:rsidRPr="000630CB">
        <w:rPr>
          <w:rFonts w:eastAsia="Calibri" w:cs="Calibri"/>
          <w:sz w:val="12"/>
          <w:szCs w:val="12"/>
        </w:rPr>
        <w:t>possible</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exist</w:t>
      </w:r>
      <w:r w:rsidRPr="000630CB">
        <w:rPr>
          <w:rFonts w:cs="Geeza Pro"/>
          <w:sz w:val="12"/>
          <w:szCs w:val="12"/>
        </w:rPr>
        <w:t xml:space="preserve"> </w:t>
      </w:r>
      <w:r w:rsidRPr="000630CB">
        <w:rPr>
          <w:rFonts w:eastAsia="Calibri" w:cs="Calibri"/>
          <w:sz w:val="12"/>
          <w:szCs w:val="12"/>
        </w:rPr>
        <w:t>even</w:t>
      </w:r>
      <w:r w:rsidRPr="000630CB">
        <w:rPr>
          <w:rFonts w:cs="Geeza Pro"/>
          <w:sz w:val="12"/>
          <w:szCs w:val="12"/>
        </w:rPr>
        <w:t xml:space="preserve"> </w:t>
      </w:r>
      <w:r w:rsidRPr="000630CB">
        <w:rPr>
          <w:rFonts w:eastAsia="Calibri" w:cs="Calibri"/>
          <w:sz w:val="12"/>
          <w:szCs w:val="12"/>
        </w:rPr>
        <w:t>where</w:t>
      </w:r>
      <w:r w:rsidRPr="000630CB">
        <w:rPr>
          <w:rFonts w:cs="Geeza Pro"/>
          <w:sz w:val="12"/>
          <w:szCs w:val="12"/>
        </w:rPr>
        <w:t xml:space="preserve"> </w:t>
      </w:r>
      <w:r w:rsidRPr="000630CB">
        <w:rPr>
          <w:rFonts w:eastAsia="Calibri" w:cs="Calibri"/>
          <w:sz w:val="12"/>
          <w:szCs w:val="12"/>
        </w:rPr>
        <w:t>shared</w:t>
      </w:r>
      <w:r w:rsidRPr="000630CB">
        <w:rPr>
          <w:rFonts w:cs="Geeza Pro"/>
          <w:sz w:val="12"/>
          <w:szCs w:val="12"/>
        </w:rPr>
        <w:t xml:space="preserve"> </w:t>
      </w:r>
      <w:r w:rsidRPr="000630CB">
        <w:rPr>
          <w:rFonts w:eastAsia="Calibri" w:cs="Calibri"/>
          <w:sz w:val="12"/>
          <w:szCs w:val="12"/>
        </w:rPr>
        <w:t>goals</w:t>
      </w:r>
      <w:r w:rsidRPr="000630CB">
        <w:rPr>
          <w:rFonts w:cs="Geeza Pro"/>
          <w:sz w:val="12"/>
          <w:szCs w:val="12"/>
        </w:rPr>
        <w:t xml:space="preserve"> </w:t>
      </w:r>
      <w:r w:rsidRPr="000630CB">
        <w:rPr>
          <w:rFonts w:eastAsia="Calibri" w:cs="Calibri"/>
          <w:sz w:val="12"/>
          <w:szCs w:val="12"/>
        </w:rPr>
        <w:t>are</w:t>
      </w:r>
      <w:r w:rsidRPr="000630CB">
        <w:rPr>
          <w:rFonts w:cs="Geeza Pro"/>
          <w:sz w:val="12"/>
          <w:szCs w:val="12"/>
        </w:rPr>
        <w:t xml:space="preserve"> </w:t>
      </w:r>
      <w:r w:rsidRPr="000630CB">
        <w:rPr>
          <w:rFonts w:eastAsia="Calibri" w:cs="Calibri"/>
          <w:sz w:val="12"/>
          <w:szCs w:val="12"/>
        </w:rPr>
        <w:t>lacking</w:t>
      </w:r>
      <w:r w:rsidRPr="000630CB">
        <w:rPr>
          <w:rFonts w:cs="Geeza Pro"/>
          <w:sz w:val="12"/>
          <w:szCs w:val="12"/>
        </w:rPr>
        <w:t xml:space="preserve">. </w:t>
      </w:r>
      <w:r w:rsidRPr="000630CB">
        <w:rPr>
          <w:rFonts w:eastAsia="Calibri" w:cs="Calibri"/>
          <w:sz w:val="12"/>
          <w:szCs w:val="12"/>
        </w:rPr>
        <w:t>But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rules</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latter</w:t>
      </w:r>
      <w:r w:rsidRPr="000630CB">
        <w:rPr>
          <w:rFonts w:cs="Geeza Pro"/>
          <w:sz w:val="12"/>
          <w:szCs w:val="12"/>
        </w:rPr>
        <w:t xml:space="preserve"> </w:t>
      </w:r>
      <w:r w:rsidRPr="000630CB">
        <w:rPr>
          <w:rFonts w:eastAsia="Calibri" w:cs="Calibri"/>
          <w:sz w:val="12"/>
          <w:szCs w:val="12"/>
        </w:rPr>
        <w:t>sor</w:t>
      </w:r>
      <w:r w:rsidRPr="000630CB">
        <w:rPr>
          <w:rFonts w:eastAsia="Calibri" w:cs="Calibri"/>
          <w:sz w:val="12"/>
          <w:szCs w:val="12"/>
          <w:vertAlign w:val="superscript"/>
        </w:rPr>
        <w:t>t</w:t>
      </w:r>
      <w:r w:rsidRPr="000630CB">
        <w:rPr>
          <w:rFonts w:cs="Geeza Pro"/>
          <w:vertAlign w:val="superscript"/>
        </w:rPr>
        <w:t xml:space="preserve"> </w:t>
      </w:r>
      <w:r w:rsidRPr="009405B9">
        <w:rPr>
          <w:rFonts w:eastAsia="Calibri" w:cs="Calibri"/>
          <w:b/>
          <w:highlight w:val="yellow"/>
          <w:u w:val="single"/>
        </w:rPr>
        <w:t>that</w:t>
      </w:r>
      <w:r w:rsidRPr="009405B9">
        <w:rPr>
          <w:rFonts w:cs="Geeza Pro"/>
          <w:b/>
          <w:highlight w:val="yellow"/>
          <w:u w:val="single"/>
        </w:rPr>
        <w:t xml:space="preserve"> </w:t>
      </w:r>
      <w:r w:rsidRPr="009405B9">
        <w:rPr>
          <w:rFonts w:eastAsia="Calibri" w:cs="Calibri"/>
          <w:b/>
          <w:highlight w:val="yellow"/>
          <w:u w:val="single"/>
        </w:rPr>
        <w:t>are</w:t>
      </w:r>
      <w:r w:rsidRPr="009405B9">
        <w:rPr>
          <w:rFonts w:cs="Geeza Pro"/>
          <w:b/>
          <w:highlight w:val="yellow"/>
          <w:u w:val="single"/>
        </w:rPr>
        <w:t xml:space="preserve"> </w:t>
      </w:r>
      <w:r w:rsidRPr="009405B9">
        <w:rPr>
          <w:rFonts w:eastAsia="Calibri" w:cs="Calibri"/>
          <w:b/>
          <w:highlight w:val="yellow"/>
          <w:u w:val="single"/>
        </w:rPr>
        <w:t>fundamental</w:t>
      </w:r>
      <w:r w:rsidRPr="000630CB">
        <w:rPr>
          <w:rFonts w:cs="Geeza Pro"/>
        </w:rPr>
        <w:t xml:space="preserve">. </w:t>
      </w:r>
      <w:r w:rsidRPr="009405B9">
        <w:rPr>
          <w:rFonts w:eastAsia="Calibri" w:cs="Calibri"/>
          <w:b/>
          <w:highlight w:val="yellow"/>
          <w:u w:val="single"/>
        </w:rPr>
        <w:t>First</w:t>
      </w:r>
      <w:r w:rsidRPr="000630CB">
        <w:rPr>
          <w:rFonts w:eastAsia="Calibri" w:cs="Calibri"/>
        </w:rPr>
        <w:t>,</w:t>
      </w:r>
      <w:r w:rsidRPr="000630CB">
        <w:rPr>
          <w:rFonts w:cs="Geeza Pro"/>
        </w:rPr>
        <w:t xml:space="preserve"> </w:t>
      </w:r>
      <w:r w:rsidRPr="009405B9">
        <w:rPr>
          <w:rFonts w:eastAsia="Calibri" w:cs="Calibri"/>
          <w:b/>
          <w:highlight w:val="yellow"/>
          <w:u w:val="single"/>
        </w:rPr>
        <w:t>the</w:t>
      </w:r>
      <w:r w:rsidRPr="000630CB">
        <w:rPr>
          <w:rFonts w:cs="Geeza Pro"/>
        </w:rPr>
        <w:t xml:space="preserve"> </w:t>
      </w:r>
      <w:proofErr w:type="gramStart"/>
      <w:r w:rsidRPr="000630CB">
        <w:rPr>
          <w:rFonts w:eastAsia="Calibri" w:cs="Calibri"/>
          <w:sz w:val="12"/>
          <w:szCs w:val="12"/>
        </w:rPr>
        <w:t>particular</w:t>
      </w:r>
      <w:r w:rsidRPr="000630CB">
        <w:rPr>
          <w:rFonts w:cs="Geeza Pro"/>
          <w:vertAlign w:val="superscript"/>
        </w:rPr>
        <w:t xml:space="preserve"> </w:t>
      </w:r>
      <w:r w:rsidRPr="009405B9">
        <w:rPr>
          <w:rFonts w:eastAsia="Calibri" w:cs="Calibri"/>
          <w:b/>
          <w:highlight w:val="yellow"/>
          <w:u w:val="single"/>
        </w:rPr>
        <w:t>arrangements</w:t>
      </w:r>
      <w:proofErr w:type="gramEnd"/>
      <w:r w:rsidRPr="009405B9">
        <w:rPr>
          <w:rFonts w:cs="Geeza Pro"/>
          <w:b/>
          <w:highlight w:val="yellow"/>
          <w:u w:val="single"/>
        </w:rPr>
        <w:t xml:space="preserve"> </w:t>
      </w:r>
      <w:r w:rsidRPr="009405B9">
        <w:rPr>
          <w:rFonts w:eastAsia="Calibri" w:cs="Calibri"/>
          <w:b/>
          <w:highlight w:val="yellow"/>
          <w:u w:val="single"/>
        </w:rPr>
        <w:t>through</w:t>
      </w:r>
      <w:r w:rsidRPr="009405B9">
        <w:rPr>
          <w:rFonts w:cs="Geeza Pro"/>
          <w:b/>
          <w:highlight w:val="yellow"/>
          <w:u w:val="single"/>
        </w:rPr>
        <w:t xml:space="preserve"> </w:t>
      </w:r>
      <w:r w:rsidRPr="009405B9">
        <w:rPr>
          <w:rFonts w:eastAsia="Calibri" w:cs="Calibri"/>
          <w:b/>
          <w:highlight w:val="yellow"/>
          <w:u w:val="single"/>
        </w:rPr>
        <w:t>which</w:t>
      </w:r>
      <w:r w:rsidRPr="009405B9">
        <w:rPr>
          <w:rFonts w:cs="Geeza Pro"/>
          <w:b/>
          <w:highlight w:val="yellow"/>
          <w:u w:val="single"/>
        </w:rPr>
        <w:t xml:space="preserve"> </w:t>
      </w:r>
      <w:r w:rsidRPr="009405B9">
        <w:rPr>
          <w:rFonts w:eastAsia="Calibri" w:cs="Calibri"/>
          <w:b/>
          <w:highlight w:val="yellow"/>
          <w:u w:val="single"/>
        </w:rPr>
        <w:t>states</w:t>
      </w:r>
      <w:r w:rsidRPr="000630CB">
        <w:rPr>
          <w:rFonts w:cs="Geeza Pro"/>
        </w:rPr>
        <w:t xml:space="preserve"> </w:t>
      </w:r>
      <w:r w:rsidRPr="000630CB">
        <w:rPr>
          <w:rFonts w:eastAsia="Calibri" w:cs="Calibri"/>
          <w:sz w:val="12"/>
          <w:szCs w:val="12"/>
        </w:rPr>
        <w:t>cooperate</w:t>
      </w:r>
      <w:r w:rsidRPr="000630CB">
        <w:rPr>
          <w:rFonts w:cs="Geeza Pro"/>
        </w:rPr>
        <w:t xml:space="preserve"> </w:t>
      </w:r>
      <w:r w:rsidRPr="000630CB">
        <w:rPr>
          <w:rFonts w:eastAsia="Calibri" w:cs="Calibri"/>
          <w:sz w:val="12"/>
          <w:szCs w:val="12"/>
        </w:rPr>
        <w:t>to</w:t>
      </w:r>
      <w:r w:rsidRPr="000630CB">
        <w:rPr>
          <w:rFonts w:cs="Geeza Pro"/>
          <w:vertAlign w:val="superscript"/>
        </w:rPr>
        <w:t xml:space="preserve"> </w:t>
      </w:r>
      <w:r w:rsidRPr="009405B9">
        <w:rPr>
          <w:rFonts w:eastAsia="Calibri" w:cs="Calibri"/>
          <w:b/>
          <w:highlight w:val="yellow"/>
          <w:u w:val="single"/>
        </w:rPr>
        <w:t>promote</w:t>
      </w:r>
      <w:r w:rsidRPr="009405B9">
        <w:rPr>
          <w:rFonts w:cs="Geeza Pro"/>
          <w:b/>
          <w:highlight w:val="yellow"/>
          <w:u w:val="single"/>
        </w:rPr>
        <w:t xml:space="preserve"> </w:t>
      </w:r>
      <w:r w:rsidRPr="009405B9">
        <w:rPr>
          <w:rFonts w:eastAsia="Calibri" w:cs="Calibri"/>
          <w:b/>
          <w:highlight w:val="yellow"/>
          <w:u w:val="single"/>
        </w:rPr>
        <w:t>shared</w:t>
      </w:r>
      <w:r w:rsidRPr="009405B9">
        <w:rPr>
          <w:rFonts w:cs="Geeza Pro"/>
          <w:b/>
          <w:highlight w:val="yellow"/>
          <w:u w:val="single"/>
        </w:rPr>
        <w:t xml:space="preserve"> </w:t>
      </w:r>
      <w:r w:rsidRPr="009405B9">
        <w:rPr>
          <w:rFonts w:eastAsia="Calibri" w:cs="Calibri"/>
          <w:b/>
          <w:highlight w:val="yellow"/>
          <w:u w:val="single"/>
        </w:rPr>
        <w:t>goals</w:t>
      </w:r>
      <w:r w:rsidRPr="000630CB">
        <w:rPr>
          <w:rFonts w:cs="Geeza Pro"/>
        </w:rPr>
        <w:t xml:space="preserve"> </w:t>
      </w:r>
      <w:r w:rsidRPr="000630CB">
        <w:rPr>
          <w:rFonts w:eastAsia="Calibri" w:cs="Calibri"/>
          <w:sz w:val="12"/>
          <w:szCs w:val="12"/>
        </w:rPr>
        <w:t>themselves</w:t>
      </w:r>
      <w:r w:rsidRPr="000630CB">
        <w:rPr>
          <w:rFonts w:cs="Geeza Pro"/>
          <w:vertAlign w:val="superscript"/>
        </w:rPr>
        <w:t xml:space="preserve"> </w:t>
      </w:r>
      <w:r w:rsidRPr="009405B9">
        <w:rPr>
          <w:rFonts w:eastAsia="Calibri" w:cs="Calibri"/>
          <w:b/>
          <w:highlight w:val="yellow"/>
          <w:u w:val="single"/>
        </w:rPr>
        <w:t>depend</w:t>
      </w:r>
      <w:r w:rsidRPr="009405B9">
        <w:rPr>
          <w:rFonts w:cs="Geeza Pro"/>
          <w:b/>
          <w:highlight w:val="yellow"/>
          <w:u w:val="single"/>
        </w:rPr>
        <w:t xml:space="preserve"> </w:t>
      </w:r>
      <w:r w:rsidRPr="009405B9">
        <w:rPr>
          <w:rFonts w:eastAsia="Calibri" w:cs="Calibri"/>
          <w:b/>
          <w:highlight w:val="yellow"/>
          <w:u w:val="single"/>
        </w:rPr>
        <w:t>on</w:t>
      </w:r>
      <w:r w:rsidRPr="000630CB">
        <w:rPr>
          <w:rFonts w:cs="Geeza Pro"/>
        </w:rPr>
        <w:t xml:space="preserve"> </w:t>
      </w:r>
      <w:r w:rsidRPr="000630CB">
        <w:rPr>
          <w:rFonts w:eastAsia="Calibri" w:cs="Calibri"/>
          <w:sz w:val="12"/>
          <w:szCs w:val="12"/>
        </w:rPr>
        <w:t>having</w:t>
      </w:r>
      <w:r w:rsidRPr="000630CB">
        <w:rPr>
          <w:rFonts w:cs="Geeza Pro"/>
          <w:sz w:val="12"/>
          <w:szCs w:val="12"/>
        </w:rPr>
        <w:t xml:space="preserve"> </w:t>
      </w:r>
      <w:r w:rsidRPr="000630CB">
        <w:rPr>
          <w:rFonts w:eastAsia="Calibri" w:cs="Calibri"/>
          <w:sz w:val="12"/>
          <w:szCs w:val="12"/>
        </w:rPr>
        <w:t>available</w:t>
      </w:r>
      <w:r w:rsidRPr="000630CB">
        <w:rPr>
          <w:rFonts w:cs="Geeza Pro"/>
          <w:sz w:val="12"/>
          <w:szCs w:val="12"/>
        </w:rPr>
        <w:t xml:space="preserve"> </w:t>
      </w:r>
      <w:r w:rsidRPr="000630CB">
        <w:rPr>
          <w:rFonts w:eastAsia="Calibri" w:cs="Calibri"/>
          <w:sz w:val="12"/>
          <w:szCs w:val="12"/>
        </w:rPr>
        <w:t>authoritative</w:t>
      </w:r>
      <w:r w:rsidRPr="000630CB">
        <w:rPr>
          <w:rFonts w:cs="Geeza Pro"/>
          <w:vertAlign w:val="superscript"/>
        </w:rPr>
        <w:t xml:space="preserve"> </w:t>
      </w:r>
      <w:r w:rsidRPr="009405B9">
        <w:rPr>
          <w:rFonts w:eastAsia="Calibri" w:cs="Calibri"/>
          <w:b/>
          <w:highlight w:val="yellow"/>
          <w:u w:val="single"/>
        </w:rPr>
        <w:t>procedures</w:t>
      </w:r>
      <w:r w:rsidRPr="009405B9">
        <w:rPr>
          <w:rFonts w:cs="Geeza Pro"/>
          <w:b/>
          <w:highlight w:val="yellow"/>
          <w:u w:val="single"/>
        </w:rPr>
        <w:t xml:space="preserve"> </w:t>
      </w:r>
      <w:r w:rsidRPr="009405B9">
        <w:rPr>
          <w:rFonts w:eastAsia="Calibri" w:cs="Calibri"/>
          <w:b/>
          <w:highlight w:val="yellow"/>
          <w:u w:val="single"/>
        </w:rPr>
        <w:t>for</w:t>
      </w:r>
      <w:r w:rsidRPr="009405B9">
        <w:rPr>
          <w:rFonts w:cs="Geeza Pro"/>
          <w:b/>
          <w:highlight w:val="yellow"/>
          <w:u w:val="single"/>
        </w:rPr>
        <w:t xml:space="preserve"> </w:t>
      </w:r>
      <w:r w:rsidRPr="009405B9">
        <w:rPr>
          <w:rFonts w:eastAsia="Calibri" w:cs="Calibri"/>
          <w:b/>
          <w:highlight w:val="yellow"/>
          <w:u w:val="single"/>
        </w:rPr>
        <w:t>negotiating</w:t>
      </w:r>
      <w:r w:rsidRPr="000630CB">
        <w:rPr>
          <w:rFonts w:cs="Geeza Pro"/>
          <w:b/>
          <w:u w:val="single"/>
        </w:rPr>
        <w:t xml:space="preserve"> </w:t>
      </w:r>
      <w:r w:rsidRPr="000630CB">
        <w:rPr>
          <w:rFonts w:eastAsia="Calibri" w:cs="Calibri"/>
          <w:b/>
          <w:u w:val="single"/>
        </w:rPr>
        <w:t>such</w:t>
      </w:r>
      <w:r w:rsidRPr="000630CB">
        <w:rPr>
          <w:rFonts w:cs="Geeza Pro"/>
          <w:b/>
          <w:u w:val="single"/>
        </w:rPr>
        <w:t xml:space="preserve"> </w:t>
      </w:r>
      <w:r w:rsidRPr="000630CB">
        <w:rPr>
          <w:rFonts w:eastAsia="Calibri" w:cs="Calibri"/>
          <w:b/>
          <w:u w:val="single"/>
        </w:rPr>
        <w:t>arrangements</w:t>
      </w:r>
      <w:r w:rsidRPr="000630CB">
        <w:rPr>
          <w:rFonts w:cs="Geeza Pro"/>
        </w:rPr>
        <w:t xml:space="preserve">. </w:t>
      </w:r>
      <w:r w:rsidRPr="000630CB">
        <w:rPr>
          <w:rFonts w:eastAsia="Calibri" w:cs="Calibri"/>
          <w:sz w:val="12"/>
          <w:szCs w:val="12"/>
        </w:rPr>
        <w:t>These</w:t>
      </w:r>
      <w:r w:rsidRPr="000630CB">
        <w:rPr>
          <w:rFonts w:cs="Geeza Pro"/>
          <w:sz w:val="12"/>
          <w:szCs w:val="12"/>
        </w:rPr>
        <w:t xml:space="preserve"> </w:t>
      </w:r>
      <w:r w:rsidRPr="000630CB">
        <w:rPr>
          <w:rFonts w:eastAsia="Calibri" w:cs="Calibri"/>
          <w:sz w:val="12"/>
          <w:szCs w:val="12"/>
        </w:rPr>
        <w:t>procedures,</w:t>
      </w:r>
      <w:r w:rsidRPr="000630CB">
        <w:rPr>
          <w:rFonts w:cs="Geeza Pro"/>
        </w:rPr>
        <w:t xml:space="preserve"> </w:t>
      </w:r>
      <w:r w:rsidRPr="000630CB">
        <w:rPr>
          <w:rFonts w:eastAsia="Calibri" w:cs="Calibri"/>
          <w:b/>
          <w:u w:val="single"/>
        </w:rPr>
        <w:t>embodied</w:t>
      </w:r>
      <w:r w:rsidRPr="000630CB">
        <w:rPr>
          <w:rFonts w:cs="Geeza Pro"/>
        </w:rPr>
        <w:t xml:space="preserve"> </w:t>
      </w:r>
      <w:r w:rsidRPr="000630CB">
        <w:rPr>
          <w:rFonts w:eastAsia="Calibri" w:cs="Calibri"/>
          <w:b/>
          <w:u w:val="single"/>
        </w:rPr>
        <w:t>in</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eastAsia="Calibri" w:cs="Calibri"/>
          <w:vertAlign w:val="superscript"/>
        </w:rPr>
        <w:t>,</w:t>
      </w:r>
      <w:r w:rsidRPr="000630CB">
        <w:rPr>
          <w:rFonts w:cs="Geeza Pro"/>
          <w:vertAlign w:val="superscript"/>
        </w:rPr>
        <w:t xml:space="preserve"> </w:t>
      </w:r>
      <w:r w:rsidRPr="000630CB">
        <w:rPr>
          <w:rFonts w:eastAsia="Calibri" w:cs="Calibri"/>
        </w:rPr>
        <w:t>a</w:t>
      </w:r>
      <w:r w:rsidRPr="000630CB">
        <w:rPr>
          <w:rFonts w:eastAsia="Calibri" w:cs="Calibri"/>
          <w:sz w:val="12"/>
          <w:szCs w:val="12"/>
        </w:rPr>
        <w:t>re</w:t>
      </w:r>
      <w:r w:rsidRPr="000630CB">
        <w:rPr>
          <w:rFonts w:cs="Geeza Pro"/>
          <w:sz w:val="12"/>
          <w:szCs w:val="12"/>
        </w:rPr>
        <w:t xml:space="preserve"> </w:t>
      </w:r>
      <w:r w:rsidRPr="000630CB">
        <w:rPr>
          <w:rFonts w:eastAsia="Calibri" w:cs="Calibri"/>
          <w:sz w:val="12"/>
          <w:szCs w:val="12"/>
        </w:rPr>
        <w:t>prior</w:t>
      </w:r>
      <w:r w:rsidRPr="000630CB">
        <w:rPr>
          <w:rFonts w:cs="Geeza Pro"/>
          <w:sz w:val="12"/>
          <w:szCs w:val="12"/>
        </w:rPr>
        <w:t xml:space="preserve"> </w:t>
      </w:r>
      <w:r w:rsidRPr="000630CB">
        <w:rPr>
          <w:rFonts w:eastAsia="Calibri" w:cs="Calibri"/>
          <w:sz w:val="12"/>
          <w:szCs w:val="12"/>
        </w:rPr>
        <w:t>to</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treaties,</w:t>
      </w:r>
      <w:r w:rsidRPr="000630CB">
        <w:rPr>
          <w:rFonts w:cs="Geeza Pro"/>
          <w:sz w:val="12"/>
          <w:szCs w:val="12"/>
        </w:rPr>
        <w:t xml:space="preserve"> </w:t>
      </w:r>
      <w:r w:rsidRPr="000630CB">
        <w:rPr>
          <w:rFonts w:eastAsia="Calibri" w:cs="Calibri"/>
          <w:sz w:val="12"/>
          <w:szCs w:val="12"/>
        </w:rPr>
        <w:t>alliances,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organizations</w:t>
      </w:r>
      <w:r w:rsidRPr="000630CB">
        <w:rPr>
          <w:rFonts w:cs="Geeza Pro"/>
          <w:sz w:val="12"/>
          <w:szCs w:val="12"/>
        </w:rPr>
        <w:t xml:space="preserve"> </w:t>
      </w:r>
      <w:r w:rsidRPr="000630CB">
        <w:rPr>
          <w:rFonts w:eastAsia="Calibri" w:cs="Calibri"/>
          <w:sz w:val="12"/>
          <w:szCs w:val="12"/>
        </w:rPr>
        <w:t>through</w:t>
      </w:r>
      <w:r w:rsidRPr="000630CB">
        <w:rPr>
          <w:rFonts w:cs="Geeza Pro"/>
          <w:sz w:val="12"/>
          <w:szCs w:val="12"/>
        </w:rPr>
        <w:t xml:space="preserve"> </w:t>
      </w:r>
      <w:r w:rsidRPr="000630CB">
        <w:rPr>
          <w:rFonts w:eastAsia="Calibri" w:cs="Calibri"/>
          <w:sz w:val="12"/>
          <w:szCs w:val="12"/>
        </w:rPr>
        <w:t>which</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cooperate</w:t>
      </w:r>
      <w:r w:rsidRPr="000630CB">
        <w:rPr>
          <w:rFonts w:cs="Geeza Pro"/>
          <w:sz w:val="12"/>
          <w:szCs w:val="12"/>
        </w:rPr>
        <w:t xml:space="preserve">. </w:t>
      </w:r>
      <w:r w:rsidRPr="000630CB">
        <w:rPr>
          <w:rFonts w:eastAsia="Calibri" w:cs="Calibri"/>
          <w:sz w:val="12"/>
          <w:szCs w:val="12"/>
        </w:rPr>
        <w:t>Customary</w:t>
      </w:r>
      <w:r w:rsidRPr="000630CB">
        <w:rPr>
          <w:rFonts w:cs="Geeza Pro"/>
          <w:sz w:val="12"/>
          <w:szCs w:val="12"/>
        </w:rPr>
        <w:t xml:space="preserve"> </w:t>
      </w:r>
      <w:r w:rsidRPr="000630CB">
        <w:rPr>
          <w:rFonts w:eastAsia="Calibri" w:cs="Calibri"/>
          <w:sz w:val="12"/>
          <w:szCs w:val="12"/>
        </w:rPr>
        <w:t>association</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law</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thus</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foundation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all</w:t>
      </w:r>
      <w:r w:rsidRPr="000630CB">
        <w:rPr>
          <w:rFonts w:cs="Geeza Pro"/>
          <w:sz w:val="12"/>
          <w:szCs w:val="12"/>
        </w:rPr>
        <w:t xml:space="preserve"> </w:t>
      </w:r>
      <w:r w:rsidRPr="000630CB">
        <w:rPr>
          <w:rFonts w:eastAsia="Calibri" w:cs="Calibri"/>
          <w:sz w:val="12"/>
          <w:szCs w:val="12"/>
        </w:rPr>
        <w:t>international</w:t>
      </w:r>
      <w:r w:rsidRPr="000630CB">
        <w:rPr>
          <w:rFonts w:cs="Geeza Pro"/>
        </w:rPr>
        <w:t xml:space="preserve"> </w:t>
      </w:r>
      <w:r w:rsidRPr="009405B9">
        <w:rPr>
          <w:rFonts w:eastAsia="Calibri" w:cs="Calibri"/>
          <w:b/>
          <w:highlight w:val="yellow"/>
          <w:u w:val="single"/>
        </w:rPr>
        <w:t>Second</w:t>
      </w:r>
      <w:r w:rsidRPr="009405B9">
        <w:rPr>
          <w:rFonts w:eastAsia="Calibri" w:cs="Calibri"/>
          <w:highlight w:val="yellow"/>
          <w:vertAlign w:val="superscript"/>
        </w:rPr>
        <w:t>ly</w:t>
      </w:r>
      <w:r w:rsidRPr="000630CB">
        <w:rPr>
          <w:rFonts w:eastAsia="Calibri" w:cs="Calibri"/>
          <w:sz w:val="12"/>
          <w:szCs w:val="12"/>
        </w:rPr>
        <w:t>,</w:t>
      </w:r>
      <w:r w:rsidRPr="000630CB">
        <w:rPr>
          <w:rFonts w:cs="Geeza Pro"/>
          <w:sz w:val="12"/>
          <w:szCs w:val="12"/>
        </w:rPr>
        <w:t xml:space="preserve"> </w:t>
      </w:r>
      <w:r w:rsidRPr="000630CB">
        <w:rPr>
          <w:rFonts w:eastAsia="Calibri" w:cs="Calibri"/>
          <w:sz w:val="12"/>
          <w:szCs w:val="12"/>
        </w:rPr>
        <w:t>it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of</w:t>
      </w:r>
      <w:r w:rsidRPr="000630CB">
        <w:rPr>
          <w:rFonts w:cs="Geeza Pro"/>
        </w:rPr>
        <w:t xml:space="preserve"> </w:t>
      </w:r>
      <w:r w:rsidRPr="000630CB">
        <w:rPr>
          <w:rFonts w:eastAsia="Calibri" w:cs="Calibri"/>
          <w:sz w:val="12"/>
          <w:szCs w:val="12"/>
        </w:rPr>
        <w:t>customary</w:t>
      </w:r>
      <w:r w:rsidRPr="000630CB">
        <w:rPr>
          <w:rFonts w:cs="Geeza Pro"/>
          <w:vertAlign w:val="superscript"/>
        </w:rPr>
        <w:t xml:space="preserve"> </w:t>
      </w:r>
      <w:r w:rsidRPr="009405B9">
        <w:rPr>
          <w:rFonts w:eastAsia="Calibri" w:cs="Calibri"/>
          <w:b/>
          <w:highlight w:val="yellow"/>
          <w:u w:val="single"/>
        </w:rPr>
        <w:t>international</w:t>
      </w:r>
      <w:r w:rsidRPr="009405B9">
        <w:rPr>
          <w:rFonts w:cs="Geeza Pro"/>
          <w:b/>
          <w:highlight w:val="yellow"/>
          <w:u w:val="single"/>
        </w:rPr>
        <w:t xml:space="preserve"> </w:t>
      </w:r>
      <w:r w:rsidRPr="009405B9">
        <w:rPr>
          <w:rFonts w:eastAsia="Calibri" w:cs="Calibri"/>
          <w:b/>
          <w:highlight w:val="yellow"/>
          <w:u w:val="single"/>
        </w:rPr>
        <w:t>law</w:t>
      </w:r>
      <w:r w:rsidRPr="000630CB">
        <w:rPr>
          <w:rFonts w:cs="Geeza Pro"/>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delimit</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jurisdiction</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prohibit</w:t>
      </w:r>
      <w:r w:rsidRPr="000630CB">
        <w:rPr>
          <w:rFonts w:cs="Geeza Pro"/>
        </w:rPr>
        <w:t xml:space="preserve"> </w:t>
      </w:r>
      <w:r w:rsidRPr="000630CB">
        <w:rPr>
          <w:rFonts w:eastAsia="Calibri" w:cs="Calibri"/>
          <w:sz w:val="12"/>
          <w:szCs w:val="12"/>
        </w:rPr>
        <w:t>aggression</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unlawful</w:t>
      </w:r>
      <w:r w:rsidRPr="000630CB">
        <w:rPr>
          <w:rFonts w:cs="Geeza Pro"/>
          <w:sz w:val="12"/>
          <w:szCs w:val="12"/>
        </w:rPr>
        <w:t xml:space="preserve"> </w:t>
      </w:r>
      <w:r w:rsidRPr="000630CB">
        <w:rPr>
          <w:rFonts w:eastAsia="Calibri" w:cs="Calibri"/>
          <w:sz w:val="12"/>
          <w:szCs w:val="12"/>
        </w:rPr>
        <w:t>intervention,</w:t>
      </w:r>
      <w:r w:rsidRPr="000630CB">
        <w:rPr>
          <w:rFonts w:cs="Geeza Pro"/>
          <w:sz w:val="12"/>
          <w:szCs w:val="12"/>
        </w:rPr>
        <w:t xml:space="preserve"> </w:t>
      </w:r>
      <w:r w:rsidRPr="000630CB">
        <w:rPr>
          <w:rFonts w:eastAsia="Calibri" w:cs="Calibri"/>
          <w:sz w:val="12"/>
          <w:szCs w:val="12"/>
        </w:rPr>
        <w:t>and</w:t>
      </w:r>
      <w:r w:rsidRPr="000630CB">
        <w:rPr>
          <w:rFonts w:cs="Geeza Pro"/>
          <w:vertAlign w:val="superscript"/>
        </w:rPr>
        <w:t xml:space="preserve"> </w:t>
      </w:r>
      <w:r w:rsidRPr="000630CB">
        <w:rPr>
          <w:rFonts w:eastAsia="Calibri" w:cs="Calibri"/>
          <w:b/>
          <w:u w:val="single"/>
        </w:rPr>
        <w:t>regulate</w:t>
      </w:r>
      <w:r w:rsidRPr="000630CB">
        <w:rPr>
          <w:rFonts w:cs="Geeza Pro"/>
        </w:rPr>
        <w:t xml:space="preserve"> </w:t>
      </w:r>
      <w:r w:rsidRPr="000630CB">
        <w:rPr>
          <w:rFonts w:eastAsia="Calibri" w:cs="Calibri"/>
          <w:sz w:val="12"/>
          <w:szCs w:val="12"/>
          <w:vertAlign w:val="superscript"/>
        </w:rPr>
        <w:t>the</w:t>
      </w:r>
      <w:r w:rsidRPr="000630CB">
        <w:rPr>
          <w:rFonts w:cs="Geeza Pro"/>
          <w:vertAlign w:val="superscript"/>
        </w:rPr>
        <w:t xml:space="preserve"> </w:t>
      </w:r>
      <w:r w:rsidRPr="000630CB">
        <w:rPr>
          <w:rFonts w:eastAsia="Calibri" w:cs="Calibri"/>
          <w:b/>
          <w:u w:val="single"/>
        </w:rPr>
        <w:t>activities</w:t>
      </w:r>
      <w:r w:rsidRPr="000630CB">
        <w:rPr>
          <w:rFonts w:cs="Geeza Pro"/>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treaty-making,</w:t>
      </w:r>
      <w:r w:rsidRPr="000630CB">
        <w:rPr>
          <w:rFonts w:cs="Geeza Pro"/>
        </w:rPr>
        <w:t xml:space="preserve"> </w:t>
      </w:r>
      <w:r w:rsidRPr="000630CB">
        <w:rPr>
          <w:rFonts w:eastAsia="Calibri" w:cs="Calibri"/>
          <w:sz w:val="12"/>
          <w:szCs w:val="12"/>
        </w:rPr>
        <w:t>diplomacy,</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war</w:t>
      </w:r>
      <w:r w:rsidRPr="000630CB">
        <w:rPr>
          <w:rFonts w:cs="Geeza Pro"/>
        </w:rPr>
        <w:t>.</w:t>
      </w:r>
      <w:r w:rsidRPr="000630CB">
        <w:rPr>
          <w:rFonts w:cs="Geeza Pro"/>
          <w:vertAlign w:val="superscript"/>
        </w:rPr>
        <w:t xml:space="preserve"> </w:t>
      </w:r>
      <w:r w:rsidRPr="000630CB">
        <w:rPr>
          <w:rFonts w:eastAsia="Calibri" w:cs="Calibri"/>
          <w:b/>
          <w:u w:val="single"/>
        </w:rPr>
        <w:t>Because</w:t>
      </w:r>
      <w:r w:rsidRPr="00A96C8F">
        <w:rPr>
          <w:rFonts w:cs="Geeza Pro"/>
          <w:b/>
          <w:u w:val="single"/>
        </w:rPr>
        <w:t xml:space="preserve"> </w:t>
      </w:r>
      <w:r w:rsidRPr="000630CB">
        <w:rPr>
          <w:rFonts w:eastAsia="Calibri" w:cs="Calibri"/>
          <w:b/>
          <w:u w:val="single"/>
        </w:rPr>
        <w:t>they</w:t>
      </w:r>
      <w:r w:rsidRPr="000630CB">
        <w:rPr>
          <w:rFonts w:cs="Geeza Pro"/>
          <w:b/>
          <w:u w:val="single"/>
        </w:rPr>
        <w:t xml:space="preserve"> </w:t>
      </w:r>
      <w:r w:rsidRPr="009405B9">
        <w:rPr>
          <w:rFonts w:eastAsia="Calibri" w:cs="Calibri"/>
          <w:b/>
          <w:highlight w:val="yellow"/>
          <w:u w:val="single"/>
        </w:rPr>
        <w:t>govern</w:t>
      </w:r>
      <w:r w:rsidRPr="000630CB">
        <w:rPr>
          <w:rFonts w:cs="Geeza Pro"/>
        </w:rPr>
        <w:t xml:space="preserve"> </w:t>
      </w:r>
      <w:r w:rsidRPr="000630CB">
        <w:rPr>
          <w:rFonts w:eastAsia="Calibri" w:cs="Calibri"/>
          <w:sz w:val="12"/>
          <w:szCs w:val="12"/>
        </w:rPr>
        <w:t>the</w:t>
      </w:r>
      <w:r w:rsidRPr="000630CB">
        <w:rPr>
          <w:rFonts w:cs="Geeza Pro"/>
          <w:vertAlign w:val="superscript"/>
        </w:rPr>
        <w:t xml:space="preserve"> </w:t>
      </w:r>
      <w:r w:rsidRPr="009405B9">
        <w:rPr>
          <w:rFonts w:eastAsia="Calibri" w:cs="Calibri"/>
          <w:b/>
          <w:highlight w:val="yellow"/>
          <w:u w:val="single"/>
        </w:rPr>
        <w:t>relations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enemies</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well</w:t>
      </w:r>
      <w:r w:rsidRPr="009405B9">
        <w:rPr>
          <w:rFonts w:cs="Geeza Pro"/>
          <w:b/>
          <w:highlight w:val="yellow"/>
          <w:u w:val="single"/>
        </w:rPr>
        <w:t xml:space="preserve"> </w:t>
      </w:r>
      <w:r w:rsidRPr="009405B9">
        <w:rPr>
          <w:rFonts w:eastAsia="Calibri" w:cs="Calibri"/>
          <w:b/>
          <w:highlight w:val="yellow"/>
          <w:u w:val="single"/>
        </w:rPr>
        <w:t>as</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friends,</w:t>
      </w:r>
      <w:r w:rsidRPr="009405B9">
        <w:rPr>
          <w:rFonts w:cs="Geeza Pro"/>
          <w:b/>
          <w:highlight w:val="yellow"/>
          <w:u w:val="single"/>
        </w:rPr>
        <w:t xml:space="preserve"> </w:t>
      </w:r>
      <w:r w:rsidRPr="009405B9">
        <w:rPr>
          <w:rFonts w:eastAsia="Calibri" w:cs="Calibri"/>
          <w:b/>
          <w:highlight w:val="yellow"/>
          <w:u w:val="single"/>
        </w:rPr>
        <w:t>these</w:t>
      </w:r>
      <w:r w:rsidRPr="009405B9">
        <w:rPr>
          <w:rFonts w:cs="Geeza Pro"/>
          <w:b/>
          <w:highlight w:val="yellow"/>
          <w:u w:val="single"/>
        </w:rPr>
        <w:t xml:space="preserve"> </w:t>
      </w:r>
      <w:r w:rsidRPr="009405B9">
        <w:rPr>
          <w:rFonts w:eastAsia="Calibri" w:cs="Calibri"/>
          <w:b/>
          <w:highlight w:val="yellow"/>
          <w:u w:val="single"/>
        </w:rPr>
        <w:t>rules</w:t>
      </w:r>
      <w:r w:rsidRPr="009405B9">
        <w:rPr>
          <w:rFonts w:cs="Geeza Pro"/>
          <w:b/>
          <w:highlight w:val="yellow"/>
          <w:u w:val="single"/>
        </w:rPr>
        <w:t xml:space="preserve"> </w:t>
      </w:r>
      <w:r w:rsidRPr="009405B9">
        <w:rPr>
          <w:rFonts w:eastAsia="Calibri" w:cs="Calibri"/>
          <w:b/>
          <w:highlight w:val="yellow"/>
          <w:u w:val="single"/>
        </w:rPr>
        <w:t>provide</w:t>
      </w:r>
      <w:r w:rsidRPr="009405B9">
        <w:rPr>
          <w:rFonts w:cs="Geeza Pro"/>
          <w:b/>
          <w:highlight w:val="yellow"/>
          <w:u w:val="single"/>
        </w:rPr>
        <w:t xml:space="preserve"> </w:t>
      </w:r>
      <w:r w:rsidRPr="009405B9">
        <w:rPr>
          <w:rFonts w:eastAsia="Calibri" w:cs="Calibri"/>
          <w:b/>
          <w:highlight w:val="yellow"/>
          <w:u w:val="single"/>
        </w:rPr>
        <w:t>a</w:t>
      </w:r>
      <w:r w:rsidRPr="009405B9">
        <w:rPr>
          <w:rFonts w:cs="Geeza Pro"/>
          <w:b/>
          <w:highlight w:val="yellow"/>
          <w:u w:val="single"/>
        </w:rPr>
        <w:t xml:space="preserve"> </w:t>
      </w:r>
      <w:r w:rsidRPr="009405B9">
        <w:rPr>
          <w:rFonts w:eastAsia="Calibri" w:cs="Calibri"/>
          <w:b/>
          <w:highlight w:val="yellow"/>
          <w:u w:val="single"/>
        </w:rPr>
        <w:t>basis</w:t>
      </w:r>
      <w:r w:rsidRPr="000630CB">
        <w:rPr>
          <w:rFonts w:cs="Geeza Pro"/>
        </w:rPr>
        <w:t xml:space="preserve"> </w:t>
      </w:r>
      <w:r w:rsidRPr="000630CB">
        <w:rPr>
          <w:rFonts w:eastAsia="Calibri" w:cs="Calibri"/>
          <w:sz w:val="12"/>
          <w:szCs w:val="12"/>
        </w:rPr>
        <w:t>for</w:t>
      </w:r>
      <w:r w:rsidRPr="000630CB">
        <w:rPr>
          <w:rFonts w:cs="Geeza Pro"/>
          <w:sz w:val="12"/>
          <w:szCs w:val="12"/>
        </w:rPr>
        <w:t xml:space="preserve"> </w:t>
      </w:r>
      <w:r w:rsidRPr="000630CB">
        <w:rPr>
          <w:rFonts w:eastAsia="Calibri" w:cs="Calibri"/>
          <w:sz w:val="12"/>
          <w:szCs w:val="12"/>
        </w:rPr>
        <w:t>international</w:t>
      </w:r>
      <w:r w:rsidRPr="000630CB">
        <w:rPr>
          <w:rFonts w:cs="Geeza Pro"/>
          <w:sz w:val="12"/>
          <w:szCs w:val="12"/>
        </w:rPr>
        <w:t xml:space="preserve"> </w:t>
      </w:r>
      <w:r w:rsidRPr="000630CB">
        <w:rPr>
          <w:rFonts w:eastAsia="Calibri" w:cs="Calibri"/>
          <w:sz w:val="12"/>
          <w:szCs w:val="12"/>
        </w:rPr>
        <w:t>order</w:t>
      </w:r>
      <w:r w:rsidRPr="000630CB">
        <w:rPr>
          <w:rFonts w:cs="Geeza Pro"/>
        </w:rPr>
        <w:t xml:space="preserve"> </w:t>
      </w:r>
      <w:r w:rsidRPr="000630CB">
        <w:rPr>
          <w:rFonts w:eastAsia="Calibri" w:cs="Calibri"/>
          <w:sz w:val="12"/>
          <w:szCs w:val="12"/>
        </w:rPr>
        <w:t>even</w:t>
      </w:r>
      <w:r w:rsidRPr="000630CB">
        <w:rPr>
          <w:rFonts w:cs="Geeza Pro"/>
          <w:vertAlign w:val="superscript"/>
        </w:rPr>
        <w:t xml:space="preserve"> </w:t>
      </w:r>
      <w:r w:rsidRPr="009405B9">
        <w:rPr>
          <w:rFonts w:eastAsia="Calibri" w:cs="Calibri"/>
          <w:b/>
          <w:highlight w:val="yellow"/>
          <w:u w:val="single"/>
        </w:rPr>
        <w:t>in</w:t>
      </w:r>
      <w:r w:rsidRPr="009405B9">
        <w:rPr>
          <w:rFonts w:cs="Geeza Pro"/>
          <w:b/>
          <w:highlight w:val="yellow"/>
          <w:u w:val="single"/>
        </w:rPr>
        <w:t xml:space="preserve"> </w:t>
      </w:r>
      <w:r w:rsidRPr="009405B9">
        <w:rPr>
          <w:rFonts w:eastAsia="Calibri" w:cs="Calibri"/>
          <w:b/>
          <w:highlight w:val="yellow"/>
          <w:u w:val="single"/>
        </w:rPr>
        <w:t>the</w:t>
      </w:r>
      <w:r w:rsidRPr="009405B9">
        <w:rPr>
          <w:rFonts w:cs="Geeza Pro"/>
          <w:b/>
          <w:highlight w:val="yellow"/>
          <w:u w:val="single"/>
        </w:rPr>
        <w:t xml:space="preserve"> </w:t>
      </w:r>
      <w:r w:rsidRPr="009405B9">
        <w:rPr>
          <w:rFonts w:eastAsia="Calibri" w:cs="Calibri"/>
          <w:b/>
          <w:highlight w:val="yellow"/>
          <w:u w:val="single"/>
        </w:rPr>
        <w:t>absence</w:t>
      </w:r>
      <w:r w:rsidRPr="009405B9">
        <w:rPr>
          <w:rFonts w:cs="Geeza Pro"/>
          <w:b/>
          <w:highlight w:val="yellow"/>
          <w:u w:val="single"/>
        </w:rPr>
        <w:t xml:space="preserve"> </w:t>
      </w:r>
      <w:r w:rsidRPr="009405B9">
        <w:rPr>
          <w:rFonts w:eastAsia="Calibri" w:cs="Calibri"/>
          <w:b/>
          <w:highlight w:val="yellow"/>
          <w:u w:val="single"/>
        </w:rPr>
        <w:t>of</w:t>
      </w:r>
      <w:r w:rsidRPr="009405B9">
        <w:rPr>
          <w:rFonts w:cs="Geeza Pro"/>
          <w:b/>
          <w:highlight w:val="yellow"/>
          <w:u w:val="single"/>
        </w:rPr>
        <w:t xml:space="preserve"> </w:t>
      </w:r>
      <w:r w:rsidRPr="009405B9">
        <w:rPr>
          <w:rFonts w:eastAsia="Calibri" w:cs="Calibri"/>
          <w:b/>
          <w:highlight w:val="yellow"/>
          <w:u w:val="single"/>
        </w:rPr>
        <w:t>shared</w:t>
      </w:r>
      <w:r w:rsidRPr="000630CB">
        <w:rPr>
          <w:rFonts w:cs="Geeza Pro"/>
        </w:rPr>
        <w:t xml:space="preserve"> </w:t>
      </w:r>
      <w:r w:rsidRPr="000630CB">
        <w:rPr>
          <w:rFonts w:eastAsia="Calibri" w:cs="Calibri"/>
          <w:sz w:val="12"/>
          <w:szCs w:val="12"/>
        </w:rPr>
        <w:t>beliefs</w:t>
      </w:r>
      <w:r w:rsidRPr="000630CB">
        <w:rPr>
          <w:rFonts w:eastAsia="Calibri" w:cs="Calibri"/>
        </w:rPr>
        <w:t>,</w:t>
      </w:r>
      <w:r w:rsidRPr="000630CB">
        <w:rPr>
          <w:rFonts w:cs="Geeza Pro"/>
        </w:rPr>
        <w:t xml:space="preserve"> </w:t>
      </w:r>
      <w:r w:rsidRPr="000630CB">
        <w:rPr>
          <w:rFonts w:eastAsia="Calibri" w:cs="Calibri"/>
          <w:sz w:val="12"/>
          <w:szCs w:val="12"/>
        </w:rPr>
        <w:t>values,</w:t>
      </w:r>
      <w:r w:rsidRPr="000630CB">
        <w:rPr>
          <w:rFonts w:cs="Geeza Pro"/>
          <w:sz w:val="12"/>
          <w:szCs w:val="12"/>
        </w:rPr>
        <w:t xml:space="preserve"> </w:t>
      </w:r>
      <w:r w:rsidRPr="000630CB">
        <w:rPr>
          <w:rFonts w:eastAsia="Calibri" w:cs="Calibri"/>
          <w:sz w:val="12"/>
          <w:szCs w:val="12"/>
        </w:rPr>
        <w:t>or</w:t>
      </w:r>
      <w:r w:rsidRPr="000630CB">
        <w:rPr>
          <w:rFonts w:cs="Geeza Pro"/>
          <w:vertAlign w:val="superscript"/>
        </w:rPr>
        <w:t xml:space="preserve"> </w:t>
      </w:r>
      <w:r w:rsidRPr="009405B9">
        <w:rPr>
          <w:rFonts w:eastAsia="Calibri" w:cs="Calibri"/>
          <w:b/>
          <w:highlight w:val="yellow"/>
          <w:u w:val="single"/>
        </w:rPr>
        <w:t>ends</w:t>
      </w:r>
      <w:r w:rsidRPr="000630CB">
        <w:rPr>
          <w:rFonts w:cs="Geeza Pro"/>
          <w:vertAlign w:val="superscript"/>
        </w:rPr>
        <w:t xml:space="preserve">. </w:t>
      </w:r>
      <w:r w:rsidRPr="000630CB">
        <w:rPr>
          <w:rFonts w:eastAsia="Calibri" w:cs="Calibri"/>
          <w:sz w:val="12"/>
          <w:szCs w:val="12"/>
        </w:rPr>
        <w:t>By</w:t>
      </w:r>
      <w:r w:rsidRPr="000630CB">
        <w:rPr>
          <w:rFonts w:cs="Geeza Pro"/>
          <w:sz w:val="12"/>
          <w:szCs w:val="12"/>
        </w:rPr>
        <w:t xml:space="preserve"> </w:t>
      </w:r>
      <w:r w:rsidRPr="000630CB">
        <w:rPr>
          <w:rFonts w:eastAsia="Calibri" w:cs="Calibri"/>
          <w:sz w:val="12"/>
          <w:szCs w:val="12"/>
        </w:rPr>
        <w:t>requiring</w:t>
      </w:r>
      <w:r w:rsidRPr="000630CB">
        <w:rPr>
          <w:rFonts w:cs="Geeza Pro"/>
          <w:sz w:val="12"/>
          <w:szCs w:val="12"/>
        </w:rPr>
        <w:t xml:space="preserve"> </w:t>
      </w:r>
      <w:r w:rsidRPr="000630CB">
        <w:rPr>
          <w:rFonts w:eastAsia="Calibri" w:cs="Calibri"/>
          <w:sz w:val="12"/>
          <w:szCs w:val="12"/>
        </w:rPr>
        <w:t>restraint</w:t>
      </w:r>
      <w:r w:rsidRPr="000630CB">
        <w:rPr>
          <w:rFonts w:cs="Geeza Pro"/>
          <w:sz w:val="12"/>
          <w:szCs w:val="12"/>
        </w:rPr>
        <w:t xml:space="preserve"> </w:t>
      </w:r>
      <w:r w:rsidRPr="000630CB">
        <w:rPr>
          <w:rFonts w:eastAsia="Calibri" w:cs="Calibri"/>
          <w:sz w:val="12"/>
          <w:szCs w:val="12"/>
        </w:rPr>
        <w:t>in</w:t>
      </w:r>
      <w:r w:rsidRPr="000630CB">
        <w:rPr>
          <w:rFonts w:cs="Geeza Pro"/>
          <w:sz w:val="12"/>
          <w:szCs w:val="12"/>
        </w:rPr>
        <w:t xml:space="preserve"> </w:t>
      </w:r>
      <w:r w:rsidRPr="000630CB">
        <w:rPr>
          <w:rFonts w:eastAsia="Calibri" w:cs="Calibri"/>
          <w:sz w:val="12"/>
          <w:szCs w:val="12"/>
        </w:rPr>
        <w:t>the</w:t>
      </w:r>
      <w:r w:rsidRPr="000630CB">
        <w:rPr>
          <w:rFonts w:cs="Geeza Pro"/>
          <w:sz w:val="12"/>
          <w:szCs w:val="12"/>
        </w:rPr>
        <w:t xml:space="preserve"> </w:t>
      </w:r>
      <w:r w:rsidRPr="000630CB">
        <w:rPr>
          <w:rFonts w:eastAsia="Calibri" w:cs="Calibri"/>
          <w:sz w:val="12"/>
          <w:szCs w:val="12"/>
        </w:rPr>
        <w:t>pursuit</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aims</w:t>
      </w:r>
      <w:r w:rsidRPr="000630CB">
        <w:rPr>
          <w:rFonts w:cs="Geeza Pro"/>
          <w:sz w:val="12"/>
          <w:szCs w:val="12"/>
        </w:rPr>
        <w:t xml:space="preserve"> </w:t>
      </w:r>
      <w:r w:rsidRPr="000630CB">
        <w:rPr>
          <w:rFonts w:eastAsia="Calibri" w:cs="Calibri"/>
          <w:sz w:val="12"/>
          <w:szCs w:val="12"/>
        </w:rPr>
        <w:t>and</w:t>
      </w:r>
      <w:r w:rsidRPr="000630CB">
        <w:rPr>
          <w:rFonts w:cs="Geeza Pro"/>
          <w:sz w:val="12"/>
          <w:szCs w:val="12"/>
        </w:rPr>
        <w:t xml:space="preserve"> </w:t>
      </w:r>
      <w:r w:rsidRPr="000630CB">
        <w:rPr>
          <w:rFonts w:eastAsia="Calibri" w:cs="Calibri"/>
          <w:sz w:val="12"/>
          <w:szCs w:val="12"/>
        </w:rPr>
        <w:t>toleration</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national</w:t>
      </w:r>
      <w:r w:rsidRPr="000630CB">
        <w:rPr>
          <w:rFonts w:cs="Geeza Pro"/>
          <w:sz w:val="12"/>
          <w:szCs w:val="12"/>
        </w:rPr>
        <w:t xml:space="preserve"> </w:t>
      </w:r>
      <w:r w:rsidRPr="000630CB">
        <w:rPr>
          <w:rFonts w:eastAsia="Calibri" w:cs="Calibri"/>
          <w:sz w:val="12"/>
          <w:szCs w:val="12"/>
        </w:rPr>
        <w:t>diversity,</w:t>
      </w:r>
      <w:r w:rsidRPr="000630CB">
        <w:rPr>
          <w:rFonts w:cs="Geeza Pro"/>
          <w:sz w:val="12"/>
          <w:szCs w:val="12"/>
        </w:rPr>
        <w:t xml:space="preserve"> </w:t>
      </w:r>
      <w:r w:rsidRPr="000630CB">
        <w:rPr>
          <w:rFonts w:eastAsia="Calibri" w:cs="Calibri"/>
          <w:sz w:val="12"/>
          <w:szCs w:val="12"/>
        </w:rPr>
        <w:t>customary</w:t>
      </w:r>
      <w:r w:rsidRPr="000630CB">
        <w:rPr>
          <w:rFonts w:cs="Geeza Pro"/>
          <w:vertAlign w:val="superscript"/>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law</w:t>
      </w:r>
      <w:r w:rsidRPr="000630CB">
        <w:rPr>
          <w:rFonts w:cs="Geeza Pro"/>
          <w:b/>
          <w:u w:val="single"/>
        </w:rPr>
        <w:t xml:space="preserve"> </w:t>
      </w:r>
      <w:r w:rsidRPr="000630CB">
        <w:rPr>
          <w:rFonts w:eastAsia="Calibri" w:cs="Calibri"/>
          <w:b/>
          <w:u w:val="single"/>
        </w:rPr>
        <w:t>reflects</w:t>
      </w:r>
      <w:r w:rsidRPr="000630CB">
        <w:rPr>
          <w:rFonts w:cs="Geeza Pro"/>
        </w:rPr>
        <w:t xml:space="preserve"> </w:t>
      </w:r>
      <w:r w:rsidRPr="000630CB">
        <w:rPr>
          <w:rFonts w:eastAsia="Calibri" w:cs="Calibri"/>
          <w:b/>
          <w:u w:val="single"/>
        </w:rPr>
        <w:t>the</w:t>
      </w:r>
      <w:r w:rsidRPr="000630CB">
        <w:rPr>
          <w:rFonts w:cs="Geeza Pro"/>
        </w:rPr>
        <w:t xml:space="preserve"> </w:t>
      </w:r>
      <w:r w:rsidRPr="000630CB">
        <w:rPr>
          <w:rFonts w:eastAsia="Calibri" w:cs="Calibri"/>
          <w:sz w:val="12"/>
          <w:szCs w:val="12"/>
        </w:rPr>
        <w:t>inevitably</w:t>
      </w:r>
      <w:r w:rsidRPr="000630CB">
        <w:rPr>
          <w:rFonts w:cs="Geeza Pro"/>
          <w:vertAlign w:val="superscript"/>
        </w:rPr>
        <w:t xml:space="preserve"> </w:t>
      </w:r>
      <w:r w:rsidRPr="000630CB">
        <w:rPr>
          <w:rFonts w:eastAsia="Calibri" w:cs="Calibri"/>
          <w:b/>
          <w:u w:val="single"/>
        </w:rPr>
        <w:t>plural</w:t>
      </w:r>
      <w:r w:rsidRPr="000630CB">
        <w:rPr>
          <w:rFonts w:cs="Geeza Pro"/>
          <w:b/>
          <w:u w:val="single"/>
        </w:rPr>
        <w:t xml:space="preserve"> </w:t>
      </w:r>
      <w:r w:rsidRPr="000630CB">
        <w:rPr>
          <w:rFonts w:eastAsia="Calibri" w:cs="Calibri"/>
          <w:b/>
          <w:u w:val="single"/>
        </w:rPr>
        <w:t>character</w:t>
      </w:r>
      <w:r w:rsidRPr="000630CB">
        <w:rPr>
          <w:rFonts w:cs="Geeza Pro"/>
          <w:b/>
          <w:u w:val="single"/>
        </w:rPr>
        <w:t xml:space="preserve"> </w:t>
      </w:r>
      <w:r w:rsidRPr="000630CB">
        <w:rPr>
          <w:rFonts w:eastAsia="Calibri" w:cs="Calibri"/>
          <w:b/>
          <w:u w:val="single"/>
        </w:rPr>
        <w:t>of</w:t>
      </w:r>
      <w:r w:rsidRPr="000630CB">
        <w:rPr>
          <w:rFonts w:cs="Geeza Pro"/>
          <w:b/>
          <w:u w:val="single"/>
        </w:rPr>
        <w:t xml:space="preserve"> </w:t>
      </w:r>
      <w:r w:rsidRPr="000630CB">
        <w:rPr>
          <w:rFonts w:eastAsia="Calibri" w:cs="Calibri"/>
          <w:b/>
          <w:u w:val="single"/>
        </w:rPr>
        <w:t>international</w:t>
      </w:r>
      <w:r w:rsidRPr="000630CB">
        <w:rPr>
          <w:rFonts w:cs="Geeza Pro"/>
          <w:b/>
          <w:u w:val="single"/>
        </w:rPr>
        <w:t xml:space="preserve"> </w:t>
      </w:r>
      <w:r w:rsidRPr="000630CB">
        <w:rPr>
          <w:rFonts w:eastAsia="Calibri" w:cs="Calibri"/>
          <w:b/>
          <w:u w:val="single"/>
        </w:rPr>
        <w:t>society</w:t>
      </w:r>
      <w:r w:rsidRPr="000630CB">
        <w:rPr>
          <w:rFonts w:cs="Geeza Pro"/>
          <w:b/>
          <w:u w:val="single"/>
        </w:rPr>
        <w:t xml:space="preserve"> </w:t>
      </w:r>
      <w:r w:rsidRPr="000630CB">
        <w:rPr>
          <w:rFonts w:eastAsia="Calibri" w:cs="Calibri"/>
          <w:b/>
          <w:u w:val="single"/>
        </w:rPr>
        <w:t>and</w:t>
      </w:r>
      <w:r w:rsidRPr="000630CB">
        <w:rPr>
          <w:rFonts w:cs="Geeza Pro"/>
        </w:rPr>
        <w:t xml:space="preserve"> </w:t>
      </w:r>
      <w:r w:rsidRPr="000630CB">
        <w:rPr>
          <w:rFonts w:eastAsia="Calibri" w:cs="Calibri"/>
          <w:sz w:val="12"/>
          <w:szCs w:val="12"/>
        </w:rPr>
        <w:t>may</w:t>
      </w:r>
      <w:r w:rsidRPr="000630CB">
        <w:rPr>
          <w:rFonts w:cs="Geeza Pro"/>
          <w:sz w:val="12"/>
          <w:szCs w:val="12"/>
        </w:rPr>
        <w:t xml:space="preserve"> </w:t>
      </w:r>
      <w:r w:rsidRPr="000630CB">
        <w:rPr>
          <w:rFonts w:eastAsia="Calibri" w:cs="Calibri"/>
          <w:sz w:val="12"/>
          <w:szCs w:val="12"/>
        </w:rPr>
        <w:t>be</w:t>
      </w:r>
      <w:r w:rsidRPr="000630CB">
        <w:rPr>
          <w:rFonts w:cs="Geeza Pro"/>
          <w:sz w:val="12"/>
          <w:szCs w:val="12"/>
        </w:rPr>
        <w:t xml:space="preserve"> </w:t>
      </w:r>
      <w:r w:rsidRPr="000630CB">
        <w:rPr>
          <w:rFonts w:eastAsia="Calibri" w:cs="Calibri"/>
          <w:sz w:val="12"/>
          <w:szCs w:val="12"/>
        </w:rPr>
        <w:t>said</w:t>
      </w:r>
      <w:r w:rsidRPr="000630CB">
        <w:rPr>
          <w:rFonts w:cs="Geeza Pro"/>
          <w:sz w:val="12"/>
          <w:szCs w:val="12"/>
        </w:rPr>
        <w:t xml:space="preserve"> </w:t>
      </w:r>
      <w:r w:rsidRPr="000630CB">
        <w:rPr>
          <w:rFonts w:eastAsia="Calibri" w:cs="Calibri"/>
          <w:sz w:val="12"/>
          <w:szCs w:val="12"/>
        </w:rPr>
        <w:t>to</w:t>
      </w:r>
      <w:r w:rsidRPr="000630CB">
        <w:rPr>
          <w:rFonts w:cs="Geeza Pro"/>
          <w:vertAlign w:val="superscript"/>
        </w:rPr>
        <w:t xml:space="preserve"> </w:t>
      </w:r>
      <w:r>
        <w:rPr>
          <w:rFonts w:eastAsia="Calibri" w:cs="Calibri"/>
          <w:b/>
          <w:u w:val="single"/>
        </w:rPr>
        <w:t>constitute</w:t>
      </w:r>
      <w:r w:rsidRPr="00A96C8F">
        <w:rPr>
          <w:rFonts w:cs="Geeza Pro"/>
        </w:rPr>
        <w:t xml:space="preserve"> </w:t>
      </w:r>
      <w:r w:rsidRPr="00A96C8F">
        <w:rPr>
          <w:rFonts w:eastAsia="Calibri" w:cs="Calibri"/>
          <w:sz w:val="12"/>
          <w:szCs w:val="12"/>
        </w:rPr>
        <w:t>a</w:t>
      </w:r>
      <w:r w:rsidRPr="000630CB">
        <w:rPr>
          <w:rFonts w:cs="Geeza Pro"/>
          <w:sz w:val="12"/>
          <w:szCs w:val="12"/>
          <w:vertAlign w:val="superscript"/>
        </w:rPr>
        <w:t xml:space="preserve"> </w:t>
      </w:r>
      <w:r w:rsidRPr="000630CB">
        <w:rPr>
          <w:rFonts w:eastAsia="Calibri" w:cs="Calibri"/>
          <w:sz w:val="12"/>
          <w:szCs w:val="12"/>
        </w:rPr>
        <w:t>morality</w:t>
      </w:r>
      <w:r w:rsidRPr="000630CB">
        <w:rPr>
          <w:rFonts w:cs="Geeza Pro"/>
          <w:sz w:val="12"/>
          <w:szCs w:val="12"/>
        </w:rPr>
        <w:t xml:space="preserve"> </w:t>
      </w:r>
      <w:r w:rsidRPr="000630CB">
        <w:rPr>
          <w:rFonts w:eastAsia="Calibri" w:cs="Calibri"/>
          <w:sz w:val="12"/>
          <w:szCs w:val="12"/>
        </w:rPr>
        <w:t>of</w:t>
      </w:r>
      <w:r w:rsidRPr="000630CB">
        <w:rPr>
          <w:rFonts w:cs="Geeza Pro"/>
          <w:sz w:val="12"/>
          <w:szCs w:val="12"/>
        </w:rPr>
        <w:t xml:space="preserve"> </w:t>
      </w:r>
      <w:r w:rsidRPr="000630CB">
        <w:rPr>
          <w:rFonts w:eastAsia="Calibri" w:cs="Calibri"/>
          <w:sz w:val="12"/>
          <w:szCs w:val="12"/>
        </w:rPr>
        <w:t>states,</w:t>
      </w:r>
      <w:r w:rsidRPr="000630CB">
        <w:rPr>
          <w:rFonts w:cs="Geeza Pro"/>
          <w:sz w:val="12"/>
          <w:szCs w:val="12"/>
        </w:rPr>
        <w:t xml:space="preserve"> </w:t>
      </w:r>
      <w:r w:rsidRPr="000630CB">
        <w:rPr>
          <w:rFonts w:eastAsia="Calibri" w:cs="Calibri"/>
          <w:sz w:val="12"/>
          <w:szCs w:val="12"/>
        </w:rPr>
        <w:t>one</w:t>
      </w:r>
      <w:r w:rsidRPr="000630CB">
        <w:rPr>
          <w:rFonts w:cs="Geeza Pro"/>
          <w:sz w:val="12"/>
          <w:szCs w:val="12"/>
        </w:rPr>
        <w:t xml:space="preserve"> </w:t>
      </w:r>
      <w:r w:rsidRPr="000630CB">
        <w:rPr>
          <w:rFonts w:eastAsia="Calibri" w:cs="Calibri"/>
          <w:sz w:val="12"/>
          <w:szCs w:val="12"/>
        </w:rPr>
        <w:t>that</w:t>
      </w:r>
      <w:r w:rsidRPr="000630CB">
        <w:rPr>
          <w:rFonts w:cs="Geeza Pro"/>
          <w:sz w:val="12"/>
          <w:szCs w:val="12"/>
        </w:rPr>
        <w:t xml:space="preserve"> </w:t>
      </w:r>
      <w:r w:rsidRPr="000630CB">
        <w:rPr>
          <w:rFonts w:eastAsia="Calibri" w:cs="Calibri"/>
          <w:sz w:val="12"/>
          <w:szCs w:val="12"/>
        </w:rPr>
        <w:t>is</w:t>
      </w:r>
      <w:r w:rsidRPr="000630CB">
        <w:rPr>
          <w:rFonts w:cs="Geeza Pro"/>
          <w:sz w:val="12"/>
          <w:szCs w:val="12"/>
        </w:rPr>
        <w:t xml:space="preserve"> </w:t>
      </w:r>
      <w:r w:rsidRPr="000630CB">
        <w:rPr>
          <w:rFonts w:eastAsia="Calibri" w:cs="Calibri"/>
          <w:sz w:val="12"/>
          <w:szCs w:val="12"/>
        </w:rPr>
        <w:t>a</w:t>
      </w:r>
      <w:r w:rsidRPr="000630CB">
        <w:rPr>
          <w:rFonts w:cs="Geeza Pro"/>
          <w:sz w:val="12"/>
          <w:szCs w:val="12"/>
        </w:rPr>
        <w:t xml:space="preserve"> </w:t>
      </w:r>
      <w:r w:rsidRPr="000630CB">
        <w:rPr>
          <w:rFonts w:eastAsia="Calibri" w:cs="Calibri"/>
          <w:sz w:val="12"/>
          <w:szCs w:val="12"/>
        </w:rPr>
        <w:t>morality</w:t>
      </w:r>
      <w:r w:rsidRPr="000630CB">
        <w:rPr>
          <w:rFonts w:cs="Geeza Pro"/>
        </w:rPr>
        <w:t xml:space="preserve"> </w:t>
      </w:r>
      <w:r w:rsidRPr="00A96C8F">
        <w:rPr>
          <w:rFonts w:eastAsia="Calibri" w:cs="Calibri"/>
          <w:b/>
          <w:u w:val="single"/>
        </w:rPr>
        <w:t>of</w:t>
      </w:r>
      <w:r w:rsidRPr="00A96C8F">
        <w:rPr>
          <w:rFonts w:cs="Geeza Pro"/>
          <w:b/>
          <w:u w:val="single"/>
        </w:rPr>
        <w:t xml:space="preserve"> </w:t>
      </w:r>
      <w:r w:rsidRPr="000630CB">
        <w:rPr>
          <w:rFonts w:eastAsia="Calibri" w:cs="Calibri"/>
          <w:b/>
          <w:u w:val="single"/>
        </w:rPr>
        <w:t>coexistence</w:t>
      </w:r>
      <w:r w:rsidRPr="000630CB">
        <w:rPr>
          <w:rFonts w:cs="Geeza Pro"/>
        </w:rPr>
        <w:t>.</w:t>
      </w:r>
    </w:p>
    <w:p w14:paraId="037F2600" w14:textId="77777777" w:rsidR="00854EED" w:rsidRDefault="00854EED" w:rsidP="00854EED">
      <w:pPr>
        <w:pStyle w:val="Heading4"/>
      </w:pPr>
      <w:r>
        <w:t>Thus, the standard is consistency with international law</w:t>
      </w:r>
    </w:p>
    <w:p w14:paraId="3FE1793C" w14:textId="77777777" w:rsidR="00854EED" w:rsidRDefault="00854EED" w:rsidP="00854EED">
      <w:pPr>
        <w:pStyle w:val="Heading4"/>
      </w:pPr>
      <w:r>
        <w:t xml:space="preserve">Impact Calc: </w:t>
      </w:r>
    </w:p>
    <w:p w14:paraId="47F4C538" w14:textId="77777777" w:rsidR="00854EED" w:rsidRDefault="00854EED" w:rsidP="00854EED">
      <w:pPr>
        <w:pStyle w:val="Heading4"/>
      </w:pPr>
      <w:r>
        <w:t xml:space="preserve">1] To say something is prohibited doesn’t imply any possibility of permission. Rather, it just matters that something is prohibited under one locus of duty – prefer: </w:t>
      </w:r>
    </w:p>
    <w:p w14:paraId="143EC7B1" w14:textId="77777777" w:rsidR="00854EED" w:rsidRDefault="00854EED" w:rsidP="00854EED">
      <w:pPr>
        <w:pStyle w:val="Heading4"/>
        <w:rPr>
          <w:rFonts w:cs="Calibri"/>
          <w:color w:val="000000" w:themeColor="text1"/>
        </w:rPr>
      </w:pPr>
      <w:r>
        <w:t xml:space="preserve">A] Logic - </w:t>
      </w:r>
      <w:r>
        <w:rPr>
          <w:rFonts w:cs="Calibri"/>
          <w:color w:val="000000" w:themeColor="text1"/>
        </w:rPr>
        <w:t>Joyce 01:</w:t>
      </w:r>
    </w:p>
    <w:p w14:paraId="477F9CAE" w14:textId="77777777" w:rsidR="00854EED" w:rsidRPr="00DF2008" w:rsidRDefault="00854EED" w:rsidP="00854EED">
      <w:r w:rsidRPr="00DF2008">
        <w:t>Richard Joyce, [Richard Joyce is a British-Australian-New Zealand philosopher, known for his contributions to the fields of meta-ethics and moral psychology. He is Professor of Philosophy at Victoria University of Wellington.] Nov 22, 2001, “The Myth of Morality,” </w:t>
      </w:r>
      <w:hyperlink r:id="rId12" w:tgtFrame="_blank" w:history="1">
        <w:r w:rsidRPr="00DF2008">
          <w:rPr>
            <w:rStyle w:val="Hyperlink"/>
          </w:rPr>
          <w:t>https://tony</w:t>
        </w:r>
        <w:r w:rsidRPr="00DF2008">
          <w:rPr>
            <w:rStyle w:val="Hyperlink"/>
          </w:rPr>
          <w:t>s</w:t>
        </w:r>
        <w:r w:rsidRPr="00DF2008">
          <w:rPr>
            <w:rStyle w:val="Hyperlink"/>
          </w:rPr>
          <w:t>ss.files.wordpress.com/2012/04/the-myth-of-morality.pdf</w:t>
        </w:r>
      </w:hyperlink>
    </w:p>
    <w:p w14:paraId="05AA8EB7" w14:textId="77777777" w:rsidR="00854EED" w:rsidRPr="00D92516" w:rsidRDefault="00854EED" w:rsidP="00854EED">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9405B9">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9405B9">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9405B9">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9405B9">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9405B9">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9405B9">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9405B9">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9405B9">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9405B9">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9405B9">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9405B9">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9405B9">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9405B9">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9405B9">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9405B9">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9405B9">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7B31AB3D" w14:textId="77777777" w:rsidR="00854EED" w:rsidRDefault="00854EED" w:rsidP="00854EED">
      <w:pPr>
        <w:pStyle w:val="Heading4"/>
      </w:pPr>
      <w:r>
        <w:t xml:space="preserve">B] Reciprocity - </w:t>
      </w:r>
      <w:r w:rsidRPr="000630CB">
        <w:t xml:space="preserve">the aff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3B833C2C" w14:textId="77777777" w:rsidR="00854EED" w:rsidRDefault="00854EED" w:rsidP="00854EED">
      <w:pPr>
        <w:pStyle w:val="Heading4"/>
      </w:pPr>
      <w:r>
        <w:t xml:space="preserve">2] The standard isn’t concerned with consequences – </w:t>
      </w:r>
    </w:p>
    <w:p w14:paraId="34A824F3" w14:textId="77777777" w:rsidR="00854EED" w:rsidRDefault="00854EED" w:rsidP="00854EED">
      <w:pPr>
        <w:pStyle w:val="Heading4"/>
      </w:pPr>
      <w:r>
        <w:t xml:space="preserve">A] Cascading – all actions have an infinite chain of consequences that get increasingly less predictable – means aggregation is incoherent absent certainty </w:t>
      </w:r>
    </w:p>
    <w:p w14:paraId="319E4443" w14:textId="77777777" w:rsidR="00854EED" w:rsidRDefault="00854EED" w:rsidP="00854EED">
      <w:pPr>
        <w:pStyle w:val="Heading4"/>
      </w:pPr>
      <w:r>
        <w:t>B] Induction – it relies on past examples to prove the future, which is just induction meaning its circular and fails</w:t>
      </w:r>
    </w:p>
    <w:p w14:paraId="1FAD8AD8" w14:textId="77777777" w:rsidR="00854EED" w:rsidRPr="00613B7D" w:rsidRDefault="00854EED" w:rsidP="00854EED">
      <w:pPr>
        <w:pStyle w:val="Heading4"/>
      </w:pPr>
      <w:r>
        <w:t xml:space="preserve">C] Probability – the law is certain, while consequences aren’t. Thus, any Non-I Law framing is a voter because it requires intervention to evaluate which is definitionally unfair. </w:t>
      </w:r>
    </w:p>
    <w:p w14:paraId="5FB44567" w14:textId="77777777" w:rsidR="00854EED" w:rsidRPr="003A71A4" w:rsidRDefault="00854EED" w:rsidP="00854EED">
      <w:pPr>
        <w:pStyle w:val="Heading4"/>
      </w:pPr>
      <w:r>
        <w:t xml:space="preserve">Prefer Additionality: </w:t>
      </w:r>
    </w:p>
    <w:p w14:paraId="21D75E75" w14:textId="77777777" w:rsidR="00854EED" w:rsidRPr="00EF5E90" w:rsidRDefault="00854EED" w:rsidP="00854EED">
      <w:pPr>
        <w:pStyle w:val="Heading4"/>
        <w:rPr>
          <w:rFonts w:eastAsia="Droid Sans" w:cs="font351"/>
          <w:kern w:val="1"/>
          <w:lang w:eastAsia="ja-JP"/>
        </w:rPr>
      </w:pPr>
      <w:r>
        <w:t xml:space="preserve">1] Proceduralism – evaluation of </w:t>
      </w:r>
      <w:proofErr w:type="spellStart"/>
      <w:r>
        <w:t>i</w:t>
      </w:r>
      <w:proofErr w:type="spellEnd"/>
      <w:r>
        <w:t xml:space="preserve">-law is a pre-requisite to the understanding of the resolution’s </w:t>
      </w:r>
      <w:proofErr w:type="gramStart"/>
      <w:r>
        <w:t>truth</w:t>
      </w:r>
      <w:proofErr w:type="gramEnd"/>
      <w:r>
        <w:t xml:space="preserve"> so it comes before any ROB or framing. T</w:t>
      </w:r>
      <w:r w:rsidRPr="000630CB">
        <w:rPr>
          <w:rFonts w:eastAsia="Droid Sans" w:cs="font351"/>
          <w:kern w:val="1"/>
          <w:lang w:eastAsia="ja-JP"/>
        </w:rPr>
        <w:t>opic</w:t>
      </w:r>
      <w:r>
        <w:rPr>
          <w:rFonts w:eastAsia="Droid Sans" w:cs="font351"/>
          <w:kern w:val="1"/>
          <w:lang w:eastAsia="ja-JP"/>
        </w:rPr>
        <w:t xml:space="preserve"> L</w:t>
      </w:r>
      <w:r w:rsidRPr="000630CB">
        <w:rPr>
          <w:rFonts w:eastAsia="Droid Sans" w:cs="font351"/>
          <w:kern w:val="1"/>
          <w:lang w:eastAsia="ja-JP"/>
        </w:rPr>
        <w:t xml:space="preserve">it is key to education since that’s why framers pick </w:t>
      </w:r>
      <w:proofErr w:type="gramStart"/>
      <w:r w:rsidRPr="000630CB">
        <w:rPr>
          <w:rFonts w:eastAsia="Droid Sans" w:cs="font351"/>
          <w:kern w:val="1"/>
          <w:lang w:eastAsia="ja-JP"/>
        </w:rPr>
        <w:t>topics</w:t>
      </w:r>
      <w:proofErr w:type="gramEnd"/>
      <w:r w:rsidRPr="000630CB">
        <w:rPr>
          <w:rFonts w:eastAsia="Droid Sans" w:cs="font351"/>
          <w:kern w:val="1"/>
          <w:lang w:eastAsia="ja-JP"/>
        </w:rPr>
        <w:t xml:space="preserve"> and it ensures debaters can reasonably predict </w:t>
      </w:r>
      <w:proofErr w:type="spellStart"/>
      <w:r w:rsidRPr="000630CB">
        <w:rPr>
          <w:rFonts w:eastAsia="Droid Sans" w:cs="font351"/>
          <w:kern w:val="1"/>
          <w:lang w:eastAsia="ja-JP"/>
        </w:rPr>
        <w:t>args</w:t>
      </w:r>
      <w:proofErr w:type="spellEnd"/>
      <w:r w:rsidRPr="000630CB">
        <w:rPr>
          <w:rFonts w:eastAsia="Droid Sans" w:cs="font351"/>
          <w:kern w:val="1"/>
          <w:lang w:eastAsia="ja-JP"/>
        </w:rPr>
        <w:t xml:space="preserve"> to allow fair debates.</w:t>
      </w:r>
    </w:p>
    <w:p w14:paraId="5E4F6068" w14:textId="77777777" w:rsidR="00854EED" w:rsidRPr="000630CB" w:rsidRDefault="00854EED" w:rsidP="00854EED">
      <w:pPr>
        <w:pStyle w:val="Heading4"/>
      </w:pPr>
      <w:r>
        <w:rPr>
          <w:lang w:eastAsia="ja-JP"/>
        </w:rPr>
        <w:t xml:space="preserve">2]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26324E93" w14:textId="77777777" w:rsidR="00854EED" w:rsidRPr="00D46CBA" w:rsidRDefault="00854EED" w:rsidP="00854EED">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72FD1A3E" w14:textId="77777777" w:rsidR="00854EED" w:rsidRDefault="00854EED" w:rsidP="00854EED">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9405B9">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9405B9">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9405B9">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9405B9">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9405B9">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9405B9">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9405B9">
        <w:rPr>
          <w:rFonts w:cs="Helvetica"/>
          <w:b/>
          <w:szCs w:val="26"/>
          <w:highlight w:val="yellow"/>
          <w:u w:val="single"/>
        </w:rPr>
        <w:t>rule</w:t>
      </w:r>
      <w:r w:rsidRPr="000630CB">
        <w:rPr>
          <w:rFonts w:cs="Times"/>
          <w:b/>
          <w:szCs w:val="20"/>
          <w:u w:val="single"/>
        </w:rPr>
        <w:t xml:space="preserve">s, </w:t>
      </w:r>
      <w:r w:rsidRPr="009405B9">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9405B9">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9405B9">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9405B9">
        <w:rPr>
          <w:rFonts w:cs="Helvetica"/>
          <w:b/>
          <w:szCs w:val="26"/>
          <w:highlight w:val="yellow"/>
          <w:u w:val="single"/>
        </w:rPr>
        <w:t>norms.</w:t>
      </w:r>
    </w:p>
    <w:p w14:paraId="72E4A93E" w14:textId="77777777" w:rsidR="00854EED" w:rsidRDefault="00854EED" w:rsidP="00854EED">
      <w:pPr>
        <w:pStyle w:val="Heading4"/>
      </w:pPr>
      <w:r>
        <w:t xml:space="preserve">3] Fairness – </w:t>
      </w:r>
    </w:p>
    <w:p w14:paraId="493D9EF1" w14:textId="77777777" w:rsidR="00854EED" w:rsidRDefault="00854EED" w:rsidP="00854EED">
      <w:pPr>
        <w:pStyle w:val="Heading4"/>
      </w:pPr>
      <w:r>
        <w:t xml:space="preserve">A] Predictability - </w:t>
      </w:r>
      <w:r w:rsidRPr="000630CB">
        <w:t>a discussion of rights is necessitated through legal methods making it the most obvious. Key to education because we analyze real world documents that govern politics, which is an out of round impact</w:t>
      </w:r>
      <w:r>
        <w:t>.</w:t>
      </w:r>
    </w:p>
    <w:p w14:paraId="5C076149" w14:textId="77777777" w:rsidR="00854EED" w:rsidRPr="002B1C05" w:rsidRDefault="00854EED" w:rsidP="00854EED">
      <w:pPr>
        <w:pStyle w:val="Heading4"/>
      </w:pPr>
      <w:r>
        <w:t xml:space="preserve"> B] Reciprocity – there are multiple ways to interpret the law, which means there’s equal ground. </w:t>
      </w:r>
    </w:p>
    <w:p w14:paraId="222C1047" w14:textId="77777777" w:rsidR="00854EED" w:rsidRDefault="00854EED" w:rsidP="00854EED">
      <w:pPr>
        <w:pStyle w:val="Heading4"/>
      </w:pPr>
      <w:r>
        <w:t xml:space="preserve">4] Epistemology – moral knowledge is structurally indeterminate and legal actions will be infinitely interpreted and debated without a non-arbitrary way to reach a conclusion. Only I-law solves because it is a maximally superior authority governing the entire world. </w:t>
      </w:r>
    </w:p>
    <w:p w14:paraId="0F7936B5" w14:textId="77777777" w:rsidR="00854EED" w:rsidRPr="00767F7A" w:rsidRDefault="00854EED" w:rsidP="00854EED">
      <w:pPr>
        <w:pStyle w:val="Heading4"/>
      </w:pPr>
      <w:r>
        <w:t xml:space="preserve">5] Rule Following – the law determines justice by bridging the space between the rule and the decision - </w:t>
      </w:r>
    </w:p>
    <w:p w14:paraId="38347919" w14:textId="77777777" w:rsidR="00854EED" w:rsidRPr="00767F7A" w:rsidRDefault="00854EED" w:rsidP="00854EED">
      <w:r w:rsidRPr="009405B9">
        <w:rPr>
          <w:b/>
          <w:u w:val="single"/>
        </w:rPr>
        <w:t>Sokoloff 5</w:t>
      </w:r>
      <w:r w:rsidRPr="009405B9">
        <w:t xml:space="preserve"> </w:t>
      </w:r>
      <w:r w:rsidRPr="00767F7A">
        <w:rPr>
          <w:sz w:val="16"/>
          <w:szCs w:val="16"/>
        </w:rPr>
        <w:t xml:space="preserve">(William W., Prof of Political Science @ </w:t>
      </w:r>
      <w:hyperlink r:id="rId13" w:history="1">
        <w:r w:rsidRPr="00767F7A">
          <w:rPr>
            <w:sz w:val="16"/>
            <w:szCs w:val="16"/>
          </w:rPr>
          <w:t>University of California Irvine</w:t>
        </w:r>
      </w:hyperlink>
      <w:r w:rsidRPr="00767F7A">
        <w:rPr>
          <w:sz w:val="16"/>
          <w:szCs w:val="16"/>
        </w:rPr>
        <w:t>, “Between Justice and Legality: Derrida on Decision”, Political Research Quarterly, Vol. 58, No. 2 (Jun., 2005), pp. 341-352, Sage Publications, Inc. on behalf of the University of Utah Stable, http://www.jstor.org/stable/3595634 [AAK])</w:t>
      </w:r>
    </w:p>
    <w:p w14:paraId="50168887" w14:textId="77777777" w:rsidR="00854EED" w:rsidRDefault="00854EED" w:rsidP="00854EED">
      <w:pPr>
        <w:rPr>
          <w:sz w:val="8"/>
        </w:rPr>
      </w:pPr>
      <w:r w:rsidRPr="009405B9">
        <w:rPr>
          <w:sz w:val="8"/>
        </w:rPr>
        <w:t xml:space="preserve">Derrida's discussion of decision proceeds through </w:t>
      </w:r>
      <w:proofErr w:type="spellStart"/>
      <w:r w:rsidRPr="009405B9">
        <w:rPr>
          <w:sz w:val="8"/>
        </w:rPr>
        <w:t>nega</w:t>
      </w:r>
      <w:proofErr w:type="spellEnd"/>
      <w:r w:rsidRPr="009405B9">
        <w:rPr>
          <w:sz w:val="8"/>
        </w:rPr>
        <w:t xml:space="preserve">- </w:t>
      </w:r>
      <w:proofErr w:type="spellStart"/>
      <w:r w:rsidRPr="009405B9">
        <w:rPr>
          <w:sz w:val="8"/>
        </w:rPr>
        <w:t>tive</w:t>
      </w:r>
      <w:proofErr w:type="spellEnd"/>
      <w:r w:rsidRPr="009405B9">
        <w:rPr>
          <w:sz w:val="8"/>
        </w:rPr>
        <w:t xml:space="preserve"> presentation. He builds decision through a critique of the conventional conceptualization of decision.</w:t>
      </w:r>
      <w:r w:rsidRPr="00767F7A">
        <w:rPr>
          <w:b/>
          <w:u w:val="single"/>
        </w:rPr>
        <w:t xml:space="preserve"> </w:t>
      </w:r>
      <w:r w:rsidRPr="009405B9">
        <w:rPr>
          <w:b/>
          <w:highlight w:val="yellow"/>
          <w:u w:val="single"/>
        </w:rPr>
        <w:t>Decisions are generally viewed as the result of rational calculation</w:t>
      </w:r>
      <w:r w:rsidRPr="009405B9">
        <w:rPr>
          <w:sz w:val="8"/>
          <w:highlight w:val="yellow"/>
        </w:rPr>
        <w:t xml:space="preserve"> </w:t>
      </w:r>
      <w:r w:rsidRPr="009405B9">
        <w:rPr>
          <w:sz w:val="8"/>
        </w:rPr>
        <w:t xml:space="preserve">(Rawls 1993: 212). </w:t>
      </w:r>
      <w:r w:rsidRPr="009405B9">
        <w:rPr>
          <w:b/>
          <w:highlight w:val="yellow"/>
          <w:u w:val="single"/>
        </w:rPr>
        <w:t>Information is analyzed and options are formulated in</w:t>
      </w:r>
      <w:r w:rsidRPr="009405B9">
        <w:rPr>
          <w:sz w:val="8"/>
          <w:highlight w:val="yellow"/>
        </w:rPr>
        <w:t xml:space="preserve"> </w:t>
      </w:r>
      <w:r w:rsidRPr="009405B9">
        <w:rPr>
          <w:sz w:val="8"/>
        </w:rPr>
        <w:t xml:space="preserve">accordance with the ultimate standard of rationality: </w:t>
      </w:r>
      <w:r w:rsidRPr="009405B9">
        <w:rPr>
          <w:b/>
          <w:highlight w:val="yellow"/>
          <w:u w:val="single"/>
        </w:rPr>
        <w:t>cost-benefit analysis</w:t>
      </w:r>
      <w:r w:rsidRPr="009405B9">
        <w:rPr>
          <w:sz w:val="8"/>
        </w:rPr>
        <w:t xml:space="preserve">. Once the costs and benefits have been determined, a conclusion, or decision, is reached based on the calculation of overall utility. In the legal sphere, judges decide; they apply the law to </w:t>
      </w:r>
      <w:proofErr w:type="gramStart"/>
      <w:r w:rsidRPr="009405B9">
        <w:rPr>
          <w:sz w:val="8"/>
        </w:rPr>
        <w:t>particular cases</w:t>
      </w:r>
      <w:proofErr w:type="gramEnd"/>
      <w:r w:rsidRPr="009405B9">
        <w:rPr>
          <w:sz w:val="8"/>
        </w:rPr>
        <w:t xml:space="preserve">. Derrida's take on decision departs from these approaches. He questions the traditional concept of decision based on a self-conscious subject who calculates and then decides: “We ask ourselves what a decision is and who decides. And if a decision is active, free, </w:t>
      </w:r>
      <w:proofErr w:type="gramStart"/>
      <w:r w:rsidRPr="009405B9">
        <w:rPr>
          <w:sz w:val="8"/>
        </w:rPr>
        <w:t>conscious</w:t>
      </w:r>
      <w:proofErr w:type="gramEnd"/>
      <w:r w:rsidRPr="009405B9">
        <w:rPr>
          <w:sz w:val="8"/>
        </w:rPr>
        <w:t xml:space="preserve"> and willful, </w:t>
      </w:r>
      <w:proofErr w:type="spellStart"/>
      <w:r w:rsidRPr="009405B9">
        <w:rPr>
          <w:sz w:val="8"/>
        </w:rPr>
        <w:t>sover</w:t>
      </w:r>
      <w:proofErr w:type="spellEnd"/>
      <w:r w:rsidRPr="009405B9">
        <w:rPr>
          <w:sz w:val="8"/>
        </w:rPr>
        <w:t xml:space="preserve">- </w:t>
      </w:r>
      <w:proofErr w:type="spellStart"/>
      <w:r w:rsidRPr="009405B9">
        <w:rPr>
          <w:sz w:val="8"/>
        </w:rPr>
        <w:t>eign</w:t>
      </w:r>
      <w:proofErr w:type="spellEnd"/>
      <w:r w:rsidRPr="009405B9">
        <w:rPr>
          <w:sz w:val="8"/>
        </w:rPr>
        <w:t>. What would happen if we kept this word and this concept, but changed these last determinations? (Derrida 1997: xi.)” For Derrida</w:t>
      </w:r>
      <w:r w:rsidRPr="009405B9">
        <w:rPr>
          <w:sz w:val="8"/>
          <w:highlight w:val="yellow"/>
        </w:rPr>
        <w:t xml:space="preserve">, </w:t>
      </w:r>
      <w:r w:rsidRPr="009405B9">
        <w:rPr>
          <w:b/>
          <w:highlight w:val="yellow"/>
          <w:u w:val="single"/>
        </w:rPr>
        <w:t xml:space="preserve">a decision has not been made when judges apply the law to a particular case. </w:t>
      </w:r>
      <w:proofErr w:type="gramStart"/>
      <w:r w:rsidRPr="009405B9">
        <w:rPr>
          <w:b/>
          <w:highlight w:val="yellow"/>
          <w:u w:val="single"/>
        </w:rPr>
        <w:t>In order for</w:t>
      </w:r>
      <w:proofErr w:type="gramEnd"/>
      <w:r w:rsidRPr="009405B9">
        <w:rPr>
          <w:b/>
          <w:highlight w:val="yellow"/>
          <w:u w:val="single"/>
        </w:rPr>
        <w:t xml:space="preserve"> a decision to be a decision</w:t>
      </w:r>
      <w:r w:rsidRPr="009405B9">
        <w:rPr>
          <w:sz w:val="8"/>
          <w:highlight w:val="yellow"/>
        </w:rPr>
        <w:t xml:space="preserve">, </w:t>
      </w:r>
      <w:r w:rsidRPr="009405B9">
        <w:rPr>
          <w:b/>
          <w:highlight w:val="yellow"/>
          <w:u w:val="single"/>
        </w:rPr>
        <w:t xml:space="preserve">judges must </w:t>
      </w:r>
      <w:r w:rsidRPr="009405B9">
        <w:rPr>
          <w:sz w:val="8"/>
        </w:rPr>
        <w:t xml:space="preserve">do two incompatible things at the same time. They </w:t>
      </w:r>
      <w:r w:rsidRPr="009405B9">
        <w:rPr>
          <w:b/>
          <w:highlight w:val="yellow"/>
          <w:u w:val="single"/>
        </w:rPr>
        <w:t>must enforce the law in a non-arbitrary way</w:t>
      </w:r>
      <w:r w:rsidRPr="009405B9">
        <w:rPr>
          <w:sz w:val="8"/>
        </w:rPr>
        <w:t xml:space="preserve">: "The law applies equally to all." </w:t>
      </w:r>
      <w:r w:rsidRPr="009405B9">
        <w:rPr>
          <w:b/>
          <w:highlight w:val="yellow"/>
          <w:u w:val="single"/>
        </w:rPr>
        <w:t>And yet, judges must respect the ways in which each case is different</w:t>
      </w:r>
      <w:r w:rsidRPr="00767F7A">
        <w:rPr>
          <w:b/>
          <w:u w:val="single"/>
        </w:rPr>
        <w:t xml:space="preserve">: </w:t>
      </w:r>
      <w:r w:rsidRPr="009405B9">
        <w:rPr>
          <w:sz w:val="8"/>
        </w:rPr>
        <w:t xml:space="preserve">"Each case is other, each decision is different and requires an absolutely unique interpretation, which no existing, coded rule can or ought to guarantee absolutely" (Derrida 1990: 961). Hence, </w:t>
      </w:r>
      <w:proofErr w:type="gramStart"/>
      <w:r w:rsidRPr="009405B9">
        <w:rPr>
          <w:b/>
          <w:highlight w:val="yellow"/>
          <w:u w:val="single"/>
        </w:rPr>
        <w:t>in order for</w:t>
      </w:r>
      <w:proofErr w:type="gramEnd"/>
      <w:r w:rsidRPr="009405B9">
        <w:rPr>
          <w:b/>
          <w:highlight w:val="yellow"/>
          <w:u w:val="single"/>
        </w:rPr>
        <w:t xml:space="preserve"> a decision to be possible, it must be impossible; judges cannot know in advance what to decide. If they already knew what to decide </w:t>
      </w:r>
      <w:proofErr w:type="gramStart"/>
      <w:r w:rsidRPr="009405B9">
        <w:rPr>
          <w:b/>
          <w:highlight w:val="yellow"/>
          <w:u w:val="single"/>
        </w:rPr>
        <w:t>in particular situations</w:t>
      </w:r>
      <w:proofErr w:type="gramEnd"/>
      <w:r w:rsidRPr="009405B9">
        <w:rPr>
          <w:b/>
          <w:highlight w:val="yellow"/>
          <w:u w:val="single"/>
        </w:rPr>
        <w:t>, then they are not making a decision</w:t>
      </w:r>
      <w:r w:rsidRPr="009405B9">
        <w:rPr>
          <w:sz w:val="8"/>
          <w:highlight w:val="yellow"/>
        </w:rPr>
        <w:t>.</w:t>
      </w:r>
      <w:r w:rsidRPr="009405B9">
        <w:rPr>
          <w:sz w:val="8"/>
        </w:rPr>
        <w:t xml:space="preserve"> The conditions for a decision must pre- vent a decision from being easy or fast. They must break from the past and they cannot be based entirely on reason or knowledge.3 Quoting Kierkegaard, Derrida claims "the moment of decision is madness" (1990: 968). The </w:t>
      </w:r>
      <w:proofErr w:type="spellStart"/>
      <w:r w:rsidRPr="009405B9">
        <w:rPr>
          <w:sz w:val="8"/>
        </w:rPr>
        <w:t>incompat</w:t>
      </w:r>
      <w:proofErr w:type="spellEnd"/>
      <w:r w:rsidRPr="009405B9">
        <w:rPr>
          <w:sz w:val="8"/>
        </w:rPr>
        <w:t xml:space="preserve">- </w:t>
      </w:r>
      <w:proofErr w:type="spellStart"/>
      <w:r w:rsidRPr="009405B9">
        <w:rPr>
          <w:sz w:val="8"/>
        </w:rPr>
        <w:t>ible</w:t>
      </w:r>
      <w:proofErr w:type="spellEnd"/>
      <w:r w:rsidRPr="009405B9">
        <w:rPr>
          <w:sz w:val="8"/>
        </w:rPr>
        <w:t xml:space="preserve"> commands in the moment of decision test the limits of the legal order because they demand that decision be con- </w:t>
      </w:r>
      <w:proofErr w:type="spellStart"/>
      <w:r w:rsidRPr="009405B9">
        <w:rPr>
          <w:sz w:val="8"/>
        </w:rPr>
        <w:t>ceived</w:t>
      </w:r>
      <w:proofErr w:type="spellEnd"/>
      <w:r w:rsidRPr="009405B9">
        <w:rPr>
          <w:sz w:val="8"/>
        </w:rPr>
        <w:t xml:space="preserve"> as something more than the application of the law. </w:t>
      </w:r>
    </w:p>
    <w:p w14:paraId="0B8071B9" w14:textId="04EC1740" w:rsidR="00854EED" w:rsidRDefault="00854EED" w:rsidP="00854EED">
      <w:pPr>
        <w:pStyle w:val="Heading4"/>
      </w:pPr>
      <w:r>
        <w:t xml:space="preserve">6] Principle of explosion is true </w:t>
      </w:r>
      <w:r w:rsidR="00B4700B">
        <w:t xml:space="preserve">- </w:t>
      </w:r>
    </w:p>
    <w:p w14:paraId="59976F0B" w14:textId="77777777" w:rsidR="00854EED" w:rsidRPr="007D3843" w:rsidRDefault="00854EED" w:rsidP="00854EED">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4" w:history="1">
        <w:r w:rsidRPr="007D3843">
          <w:rPr>
            <w:rStyle w:val="Hyperlink"/>
            <w:sz w:val="16"/>
          </w:rPr>
          <w:t>www.wikiwand.com/en/Principle_of_explosion</w:t>
        </w:r>
      </w:hyperlink>
      <w:r w:rsidRPr="007D3843">
        <w:rPr>
          <w:sz w:val="16"/>
        </w:rPr>
        <w:t>. //Massa</w:t>
      </w:r>
    </w:p>
    <w:p w14:paraId="218BD29D" w14:textId="77777777" w:rsidR="00854EED" w:rsidRPr="00732D31" w:rsidRDefault="00854EED" w:rsidP="00854EED">
      <w:r>
        <w:rPr>
          <w:noProof/>
        </w:rPr>
        <w:drawing>
          <wp:inline distT="0" distB="0" distL="0" distR="0" wp14:anchorId="2F5BFEDE" wp14:editId="774D5127">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0C1B8DCE" w14:textId="77777777" w:rsidR="00854EED" w:rsidRPr="007D3843" w:rsidRDefault="00854EED" w:rsidP="00854EED">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181BD73A" w14:textId="77777777" w:rsidR="00854EED" w:rsidRPr="007D3843" w:rsidRDefault="00854EED" w:rsidP="00854EED">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2359D5">
        <w:rPr>
          <w:b/>
          <w:bCs/>
          <w:sz w:val="26"/>
          <w:szCs w:val="26"/>
          <w:highlight w:val="yellow"/>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2359D5">
        <w:rPr>
          <w:b/>
          <w:bCs/>
          <w:sz w:val="26"/>
          <w:szCs w:val="26"/>
          <w:highlight w:val="yellow"/>
          <w:u w:val="single"/>
        </w:rPr>
        <w:t>anything can be proven</w:t>
      </w:r>
      <w:r w:rsidRPr="007D3843">
        <w:rPr>
          <w:sz w:val="16"/>
          <w:szCs w:val="26"/>
        </w:rPr>
        <w:t xml:space="preserve">, e.g., </w:t>
      </w:r>
      <w:r w:rsidRPr="007D3843">
        <w:rPr>
          <w:b/>
          <w:bCs/>
          <w:sz w:val="26"/>
          <w:szCs w:val="26"/>
          <w:u w:val="single"/>
        </w:rPr>
        <w:t xml:space="preserve">the assertion that </w:t>
      </w:r>
      <w:r w:rsidRPr="002359D5">
        <w:rPr>
          <w:b/>
          <w:bCs/>
          <w:sz w:val="26"/>
          <w:szCs w:val="26"/>
          <w:highlight w:val="yellow"/>
          <w:u w:val="single"/>
        </w:rPr>
        <w:t>"unicorns exist"</w:t>
      </w:r>
      <w:r w:rsidRPr="007D3843">
        <w:rPr>
          <w:b/>
          <w:bCs/>
          <w:sz w:val="26"/>
          <w:szCs w:val="26"/>
          <w:u w:val="single"/>
        </w:rPr>
        <w:t>, by using the following argument:</w:t>
      </w:r>
    </w:p>
    <w:p w14:paraId="7F1C992B" w14:textId="77777777" w:rsidR="00854EED" w:rsidRPr="00732D31" w:rsidRDefault="00854EED" w:rsidP="00854EED">
      <w:pPr>
        <w:numPr>
          <w:ilvl w:val="0"/>
          <w:numId w:val="2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2359D5">
        <w:rPr>
          <w:rFonts w:eastAsia="Times New Roman"/>
          <w:b/>
          <w:bCs/>
          <w:color w:val="000000"/>
          <w:sz w:val="26"/>
          <w:szCs w:val="26"/>
          <w:highlight w:val="yellow"/>
          <w:u w:val="single"/>
        </w:rPr>
        <w:t>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2359D5">
        <w:rPr>
          <w:rFonts w:eastAsia="Times New Roman"/>
          <w:b/>
          <w:bCs/>
          <w:color w:val="000000"/>
          <w:sz w:val="26"/>
          <w:szCs w:val="26"/>
          <w:highlight w:val="yellow"/>
          <w:u w:val="single"/>
        </w:rPr>
        <w:t>assumed</w:t>
      </w:r>
      <w:r w:rsidRPr="00732D31">
        <w:rPr>
          <w:rFonts w:eastAsia="Times New Roman"/>
          <w:b/>
          <w:bCs/>
          <w:color w:val="000000"/>
          <w:sz w:val="26"/>
          <w:szCs w:val="26"/>
          <w:u w:val="single"/>
        </w:rPr>
        <w:t xml:space="preserve"> to be true.</w:t>
      </w:r>
    </w:p>
    <w:p w14:paraId="072D034E" w14:textId="77777777" w:rsidR="00854EED" w:rsidRPr="00732D31" w:rsidRDefault="00854EED" w:rsidP="00854EED">
      <w:pPr>
        <w:numPr>
          <w:ilvl w:val="0"/>
          <w:numId w:val="21"/>
        </w:numPr>
        <w:shd w:val="clear" w:color="auto" w:fill="FFFFFF"/>
        <w:spacing w:after="0" w:line="240" w:lineRule="auto"/>
        <w:ind w:left="600"/>
        <w:rPr>
          <w:rFonts w:eastAsia="Times New Roman"/>
          <w:color w:val="000000"/>
          <w:sz w:val="16"/>
          <w:szCs w:val="26"/>
        </w:rPr>
      </w:pPr>
      <w:r w:rsidRPr="002359D5">
        <w:rPr>
          <w:rFonts w:eastAsia="Times New Roman"/>
          <w:b/>
          <w:bCs/>
          <w:color w:val="000000"/>
          <w:sz w:val="26"/>
          <w:szCs w:val="26"/>
          <w:highlight w:val="yellow"/>
          <w:u w:val="single"/>
        </w:rPr>
        <w:t>Therefore</w:t>
      </w:r>
      <w:r w:rsidRPr="00732D31">
        <w:rPr>
          <w:rFonts w:eastAsia="Times New Roman"/>
          <w:color w:val="000000"/>
          <w:sz w:val="16"/>
          <w:szCs w:val="26"/>
        </w:rPr>
        <w:t xml:space="preserve">, the two-part statement </w:t>
      </w:r>
      <w:r w:rsidRPr="002359D5">
        <w:rPr>
          <w:rFonts w:eastAsia="Times New Roman"/>
          <w:b/>
          <w:bCs/>
          <w:color w:val="000000"/>
          <w:sz w:val="26"/>
          <w:szCs w:val="26"/>
          <w:highlight w:val="yellow"/>
          <w:u w:val="single"/>
        </w:rPr>
        <w:t>"All lemons</w:t>
      </w:r>
      <w:r w:rsidRPr="00732D31">
        <w:rPr>
          <w:rFonts w:eastAsia="Times New Roman"/>
          <w:b/>
          <w:bCs/>
          <w:color w:val="000000"/>
          <w:sz w:val="26"/>
          <w:szCs w:val="26"/>
          <w:u w:val="single"/>
        </w:rPr>
        <w:t xml:space="preserve"> are </w:t>
      </w:r>
      <w:r w:rsidRPr="002359D5">
        <w:rPr>
          <w:rFonts w:eastAsia="Times New Roman"/>
          <w:b/>
          <w:bCs/>
          <w:color w:val="000000"/>
          <w:sz w:val="26"/>
          <w:szCs w:val="26"/>
          <w:highlight w:val="yellow"/>
          <w:u w:val="single"/>
        </w:rPr>
        <w:t>yellow OR unicorns exist”</w:t>
      </w:r>
      <w:r w:rsidRPr="00732D31">
        <w:rPr>
          <w:rFonts w:eastAsia="Times New Roman"/>
          <w:b/>
          <w:bCs/>
          <w:color w:val="000000"/>
          <w:sz w:val="26"/>
          <w:szCs w:val="26"/>
          <w:u w:val="single"/>
        </w:rPr>
        <w:t xml:space="preserve"> must also be </w:t>
      </w:r>
      <w:r w:rsidRPr="002359D5">
        <w:rPr>
          <w:rFonts w:eastAsia="Times New Roman"/>
          <w:b/>
          <w:bCs/>
          <w:color w:val="000000"/>
          <w:sz w:val="26"/>
          <w:szCs w:val="26"/>
          <w:highlight w:val="yellow"/>
          <w:u w:val="single"/>
        </w:rPr>
        <w:t>true</w:t>
      </w:r>
      <w:r w:rsidRPr="00732D31">
        <w:rPr>
          <w:rFonts w:eastAsia="Times New Roman"/>
          <w:color w:val="000000"/>
          <w:sz w:val="16"/>
          <w:szCs w:val="26"/>
        </w:rPr>
        <w:t>, since the first part is true.</w:t>
      </w:r>
    </w:p>
    <w:p w14:paraId="64E48467" w14:textId="77777777" w:rsidR="00854EED" w:rsidRDefault="00854EED" w:rsidP="00854EED">
      <w:pPr>
        <w:numPr>
          <w:ilvl w:val="0"/>
          <w:numId w:val="2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2359D5">
        <w:rPr>
          <w:rFonts w:eastAsia="Times New Roman"/>
          <w:b/>
          <w:bCs/>
          <w:color w:val="000000"/>
          <w:sz w:val="26"/>
          <w:szCs w:val="26"/>
          <w:highlight w:val="yellow"/>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2359D5">
        <w:rPr>
          <w:rFonts w:eastAsia="Times New Roman"/>
          <w:b/>
          <w:bCs/>
          <w:color w:val="000000"/>
          <w:sz w:val="26"/>
          <w:szCs w:val="26"/>
          <w:highlight w:val="yellow"/>
          <w:u w:val="single"/>
        </w:rPr>
        <w:t>the first part is false</w:t>
      </w:r>
      <w:r w:rsidRPr="00732D31">
        <w:rPr>
          <w:rFonts w:eastAsia="Times New Roman"/>
          <w:b/>
          <w:bCs/>
          <w:color w:val="000000"/>
          <w:sz w:val="26"/>
          <w:szCs w:val="26"/>
          <w:u w:val="single"/>
        </w:rPr>
        <w:t xml:space="preserve">, and hence </w:t>
      </w:r>
      <w:r w:rsidRPr="002359D5">
        <w:rPr>
          <w:rFonts w:eastAsia="Times New Roman"/>
          <w:b/>
          <w:bCs/>
          <w:color w:val="000000"/>
          <w:sz w:val="26"/>
          <w:szCs w:val="26"/>
          <w:highlight w:val="yellow"/>
          <w:u w:val="single"/>
        </w:rPr>
        <w:t>the second</w:t>
      </w:r>
      <w:r w:rsidRPr="00732D31">
        <w:rPr>
          <w:rFonts w:eastAsia="Times New Roman"/>
          <w:b/>
          <w:bCs/>
          <w:color w:val="000000"/>
          <w:sz w:val="26"/>
          <w:szCs w:val="26"/>
          <w:u w:val="single"/>
        </w:rPr>
        <w:t xml:space="preserve"> part must be </w:t>
      </w:r>
      <w:r w:rsidRPr="002359D5">
        <w:rPr>
          <w:rFonts w:eastAsia="Times New Roman"/>
          <w:b/>
          <w:bCs/>
          <w:color w:val="000000"/>
          <w:sz w:val="26"/>
          <w:szCs w:val="26"/>
          <w:highlight w:val="yellow"/>
          <w:u w:val="single"/>
        </w:rPr>
        <w:t>true</w:t>
      </w:r>
      <w:r w:rsidRPr="00732D31">
        <w:rPr>
          <w:rFonts w:eastAsia="Times New Roman"/>
          <w:b/>
          <w:bCs/>
          <w:color w:val="000000"/>
          <w:sz w:val="26"/>
          <w:szCs w:val="26"/>
          <w:u w:val="single"/>
        </w:rPr>
        <w:t>, i.e., unicorns exist.</w:t>
      </w:r>
    </w:p>
    <w:p w14:paraId="2DB83EAF" w14:textId="77777777" w:rsidR="00854EED" w:rsidRPr="00EF5E90" w:rsidRDefault="00854EED" w:rsidP="00854EED">
      <w:pPr>
        <w:rPr>
          <w:sz w:val="8"/>
        </w:rPr>
      </w:pPr>
    </w:p>
    <w:p w14:paraId="10497C32" w14:textId="77777777" w:rsidR="00854EED" w:rsidRDefault="00854EED" w:rsidP="00854EED">
      <w:pPr>
        <w:pStyle w:val="Heading3"/>
      </w:pPr>
      <w:r>
        <w:t xml:space="preserve">Offense </w:t>
      </w:r>
    </w:p>
    <w:p w14:paraId="6E2E3B9D" w14:textId="77777777" w:rsidR="00854EED" w:rsidRDefault="00854EED" w:rsidP="00854EED">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7EB1F1BD" w14:textId="77777777" w:rsidR="00854EED" w:rsidRDefault="00854EED" w:rsidP="00854EED">
      <w:pPr>
        <w:pStyle w:val="Heading4"/>
      </w:pPr>
      <w:r>
        <w:t xml:space="preserve">A] Scope – there are international bodies whose job is to interpret and apply the law that applies to all instances </w:t>
      </w:r>
    </w:p>
    <w:p w14:paraId="0B93DBAC" w14:textId="77777777" w:rsidR="00854EED" w:rsidRDefault="00854EED" w:rsidP="00854EED">
      <w:pPr>
        <w:pStyle w:val="Heading4"/>
      </w:pPr>
      <w:r>
        <w:t xml:space="preserve">B] Stable Ground – aff is unique due to the nature of the huge topic literature being based in the law </w:t>
      </w:r>
    </w:p>
    <w:p w14:paraId="425EFA46" w14:textId="77777777" w:rsidR="00854EED" w:rsidRDefault="00854EED" w:rsidP="00854EED">
      <w:pPr>
        <w:pStyle w:val="Heading4"/>
      </w:pPr>
      <w:r>
        <w:t xml:space="preserve">C] Topic Education – international law solves because it encompasses the core of the literature </w:t>
      </w:r>
    </w:p>
    <w:p w14:paraId="50B43063" w14:textId="77777777" w:rsidR="00854EED" w:rsidRDefault="00854EED" w:rsidP="00854EED">
      <w:pPr>
        <w:pStyle w:val="Heading4"/>
      </w:pPr>
      <w:r>
        <w:t xml:space="preserve">Appropriation of outer space is a direct violation of international law – </w:t>
      </w:r>
      <w:proofErr w:type="spellStart"/>
      <w:r>
        <w:t>Tronchetti</w:t>
      </w:r>
      <w:proofErr w:type="spellEnd"/>
      <w:r>
        <w:t xml:space="preserve"> 07: </w:t>
      </w:r>
    </w:p>
    <w:p w14:paraId="2BB12174" w14:textId="77777777" w:rsidR="00854EED" w:rsidRPr="00CA74AC" w:rsidRDefault="00854EED" w:rsidP="00854EE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455D30AA" w14:textId="77777777" w:rsidR="00854EED" w:rsidRDefault="00854EED" w:rsidP="00854EED">
      <w:pPr>
        <w:rPr>
          <w:b/>
          <w:bCs/>
          <w:u w:val="single"/>
        </w:rPr>
      </w:pPr>
      <w:r w:rsidRPr="003D60B7">
        <w:rPr>
          <w:b/>
          <w:bCs/>
          <w:u w:val="single"/>
        </w:rPr>
        <w:t xml:space="preserve">Since the beginning of the space era, States agreed to consider </w:t>
      </w:r>
      <w:r w:rsidRPr="009405B9">
        <w:rPr>
          <w:b/>
          <w:bCs/>
          <w:highlight w:val="yellow"/>
          <w:u w:val="single"/>
        </w:rPr>
        <w:t>outer space</w:t>
      </w:r>
      <w:r w:rsidRPr="003D60B7">
        <w:rPr>
          <w:b/>
          <w:bCs/>
          <w:u w:val="single"/>
        </w:rPr>
        <w:t xml:space="preserve">, including the Moon and other celestial bodies as a </w:t>
      </w:r>
      <w:r w:rsidRPr="009405B9">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9405B9">
        <w:rPr>
          <w:b/>
          <w:bCs/>
          <w:highlight w:val="yellow"/>
          <w:u w:val="single"/>
        </w:rPr>
        <w:t>area open for free exploration</w:t>
      </w:r>
      <w:r w:rsidRPr="003D60B7">
        <w:rPr>
          <w:b/>
          <w:bCs/>
          <w:u w:val="single"/>
        </w:rPr>
        <w:t xml:space="preserve"> and use by all States which is </w:t>
      </w:r>
      <w:r w:rsidRPr="009405B9">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9405B9">
        <w:rPr>
          <w:b/>
          <w:bCs/>
          <w:highlight w:val="yellow"/>
          <w:u w:val="single"/>
        </w:rPr>
        <w:t>non-appropriative nature</w:t>
      </w:r>
      <w:r w:rsidRPr="003D60B7">
        <w:rPr>
          <w:b/>
          <w:bCs/>
          <w:u w:val="single"/>
        </w:rPr>
        <w:t xml:space="preserve"> of outer space, first </w:t>
      </w:r>
      <w:r w:rsidRPr="009405B9">
        <w:rPr>
          <w:b/>
          <w:bCs/>
          <w:highlight w:val="yellow"/>
          <w:u w:val="single"/>
        </w:rPr>
        <w:t>declared in the UN General Assembly Resolution</w:t>
      </w:r>
      <w:r w:rsidRPr="003D60B7">
        <w:rPr>
          <w:b/>
          <w:bCs/>
          <w:u w:val="single"/>
        </w:rPr>
        <w:t xml:space="preserve"> 1721 and 1962, was </w:t>
      </w:r>
      <w:r w:rsidRPr="009405B9">
        <w:rPr>
          <w:b/>
          <w:bCs/>
          <w:highlight w:val="yellow"/>
          <w:u w:val="single"/>
        </w:rPr>
        <w:t>formally</w:t>
      </w:r>
      <w:r w:rsidRPr="003D60B7">
        <w:rPr>
          <w:b/>
          <w:bCs/>
          <w:u w:val="single"/>
        </w:rPr>
        <w:t xml:space="preserve"> </w:t>
      </w:r>
      <w:r w:rsidRPr="009405B9">
        <w:rPr>
          <w:b/>
          <w:bCs/>
          <w:highlight w:val="yellow"/>
          <w:u w:val="single"/>
        </w:rPr>
        <w:t>laid</w:t>
      </w:r>
      <w:r w:rsidRPr="003D60B7">
        <w:rPr>
          <w:b/>
          <w:bCs/>
          <w:u w:val="single"/>
        </w:rPr>
        <w:t xml:space="preserve"> down </w:t>
      </w:r>
      <w:r w:rsidRPr="009405B9">
        <w:rPr>
          <w:b/>
          <w:bCs/>
          <w:highlight w:val="yellow"/>
          <w:u w:val="single"/>
        </w:rPr>
        <w:t>in Article II of the 1967 Outer Space</w:t>
      </w:r>
      <w:r w:rsidRPr="003D60B7">
        <w:rPr>
          <w:b/>
          <w:bCs/>
          <w:u w:val="single"/>
        </w:rPr>
        <w:t xml:space="preserve"> </w:t>
      </w:r>
      <w:r w:rsidRPr="009405B9">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9405B9">
        <w:rPr>
          <w:b/>
          <w:bCs/>
          <w:highlight w:val="yellow"/>
          <w:u w:val="single"/>
        </w:rPr>
        <w:t>proposals</w:t>
      </w:r>
      <w:r w:rsidRPr="00C42957">
        <w:rPr>
          <w:sz w:val="8"/>
        </w:rPr>
        <w:t xml:space="preserve">, </w:t>
      </w:r>
      <w:r w:rsidRPr="003D60B7">
        <w:rPr>
          <w:b/>
          <w:bCs/>
          <w:u w:val="single"/>
        </w:rPr>
        <w:t xml:space="preserve">arguing the need of abolishing this principle </w:t>
      </w:r>
      <w:proofErr w:type="gramStart"/>
      <w:r w:rsidRPr="003D60B7">
        <w:rPr>
          <w:b/>
          <w:bCs/>
          <w:u w:val="single"/>
        </w:rPr>
        <w:t>in order to</w:t>
      </w:r>
      <w:proofErr w:type="gramEnd"/>
      <w:r w:rsidRPr="003D60B7">
        <w:rPr>
          <w:b/>
          <w:bCs/>
          <w:u w:val="single"/>
        </w:rPr>
        <w:t xml:space="preserve"> promote commercial use of outer space or </w:t>
      </w:r>
      <w:r w:rsidRPr="009405B9">
        <w:rPr>
          <w:b/>
          <w:bCs/>
          <w:highlight w:val="yellow"/>
          <w:u w:val="single"/>
        </w:rPr>
        <w:t>claiming private</w:t>
      </w:r>
      <w:r w:rsidRPr="003D60B7">
        <w:rPr>
          <w:b/>
          <w:bCs/>
          <w:u w:val="single"/>
        </w:rPr>
        <w:t xml:space="preserve"> </w:t>
      </w:r>
      <w:r w:rsidRPr="009405B9">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9405B9">
        <w:rPr>
          <w:b/>
          <w:bCs/>
          <w:highlight w:val="yellow"/>
          <w:u w:val="single"/>
        </w:rPr>
        <w:t>undermining</w:t>
      </w:r>
      <w:r w:rsidRPr="003D60B7">
        <w:rPr>
          <w:b/>
          <w:bCs/>
          <w:u w:val="single"/>
        </w:rPr>
        <w:t xml:space="preserve"> its </w:t>
      </w:r>
      <w:r w:rsidRPr="009405B9">
        <w:rPr>
          <w:b/>
          <w:bCs/>
          <w:highlight w:val="yellow"/>
          <w:u w:val="single"/>
        </w:rPr>
        <w:t>importance</w:t>
      </w:r>
      <w:r w:rsidRPr="003D60B7">
        <w:rPr>
          <w:b/>
          <w:bCs/>
          <w:u w:val="single"/>
        </w:rPr>
        <w:t xml:space="preserve"> </w:t>
      </w:r>
      <w:r w:rsidRPr="009405B9">
        <w:rPr>
          <w:b/>
          <w:bCs/>
          <w:highlight w:val="yellow"/>
          <w:u w:val="single"/>
        </w:rPr>
        <w:t>and</w:t>
      </w:r>
      <w:r w:rsidRPr="003D60B7">
        <w:rPr>
          <w:b/>
          <w:bCs/>
          <w:u w:val="single"/>
        </w:rPr>
        <w:t xml:space="preserve"> questioning its role as a </w:t>
      </w:r>
      <w:r w:rsidRPr="009405B9">
        <w:rPr>
          <w:b/>
          <w:bCs/>
          <w:highlight w:val="yellow"/>
          <w:u w:val="single"/>
        </w:rPr>
        <w:t>guiding principle</w:t>
      </w:r>
      <w:r w:rsidRPr="003D60B7">
        <w:rPr>
          <w:b/>
          <w:bCs/>
          <w:u w:val="single"/>
        </w:rPr>
        <w:t xml:space="preserve"> for present and future space activities</w:t>
      </w:r>
      <w:r w:rsidRPr="00C42957">
        <w:rPr>
          <w:sz w:val="8"/>
        </w:rPr>
        <w:t xml:space="preserve">. </w:t>
      </w:r>
      <w:proofErr w:type="gramStart"/>
      <w:r w:rsidRPr="00C42957">
        <w:rPr>
          <w:sz w:val="8"/>
        </w:rPr>
        <w:t>In order to</w:t>
      </w:r>
      <w:proofErr w:type="gramEnd"/>
      <w:r w:rsidRPr="00C42957">
        <w:rPr>
          <w:sz w:val="8"/>
        </w:rPr>
        <w:t xml:space="preserve">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9405B9">
        <w:rPr>
          <w:b/>
          <w:bCs/>
          <w:highlight w:val="yellow"/>
          <w:u w:val="single"/>
        </w:rPr>
        <w:t>principle</w:t>
      </w:r>
      <w:r w:rsidRPr="003D60B7">
        <w:rPr>
          <w:b/>
          <w:bCs/>
          <w:u w:val="single"/>
        </w:rPr>
        <w:t xml:space="preserve"> </w:t>
      </w:r>
      <w:r w:rsidRPr="009405B9">
        <w:rPr>
          <w:b/>
          <w:bCs/>
          <w:highlight w:val="yellow"/>
          <w:u w:val="single"/>
        </w:rPr>
        <w:t>prohibiting</w:t>
      </w:r>
      <w:r w:rsidRPr="003D60B7">
        <w:rPr>
          <w:b/>
          <w:bCs/>
          <w:u w:val="single"/>
        </w:rPr>
        <w:t xml:space="preserve"> national </w:t>
      </w:r>
      <w:r w:rsidRPr="009405B9">
        <w:rPr>
          <w:b/>
          <w:bCs/>
          <w:highlight w:val="yellow"/>
          <w:u w:val="single"/>
        </w:rPr>
        <w:t>appropriation</w:t>
      </w:r>
      <w:r w:rsidRPr="003D60B7">
        <w:rPr>
          <w:b/>
          <w:bCs/>
          <w:u w:val="single"/>
        </w:rPr>
        <w:t xml:space="preserve"> </w:t>
      </w:r>
      <w:r w:rsidRPr="009405B9">
        <w:rPr>
          <w:b/>
          <w:bCs/>
          <w:highlight w:val="yellow"/>
          <w:u w:val="single"/>
        </w:rPr>
        <w:t>of outer</w:t>
      </w:r>
      <w:r w:rsidRPr="003D60B7">
        <w:rPr>
          <w:b/>
          <w:bCs/>
          <w:u w:val="single"/>
        </w:rPr>
        <w:t xml:space="preserve"> </w:t>
      </w:r>
      <w:r w:rsidRPr="009405B9">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9405B9">
        <w:rPr>
          <w:b/>
          <w:bCs/>
          <w:highlight w:val="yellow"/>
          <w:u w:val="single"/>
        </w:rPr>
        <w:t>following</w:t>
      </w:r>
      <w:r w:rsidRPr="003D60B7">
        <w:rPr>
          <w:b/>
          <w:bCs/>
          <w:u w:val="single"/>
        </w:rPr>
        <w:t xml:space="preserve"> this interpretation, </w:t>
      </w:r>
      <w:r w:rsidRPr="009405B9">
        <w:rPr>
          <w:b/>
          <w:bCs/>
          <w:highlight w:val="yellow"/>
          <w:u w:val="single"/>
        </w:rPr>
        <w:t>neither States nor private entities</w:t>
      </w:r>
      <w:r w:rsidRPr="003D60B7">
        <w:rPr>
          <w:b/>
          <w:bCs/>
          <w:u w:val="single"/>
        </w:rPr>
        <w:t xml:space="preserve"> </w:t>
      </w:r>
      <w:r w:rsidRPr="009405B9">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9405B9">
        <w:rPr>
          <w:b/>
          <w:bCs/>
          <w:highlight w:val="yellow"/>
          <w:u w:val="single"/>
        </w:rPr>
        <w:t>modification</w:t>
      </w:r>
      <w:r w:rsidRPr="003D60B7">
        <w:rPr>
          <w:b/>
          <w:bCs/>
          <w:u w:val="single"/>
        </w:rPr>
        <w:t xml:space="preserve"> thereof should </w:t>
      </w:r>
      <w:r w:rsidRPr="009405B9">
        <w:rPr>
          <w:b/>
          <w:bCs/>
          <w:highlight w:val="yellow"/>
          <w:u w:val="single"/>
        </w:rPr>
        <w:t>only</w:t>
      </w:r>
      <w:r w:rsidRPr="003D60B7">
        <w:rPr>
          <w:b/>
          <w:bCs/>
          <w:u w:val="single"/>
        </w:rPr>
        <w:t xml:space="preserve"> be carried out </w:t>
      </w:r>
      <w:r w:rsidRPr="009405B9">
        <w:rPr>
          <w:b/>
          <w:bCs/>
          <w:highlight w:val="yellow"/>
          <w:u w:val="single"/>
        </w:rPr>
        <w:t>by all States</w:t>
      </w:r>
      <w:r w:rsidRPr="003D60B7">
        <w:rPr>
          <w:b/>
          <w:bCs/>
          <w:u w:val="single"/>
        </w:rPr>
        <w:t xml:space="preserve"> acting collectively. </w:t>
      </w:r>
    </w:p>
    <w:p w14:paraId="2320B536" w14:textId="77777777" w:rsidR="00854EED" w:rsidRDefault="00854EED" w:rsidP="00854EED">
      <w:pPr>
        <w:pStyle w:val="Heading4"/>
      </w:pPr>
      <w:r>
        <w:t xml:space="preserve">That outweighs: </w:t>
      </w:r>
    </w:p>
    <w:p w14:paraId="38D4AF16" w14:textId="77777777" w:rsidR="00854EED" w:rsidRDefault="00854EED" w:rsidP="00854EED">
      <w:pPr>
        <w:pStyle w:val="Heading4"/>
      </w:pPr>
      <w:r>
        <w:t xml:space="preserve">A] Framer’s Intent, Norms, and Logic – even if Article 2 doesn’t explicitly mention private entities, Article 6 requires authorization from the state - </w:t>
      </w:r>
      <w:proofErr w:type="spellStart"/>
      <w:r>
        <w:t>Tronchetti</w:t>
      </w:r>
      <w:proofErr w:type="spellEnd"/>
      <w:r>
        <w:t xml:space="preserve"> 2: </w:t>
      </w:r>
    </w:p>
    <w:p w14:paraId="524DA9FF" w14:textId="77777777" w:rsidR="00854EED" w:rsidRPr="00F3427F" w:rsidRDefault="00854EED" w:rsidP="00854EE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087F6EA9" w14:textId="77777777" w:rsidR="00854EED" w:rsidRPr="006E45AD" w:rsidRDefault="00854EED" w:rsidP="00854EED">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9405B9">
        <w:rPr>
          <w:b/>
          <w:bCs/>
          <w:highlight w:val="yellow"/>
          <w:u w:val="single"/>
        </w:rPr>
        <w:t>general consensus</w:t>
      </w:r>
      <w:proofErr w:type="gramEnd"/>
      <w:r w:rsidRPr="001F0313">
        <w:rPr>
          <w:b/>
          <w:bCs/>
          <w:u w:val="single"/>
        </w:rPr>
        <w:t xml:space="preserve"> on the fact that both </w:t>
      </w:r>
      <w:r w:rsidRPr="009405B9">
        <w:rPr>
          <w:b/>
          <w:bCs/>
          <w:highlight w:val="yellow"/>
          <w:u w:val="single"/>
        </w:rPr>
        <w:t>national</w:t>
      </w:r>
      <w:r w:rsidRPr="001F0313">
        <w:rPr>
          <w:b/>
          <w:bCs/>
          <w:u w:val="single"/>
        </w:rPr>
        <w:t xml:space="preserve"> appropriation </w:t>
      </w:r>
      <w:r w:rsidRPr="009405B9">
        <w:rPr>
          <w:b/>
          <w:bCs/>
          <w:highlight w:val="yellow"/>
          <w:u w:val="single"/>
        </w:rPr>
        <w:t>and private</w:t>
      </w:r>
      <w:r w:rsidRPr="001F0313">
        <w:rPr>
          <w:b/>
          <w:bCs/>
          <w:u w:val="single"/>
        </w:rPr>
        <w:t xml:space="preserve"> property </w:t>
      </w:r>
      <w:r w:rsidRPr="009405B9">
        <w:rPr>
          <w:b/>
          <w:bCs/>
          <w:highlight w:val="yellow"/>
          <w:u w:val="single"/>
        </w:rPr>
        <w:t>rights are denied under the Outer Space Treaty</w:t>
      </w:r>
      <w:r w:rsidRPr="001F0313">
        <w:rPr>
          <w:b/>
          <w:bCs/>
          <w:u w:val="single"/>
        </w:rPr>
        <w:t>.</w:t>
      </w:r>
      <w:r w:rsidRPr="00F3427F">
        <w:rPr>
          <w:sz w:val="8"/>
        </w:rPr>
        <w:t xml:space="preserve"> </w:t>
      </w:r>
      <w:r w:rsidRPr="009405B9">
        <w:rPr>
          <w:b/>
          <w:bCs/>
          <w:highlight w:val="yellow"/>
          <w:u w:val="single"/>
        </w:rPr>
        <w:t xml:space="preserve">Several </w:t>
      </w:r>
      <w:proofErr w:type="gramStart"/>
      <w:r w:rsidRPr="009405B9">
        <w:rPr>
          <w:b/>
          <w:bCs/>
          <w:highlight w:val="yellow"/>
          <w:u w:val="single"/>
        </w:rPr>
        <w:t>way</w:t>
      </w:r>
      <w:proofErr w:type="gramEnd"/>
      <w:r w:rsidRPr="009405B9">
        <w:rPr>
          <w:b/>
          <w:bCs/>
          <w:highlight w:val="yellow"/>
          <w:u w:val="single"/>
        </w:rPr>
        <w:t xml:space="preserve"> of reasoning</w:t>
      </w:r>
      <w:r w:rsidRPr="001F0313">
        <w:rPr>
          <w:b/>
          <w:bCs/>
          <w:u w:val="single"/>
        </w:rPr>
        <w:t xml:space="preserve"> have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9405B9">
        <w:rPr>
          <w:b/>
          <w:bCs/>
          <w:highlight w:val="yellow"/>
          <w:u w:val="single"/>
        </w:rPr>
        <w:t>they do not need to be explicitly listed</w:t>
      </w:r>
      <w:r w:rsidRPr="001F0313">
        <w:rPr>
          <w:b/>
          <w:bCs/>
          <w:u w:val="single"/>
        </w:rPr>
        <w:t xml:space="preserve"> in Article II </w:t>
      </w:r>
      <w:r w:rsidRPr="009405B9">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9405B9">
        <w:rPr>
          <w:b/>
          <w:bCs/>
          <w:highlight w:val="yellow"/>
          <w:u w:val="single"/>
        </w:rPr>
        <w:t>Private entities are allowed to carry out space activities</w:t>
      </w:r>
      <w:r w:rsidRPr="001F0313">
        <w:rPr>
          <w:b/>
          <w:bCs/>
          <w:u w:val="single"/>
        </w:rPr>
        <w:t xml:space="preserve"> </w:t>
      </w:r>
      <w:r w:rsidRPr="009405B9">
        <w:rPr>
          <w:b/>
          <w:bCs/>
          <w:highlight w:val="yellow"/>
          <w:u w:val="single"/>
        </w:rPr>
        <w:t>but</w:t>
      </w:r>
      <w:r w:rsidRPr="001F0313">
        <w:rPr>
          <w:b/>
          <w:bCs/>
          <w:u w:val="single"/>
        </w:rPr>
        <w:t xml:space="preserve">, </w:t>
      </w:r>
      <w:r w:rsidRPr="009405B9">
        <w:rPr>
          <w:b/>
          <w:bCs/>
          <w:highlight w:val="yellow"/>
          <w:u w:val="single"/>
        </w:rPr>
        <w:t>according to</w:t>
      </w:r>
      <w:r w:rsidRPr="001F0313">
        <w:rPr>
          <w:b/>
          <w:bCs/>
          <w:u w:val="single"/>
        </w:rPr>
        <w:t xml:space="preserve"> </w:t>
      </w:r>
      <w:r w:rsidRPr="009405B9">
        <w:rPr>
          <w:b/>
          <w:bCs/>
          <w:highlight w:val="yellow"/>
          <w:u w:val="single"/>
        </w:rPr>
        <w:t>Article VI</w:t>
      </w:r>
      <w:r w:rsidRPr="001F0313">
        <w:rPr>
          <w:b/>
          <w:bCs/>
          <w:u w:val="single"/>
        </w:rPr>
        <w:t xml:space="preserve"> of the Outer Space Treaty, </w:t>
      </w:r>
      <w:r w:rsidRPr="009405B9">
        <w:rPr>
          <w:b/>
          <w:bCs/>
          <w:highlight w:val="yellow"/>
          <w:u w:val="single"/>
        </w:rPr>
        <w:t>they must be authorized</w:t>
      </w:r>
      <w:r w:rsidRPr="001F0313">
        <w:rPr>
          <w:b/>
          <w:bCs/>
          <w:u w:val="single"/>
        </w:rPr>
        <w:t xml:space="preserve"> to conduct such activities </w:t>
      </w:r>
      <w:r w:rsidRPr="009405B9">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9405B9">
        <w:rPr>
          <w:b/>
          <w:bCs/>
          <w:highlight w:val="yellow"/>
          <w:u w:val="single"/>
        </w:rPr>
        <w:t>if the State is prohibited</w:t>
      </w:r>
      <w:r w:rsidRPr="001F0313">
        <w:rPr>
          <w:b/>
          <w:bCs/>
          <w:u w:val="single"/>
        </w:rPr>
        <w:t xml:space="preserve"> from engaging in certain conduct, </w:t>
      </w:r>
      <w:r w:rsidRPr="009405B9">
        <w:rPr>
          <w:b/>
          <w:bCs/>
          <w:highlight w:val="yellow"/>
          <w:u w:val="single"/>
        </w:rPr>
        <w:t>then it lacks the authority to license its</w:t>
      </w:r>
      <w:r w:rsidRPr="001F0313">
        <w:rPr>
          <w:b/>
          <w:bCs/>
          <w:u w:val="single"/>
        </w:rPr>
        <w:t xml:space="preserve"> nationals or other </w:t>
      </w:r>
      <w:r w:rsidRPr="009405B9">
        <w:rPr>
          <w:b/>
          <w:bCs/>
          <w:highlight w:val="yellow"/>
          <w:u w:val="single"/>
        </w:rPr>
        <w:t>entities 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9405B9">
        <w:rPr>
          <w:b/>
          <w:bCs/>
          <w:highlight w:val="yellow"/>
          <w:u w:val="single"/>
        </w:rPr>
        <w:t>what is forbidden to a State</w:t>
      </w:r>
      <w:r w:rsidRPr="001F0313">
        <w:rPr>
          <w:b/>
          <w:bCs/>
          <w:u w:val="single"/>
        </w:rPr>
        <w:t xml:space="preserve"> </w:t>
      </w:r>
      <w:r w:rsidRPr="009405B9">
        <w:rPr>
          <w:b/>
          <w:bCs/>
          <w:highlight w:val="yellow"/>
          <w:u w:val="single"/>
        </w:rPr>
        <w:t>is not permitted</w:t>
      </w:r>
      <w:r w:rsidRPr="001F0313">
        <w:rPr>
          <w:b/>
          <w:bCs/>
          <w:u w:val="single"/>
        </w:rPr>
        <w:t xml:space="preserve"> to a chartered company created by a State or </w:t>
      </w:r>
      <w:r w:rsidRPr="009405B9">
        <w:rPr>
          <w:b/>
          <w:bCs/>
          <w:highlight w:val="yellow"/>
          <w:u w:val="single"/>
        </w:rPr>
        <w:t>to</w:t>
      </w:r>
      <w:r w:rsidRPr="001F0313">
        <w:rPr>
          <w:b/>
          <w:bCs/>
          <w:u w:val="single"/>
        </w:rPr>
        <w:t xml:space="preserve"> one of its nationals acting as a </w:t>
      </w:r>
      <w:r w:rsidRPr="009405B9">
        <w:rPr>
          <w:b/>
          <w:bCs/>
          <w:highlight w:val="yellow"/>
          <w:u w:val="single"/>
        </w:rPr>
        <w:t>private</w:t>
      </w:r>
      <w:r w:rsidRPr="001F0313">
        <w:rPr>
          <w:b/>
          <w:bCs/>
          <w:u w:val="single"/>
        </w:rPr>
        <w:t xml:space="preserve"> </w:t>
      </w:r>
      <w:r w:rsidRPr="009405B9">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9405B9">
        <w:rPr>
          <w:b/>
          <w:bCs/>
          <w:highlight w:val="yellow"/>
          <w:u w:val="single"/>
        </w:rPr>
        <w:t>prohibition of national appropriation</w:t>
      </w:r>
      <w:r w:rsidRPr="001F0313">
        <w:rPr>
          <w:b/>
          <w:bCs/>
          <w:u w:val="single"/>
        </w:rPr>
        <w:t xml:space="preserve"> </w:t>
      </w:r>
      <w:r w:rsidRPr="009405B9">
        <w:rPr>
          <w:b/>
          <w:bCs/>
          <w:highlight w:val="yellow"/>
          <w:u w:val="single"/>
        </w:rPr>
        <w:t>implies prohibition of private appropriation</w:t>
      </w:r>
      <w:r w:rsidRPr="001F0313">
        <w:rPr>
          <w:b/>
          <w:bCs/>
          <w:u w:val="single"/>
        </w:rPr>
        <w:t xml:space="preserve"> because the </w:t>
      </w:r>
      <w:r w:rsidRPr="009405B9">
        <w:rPr>
          <w:b/>
          <w:bCs/>
          <w:highlight w:val="yellow"/>
          <w:u w:val="single"/>
        </w:rPr>
        <w:t>latter cannot exist</w:t>
      </w:r>
      <w:r w:rsidRPr="001F0313">
        <w:rPr>
          <w:b/>
          <w:bCs/>
          <w:u w:val="single"/>
        </w:rPr>
        <w:t xml:space="preserve"> </w:t>
      </w:r>
      <w:r w:rsidRPr="009405B9">
        <w:rPr>
          <w:b/>
          <w:bCs/>
          <w:highlight w:val="yellow"/>
          <w:u w:val="single"/>
        </w:rPr>
        <w:t>independently</w:t>
      </w:r>
      <w:r w:rsidRPr="001F0313">
        <w:rPr>
          <w:b/>
          <w:bCs/>
          <w:u w:val="single"/>
        </w:rPr>
        <w:t xml:space="preserve"> </w:t>
      </w:r>
      <w:r w:rsidRPr="009405B9">
        <w:rPr>
          <w:b/>
          <w:bCs/>
          <w:highlight w:val="yellow"/>
          <w:u w:val="single"/>
        </w:rPr>
        <w:t>from</w:t>
      </w:r>
      <w:r w:rsidRPr="001F0313">
        <w:rPr>
          <w:b/>
          <w:bCs/>
          <w:u w:val="single"/>
        </w:rPr>
        <w:t xml:space="preserve"> the </w:t>
      </w:r>
      <w:r w:rsidRPr="009405B9">
        <w:rPr>
          <w:b/>
          <w:bCs/>
          <w:highlight w:val="yellow"/>
          <w:u w:val="single"/>
        </w:rPr>
        <w:t>former</w:t>
      </w:r>
      <w:r>
        <w:rPr>
          <w:b/>
          <w:bCs/>
          <w:u w:val="single"/>
        </w:rPr>
        <w:t xml:space="preserve"> </w:t>
      </w:r>
      <w:r w:rsidRPr="00F3427F">
        <w:rPr>
          <w:sz w:val="8"/>
        </w:rPr>
        <w:t xml:space="preserve">10. </w:t>
      </w:r>
      <w:proofErr w:type="gramStart"/>
      <w:r w:rsidRPr="001F0313">
        <w:rPr>
          <w:b/>
          <w:bCs/>
          <w:u w:val="single"/>
        </w:rPr>
        <w:t>In order to</w:t>
      </w:r>
      <w:proofErr w:type="gramEnd"/>
      <w:r w:rsidRPr="001F0313">
        <w:rPr>
          <w:b/>
          <w:bCs/>
          <w:u w:val="single"/>
        </w:rPr>
        <w:t xml:space="preserve"> exist</w:t>
      </w:r>
      <w:r w:rsidRPr="00F3427F">
        <w:rPr>
          <w:sz w:val="8"/>
        </w:rPr>
        <w:t xml:space="preserve">, indeed, </w:t>
      </w:r>
      <w:r w:rsidRPr="009405B9">
        <w:rPr>
          <w:b/>
          <w:bCs/>
          <w:highlight w:val="yellow"/>
          <w:u w:val="single"/>
        </w:rPr>
        <w:t>private property requires a superior authority to</w:t>
      </w:r>
      <w:r w:rsidRPr="001F0313">
        <w:rPr>
          <w:b/>
          <w:bCs/>
          <w:u w:val="single"/>
        </w:rPr>
        <w:t xml:space="preserve"> </w:t>
      </w:r>
      <w:r w:rsidRPr="009405B9">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9405B9">
        <w:rPr>
          <w:b/>
          <w:bCs/>
          <w:highlight w:val="yellow"/>
          <w:u w:val="single"/>
        </w:rPr>
        <w:t>During</w:t>
      </w:r>
      <w:r w:rsidRPr="001F0313">
        <w:rPr>
          <w:b/>
          <w:bCs/>
          <w:u w:val="single"/>
        </w:rPr>
        <w:t xml:space="preserve"> the </w:t>
      </w:r>
      <w:r w:rsidRPr="009405B9">
        <w:rPr>
          <w:b/>
          <w:bCs/>
          <w:highlight w:val="yellow"/>
          <w:u w:val="single"/>
        </w:rPr>
        <w:t>negotiations</w:t>
      </w:r>
      <w:r w:rsidRPr="001F0313">
        <w:rPr>
          <w:b/>
          <w:bCs/>
          <w:u w:val="single"/>
        </w:rPr>
        <w:t xml:space="preserve"> of the Outer Space Treaty, the </w:t>
      </w:r>
      <w:r w:rsidRPr="009405B9">
        <w:rPr>
          <w:b/>
          <w:bCs/>
          <w:highlight w:val="yellow"/>
          <w:u w:val="single"/>
        </w:rPr>
        <w:t>Delegate</w:t>
      </w:r>
      <w:r w:rsidRPr="001F0313">
        <w:rPr>
          <w:b/>
          <w:bCs/>
          <w:u w:val="single"/>
        </w:rPr>
        <w:t xml:space="preserve"> </w:t>
      </w:r>
      <w:r w:rsidRPr="009405B9">
        <w:rPr>
          <w:b/>
          <w:bCs/>
          <w:highlight w:val="yellow"/>
          <w:u w:val="single"/>
        </w:rPr>
        <w:t>of Belgium</w:t>
      </w:r>
      <w:r w:rsidRPr="001F0313">
        <w:rPr>
          <w:b/>
          <w:bCs/>
          <w:u w:val="single"/>
        </w:rPr>
        <w:t xml:space="preserve"> </w:t>
      </w:r>
      <w:r w:rsidRPr="009405B9">
        <w:rPr>
          <w:b/>
          <w:bCs/>
          <w:highlight w:val="yellow"/>
          <w:u w:val="single"/>
        </w:rPr>
        <w:t>affirmed</w:t>
      </w:r>
      <w:r w:rsidRPr="001F0313">
        <w:rPr>
          <w:b/>
          <w:bCs/>
          <w:u w:val="single"/>
        </w:rPr>
        <w:t xml:space="preserve"> that his delegation “had taken note of the interpretation of the non-appropriation advanced by several delegations-apparently without contradiction-as </w:t>
      </w:r>
      <w:r w:rsidRPr="009405B9">
        <w:rPr>
          <w:b/>
          <w:bCs/>
          <w:highlight w:val="yellow"/>
          <w:u w:val="single"/>
        </w:rPr>
        <w:t>covering</w:t>
      </w:r>
      <w:r w:rsidRPr="001F0313">
        <w:rPr>
          <w:b/>
          <w:bCs/>
          <w:u w:val="single"/>
        </w:rPr>
        <w:t xml:space="preserve"> both the establishment of sovereignty and </w:t>
      </w:r>
      <w:r w:rsidRPr="009405B9">
        <w:rPr>
          <w:b/>
          <w:bCs/>
          <w:highlight w:val="yellow"/>
          <w:u w:val="single"/>
        </w:rPr>
        <w:t>the creation</w:t>
      </w:r>
      <w:r w:rsidRPr="001F0313">
        <w:rPr>
          <w:b/>
          <w:bCs/>
          <w:u w:val="single"/>
        </w:rPr>
        <w:t xml:space="preserve"> of titles </w:t>
      </w:r>
      <w:r w:rsidRPr="009405B9">
        <w:rPr>
          <w:b/>
          <w:bCs/>
          <w:highlight w:val="yellow"/>
          <w:u w:val="single"/>
        </w:rPr>
        <w:t>to property in private 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9405B9">
        <w:rPr>
          <w:b/>
          <w:bCs/>
          <w:highlight w:val="yellow"/>
          <w:u w:val="single"/>
        </w:rPr>
        <w:t>issue</w:t>
      </w:r>
      <w:r w:rsidRPr="001F0313">
        <w:rPr>
          <w:b/>
          <w:bCs/>
          <w:u w:val="single"/>
        </w:rPr>
        <w:t xml:space="preserve"> was considered to be </w:t>
      </w:r>
      <w:r w:rsidRPr="009405B9">
        <w:rPr>
          <w:b/>
          <w:bCs/>
          <w:highlight w:val="yellow"/>
          <w:u w:val="single"/>
        </w:rPr>
        <w:t>settled</w:t>
      </w:r>
      <w:r w:rsidRPr="001F0313">
        <w:rPr>
          <w:b/>
          <w:bCs/>
          <w:u w:val="single"/>
        </w:rPr>
        <w:t xml:space="preserve"> </w:t>
      </w:r>
      <w:r w:rsidRPr="009405B9">
        <w:rPr>
          <w:b/>
          <w:bCs/>
          <w:highlight w:val="yellow"/>
          <w:u w:val="single"/>
        </w:rPr>
        <w:t>during</w:t>
      </w:r>
      <w:r w:rsidRPr="001F0313">
        <w:rPr>
          <w:b/>
          <w:bCs/>
          <w:u w:val="single"/>
        </w:rPr>
        <w:t xml:space="preserve"> the </w:t>
      </w:r>
      <w:r w:rsidRPr="009405B9">
        <w:rPr>
          <w:b/>
          <w:bCs/>
          <w:highlight w:val="yellow"/>
          <w:u w:val="single"/>
        </w:rPr>
        <w:t>negotiation</w:t>
      </w:r>
      <w:r w:rsidRPr="001F0313">
        <w:rPr>
          <w:b/>
          <w:bCs/>
          <w:u w:val="single"/>
        </w:rPr>
        <w:t xml:space="preserve"> phase. </w:t>
      </w:r>
    </w:p>
    <w:p w14:paraId="1BC506C3" w14:textId="77777777" w:rsidR="00854EED" w:rsidRDefault="00854EED" w:rsidP="00854EED">
      <w:pPr>
        <w:pStyle w:val="Heading4"/>
      </w:pPr>
      <w:r>
        <w:t xml:space="preserve">B] Spillover – </w:t>
      </w:r>
      <w:proofErr w:type="spellStart"/>
      <w:r>
        <w:t>Tronchetti</w:t>
      </w:r>
      <w:proofErr w:type="spellEnd"/>
      <w:r>
        <w:t xml:space="preserve"> 3: </w:t>
      </w:r>
    </w:p>
    <w:p w14:paraId="70A1379C" w14:textId="77777777" w:rsidR="00854EED" w:rsidRPr="00442453" w:rsidRDefault="00854EED" w:rsidP="00854EED">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73DF5487" w14:textId="77777777" w:rsidR="00854EED" w:rsidRDefault="00854EED" w:rsidP="00854EED">
      <w:pPr>
        <w:rPr>
          <w:b/>
          <w:bCs/>
          <w:u w:val="single"/>
        </w:rPr>
      </w:pPr>
      <w:r w:rsidRPr="008C3BFA">
        <w:rPr>
          <w:b/>
          <w:bCs/>
          <w:u w:val="single"/>
        </w:rPr>
        <w:t xml:space="preserve">The </w:t>
      </w:r>
      <w:r w:rsidRPr="009405B9">
        <w:rPr>
          <w:b/>
          <w:bCs/>
          <w:highlight w:val="yellow"/>
          <w:u w:val="single"/>
        </w:rPr>
        <w:t>non-appropriation principle</w:t>
      </w:r>
      <w:r w:rsidRPr="008C3BFA">
        <w:rPr>
          <w:b/>
          <w:bCs/>
          <w:u w:val="single"/>
        </w:rPr>
        <w:t xml:space="preserve"> represents the </w:t>
      </w:r>
      <w:r w:rsidRPr="009405B9">
        <w:rPr>
          <w:b/>
          <w:bCs/>
          <w:highlight w:val="yellow"/>
          <w:u w:val="single"/>
        </w:rPr>
        <w:t>cardinal rule</w:t>
      </w:r>
      <w:r w:rsidRPr="008C3BFA">
        <w:rPr>
          <w:b/>
          <w:bCs/>
          <w:u w:val="single"/>
        </w:rPr>
        <w:t xml:space="preserve"> of the space law system. </w:t>
      </w:r>
      <w:r w:rsidRPr="003A4CFB">
        <w:rPr>
          <w:sz w:val="8"/>
        </w:rPr>
        <w:t xml:space="preserve">Since this principle was </w:t>
      </w:r>
      <w:r w:rsidRPr="009405B9">
        <w:rPr>
          <w:b/>
          <w:bCs/>
          <w:highlight w:val="yellow"/>
          <w:u w:val="single"/>
        </w:rPr>
        <w:t>incorporated in</w:t>
      </w:r>
      <w:r w:rsidRPr="008C3BFA">
        <w:rPr>
          <w:b/>
          <w:bCs/>
          <w:u w:val="single"/>
        </w:rPr>
        <w:t xml:space="preserve"> </w:t>
      </w:r>
      <w:r w:rsidRPr="009405B9">
        <w:rPr>
          <w:b/>
          <w:bCs/>
          <w:highlight w:val="yellow"/>
          <w:u w:val="single"/>
        </w:rPr>
        <w:t>Article II of</w:t>
      </w:r>
      <w:r w:rsidRPr="008C3BFA">
        <w:rPr>
          <w:b/>
          <w:bCs/>
          <w:u w:val="single"/>
        </w:rPr>
        <w:t xml:space="preserve"> the Outer Space Treaty (</w:t>
      </w:r>
      <w:r w:rsidRPr="009405B9">
        <w:rPr>
          <w:b/>
          <w:bCs/>
          <w:highlight w:val="yellow"/>
          <w:u w:val="single"/>
        </w:rPr>
        <w:t>OST</w:t>
      </w:r>
      <w:r w:rsidRPr="008C3BFA">
        <w:rPr>
          <w:b/>
          <w:bCs/>
          <w:u w:val="single"/>
        </w:rPr>
        <w:t>)1 in 1967, first declared in the United Nations General Assembly (UNGA) Resolutions 172</w:t>
      </w:r>
      <w:r>
        <w:rPr>
          <w:b/>
          <w:bCs/>
          <w:u w:val="single"/>
        </w:rPr>
        <w:t>1</w:t>
      </w:r>
      <w:r w:rsidRPr="008C3BFA">
        <w:rPr>
          <w:b/>
          <w:bCs/>
          <w:u w:val="single"/>
        </w:rPr>
        <w:t xml:space="preserve"> and </w:t>
      </w:r>
      <w:proofErr w:type="gramStart"/>
      <w:r w:rsidRPr="008C3BFA">
        <w:rPr>
          <w:b/>
          <w:bCs/>
          <w:u w:val="single"/>
        </w:rPr>
        <w:t>196</w:t>
      </w:r>
      <w:r>
        <w:rPr>
          <w:b/>
          <w:bCs/>
          <w:u w:val="single"/>
        </w:rPr>
        <w:t>2</w:t>
      </w:r>
      <w:r w:rsidRPr="008C3BFA">
        <w:rPr>
          <w:b/>
          <w:bCs/>
          <w:u w:val="single"/>
        </w:rPr>
        <w:t xml:space="preserve"> ,</w:t>
      </w:r>
      <w:proofErr w:type="gramEnd"/>
      <w:r w:rsidRPr="008C3BFA">
        <w:rPr>
          <w:b/>
          <w:bCs/>
          <w:u w:val="single"/>
        </w:rPr>
        <w:t xml:space="preserve"> it has </w:t>
      </w:r>
      <w:r w:rsidRPr="009405B9">
        <w:rPr>
          <w:b/>
          <w:bCs/>
          <w:highlight w:val="yellow"/>
          <w:u w:val="single"/>
        </w:rPr>
        <w:t>provided guidance</w:t>
      </w:r>
      <w:r w:rsidRPr="008C3BFA">
        <w:rPr>
          <w:b/>
          <w:bCs/>
          <w:u w:val="single"/>
        </w:rPr>
        <w:t xml:space="preserve"> and basis </w:t>
      </w:r>
      <w:r w:rsidRPr="009405B9">
        <w:rPr>
          <w:b/>
          <w:bCs/>
          <w:highlight w:val="yellow"/>
          <w:u w:val="single"/>
        </w:rPr>
        <w:t>for space activities</w:t>
      </w:r>
      <w:r w:rsidRPr="008C3BFA">
        <w:rPr>
          <w:b/>
          <w:bCs/>
          <w:u w:val="single"/>
        </w:rPr>
        <w:t xml:space="preserve"> and has </w:t>
      </w:r>
      <w:r w:rsidRPr="009405B9">
        <w:rPr>
          <w:b/>
          <w:bCs/>
          <w:highlight w:val="yellow"/>
          <w:u w:val="single"/>
        </w:rPr>
        <w:t>contributed to 40 years of peaceful exploration</w:t>
      </w:r>
      <w:r w:rsidRPr="008C3BFA">
        <w:rPr>
          <w:b/>
          <w:bCs/>
          <w:u w:val="single"/>
        </w:rPr>
        <w:t xml:space="preserve"> </w:t>
      </w:r>
      <w:r w:rsidRPr="009405B9">
        <w:rPr>
          <w:b/>
          <w:bCs/>
          <w:highlight w:val="yellow"/>
          <w:u w:val="single"/>
        </w:rPr>
        <w:t>and use</w:t>
      </w:r>
      <w:r w:rsidRPr="008C3BFA">
        <w:rPr>
          <w:b/>
          <w:bCs/>
          <w:u w:val="single"/>
        </w:rPr>
        <w:t xml:space="preserve"> of outer space. The </w:t>
      </w:r>
      <w:r w:rsidRPr="009405B9">
        <w:rPr>
          <w:b/>
          <w:bCs/>
          <w:highlight w:val="yellow"/>
          <w:u w:val="single"/>
        </w:rPr>
        <w:t>importance</w:t>
      </w:r>
      <w:r w:rsidRPr="008C3BFA">
        <w:rPr>
          <w:b/>
          <w:bCs/>
          <w:u w:val="single"/>
        </w:rPr>
        <w:t xml:space="preserve"> of the non-appropriation </w:t>
      </w:r>
      <w:proofErr w:type="gramStart"/>
      <w:r w:rsidRPr="008C3BFA">
        <w:rPr>
          <w:b/>
          <w:bCs/>
          <w:u w:val="single"/>
        </w:rPr>
        <w:t>principle</w:t>
      </w:r>
      <w:proofErr w:type="gramEnd"/>
      <w:r w:rsidRPr="008C3BFA">
        <w:rPr>
          <w:b/>
          <w:bCs/>
          <w:u w:val="single"/>
        </w:rPr>
        <w:t xml:space="preserve"> stems from the fact that it </w:t>
      </w:r>
      <w:r w:rsidRPr="009405B9">
        <w:rPr>
          <w:b/>
          <w:bCs/>
          <w:highlight w:val="yellow"/>
          <w:u w:val="single"/>
        </w:rPr>
        <w:t>has prevented outer space</w:t>
      </w:r>
      <w:r w:rsidRPr="008C3BFA">
        <w:rPr>
          <w:b/>
          <w:bCs/>
          <w:u w:val="single"/>
        </w:rPr>
        <w:t xml:space="preserve"> from </w:t>
      </w:r>
      <w:r w:rsidRPr="009405B9">
        <w:rPr>
          <w:b/>
          <w:bCs/>
          <w:highlight w:val="yellow"/>
          <w:u w:val="single"/>
        </w:rPr>
        <w:t xml:space="preserve">becoming an area of international conflict </w:t>
      </w:r>
      <w:r w:rsidRPr="008C3BFA">
        <w:rPr>
          <w:b/>
          <w:bCs/>
          <w:u w:val="single"/>
        </w:rPr>
        <w:t>among States.</w:t>
      </w:r>
      <w:r w:rsidRPr="003A4CFB">
        <w:rPr>
          <w:sz w:val="8"/>
        </w:rPr>
        <w:t xml:space="preserve"> </w:t>
      </w:r>
      <w:r w:rsidRPr="008C3BFA">
        <w:rPr>
          <w:b/>
          <w:bCs/>
          <w:u w:val="single"/>
        </w:rPr>
        <w:t xml:space="preserve">By prohibiting States from obtaining territorial sovereignty rights over outer space or any of its parts, it has </w:t>
      </w:r>
      <w:r w:rsidRPr="009405B9">
        <w:rPr>
          <w:b/>
          <w:bCs/>
          <w:highlight w:val="yellow"/>
          <w:u w:val="single"/>
        </w:rPr>
        <w:t>avoided</w:t>
      </w:r>
      <w:r w:rsidRPr="008C3BFA">
        <w:rPr>
          <w:b/>
          <w:bCs/>
          <w:u w:val="single"/>
        </w:rPr>
        <w:t xml:space="preserve"> the risk that </w:t>
      </w:r>
      <w:r w:rsidRPr="009405B9">
        <w:rPr>
          <w:b/>
          <w:bCs/>
          <w:highlight w:val="yellow"/>
          <w:u w:val="single"/>
        </w:rPr>
        <w:t>rivalries and tensions</w:t>
      </w:r>
      <w:r w:rsidRPr="008C3BFA">
        <w:rPr>
          <w:b/>
          <w:bCs/>
          <w:u w:val="single"/>
        </w:rPr>
        <w:t xml:space="preserve"> could arise </w:t>
      </w:r>
      <w:r w:rsidRPr="009405B9">
        <w:rPr>
          <w:b/>
          <w:bCs/>
          <w:highlight w:val="yellow"/>
          <w:u w:val="single"/>
        </w:rPr>
        <w:t>in relation to</w:t>
      </w:r>
      <w:r w:rsidRPr="008C3BFA">
        <w:rPr>
          <w:b/>
          <w:bCs/>
          <w:u w:val="single"/>
        </w:rPr>
        <w:t xml:space="preserve"> the </w:t>
      </w:r>
      <w:r w:rsidRPr="009405B9">
        <w:rPr>
          <w:b/>
          <w:bCs/>
          <w:highlight w:val="yellow"/>
          <w:u w:val="single"/>
        </w:rPr>
        <w:t>management</w:t>
      </w:r>
      <w:r w:rsidRPr="008C3BFA">
        <w:rPr>
          <w:b/>
          <w:bCs/>
          <w:u w:val="single"/>
        </w:rPr>
        <w:t xml:space="preserve"> </w:t>
      </w:r>
      <w:r w:rsidRPr="009405B9">
        <w:rPr>
          <w:b/>
          <w:bCs/>
          <w:highlight w:val="yellow"/>
          <w:u w:val="single"/>
        </w:rPr>
        <w:t>of</w:t>
      </w:r>
      <w:r w:rsidRPr="008C3BFA">
        <w:rPr>
          <w:b/>
          <w:bCs/>
          <w:u w:val="single"/>
        </w:rPr>
        <w:t xml:space="preserve"> outer </w:t>
      </w:r>
      <w:r w:rsidRPr="009405B9">
        <w:rPr>
          <w:b/>
          <w:bCs/>
          <w:highlight w:val="yellow"/>
          <w:u w:val="single"/>
        </w:rPr>
        <w:t>space</w:t>
      </w:r>
      <w:r w:rsidRPr="008C3BFA">
        <w:rPr>
          <w:b/>
          <w:bCs/>
          <w:u w:val="single"/>
        </w:rPr>
        <w:t xml:space="preserve"> </w:t>
      </w:r>
      <w:r w:rsidRPr="009405B9">
        <w:rPr>
          <w:b/>
          <w:bCs/>
          <w:highlight w:val="yellow"/>
          <w:u w:val="single"/>
        </w:rPr>
        <w:t>and</w:t>
      </w:r>
      <w:r w:rsidRPr="008C3BFA">
        <w:rPr>
          <w:b/>
          <w:bCs/>
          <w:u w:val="single"/>
        </w:rPr>
        <w:t xml:space="preserve"> its </w:t>
      </w:r>
      <w:r w:rsidRPr="009405B9">
        <w:rPr>
          <w:b/>
          <w:bCs/>
          <w:highlight w:val="yellow"/>
          <w:u w:val="single"/>
        </w:rPr>
        <w:t>resources</w:t>
      </w:r>
      <w:r w:rsidRPr="008C3BFA">
        <w:rPr>
          <w:b/>
          <w:bCs/>
          <w:u w:val="single"/>
        </w:rPr>
        <w:t>.</w:t>
      </w:r>
      <w:r w:rsidRPr="003A4CFB">
        <w:rPr>
          <w:sz w:val="8"/>
        </w:rPr>
        <w:t xml:space="preserve"> Moreover, </w:t>
      </w:r>
      <w:r w:rsidRPr="008C3BFA">
        <w:rPr>
          <w:b/>
          <w:bCs/>
          <w:u w:val="single"/>
        </w:rPr>
        <w:t xml:space="preserve">its presence has represented the best guarantee for the realization of one of the fundamental principles of </w:t>
      </w:r>
      <w:r w:rsidRPr="009405B9">
        <w:rPr>
          <w:b/>
          <w:bCs/>
          <w:highlight w:val="yellow"/>
          <w:u w:val="single"/>
        </w:rPr>
        <w:t>space law</w:t>
      </w:r>
      <w:r w:rsidRPr="008C3BFA">
        <w:rPr>
          <w:b/>
          <w:bCs/>
          <w:u w:val="single"/>
        </w:rPr>
        <w:t xml:space="preserve">, namely the exploration and use of outer space to be </w:t>
      </w:r>
      <w:r w:rsidRPr="009405B9">
        <w:rPr>
          <w:b/>
          <w:bCs/>
          <w:highlight w:val="yellow"/>
          <w:u w:val="single"/>
        </w:rPr>
        <w:t>carried out for</w:t>
      </w:r>
      <w:r w:rsidRPr="008C3BFA">
        <w:rPr>
          <w:b/>
          <w:bCs/>
          <w:u w:val="single"/>
        </w:rPr>
        <w:t xml:space="preserve"> the </w:t>
      </w:r>
      <w:r w:rsidRPr="009405B9">
        <w:rPr>
          <w:b/>
          <w:bCs/>
          <w:highlight w:val="yellow"/>
          <w:u w:val="single"/>
        </w:rPr>
        <w:t>benefit</w:t>
      </w:r>
      <w:r w:rsidRPr="008C3BFA">
        <w:rPr>
          <w:b/>
          <w:bCs/>
          <w:u w:val="single"/>
        </w:rPr>
        <w:t xml:space="preserve"> and in the interest </w:t>
      </w:r>
      <w:r w:rsidRPr="009405B9">
        <w:rPr>
          <w:b/>
          <w:bCs/>
          <w:highlight w:val="yellow"/>
          <w:u w:val="single"/>
        </w:rPr>
        <w:t>of all States</w:t>
      </w:r>
      <w:r w:rsidRPr="008C3BFA">
        <w:rPr>
          <w:b/>
          <w:bCs/>
          <w:u w:val="single"/>
        </w:rPr>
        <w:t>, irrespective of their stage of development.</w:t>
      </w:r>
      <w:r w:rsidRPr="003A4CFB">
        <w:rPr>
          <w:sz w:val="8"/>
        </w:rPr>
        <w:t xml:space="preserve"> When in the end of the 1950’s and in the beginning of the 1960’s </w:t>
      </w:r>
      <w:r w:rsidRPr="008C3BFA">
        <w:rPr>
          <w:b/>
          <w:bCs/>
          <w:u w:val="single"/>
        </w:rPr>
        <w:t>States renounced any potential claims of sovereignty over outer space</w:t>
      </w:r>
      <w:r w:rsidRPr="003A4CFB">
        <w:rPr>
          <w:sz w:val="8"/>
        </w:rPr>
        <w:t xml:space="preserve">, indeed, </w:t>
      </w:r>
      <w:r w:rsidRPr="008C3BFA">
        <w:rPr>
          <w:b/>
          <w:bCs/>
          <w:u w:val="single"/>
        </w:rPr>
        <w:t xml:space="preserve">they agreed to consider it as </w:t>
      </w:r>
      <w:proofErr w:type="gramStart"/>
      <w:r w:rsidRPr="008C3BFA">
        <w:rPr>
          <w:b/>
          <w:bCs/>
          <w:u w:val="single"/>
        </w:rPr>
        <w:t>a res</w:t>
      </w:r>
      <w:proofErr w:type="gramEnd"/>
      <w:r w:rsidRPr="008C3BFA">
        <w:rPr>
          <w:b/>
          <w:bCs/>
          <w:u w:val="single"/>
        </w:rPr>
        <w:t xml:space="preserve"> belonging to all mankind, whose utilization and development was to be aimed to encounter not only the needs of the few States involved in space activities but also of all countries irrespective of their degree of development</w:t>
      </w:r>
      <w:r w:rsidRPr="003A4CFB">
        <w:rPr>
          <w:sz w:val="8"/>
        </w:rPr>
        <w:t xml:space="preserve">. If we </w:t>
      </w:r>
      <w:proofErr w:type="spellStart"/>
      <w:r w:rsidRPr="003A4CFB">
        <w:rPr>
          <w:sz w:val="8"/>
        </w:rPr>
        <w:t>analyse</w:t>
      </w:r>
      <w:proofErr w:type="spellEnd"/>
      <w:r w:rsidRPr="003A4CFB">
        <w:rPr>
          <w:sz w:val="8"/>
        </w:rPr>
        <w:t xml:space="preserve"> the status of outer space 40 years after the entry into force of the Outer Space Treaty, </w:t>
      </w:r>
      <w:r w:rsidRPr="008C3BFA">
        <w:rPr>
          <w:b/>
          <w:bCs/>
          <w:u w:val="single"/>
        </w:rPr>
        <w:t xml:space="preserve">it is possible to affirm that the non-appropriation </w:t>
      </w:r>
      <w:r w:rsidRPr="009405B9">
        <w:rPr>
          <w:b/>
          <w:bCs/>
          <w:highlight w:val="yellow"/>
          <w:u w:val="single"/>
        </w:rPr>
        <w:t>principle</w:t>
      </w:r>
      <w:r w:rsidRPr="008C3BFA">
        <w:rPr>
          <w:b/>
          <w:bCs/>
          <w:u w:val="single"/>
        </w:rPr>
        <w:t xml:space="preserve"> has been </w:t>
      </w:r>
      <w:r w:rsidRPr="009405B9">
        <w:rPr>
          <w:b/>
          <w:bCs/>
          <w:highlight w:val="yellow"/>
          <w:u w:val="single"/>
        </w:rPr>
        <w:t>successful</w:t>
      </w:r>
      <w:r w:rsidRPr="008C3BFA">
        <w:rPr>
          <w:b/>
          <w:bCs/>
          <w:u w:val="single"/>
        </w:rPr>
        <w:t xml:space="preserve"> in </w:t>
      </w:r>
      <w:r w:rsidRPr="009405B9">
        <w:rPr>
          <w:b/>
          <w:bCs/>
          <w:highlight w:val="yellow"/>
          <w:u w:val="single"/>
        </w:rPr>
        <w:t>allowing</w:t>
      </w:r>
      <w:r w:rsidRPr="008C3BFA">
        <w:rPr>
          <w:b/>
          <w:bCs/>
          <w:u w:val="single"/>
        </w:rPr>
        <w:t xml:space="preserve"> the </w:t>
      </w:r>
      <w:r w:rsidRPr="009405B9">
        <w:rPr>
          <w:b/>
          <w:bCs/>
          <w:highlight w:val="yellow"/>
          <w:u w:val="single"/>
        </w:rPr>
        <w:t>safe</w:t>
      </w:r>
      <w:r w:rsidRPr="008C3BFA">
        <w:rPr>
          <w:b/>
          <w:bCs/>
          <w:u w:val="single"/>
        </w:rPr>
        <w:t xml:space="preserve"> and orderly </w:t>
      </w:r>
      <w:r w:rsidRPr="009405B9">
        <w:rPr>
          <w:b/>
          <w:bCs/>
          <w:highlight w:val="yellow"/>
          <w:u w:val="single"/>
        </w:rPr>
        <w:t>development</w:t>
      </w:r>
      <w:r w:rsidRPr="008C3BFA">
        <w:rPr>
          <w:b/>
          <w:bCs/>
          <w:u w:val="single"/>
        </w:rPr>
        <w:t xml:space="preserve"> </w:t>
      </w:r>
      <w:r w:rsidRPr="009405B9">
        <w:rPr>
          <w:b/>
          <w:bCs/>
          <w:highlight w:val="yellow"/>
          <w:u w:val="single"/>
        </w:rPr>
        <w:t>of space activities</w:t>
      </w:r>
      <w:r w:rsidRPr="003A4CFB">
        <w:rPr>
          <w:sz w:val="8"/>
        </w:rPr>
        <w:t xml:space="preserve">. Nowadays, </w:t>
      </w:r>
      <w:r w:rsidRPr="009405B9">
        <w:rPr>
          <w:b/>
          <w:bCs/>
          <w:highlight w:val="yellow"/>
          <w:u w:val="single"/>
        </w:rPr>
        <w:t>however</w:t>
      </w:r>
      <w:r w:rsidRPr="008C3BFA">
        <w:rPr>
          <w:b/>
          <w:bCs/>
          <w:u w:val="single"/>
        </w:rPr>
        <w:t xml:space="preserve">, </w:t>
      </w:r>
      <w:r w:rsidRPr="009405B9">
        <w:rPr>
          <w:b/>
          <w:bCs/>
          <w:highlight w:val="yellow"/>
          <w:u w:val="single"/>
        </w:rPr>
        <w:t>despite</w:t>
      </w:r>
      <w:r w:rsidRPr="008C3BFA">
        <w:rPr>
          <w:b/>
          <w:bCs/>
          <w:u w:val="single"/>
        </w:rPr>
        <w:t xml:space="preserve"> its merits and its </w:t>
      </w:r>
      <w:r w:rsidRPr="009405B9">
        <w:rPr>
          <w:b/>
          <w:bCs/>
          <w:highlight w:val="yellow"/>
          <w:u w:val="single"/>
        </w:rPr>
        <w:t>undisputable contribution</w:t>
      </w:r>
      <w:r w:rsidRPr="008C3BFA">
        <w:rPr>
          <w:b/>
          <w:bCs/>
          <w:u w:val="single"/>
        </w:rPr>
        <w:t xml:space="preserve"> to the success of the system of space law, the </w:t>
      </w:r>
      <w:r w:rsidRPr="009405B9">
        <w:rPr>
          <w:b/>
          <w:bCs/>
          <w:highlight w:val="yellow"/>
          <w:u w:val="single"/>
        </w:rPr>
        <w:t>non-appropriation principle</w:t>
      </w:r>
      <w:r w:rsidRPr="008C3BFA">
        <w:rPr>
          <w:b/>
          <w:bCs/>
          <w:u w:val="single"/>
        </w:rPr>
        <w:t xml:space="preserve"> is the </w:t>
      </w:r>
      <w:r w:rsidRPr="009405B9">
        <w:rPr>
          <w:b/>
          <w:bCs/>
          <w:highlight w:val="yellow"/>
          <w:u w:val="single"/>
        </w:rPr>
        <w:t>object of direct</w:t>
      </w:r>
      <w:r w:rsidRPr="008C3BFA">
        <w:rPr>
          <w:b/>
          <w:bCs/>
          <w:u w:val="single"/>
        </w:rPr>
        <w:t xml:space="preserve"> and indirect </w:t>
      </w:r>
      <w:r w:rsidRPr="009405B9">
        <w:rPr>
          <w:b/>
          <w:bCs/>
          <w:highlight w:val="yellow"/>
          <w:u w:val="single"/>
        </w:rPr>
        <w:t>attacks</w:t>
      </w:r>
      <w:r w:rsidRPr="008C3BFA">
        <w:rPr>
          <w:b/>
          <w:bCs/>
          <w:u w:val="single"/>
        </w:rPr>
        <w:t>.</w:t>
      </w:r>
      <w:r w:rsidRPr="003A4CFB">
        <w:rPr>
          <w:sz w:val="8"/>
        </w:rPr>
        <w:t xml:space="preserve"> On one side, there are some legal proposals arguing the need for amending or abolishing it in order to promote the commercial development of outer space</w:t>
      </w:r>
      <w:proofErr w:type="gramStart"/>
      <w:r w:rsidRPr="003A4CFB">
        <w:rPr>
          <w:sz w:val="8"/>
        </w:rPr>
        <w:t>4 .</w:t>
      </w:r>
      <w:proofErr w:type="gramEnd"/>
      <w:r w:rsidRPr="003A4CFB">
        <w:rPr>
          <w:sz w:val="8"/>
        </w:rPr>
        <w:t xml:space="preserve"> In these proposals the non-appropriation principle </w:t>
      </w:r>
      <w:proofErr w:type="gramStart"/>
      <w:r w:rsidRPr="003A4CFB">
        <w:rPr>
          <w:sz w:val="8"/>
        </w:rPr>
        <w:t>is considered to be</w:t>
      </w:r>
      <w:proofErr w:type="gramEnd"/>
      <w:r w:rsidRPr="003A4CFB">
        <w:rPr>
          <w:sz w:val="8"/>
        </w:rPr>
        <w:t xml:space="preserve"> an obstacle to the exploitation of extraterrestrial resources and an anti-economic measure preventing the free-market approach to be applied to outer space. On the other side, </w:t>
      </w:r>
      <w:r w:rsidRPr="008C3BFA">
        <w:rPr>
          <w:b/>
          <w:bCs/>
          <w:u w:val="single"/>
        </w:rPr>
        <w:t xml:space="preserve">there is day-by-day an </w:t>
      </w:r>
      <w:r w:rsidRPr="009405B9">
        <w:rPr>
          <w:b/>
          <w:bCs/>
          <w:highlight w:val="yellow"/>
          <w:u w:val="single"/>
        </w:rPr>
        <w:t>increasing</w:t>
      </w:r>
      <w:r w:rsidRPr="008C3BFA">
        <w:rPr>
          <w:b/>
          <w:bCs/>
          <w:u w:val="single"/>
        </w:rPr>
        <w:t xml:space="preserve"> number of </w:t>
      </w:r>
      <w:r w:rsidRPr="009405B9">
        <w:rPr>
          <w:b/>
          <w:bCs/>
          <w:highlight w:val="yellow"/>
          <w:u w:val="single"/>
        </w:rPr>
        <w:t>websites</w:t>
      </w:r>
      <w:r w:rsidRPr="008C3BFA">
        <w:rPr>
          <w:b/>
          <w:bCs/>
          <w:u w:val="single"/>
        </w:rPr>
        <w:t xml:space="preserve"> where it is possible </w:t>
      </w:r>
      <w:r w:rsidRPr="009405B9">
        <w:rPr>
          <w:b/>
          <w:bCs/>
          <w:highlight w:val="yellow"/>
          <w:u w:val="single"/>
        </w:rPr>
        <w:t>to buy</w:t>
      </w:r>
      <w:r w:rsidRPr="008C3BFA">
        <w:rPr>
          <w:b/>
          <w:bCs/>
          <w:u w:val="single"/>
        </w:rPr>
        <w:t xml:space="preserve"> acres of the lunar and other </w:t>
      </w:r>
      <w:r w:rsidRPr="009405B9">
        <w:rPr>
          <w:b/>
          <w:bCs/>
          <w:highlight w:val="yellow"/>
          <w:u w:val="single"/>
        </w:rPr>
        <w:t>celestial bodies’ surface</w:t>
      </w:r>
      <w:proofErr w:type="gramStart"/>
      <w:r w:rsidRPr="009405B9">
        <w:rPr>
          <w:b/>
          <w:bCs/>
          <w:highlight w:val="yellow"/>
          <w:u w:val="single"/>
        </w:rPr>
        <w:t>5</w:t>
      </w:r>
      <w:r w:rsidRPr="003A4CFB">
        <w:rPr>
          <w:sz w:val="8"/>
        </w:rPr>
        <w:t xml:space="preserve"> .</w:t>
      </w:r>
      <w:proofErr w:type="gramEnd"/>
      <w:r w:rsidRPr="003A4CFB">
        <w:rPr>
          <w:sz w:val="8"/>
        </w:rPr>
        <w:t xml:space="preserve"> </w:t>
      </w:r>
      <w:r w:rsidRPr="008C3BFA">
        <w:rPr>
          <w:b/>
          <w:bCs/>
          <w:u w:val="single"/>
        </w:rPr>
        <w:t xml:space="preserve">The </w:t>
      </w:r>
      <w:r w:rsidRPr="009405B9">
        <w:rPr>
          <w:b/>
          <w:bCs/>
          <w:highlight w:val="yellow"/>
          <w:u w:val="single"/>
        </w:rPr>
        <w:t>enterprises</w:t>
      </w:r>
      <w:r w:rsidRPr="008C3BFA">
        <w:rPr>
          <w:b/>
          <w:bCs/>
          <w:u w:val="single"/>
        </w:rPr>
        <w:t xml:space="preserve"> behind </w:t>
      </w:r>
      <w:proofErr w:type="gramStart"/>
      <w:r w:rsidRPr="008C3BFA">
        <w:rPr>
          <w:b/>
          <w:bCs/>
          <w:u w:val="single"/>
        </w:rPr>
        <w:t>these questionable business</w:t>
      </w:r>
      <w:proofErr w:type="gramEnd"/>
      <w:r w:rsidRPr="008C3BFA">
        <w:rPr>
          <w:b/>
          <w:bCs/>
          <w:u w:val="single"/>
        </w:rPr>
        <w:t xml:space="preserve">, which claim to be allowed to carry on such activities by relying on an erroneous interpretation of Article II of the Outer Space Treaty, substantially </w:t>
      </w:r>
      <w:r w:rsidRPr="009405B9">
        <w:rPr>
          <w:b/>
          <w:bCs/>
          <w:highlight w:val="yellow"/>
          <w:u w:val="single"/>
        </w:rPr>
        <w:t>operate</w:t>
      </w:r>
      <w:r w:rsidRPr="008C3BFA">
        <w:rPr>
          <w:b/>
          <w:bCs/>
          <w:u w:val="single"/>
        </w:rPr>
        <w:t xml:space="preserve"> </w:t>
      </w:r>
      <w:r w:rsidRPr="009405B9">
        <w:rPr>
          <w:b/>
          <w:bCs/>
          <w:highlight w:val="yellow"/>
          <w:u w:val="single"/>
        </w:rPr>
        <w:t>as</w:t>
      </w:r>
      <w:r w:rsidRPr="008C3BFA">
        <w:rPr>
          <w:b/>
          <w:bCs/>
          <w:u w:val="single"/>
        </w:rPr>
        <w:t xml:space="preserve"> the </w:t>
      </w:r>
      <w:r w:rsidRPr="009405B9">
        <w:rPr>
          <w:b/>
          <w:bCs/>
          <w:highlight w:val="yellow"/>
          <w:u w:val="single"/>
        </w:rPr>
        <w:t>non-appropriation</w:t>
      </w:r>
      <w:r w:rsidRPr="008C3BFA">
        <w:rPr>
          <w:b/>
          <w:bCs/>
          <w:u w:val="single"/>
        </w:rPr>
        <w:t xml:space="preserve"> principle </w:t>
      </w:r>
      <w:r w:rsidRPr="009405B9">
        <w:rPr>
          <w:b/>
          <w:bCs/>
          <w:highlight w:val="yellow"/>
          <w:u w:val="single"/>
        </w:rPr>
        <w:t>was not in force</w:t>
      </w:r>
      <w:r w:rsidRPr="008C3BFA">
        <w:rPr>
          <w:b/>
          <w:bCs/>
          <w:u w:val="single"/>
        </w:rPr>
        <w:t>.</w:t>
      </w:r>
      <w:r w:rsidRPr="003A4CFB">
        <w:rPr>
          <w:sz w:val="8"/>
        </w:rPr>
        <w:t xml:space="preserve"> Indeed, </w:t>
      </w:r>
      <w:r w:rsidRPr="00B03B74">
        <w:rPr>
          <w:b/>
          <w:bCs/>
          <w:u w:val="single"/>
        </w:rPr>
        <w:t xml:space="preserve">these </w:t>
      </w:r>
      <w:r w:rsidRPr="009405B9">
        <w:rPr>
          <w:b/>
          <w:bCs/>
          <w:highlight w:val="yellow"/>
          <w:u w:val="single"/>
        </w:rPr>
        <w:t>enterprises promise</w:t>
      </w:r>
      <w:r w:rsidRPr="00B03B74">
        <w:rPr>
          <w:b/>
          <w:bCs/>
          <w:u w:val="single"/>
        </w:rPr>
        <w:t xml:space="preserve"> to their customers the </w:t>
      </w:r>
      <w:r w:rsidRPr="009405B9">
        <w:rPr>
          <w:b/>
          <w:bCs/>
          <w:highlight w:val="yellow"/>
          <w:u w:val="single"/>
        </w:rPr>
        <w:t>enjoyment of full</w:t>
      </w:r>
      <w:r w:rsidRPr="00B03B74">
        <w:rPr>
          <w:b/>
          <w:bCs/>
          <w:u w:val="single"/>
        </w:rPr>
        <w:t xml:space="preserve"> </w:t>
      </w:r>
      <w:r w:rsidRPr="009405B9">
        <w:rPr>
          <w:b/>
          <w:bCs/>
          <w:highlight w:val="yellow"/>
          <w:u w:val="single"/>
        </w:rPr>
        <w:t>property rights</w:t>
      </w:r>
      <w:r w:rsidRPr="00B03B74">
        <w:rPr>
          <w:b/>
          <w:bCs/>
          <w:u w:val="single"/>
        </w:rPr>
        <w:t xml:space="preserve"> over the acquired acres</w:t>
      </w:r>
      <w:r w:rsidRPr="003A4CFB">
        <w:rPr>
          <w:sz w:val="8"/>
        </w:rPr>
        <w:t xml:space="preserve">, thus </w:t>
      </w:r>
      <w:r w:rsidRPr="00B03B74">
        <w:rPr>
          <w:b/>
          <w:bCs/>
          <w:u w:val="single"/>
        </w:rPr>
        <w:t xml:space="preserve">acting in </w:t>
      </w:r>
      <w:r w:rsidRPr="009405B9">
        <w:rPr>
          <w:b/>
          <w:bCs/>
          <w:highlight w:val="yellow"/>
          <w:u w:val="single"/>
        </w:rPr>
        <w:t>flagrant violation</w:t>
      </w:r>
      <w:r w:rsidRPr="00B03B74">
        <w:rPr>
          <w:b/>
          <w:bCs/>
          <w:u w:val="single"/>
        </w:rPr>
        <w:t xml:space="preserve"> of the non-appropriative nature of outer space</w:t>
      </w:r>
      <w:r w:rsidRPr="003A4CFB">
        <w:rPr>
          <w:sz w:val="8"/>
        </w:rPr>
        <w:t xml:space="preserve">. All these </w:t>
      </w:r>
      <w:r w:rsidRPr="009405B9">
        <w:rPr>
          <w:b/>
          <w:bCs/>
          <w:highlight w:val="yellow"/>
          <w:u w:val="single"/>
        </w:rPr>
        <w:t>practices</w:t>
      </w:r>
      <w:r w:rsidRPr="00B03B74">
        <w:rPr>
          <w:b/>
          <w:bCs/>
          <w:u w:val="single"/>
        </w:rPr>
        <w:t xml:space="preserve"> are </w:t>
      </w:r>
      <w:r w:rsidRPr="009405B9">
        <w:rPr>
          <w:b/>
          <w:bCs/>
          <w:highlight w:val="yellow"/>
          <w:u w:val="single"/>
        </w:rPr>
        <w:t>undermining</w:t>
      </w:r>
      <w:r w:rsidRPr="00B03B74">
        <w:rPr>
          <w:b/>
          <w:bCs/>
          <w:u w:val="single"/>
        </w:rPr>
        <w:t xml:space="preserve"> the importance and </w:t>
      </w:r>
      <w:r w:rsidRPr="009405B9">
        <w:rPr>
          <w:b/>
          <w:bCs/>
          <w:highlight w:val="yellow"/>
          <w:u w:val="single"/>
        </w:rPr>
        <w:t>value</w:t>
      </w:r>
      <w:r w:rsidRPr="00B03B74">
        <w:rPr>
          <w:b/>
          <w:bCs/>
          <w:u w:val="single"/>
        </w:rPr>
        <w:t xml:space="preserve"> of the </w:t>
      </w:r>
      <w:proofErr w:type="spellStart"/>
      <w:r w:rsidRPr="00B03B74">
        <w:rPr>
          <w:b/>
          <w:bCs/>
          <w:u w:val="single"/>
        </w:rPr>
        <w:t>nonappropriation</w:t>
      </w:r>
      <w:proofErr w:type="spellEnd"/>
      <w:r w:rsidRPr="00B03B74">
        <w:rPr>
          <w:b/>
          <w:bCs/>
          <w:u w:val="single"/>
        </w:rPr>
        <w:t xml:space="preserve"> principle and questioning its leading role in the upcoming commercial era of outer space</w:t>
      </w:r>
      <w:r w:rsidRPr="003A4CFB">
        <w:rPr>
          <w:sz w:val="8"/>
        </w:rPr>
        <w:t xml:space="preserve">. Hence, </w:t>
      </w:r>
      <w:r w:rsidRPr="009405B9">
        <w:rPr>
          <w:b/>
          <w:bCs/>
          <w:highlight w:val="yellow"/>
          <w:u w:val="single"/>
        </w:rPr>
        <w:t>the need to protect</w:t>
      </w:r>
      <w:r w:rsidRPr="00B03B74">
        <w:rPr>
          <w:b/>
          <w:bCs/>
          <w:u w:val="single"/>
        </w:rPr>
        <w:t xml:space="preserve"> the non-appropriation </w:t>
      </w:r>
      <w:r w:rsidRPr="009405B9">
        <w:rPr>
          <w:b/>
          <w:bCs/>
          <w:highlight w:val="yellow"/>
          <w:u w:val="single"/>
        </w:rPr>
        <w:t>principle</w:t>
      </w:r>
      <w:r w:rsidRPr="00B03B74">
        <w:rPr>
          <w:b/>
          <w:bCs/>
          <w:u w:val="single"/>
        </w:rPr>
        <w:t xml:space="preserve"> </w:t>
      </w:r>
      <w:r w:rsidRPr="009405B9">
        <w:rPr>
          <w:b/>
          <w:bCs/>
          <w:highlight w:val="yellow"/>
          <w:u w:val="single"/>
        </w:rPr>
        <w:t>arises</w:t>
      </w:r>
      <w:r w:rsidRPr="003A4CFB">
        <w:rPr>
          <w:sz w:val="8"/>
        </w:rPr>
        <w:t xml:space="preserve">. This paper aims to fulfil this purpose by proposing a new interpretation of the </w:t>
      </w:r>
      <w:proofErr w:type="spellStart"/>
      <w:r w:rsidRPr="003A4CFB">
        <w:rPr>
          <w:sz w:val="8"/>
        </w:rPr>
        <w:t>nonappropriation</w:t>
      </w:r>
      <w:proofErr w:type="spellEnd"/>
      <w:r w:rsidRPr="003A4CFB">
        <w:rPr>
          <w:sz w:val="8"/>
        </w:rPr>
        <w:t xml:space="preserve"> principle which is based on the idea that </w:t>
      </w:r>
      <w:r w:rsidRPr="00B03B74">
        <w:rPr>
          <w:b/>
          <w:bCs/>
          <w:u w:val="single"/>
        </w:rPr>
        <w:t xml:space="preserve">this principle represents a customary rule of international law holding a special character. </w:t>
      </w:r>
      <w:r w:rsidRPr="003A4CFB">
        <w:rPr>
          <w:sz w:val="8"/>
        </w:rPr>
        <w:t xml:space="preserve">Simply stated, this </w:t>
      </w:r>
      <w:r w:rsidRPr="009405B9">
        <w:rPr>
          <w:b/>
          <w:bCs/>
          <w:highlight w:val="yellow"/>
          <w:u w:val="single"/>
        </w:rPr>
        <w:t>special character</w:t>
      </w:r>
      <w:r w:rsidRPr="00B03B74">
        <w:rPr>
          <w:b/>
          <w:bCs/>
          <w:u w:val="single"/>
        </w:rPr>
        <w:t xml:space="preserve"> comes from the consideration that the </w:t>
      </w:r>
      <w:proofErr w:type="spellStart"/>
      <w:r w:rsidRPr="009405B9">
        <w:rPr>
          <w:b/>
          <w:bCs/>
          <w:highlight w:val="yellow"/>
          <w:u w:val="single"/>
        </w:rPr>
        <w:t>nonappropriative</w:t>
      </w:r>
      <w:proofErr w:type="spellEnd"/>
      <w:r w:rsidRPr="009405B9">
        <w:rPr>
          <w:b/>
          <w:bCs/>
          <w:highlight w:val="yellow"/>
          <w:u w:val="single"/>
        </w:rPr>
        <w:t xml:space="preserve"> nature</w:t>
      </w:r>
      <w:r w:rsidRPr="00B03B74">
        <w:rPr>
          <w:b/>
          <w:bCs/>
          <w:u w:val="single"/>
        </w:rPr>
        <w:t xml:space="preserve"> of outer space and other celestial bodies is the </w:t>
      </w:r>
      <w:r w:rsidRPr="009405B9">
        <w:rPr>
          <w:b/>
          <w:bCs/>
          <w:highlight w:val="yellow"/>
          <w:u w:val="single"/>
        </w:rPr>
        <w:t>fundamental concept</w:t>
      </w:r>
      <w:r w:rsidRPr="00B03B74">
        <w:rPr>
          <w:b/>
          <w:bCs/>
          <w:u w:val="single"/>
        </w:rPr>
        <w:t xml:space="preserve"> on which </w:t>
      </w:r>
      <w:r w:rsidRPr="009405B9">
        <w:rPr>
          <w:b/>
          <w:bCs/>
          <w:highlight w:val="yellow"/>
          <w:u w:val="single"/>
        </w:rPr>
        <w:t>the</w:t>
      </w:r>
      <w:r w:rsidRPr="00B03B74">
        <w:rPr>
          <w:b/>
          <w:bCs/>
          <w:u w:val="single"/>
        </w:rPr>
        <w:t xml:space="preserve"> entire system of space </w:t>
      </w:r>
      <w:r w:rsidRPr="009405B9">
        <w:rPr>
          <w:b/>
          <w:bCs/>
          <w:highlight w:val="yellow"/>
          <w:u w:val="single"/>
        </w:rPr>
        <w:t>law is based</w:t>
      </w:r>
      <w:r w:rsidRPr="003A4CFB">
        <w:rPr>
          <w:sz w:val="8"/>
        </w:rPr>
        <w:t xml:space="preserve">. </w:t>
      </w:r>
      <w:r w:rsidRPr="009405B9">
        <w:rPr>
          <w:b/>
          <w:bCs/>
          <w:highlight w:val="yellow"/>
          <w:u w:val="single"/>
        </w:rPr>
        <w:t>If</w:t>
      </w:r>
      <w:r w:rsidRPr="00B03B74">
        <w:rPr>
          <w:b/>
          <w:bCs/>
          <w:u w:val="single"/>
        </w:rPr>
        <w:t xml:space="preserve"> this concept is applied and properly </w:t>
      </w:r>
      <w:r w:rsidRPr="009405B9">
        <w:rPr>
          <w:b/>
          <w:bCs/>
          <w:highlight w:val="yellow"/>
          <w:u w:val="single"/>
        </w:rPr>
        <w:t>respected</w:t>
      </w:r>
      <w:r w:rsidRPr="00B03B74">
        <w:rPr>
          <w:b/>
          <w:bCs/>
          <w:u w:val="single"/>
        </w:rPr>
        <w:t xml:space="preserve">, this system </w:t>
      </w:r>
      <w:r w:rsidRPr="009405B9">
        <w:rPr>
          <w:b/>
          <w:bCs/>
          <w:highlight w:val="yellow"/>
          <w:u w:val="single"/>
        </w:rPr>
        <w:t>works</w:t>
      </w:r>
      <w:r w:rsidRPr="003A4CFB">
        <w:rPr>
          <w:sz w:val="8"/>
        </w:rPr>
        <w:t xml:space="preserve">; </w:t>
      </w:r>
      <w:r w:rsidRPr="009405B9">
        <w:rPr>
          <w:b/>
          <w:bCs/>
          <w:highlight w:val="yellow"/>
          <w:u w:val="single"/>
        </w:rPr>
        <w:t>if not</w:t>
      </w:r>
      <w:r w:rsidRPr="00B03B74">
        <w:rPr>
          <w:b/>
          <w:bCs/>
          <w:u w:val="single"/>
        </w:rPr>
        <w:t xml:space="preserve">, this system is likely to </w:t>
      </w:r>
      <w:r w:rsidRPr="009405B9">
        <w:rPr>
          <w:b/>
          <w:bCs/>
          <w:highlight w:val="yellow"/>
          <w:u w:val="single"/>
        </w:rPr>
        <w:t>collapse</w:t>
      </w:r>
      <w:r w:rsidRPr="00B03B74">
        <w:rPr>
          <w:b/>
          <w:bCs/>
          <w:u w:val="single"/>
        </w:rPr>
        <w:t xml:space="preserve"> and to generate </w:t>
      </w:r>
      <w:r w:rsidRPr="009405B9">
        <w:rPr>
          <w:b/>
          <w:bCs/>
          <w:highlight w:val="yellow"/>
          <w:u w:val="single"/>
        </w:rPr>
        <w:t>unforeseeable consequences</w:t>
      </w:r>
      <w:r w:rsidRPr="00B03B74">
        <w:rPr>
          <w:b/>
          <w:bCs/>
          <w:u w:val="single"/>
        </w:rPr>
        <w:t>.</w:t>
      </w:r>
      <w:r w:rsidRPr="003A4CFB">
        <w:rPr>
          <w:sz w:val="8"/>
        </w:rPr>
        <w:t xml:space="preserve"> These factors make the </w:t>
      </w:r>
      <w:r w:rsidRPr="00B03B74">
        <w:rPr>
          <w:b/>
          <w:bCs/>
          <w:u w:val="single"/>
        </w:rPr>
        <w:t xml:space="preserve">non-appropriation </w:t>
      </w:r>
      <w:r w:rsidRPr="009405B9">
        <w:rPr>
          <w:b/>
          <w:bCs/>
          <w:highlight w:val="yellow"/>
          <w:u w:val="single"/>
        </w:rPr>
        <w:t>principle</w:t>
      </w:r>
      <w:r w:rsidRPr="00B03B74">
        <w:rPr>
          <w:b/>
          <w:bCs/>
          <w:u w:val="single"/>
        </w:rPr>
        <w:t xml:space="preserve"> a rule whose </w:t>
      </w:r>
      <w:r w:rsidRPr="009405B9">
        <w:rPr>
          <w:b/>
          <w:bCs/>
          <w:highlight w:val="yellow"/>
          <w:u w:val="single"/>
        </w:rPr>
        <w:t>legal</w:t>
      </w:r>
      <w:r w:rsidRPr="00B03B74">
        <w:rPr>
          <w:b/>
          <w:bCs/>
          <w:u w:val="single"/>
        </w:rPr>
        <w:t xml:space="preserve"> </w:t>
      </w:r>
      <w:r w:rsidRPr="009405B9">
        <w:rPr>
          <w:b/>
          <w:bCs/>
          <w:highlight w:val="yellow"/>
          <w:u w:val="single"/>
        </w:rPr>
        <w:t>value</w:t>
      </w:r>
      <w:r w:rsidRPr="00B03B74">
        <w:rPr>
          <w:b/>
          <w:bCs/>
          <w:u w:val="single"/>
        </w:rPr>
        <w:t xml:space="preserve"> and implications are </w:t>
      </w:r>
      <w:r w:rsidRPr="009405B9">
        <w:rPr>
          <w:b/>
          <w:bCs/>
          <w:highlight w:val="yellow"/>
          <w:u w:val="single"/>
        </w:rPr>
        <w:t>unique</w:t>
      </w:r>
      <w:r w:rsidRPr="00B03B74">
        <w:rPr>
          <w:b/>
          <w:bCs/>
          <w:u w:val="single"/>
        </w:rPr>
        <w:t xml:space="preserve"> not only in the context of space law but also in that of public </w:t>
      </w:r>
      <w:r w:rsidRPr="009405B9">
        <w:rPr>
          <w:b/>
          <w:bCs/>
          <w:highlight w:val="yellow"/>
          <w:u w:val="single"/>
        </w:rPr>
        <w:t>international</w:t>
      </w:r>
      <w:r w:rsidRPr="00B03B74">
        <w:rPr>
          <w:b/>
          <w:bCs/>
          <w:u w:val="single"/>
        </w:rPr>
        <w:t xml:space="preserve"> </w:t>
      </w:r>
      <w:r w:rsidRPr="009405B9">
        <w:rPr>
          <w:b/>
          <w:bCs/>
          <w:highlight w:val="yellow"/>
          <w:u w:val="single"/>
        </w:rPr>
        <w:t>law</w:t>
      </w:r>
      <w:r w:rsidRPr="00B03B74">
        <w:rPr>
          <w:b/>
          <w:bCs/>
          <w:u w:val="single"/>
        </w:rPr>
        <w:t xml:space="preserve"> as such.</w:t>
      </w:r>
      <w:r w:rsidRPr="003A4CFB">
        <w:rPr>
          <w:sz w:val="8"/>
        </w:rPr>
        <w:t xml:space="preserve"> Hence, I propose an </w:t>
      </w:r>
      <w:r w:rsidRPr="00B03B74">
        <w:rPr>
          <w:b/>
          <w:bCs/>
          <w:u w:val="single"/>
        </w:rPr>
        <w:t xml:space="preserve">interpretation of the </w:t>
      </w:r>
      <w:proofErr w:type="spellStart"/>
      <w:r w:rsidRPr="00B03B74">
        <w:rPr>
          <w:b/>
          <w:bCs/>
          <w:u w:val="single"/>
        </w:rPr>
        <w:t>nonappropriation</w:t>
      </w:r>
      <w:proofErr w:type="spellEnd"/>
      <w:r w:rsidRPr="00B03B74">
        <w:rPr>
          <w:b/>
          <w:bCs/>
          <w:u w:val="single"/>
        </w:rPr>
        <w:t xml:space="preserve"> principle that appropriately expands upon its classic definition in terms of a customary rule and suggest </w:t>
      </w:r>
      <w:proofErr w:type="gramStart"/>
      <w:r w:rsidRPr="00B03B74">
        <w:rPr>
          <w:b/>
          <w:bCs/>
          <w:u w:val="single"/>
        </w:rPr>
        <w:t>to consider</w:t>
      </w:r>
      <w:proofErr w:type="gramEnd"/>
      <w:r w:rsidRPr="00B03B74">
        <w:rPr>
          <w:b/>
          <w:bCs/>
          <w:u w:val="single"/>
        </w:rPr>
        <w:t xml:space="preserve"> it something more than a usual customary rule but less than a jus cogens norm.</w:t>
      </w:r>
      <w:r w:rsidRPr="003A4CFB">
        <w:rPr>
          <w:sz w:val="8"/>
        </w:rPr>
        <w:t xml:space="preserve"> Thus, </w:t>
      </w:r>
      <w:r w:rsidRPr="00B03B74">
        <w:rPr>
          <w:b/>
          <w:bCs/>
          <w:u w:val="single"/>
        </w:rPr>
        <w:t xml:space="preserve">having in mind the special characteristics and importance of the non-appropriation principle, the </w:t>
      </w:r>
      <w:proofErr w:type="gramStart"/>
      <w:r w:rsidRPr="00B03B74">
        <w:rPr>
          <w:b/>
          <w:bCs/>
          <w:u w:val="single"/>
        </w:rPr>
        <w:t>above mentioned</w:t>
      </w:r>
      <w:proofErr w:type="gramEnd"/>
      <w:r w:rsidRPr="00B03B74">
        <w:rPr>
          <w:b/>
          <w:bCs/>
          <w:u w:val="single"/>
        </w:rPr>
        <w:t xml:space="preserve"> theories </w:t>
      </w:r>
      <w:r w:rsidRPr="009405B9">
        <w:rPr>
          <w:b/>
          <w:bCs/>
          <w:highlight w:val="yellow"/>
          <w:u w:val="single"/>
        </w:rPr>
        <w:t>proposing</w:t>
      </w:r>
      <w:r w:rsidRPr="00B03B74">
        <w:rPr>
          <w:b/>
          <w:bCs/>
          <w:u w:val="single"/>
        </w:rPr>
        <w:t xml:space="preserve"> its </w:t>
      </w:r>
      <w:r w:rsidRPr="009405B9">
        <w:rPr>
          <w:b/>
          <w:bCs/>
          <w:highlight w:val="yellow"/>
          <w:u w:val="single"/>
        </w:rPr>
        <w:t>abolition</w:t>
      </w:r>
      <w:r w:rsidRPr="00B03B74">
        <w:rPr>
          <w:b/>
          <w:bCs/>
          <w:u w:val="single"/>
        </w:rPr>
        <w:t xml:space="preserve"> </w:t>
      </w:r>
      <w:r w:rsidRPr="009405B9">
        <w:rPr>
          <w:b/>
          <w:bCs/>
          <w:highlight w:val="yellow"/>
          <w:u w:val="single"/>
        </w:rPr>
        <w:t>or</w:t>
      </w:r>
      <w:r w:rsidRPr="00B03B74">
        <w:rPr>
          <w:b/>
          <w:bCs/>
          <w:u w:val="single"/>
        </w:rPr>
        <w:t xml:space="preserve"> its non</w:t>
      </w:r>
      <w:r w:rsidRPr="009405B9">
        <w:rPr>
          <w:b/>
          <w:bCs/>
          <w:highlight w:val="yellow"/>
          <w:u w:val="single"/>
        </w:rPr>
        <w:t>-relevance</w:t>
      </w:r>
      <w:r w:rsidRPr="00B03B74">
        <w:rPr>
          <w:b/>
          <w:bCs/>
          <w:u w:val="single"/>
        </w:rPr>
        <w:t xml:space="preserve"> </w:t>
      </w:r>
      <w:r w:rsidRPr="009405B9">
        <w:rPr>
          <w:b/>
          <w:bCs/>
          <w:highlight w:val="yellow"/>
          <w:u w:val="single"/>
        </w:rPr>
        <w:t>must</w:t>
      </w:r>
      <w:r w:rsidRPr="00B03B74">
        <w:rPr>
          <w:b/>
          <w:bCs/>
          <w:u w:val="single"/>
        </w:rPr>
        <w:t xml:space="preserve"> </w:t>
      </w:r>
      <w:r w:rsidRPr="009405B9">
        <w:rPr>
          <w:b/>
          <w:bCs/>
          <w:highlight w:val="yellow"/>
          <w:u w:val="single"/>
        </w:rPr>
        <w:t>be</w:t>
      </w:r>
      <w:r w:rsidRPr="00B03B74">
        <w:rPr>
          <w:b/>
          <w:bCs/>
          <w:u w:val="single"/>
        </w:rPr>
        <w:t xml:space="preserve"> </w:t>
      </w:r>
      <w:r w:rsidRPr="009405B9">
        <w:rPr>
          <w:b/>
          <w:bCs/>
          <w:highlight w:val="yellow"/>
          <w:u w:val="single"/>
        </w:rPr>
        <w:t>rejected</w:t>
      </w:r>
      <w:r w:rsidRPr="00B03B74">
        <w:rPr>
          <w:b/>
          <w:bCs/>
          <w:u w:val="single"/>
        </w:rPr>
        <w:t xml:space="preserve">. </w:t>
      </w:r>
    </w:p>
    <w:p w14:paraId="59BABECB" w14:textId="77777777" w:rsidR="00854EED" w:rsidRDefault="00854EED" w:rsidP="00854EED">
      <w:pPr>
        <w:pStyle w:val="Heading3"/>
      </w:pPr>
      <w:r>
        <w:t>TT</w:t>
      </w:r>
    </w:p>
    <w:p w14:paraId="6C366668" w14:textId="77777777" w:rsidR="00854EED" w:rsidRDefault="00854EED" w:rsidP="00854EED">
      <w:pPr>
        <w:pStyle w:val="Heading4"/>
      </w:pPr>
      <w:r>
        <w:t xml:space="preserve">The role of the ballot is to test the resolution statement’s truth or falsity – that means voting aff if the resolution is </w:t>
      </w:r>
      <w:proofErr w:type="gramStart"/>
      <w:r>
        <w:t>true, and</w:t>
      </w:r>
      <w:proofErr w:type="gramEnd"/>
      <w:r>
        <w:t xml:space="preserve"> voting neg if it is proven false. To clarify, winning that appropriation is not unjust still affirms – they must win it is just – prefer: </w:t>
      </w:r>
    </w:p>
    <w:p w14:paraId="7E039CDD" w14:textId="77777777" w:rsidR="00854EED" w:rsidRPr="00273A1F" w:rsidRDefault="00854EED" w:rsidP="00854EED"/>
    <w:p w14:paraId="6BA5B881" w14:textId="77777777" w:rsidR="00854EED" w:rsidRPr="00273A1F" w:rsidRDefault="00854EED" w:rsidP="00854EED">
      <w:pPr>
        <w:pStyle w:val="Heading4"/>
      </w:pPr>
      <w:r>
        <w:t xml:space="preserve">1]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4FA40E32" w14:textId="77777777" w:rsidR="00854EED" w:rsidRDefault="00854EED" w:rsidP="00854EED">
      <w:pPr>
        <w:rPr>
          <w:rFonts w:eastAsiaTheme="majorEastAsia" w:cstheme="majorBidi"/>
          <w:b/>
          <w:bCs/>
          <w:sz w:val="26"/>
          <w:szCs w:val="26"/>
        </w:rPr>
      </w:pPr>
      <w:r>
        <w:rPr>
          <w:rFonts w:eastAsiaTheme="majorEastAsia" w:cstheme="majorBidi"/>
          <w:b/>
          <w:bCs/>
          <w:sz w:val="26"/>
          <w:szCs w:val="26"/>
        </w:rPr>
        <w:t>2</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63C16C34" w14:textId="77777777" w:rsidR="00854EED" w:rsidRDefault="00854EED" w:rsidP="00854EED">
      <w:pPr>
        <w:pStyle w:val="Heading4"/>
      </w:pPr>
      <w:r>
        <w:t xml:space="preserve">3] </w:t>
      </w:r>
      <w:r w:rsidRPr="00472E00">
        <w:t>Bindingness:</w:t>
      </w:r>
      <w:r>
        <w:t xml:space="preserve"> </w:t>
      </w:r>
      <w:r w:rsidRPr="00472E00">
        <w:t>a)</w:t>
      </w:r>
      <w:r>
        <w:t xml:space="preserve"> all arguments pre-assume that they are true as judges don’t vote an arguments proven </w:t>
      </w:r>
      <w:proofErr w:type="gramStart"/>
      <w:r>
        <w:t xml:space="preserve">false  </w:t>
      </w:r>
      <w:r w:rsidRPr="00472E00">
        <w:t>b</w:t>
      </w:r>
      <w:proofErr w:type="gramEnd"/>
      <w:r w:rsidRPr="00472E00">
        <w:t xml:space="preserve">) </w:t>
      </w:r>
      <w:r>
        <w:t>in order to win that your ROB is superior to TT you must prove true the claim that your ROB is better than TT.</w:t>
      </w:r>
    </w:p>
    <w:p w14:paraId="0E60F124" w14:textId="77777777" w:rsidR="00854EED" w:rsidRDefault="00854EED" w:rsidP="00854EED">
      <w:pPr>
        <w:pStyle w:val="Heading3"/>
      </w:pPr>
      <w:r w:rsidRPr="00C85079">
        <w:t xml:space="preserve">UV </w:t>
      </w:r>
    </w:p>
    <w:p w14:paraId="380FBB49" w14:textId="77777777" w:rsidR="00854EED" w:rsidRPr="003170C0" w:rsidRDefault="00854EED" w:rsidP="00854EED">
      <w:pPr>
        <w:pStyle w:val="Heading4"/>
      </w:pPr>
      <w:r>
        <w:t xml:space="preserve">1]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aff takes an implicit stance on every issue which means you need an </w:t>
      </w:r>
      <w:r>
        <w:t>RVI</w:t>
      </w:r>
      <w:r w:rsidRPr="005C1D6D">
        <w:t xml:space="preserve"> to become offensive. You should accept all aff </w:t>
      </w:r>
      <w:proofErr w:type="spellStart"/>
      <w:r w:rsidRPr="005C1D6D">
        <w:t>interps</w:t>
      </w:r>
      <w:proofErr w:type="spellEnd"/>
      <w:r w:rsidRPr="005C1D6D">
        <w:t xml:space="preserve"> and assume I meet neg theory since the aff speaks in the dark and I </w:t>
      </w:r>
      <w:proofErr w:type="gramStart"/>
      <w:r w:rsidRPr="005C1D6D">
        <w:t>have to</w:t>
      </w:r>
      <w:proofErr w:type="gramEnd"/>
      <w:r w:rsidRPr="005C1D6D">
        <w:t xml:space="preserve"> take a stance on something, you can at least react and adapt.</w:t>
      </w:r>
    </w:p>
    <w:p w14:paraId="4E90A4C1" w14:textId="77777777" w:rsidR="00854EED" w:rsidRDefault="00854EED" w:rsidP="00854EED">
      <w:pPr>
        <w:pStyle w:val="Heading4"/>
        <w:rPr>
          <w:rFonts w:cs="Calibri"/>
        </w:rPr>
      </w:pPr>
      <w:r>
        <w:rPr>
          <w:rFonts w:cs="Calibri"/>
        </w:rPr>
        <w:t>2]</w:t>
      </w:r>
      <w:r w:rsidRPr="00F60A9D">
        <w:rPr>
          <w:rFonts w:cs="Calibri"/>
        </w:rPr>
        <w:t xml:space="preserve"> 1ar theory first –</w:t>
      </w:r>
    </w:p>
    <w:p w14:paraId="1E0D53A9" w14:textId="77777777" w:rsidR="00854EED" w:rsidRDefault="00854EED" w:rsidP="00854EED">
      <w:pPr>
        <w:pStyle w:val="Heading4"/>
        <w:rPr>
          <w:rFonts w:cs="Calibri"/>
        </w:rPr>
      </w:pPr>
      <w:r w:rsidRPr="00F60A9D">
        <w:rPr>
          <w:rFonts w:cs="Calibri"/>
        </w:rPr>
        <w:t xml:space="preserve">A] Strat skew – short 2AR means I need to collapse to one layer to counter the long 2N collapse </w:t>
      </w:r>
    </w:p>
    <w:p w14:paraId="004F422E" w14:textId="77777777" w:rsidR="00854EED" w:rsidRDefault="00854EED" w:rsidP="00854EED">
      <w:pPr>
        <w:pStyle w:val="Heading4"/>
        <w:rPr>
          <w:rFonts w:cs="Calibri"/>
        </w:rPr>
      </w:pPr>
      <w:r w:rsidRPr="00F60A9D">
        <w:rPr>
          <w:rFonts w:cs="Calibri"/>
        </w:rPr>
        <w:t xml:space="preserve">B] Epistemic Indict – if the 1N was abusive then my ability to respond was skewed so you can’t truly evaluate the 1nc </w:t>
      </w:r>
    </w:p>
    <w:p w14:paraId="7BAA92A2" w14:textId="77777777" w:rsidR="00854EED" w:rsidRDefault="00854EED" w:rsidP="00854EED">
      <w:pPr>
        <w:pStyle w:val="Heading4"/>
      </w:pPr>
      <w:r>
        <w:t xml:space="preserve">3] Yes aff </w:t>
      </w:r>
      <w:proofErr w:type="spellStart"/>
      <w:r>
        <w:t>rvi</w:t>
      </w:r>
      <w:proofErr w:type="spellEnd"/>
      <w:r>
        <w:t xml:space="preserve"> – </w:t>
      </w:r>
    </w:p>
    <w:p w14:paraId="59C84C55" w14:textId="77777777" w:rsidR="00854EED" w:rsidRPr="00912519" w:rsidRDefault="00854EED" w:rsidP="00854EED">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74254E4A" w14:textId="77777777" w:rsidR="00854EED" w:rsidRDefault="00854EED" w:rsidP="00854EED">
      <w:pPr>
        <w:pStyle w:val="Heading4"/>
      </w:pPr>
      <w:r>
        <w:t xml:space="preserve">4] </w:t>
      </w:r>
      <w:r w:rsidRPr="008D709F">
        <w:t xml:space="preserve">No </w:t>
      </w:r>
      <w:r>
        <w:t xml:space="preserve">new </w:t>
      </w:r>
      <w:r w:rsidRPr="008D709F">
        <w:t xml:space="preserve">2n </w:t>
      </w:r>
      <w:proofErr w:type="spellStart"/>
      <w:r>
        <w:t>args</w:t>
      </w:r>
      <w:proofErr w:type="spellEnd"/>
      <w:r>
        <w:t xml:space="preserve">, </w:t>
      </w:r>
      <w:r w:rsidRPr="008D709F">
        <w:t xml:space="preserve">theory arguments and paradigm issues. </w:t>
      </w:r>
    </w:p>
    <w:p w14:paraId="56395EEC" w14:textId="77777777" w:rsidR="00854EED" w:rsidRDefault="00854EED" w:rsidP="00854EED">
      <w:pPr>
        <w:pStyle w:val="Heading4"/>
      </w:pPr>
      <w:r w:rsidRPr="008D709F">
        <w:t xml:space="preserve">a) overloads the 2AR with a massive clarification burden </w:t>
      </w:r>
    </w:p>
    <w:p w14:paraId="71FB6F41" w14:textId="77777777" w:rsidR="00854EED" w:rsidRDefault="00854EED" w:rsidP="00854EED">
      <w:pPr>
        <w:pStyle w:val="Heading4"/>
      </w:pPr>
      <w:r w:rsidRPr="008D709F">
        <w:t>b) it becomes impossible to check NC abuse if you can dump on reasons the shell doesn't matter in the 2n</w:t>
      </w:r>
      <w:r>
        <w:t xml:space="preserve"> – outweighs on magnitude</w:t>
      </w:r>
    </w:p>
    <w:p w14:paraId="55E8038D" w14:textId="77777777" w:rsidR="00854EED" w:rsidRPr="001E3C36" w:rsidRDefault="00854EED" w:rsidP="00854EED">
      <w:pPr>
        <w:pStyle w:val="Heading4"/>
      </w:pPr>
      <w:r>
        <w:t xml:space="preserve"> </w:t>
      </w:r>
      <w:r w:rsidRPr="001E3C36">
        <w:t>C) It kills the 2ar since I’d have to answer 6 min of new offense in 3 min.</w:t>
      </w:r>
    </w:p>
    <w:p w14:paraId="40DD2AA3" w14:textId="77777777" w:rsidR="00854EED" w:rsidRDefault="00854EED" w:rsidP="00854EED">
      <w:pPr>
        <w:pStyle w:val="Heading4"/>
      </w:pPr>
    </w:p>
    <w:p w14:paraId="7FB99710" w14:textId="77777777" w:rsidR="00854EED" w:rsidRPr="00BA7BC9" w:rsidRDefault="00854EED" w:rsidP="00854EED">
      <w:pPr>
        <w:pStyle w:val="Heading4"/>
      </w:pPr>
    </w:p>
    <w:p w14:paraId="0DE53794" w14:textId="77777777" w:rsidR="00854EED" w:rsidRPr="00F601E6" w:rsidRDefault="00854EED" w:rsidP="00854EED"/>
    <w:p w14:paraId="2D91D87F" w14:textId="77777777" w:rsidR="00854EED" w:rsidRPr="00F601E6" w:rsidRDefault="00854EED" w:rsidP="00854EED"/>
    <w:p w14:paraId="4F2B4EA9" w14:textId="77777777" w:rsidR="00854EED" w:rsidRPr="00F601E6" w:rsidRDefault="00854EED" w:rsidP="00854EED"/>
    <w:p w14:paraId="4B759105" w14:textId="77777777" w:rsidR="00854EED" w:rsidRPr="002A0194" w:rsidRDefault="00854EED" w:rsidP="00854EED"/>
    <w:p w14:paraId="78494EAB" w14:textId="77777777" w:rsidR="00854EED" w:rsidRPr="00F601E6" w:rsidRDefault="00854EED" w:rsidP="00854EED"/>
    <w:p w14:paraId="263814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73D00" w14:textId="77777777" w:rsidR="00AB42D4" w:rsidRDefault="00AB42D4" w:rsidP="00854EED">
      <w:pPr>
        <w:spacing w:after="0" w:line="240" w:lineRule="auto"/>
      </w:pPr>
      <w:r>
        <w:separator/>
      </w:r>
    </w:p>
  </w:endnote>
  <w:endnote w:type="continuationSeparator" w:id="0">
    <w:p w14:paraId="652A3E24" w14:textId="77777777" w:rsidR="00AB42D4" w:rsidRDefault="00AB42D4" w:rsidP="00854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eeza Pro">
    <w:panose1 w:val="02000400000000000000"/>
    <w:charset w:val="B2"/>
    <w:family w:val="auto"/>
    <w:pitch w:val="variable"/>
    <w:sig w:usb0="80002001" w:usb1="80000000" w:usb2="00000008" w:usb3="00000000" w:csb0="00000041" w:csb1="00000000"/>
  </w:font>
  <w:font w:name="Droid Sans">
    <w:altName w:val="MS Mincho"/>
    <w:panose1 w:val="020B0604020202020204"/>
    <w:charset w:val="80"/>
    <w:family w:val="auto"/>
    <w:pitch w:val="variable"/>
  </w:font>
  <w:font w:name="font351">
    <w:panose1 w:val="020B0604020202020204"/>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E0F39" w14:textId="77777777" w:rsidR="00AB42D4" w:rsidRDefault="00AB42D4" w:rsidP="00854EED">
      <w:pPr>
        <w:spacing w:after="0" w:line="240" w:lineRule="auto"/>
      </w:pPr>
      <w:r>
        <w:separator/>
      </w:r>
    </w:p>
  </w:footnote>
  <w:footnote w:type="continuationSeparator" w:id="0">
    <w:p w14:paraId="1D23331E" w14:textId="77777777" w:rsidR="00AB42D4" w:rsidRDefault="00AB42D4" w:rsidP="00854EED">
      <w:pPr>
        <w:spacing w:after="0" w:line="240" w:lineRule="auto"/>
      </w:pPr>
      <w:r>
        <w:continuationSeparator/>
      </w:r>
    </w:p>
  </w:footnote>
  <w:footnote w:id="1">
    <w:p w14:paraId="6C2F4272" w14:textId="77777777" w:rsidR="00854EED" w:rsidRPr="00752E9C" w:rsidRDefault="00854EED" w:rsidP="00854EED">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6C15043A" w14:textId="77777777" w:rsidR="00854EED" w:rsidRPr="00855FDC" w:rsidRDefault="00854EED" w:rsidP="00854EED">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D362A3C"/>
    <w:multiLevelType w:val="hybridMultilevel"/>
    <w:tmpl w:val="D8E674DE"/>
    <w:lvl w:ilvl="0" w:tplc="D7FA2E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094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ECDF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2FCE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C3A7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288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23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23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CD4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D3043F"/>
    <w:multiLevelType w:val="hybridMultilevel"/>
    <w:tmpl w:val="E5743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3C923FB"/>
    <w:multiLevelType w:val="hybridMultilevel"/>
    <w:tmpl w:val="32B0DCA8"/>
    <w:styleLink w:val="ImportedStyle1"/>
    <w:lvl w:ilvl="0" w:tplc="D494AE10">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1436B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0DC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905B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98351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04D8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4C1E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B436A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5ACCE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7874B85"/>
    <w:multiLevelType w:val="hybridMultilevel"/>
    <w:tmpl w:val="32B0DCA8"/>
    <w:numStyleLink w:val="ImportedStyle1"/>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18"/>
  </w:num>
  <w:num w:numId="16">
    <w:abstractNumId w:val="12"/>
  </w:num>
  <w:num w:numId="17">
    <w:abstractNumId w:val="19"/>
  </w:num>
  <w:num w:numId="18">
    <w:abstractNumId w:val="20"/>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4E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0D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EE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991"/>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2D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00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0DCBA"/>
  <w14:defaultImageDpi w14:val="300"/>
  <w15:docId w15:val="{8177E0AF-FE1D-DC42-9DCA-7A5B273F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4E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4E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4E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4E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854E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4E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EED"/>
  </w:style>
  <w:style w:type="character" w:customStyle="1" w:styleId="Heading1Char">
    <w:name w:val="Heading 1 Char"/>
    <w:aliases w:val="Pocket Char"/>
    <w:basedOn w:val="DefaultParagraphFont"/>
    <w:link w:val="Heading1"/>
    <w:uiPriority w:val="9"/>
    <w:rsid w:val="00854E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4E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4EE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854E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54EED"/>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
    <w:basedOn w:val="DefaultParagraphFont"/>
    <w:uiPriority w:val="1"/>
    <w:qFormat/>
    <w:rsid w:val="00854EE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
    <w:basedOn w:val="DefaultParagraphFont"/>
    <w:link w:val="textbold"/>
    <w:uiPriority w:val="20"/>
    <w:qFormat/>
    <w:rsid w:val="00854E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4EED"/>
    <w:rPr>
      <w:color w:val="auto"/>
      <w:u w:val="none"/>
    </w:rPr>
  </w:style>
  <w:style w:type="character" w:styleId="Hyperlink">
    <w:name w:val="Hyperlink"/>
    <w:aliases w:val="heading 1 (block title),Important,Read,Internet Link,Analytic Text,Card Text,Internet link,Char Char1,Heading 3 Char2,Block Char1,Heading 3 Char1 Char1,No Underline Char1,Char Char Char Char Char Char Char Char1,Text 7 Char1,Tags v 2 Char1"/>
    <w:basedOn w:val="DefaultParagraphFont"/>
    <w:uiPriority w:val="99"/>
    <w:unhideWhenUsed/>
    <w:rsid w:val="00854EED"/>
    <w:rPr>
      <w:color w:val="auto"/>
      <w:u w:val="none"/>
    </w:rPr>
  </w:style>
  <w:style w:type="paragraph" w:styleId="DocumentMap">
    <w:name w:val="Document Map"/>
    <w:basedOn w:val="Normal"/>
    <w:link w:val="DocumentMapChar"/>
    <w:uiPriority w:val="99"/>
    <w:semiHidden/>
    <w:unhideWhenUsed/>
    <w:rsid w:val="00854E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EED"/>
    <w:rPr>
      <w:rFonts w:ascii="Lucida Grande" w:hAnsi="Lucida Grande" w:cs="Lucida Grande"/>
    </w:rPr>
  </w:style>
  <w:style w:type="character" w:styleId="Strong">
    <w:name w:val="Strong"/>
    <w:basedOn w:val="DefaultParagraphFont"/>
    <w:uiPriority w:val="22"/>
    <w:qFormat/>
    <w:rsid w:val="00854EED"/>
    <w:rPr>
      <w:b/>
      <w:bCs/>
    </w:rPr>
  </w:style>
  <w:style w:type="paragraph" w:styleId="NoSpacing">
    <w:name w:val="No Spacing"/>
    <w:uiPriority w:val="1"/>
    <w:rsid w:val="00854EED"/>
  </w:style>
  <w:style w:type="paragraph" w:styleId="ListParagraph">
    <w:name w:val="List Paragraph"/>
    <w:basedOn w:val="Normal"/>
    <w:uiPriority w:val="34"/>
    <w:rsid w:val="00854EED"/>
    <w:pPr>
      <w:spacing w:after="0" w:line="240" w:lineRule="auto"/>
      <w:ind w:left="720"/>
      <w:contextualSpacing/>
    </w:pPr>
    <w:rPr>
      <w:rFonts w:cs="Times New Roman"/>
    </w:rPr>
  </w:style>
  <w:style w:type="paragraph" w:styleId="Header">
    <w:name w:val="header"/>
    <w:basedOn w:val="Normal"/>
    <w:link w:val="HeaderChar"/>
    <w:uiPriority w:val="99"/>
    <w:unhideWhenUsed/>
    <w:rsid w:val="00854EED"/>
    <w:pPr>
      <w:tabs>
        <w:tab w:val="center" w:pos="4320"/>
        <w:tab w:val="right" w:pos="8640"/>
      </w:tabs>
      <w:spacing w:after="0" w:line="240" w:lineRule="auto"/>
    </w:pPr>
    <w:rPr>
      <w:rFonts w:cs="Times New Roman"/>
    </w:rPr>
  </w:style>
  <w:style w:type="character" w:customStyle="1" w:styleId="HeaderChar">
    <w:name w:val="Header Char"/>
    <w:basedOn w:val="DefaultParagraphFont"/>
    <w:link w:val="Header"/>
    <w:uiPriority w:val="99"/>
    <w:rsid w:val="00854EED"/>
    <w:rPr>
      <w:rFonts w:ascii="Calibri" w:hAnsi="Calibri" w:cs="Times New Roman"/>
      <w:sz w:val="22"/>
    </w:rPr>
  </w:style>
  <w:style w:type="paragraph" w:styleId="Footer">
    <w:name w:val="footer"/>
    <w:basedOn w:val="Normal"/>
    <w:link w:val="FooterChar"/>
    <w:uiPriority w:val="99"/>
    <w:unhideWhenUsed/>
    <w:rsid w:val="00854EED"/>
    <w:pPr>
      <w:tabs>
        <w:tab w:val="center" w:pos="4320"/>
        <w:tab w:val="right" w:pos="8640"/>
      </w:tabs>
      <w:spacing w:after="0" w:line="240" w:lineRule="auto"/>
    </w:pPr>
    <w:rPr>
      <w:rFonts w:cs="Times New Roman"/>
    </w:rPr>
  </w:style>
  <w:style w:type="character" w:customStyle="1" w:styleId="FooterChar">
    <w:name w:val="Footer Char"/>
    <w:basedOn w:val="DefaultParagraphFont"/>
    <w:link w:val="Footer"/>
    <w:uiPriority w:val="99"/>
    <w:rsid w:val="00854EED"/>
    <w:rPr>
      <w:rFonts w:ascii="Calibri" w:hAnsi="Calibri" w:cs="Times New Roman"/>
      <w:sz w:val="22"/>
    </w:rPr>
  </w:style>
  <w:style w:type="character" w:styleId="PageNumber">
    <w:name w:val="page number"/>
    <w:basedOn w:val="DefaultParagraphFont"/>
    <w:uiPriority w:val="99"/>
    <w:semiHidden/>
    <w:unhideWhenUsed/>
    <w:rsid w:val="00854EED"/>
  </w:style>
  <w:style w:type="character" w:customStyle="1" w:styleId="FootnoteReference2">
    <w:name w:val="Footnote Reference2"/>
    <w:rsid w:val="00854EED"/>
    <w:rPr>
      <w:color w:val="000000"/>
      <w:sz w:val="24"/>
      <w:vertAlign w:val="superscript"/>
    </w:rPr>
  </w:style>
  <w:style w:type="character" w:styleId="FootnoteReference">
    <w:name w:val="footnote reference"/>
    <w:aliases w:val="FN Ref,footnote reference,fr,o,FR,(NECG) Footnote Reference"/>
    <w:basedOn w:val="DefaultParagraphFont"/>
    <w:uiPriority w:val="99"/>
    <w:unhideWhenUsed/>
    <w:qFormat/>
    <w:rsid w:val="00854EED"/>
    <w:rPr>
      <w:vertAlign w:val="superscript"/>
    </w:rPr>
  </w:style>
  <w:style w:type="paragraph" w:styleId="FootnoteText">
    <w:name w:val="footnote text"/>
    <w:basedOn w:val="Normal"/>
    <w:link w:val="FootnoteTextChar"/>
    <w:uiPriority w:val="99"/>
    <w:unhideWhenUsed/>
    <w:qFormat/>
    <w:rsid w:val="00854EED"/>
    <w:pPr>
      <w:spacing w:after="0" w:line="240" w:lineRule="auto"/>
      <w:ind w:left="-1440" w:right="-144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854EED"/>
    <w:rPr>
      <w:rFonts w:ascii="Times New Roman" w:hAnsi="Times New Roman" w:cs="Times New Roman"/>
      <w:sz w:val="20"/>
      <w:szCs w:val="20"/>
    </w:rPr>
  </w:style>
  <w:style w:type="paragraph" w:customStyle="1" w:styleId="-SmallCard">
    <w:name w:val="-Small Card"/>
    <w:basedOn w:val="Normal"/>
    <w:next w:val="Normal"/>
    <w:link w:val="-SmallCardChar"/>
    <w:autoRedefine/>
    <w:qFormat/>
    <w:rsid w:val="00854EED"/>
    <w:pPr>
      <w:spacing w:after="0" w:line="240" w:lineRule="auto"/>
      <w:jc w:val="both"/>
    </w:pPr>
    <w:rPr>
      <w:rFonts w:ascii="Times New Roman" w:hAnsi="Times New Roman" w:cs="Verdana"/>
      <w:color w:val="262626"/>
      <w:sz w:val="12"/>
      <w:szCs w:val="20"/>
    </w:rPr>
  </w:style>
  <w:style w:type="character" w:customStyle="1" w:styleId="-SmallCardChar">
    <w:name w:val="-Small Card Char"/>
    <w:basedOn w:val="DefaultParagraphFont"/>
    <w:link w:val="-SmallCard"/>
    <w:locked/>
    <w:rsid w:val="00854EED"/>
    <w:rPr>
      <w:rFonts w:ascii="Times New Roman" w:hAnsi="Times New Roman" w:cs="Verdana"/>
      <w:color w:val="262626"/>
      <w:sz w:val="12"/>
      <w:szCs w:val="20"/>
    </w:rPr>
  </w:style>
  <w:style w:type="character" w:customStyle="1" w:styleId="Author-Date">
    <w:name w:val="Author-Date"/>
    <w:rsid w:val="00854EED"/>
    <w:rPr>
      <w:b/>
      <w:sz w:val="24"/>
    </w:rPr>
  </w:style>
  <w:style w:type="paragraph" w:customStyle="1" w:styleId="Nothing">
    <w:name w:val="Nothing"/>
    <w:link w:val="NothingChar"/>
    <w:rsid w:val="00854EED"/>
    <w:rPr>
      <w:rFonts w:ascii="Times New Roman" w:eastAsia="Calibri" w:hAnsi="Times New Roman" w:cs="Times New Roman"/>
      <w:sz w:val="20"/>
      <w:szCs w:val="20"/>
    </w:rPr>
  </w:style>
  <w:style w:type="paragraph" w:customStyle="1" w:styleId="Cards">
    <w:name w:val="Cards"/>
    <w:next w:val="Nothing"/>
    <w:link w:val="CardsChar"/>
    <w:qFormat/>
    <w:rsid w:val="00854EED"/>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854EED"/>
    <w:rPr>
      <w:rFonts w:ascii="Times New Roman" w:eastAsia="Calibri" w:hAnsi="Times New Roman" w:cs="Times New Roman"/>
      <w:sz w:val="20"/>
      <w:szCs w:val="20"/>
    </w:rPr>
  </w:style>
  <w:style w:type="character" w:customStyle="1" w:styleId="NothingChar">
    <w:name w:val="Nothing Char"/>
    <w:basedOn w:val="DefaultParagraphFont"/>
    <w:link w:val="Nothing"/>
    <w:rsid w:val="00854EED"/>
    <w:rPr>
      <w:rFonts w:ascii="Times New Roman" w:eastAsia="Calibri" w:hAnsi="Times New Roman" w:cs="Times New Roman"/>
      <w:sz w:val="20"/>
      <w:szCs w:val="20"/>
    </w:rPr>
  </w:style>
  <w:style w:type="character" w:customStyle="1" w:styleId="CardsFont12pt">
    <w:name w:val="Cards + Font 12pt"/>
    <w:basedOn w:val="CardsChar"/>
    <w:uiPriority w:val="1"/>
    <w:rsid w:val="00854EED"/>
    <w:rPr>
      <w:rFonts w:ascii="Times New Roman" w:eastAsia="Calibri" w:hAnsi="Times New Roman" w:cs="Times New Roman"/>
      <w:sz w:val="24"/>
      <w:szCs w:val="20"/>
      <w:u w:val="single"/>
    </w:rPr>
  </w:style>
  <w:style w:type="paragraph" w:customStyle="1" w:styleId="Body">
    <w:name w:val="Body"/>
    <w:rsid w:val="00854EED"/>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1">
    <w:name w:val="Imported Style 1"/>
    <w:rsid w:val="00854EED"/>
    <w:pPr>
      <w:numPr>
        <w:numId w:val="17"/>
      </w:numPr>
    </w:pPr>
  </w:style>
  <w:style w:type="character" w:customStyle="1" w:styleId="None">
    <w:name w:val="None"/>
    <w:rsid w:val="00854EED"/>
  </w:style>
  <w:style w:type="character" w:customStyle="1" w:styleId="Hyperlink0">
    <w:name w:val="Hyperlink.0"/>
    <w:basedOn w:val="None"/>
    <w:rsid w:val="00854EED"/>
    <w:rPr>
      <w:color w:val="000000"/>
      <w:sz w:val="12"/>
      <w:szCs w:val="12"/>
      <w:u w:val="none" w:color="000000"/>
    </w:rPr>
  </w:style>
  <w:style w:type="character" w:customStyle="1" w:styleId="Carded">
    <w:name w:val="Carded"/>
    <w:qFormat/>
    <w:rsid w:val="00854EED"/>
    <w:rPr>
      <w:rFonts w:ascii="Times New Roman" w:hAnsi="Times New Roman" w:cs="Times New Roman"/>
      <w:b/>
      <w:bCs/>
      <w:color w:val="000000"/>
      <w:sz w:val="24"/>
      <w:szCs w:val="24"/>
      <w:u w:val="single"/>
    </w:rPr>
  </w:style>
  <w:style w:type="character" w:customStyle="1" w:styleId="LDCut">
    <w:name w:val="LD Cut"/>
    <w:qFormat/>
    <w:rsid w:val="00854EED"/>
    <w:rPr>
      <w:rFonts w:ascii="Times New Roman" w:eastAsia="ヒラギノ角ゴ Pro W3" w:hAnsi="Times New Roman"/>
      <w:b w:val="0"/>
      <w:i w:val="0"/>
      <w:color w:val="000000"/>
      <w:sz w:val="12"/>
    </w:rPr>
  </w:style>
  <w:style w:type="paragraph" w:styleId="NormalWeb">
    <w:name w:val="Normal (Web)"/>
    <w:basedOn w:val="Normal"/>
    <w:uiPriority w:val="99"/>
    <w:unhideWhenUsed/>
    <w:rsid w:val="00854EED"/>
    <w:pPr>
      <w:spacing w:before="100" w:beforeAutospacing="1" w:after="100" w:afterAutospacing="1" w:line="240" w:lineRule="auto"/>
    </w:pPr>
    <w:rPr>
      <w:rFonts w:ascii="Times" w:hAnsi="Times" w:cs="Times New Roman"/>
      <w:sz w:val="20"/>
      <w:szCs w:val="20"/>
    </w:rPr>
  </w:style>
  <w:style w:type="character" w:customStyle="1" w:styleId="LinedDown">
    <w:name w:val="Lined Down"/>
    <w:qFormat/>
    <w:rsid w:val="00854EED"/>
    <w:rPr>
      <w:rFonts w:ascii="Times New Roman" w:hAnsi="Times New Roman" w:cs="Times New Roman"/>
      <w:b w:val="0"/>
      <w:bCs w:val="0"/>
      <w:i w:val="0"/>
      <w:iCs w:val="0"/>
      <w:color w:val="000000"/>
      <w:sz w:val="12"/>
      <w:szCs w:val="12"/>
      <w:u w:val="none"/>
    </w:rPr>
  </w:style>
  <w:style w:type="paragraph" w:customStyle="1" w:styleId="textbold">
    <w:name w:val="text bold"/>
    <w:basedOn w:val="Normal"/>
    <w:link w:val="Emphasis"/>
    <w:uiPriority w:val="20"/>
    <w:qFormat/>
    <w:rsid w:val="00854EE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Minimize">
    <w:name w:val="Minimize"/>
    <w:uiPriority w:val="1"/>
    <w:qFormat/>
    <w:rsid w:val="00854EED"/>
    <w:rPr>
      <w:rFonts w:asciiTheme="minorHAnsi" w:hAnsiTheme="minorHAnsi"/>
      <w:sz w:val="16"/>
    </w:rPr>
  </w:style>
  <w:style w:type="character" w:customStyle="1" w:styleId="CardTextChar">
    <w:name w:val="Card Text Char"/>
    <w:basedOn w:val="DefaultParagraphFont"/>
    <w:locked/>
    <w:rsid w:val="00854EED"/>
    <w:rPr>
      <w:rFonts w:ascii="Times New Roman" w:eastAsia="Times New Roman"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temyprofessors.com/SelectTeacher.jsp?sid=1074" TargetMode="External"/><Relationship Id="rId18" Type="http://schemas.openxmlformats.org/officeDocument/2006/relationships/hyperlink" Target="https://www.wikiwand.com/en/Intuitionistic_logic"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tonysss.files.wordpress.com/2012/04/the-myth-of-morality.pdf" TargetMode="External"/><Relationship Id="rId17" Type="http://schemas.openxmlformats.org/officeDocument/2006/relationships/hyperlink" Target="https://www.wikiwand.com/en/Classical_log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unjus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5342</Words>
  <Characters>30456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2022-01-16T19:55:00Z</dcterms:created>
  <dcterms:modified xsi:type="dcterms:W3CDTF">2022-01-16T20:16:00Z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