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04842" w14:textId="646AF19D" w:rsidR="001459E4" w:rsidRPr="001459E4" w:rsidRDefault="003F04B8" w:rsidP="001459E4">
      <w:pPr>
        <w:pStyle w:val="Heading1"/>
        <w:rPr>
          <w:rFonts w:cs="Calibri"/>
        </w:rPr>
      </w:pPr>
      <w:r w:rsidRPr="003F04B8">
        <w:rPr>
          <w:rFonts w:cs="Calibri"/>
        </w:rPr>
        <w:t xml:space="preserve">Harvard R2 – 1AC vs. Ardrey Kell RG </w:t>
      </w:r>
    </w:p>
    <w:p w14:paraId="19613FB4" w14:textId="77777777" w:rsidR="003F04B8" w:rsidRPr="003F04B8" w:rsidRDefault="003F04B8" w:rsidP="003F04B8">
      <w:pPr>
        <w:pStyle w:val="Heading2"/>
        <w:rPr>
          <w:rFonts w:cs="Calibri"/>
          <w:color w:val="000000" w:themeColor="text1"/>
          <w:shd w:val="clear" w:color="auto" w:fill="FFFFFF"/>
        </w:rPr>
      </w:pPr>
      <w:bookmarkStart w:id="0" w:name="_Hlk96095007"/>
      <w:r w:rsidRPr="003F04B8">
        <w:rPr>
          <w:rFonts w:cs="Calibri"/>
          <w:color w:val="000000" w:themeColor="text1"/>
          <w:shd w:val="clear" w:color="auto" w:fill="FFFFFF"/>
        </w:rPr>
        <w:t>1ac</w:t>
      </w:r>
    </w:p>
    <w:p w14:paraId="42D59E07" w14:textId="77777777" w:rsidR="003F04B8" w:rsidRPr="003F04B8" w:rsidRDefault="003F04B8" w:rsidP="003F04B8">
      <w:pPr>
        <w:pStyle w:val="Heading3"/>
        <w:rPr>
          <w:rFonts w:cs="Calibri"/>
          <w:color w:val="000000" w:themeColor="text1"/>
          <w:shd w:val="clear" w:color="auto" w:fill="FFFFFF"/>
        </w:rPr>
      </w:pPr>
      <w:r w:rsidRPr="003F04B8">
        <w:rPr>
          <w:rFonts w:cs="Calibri"/>
          <w:color w:val="000000" w:themeColor="text1"/>
          <w:shd w:val="clear" w:color="auto" w:fill="FFFFFF"/>
        </w:rPr>
        <w:t>Part 1 – The Future of Capitalism</w:t>
      </w:r>
    </w:p>
    <w:p w14:paraId="181C50E1" w14:textId="77777777" w:rsidR="003F04B8" w:rsidRPr="003F04B8" w:rsidRDefault="003F04B8" w:rsidP="003F04B8">
      <w:pPr>
        <w:pStyle w:val="Heading4"/>
        <w:rPr>
          <w:rFonts w:cs="Calibri"/>
          <w:color w:val="000000" w:themeColor="text1"/>
          <w:shd w:val="clear" w:color="auto" w:fill="FFFFFF"/>
        </w:rPr>
      </w:pPr>
      <w:r w:rsidRPr="003F04B8">
        <w:rPr>
          <w:rFonts w:cs="Calibri"/>
          <w:color w:val="000000" w:themeColor="text1"/>
          <w:shd w:val="clear" w:color="auto" w:fill="FFFFFF"/>
        </w:rPr>
        <w:t xml:space="preserve">Space and asteroid mining </w:t>
      </w:r>
      <w:proofErr w:type="gramStart"/>
      <w:r w:rsidRPr="003F04B8">
        <w:rPr>
          <w:rFonts w:cs="Calibri"/>
          <w:color w:val="000000" w:themeColor="text1"/>
          <w:shd w:val="clear" w:color="auto" w:fill="FFFFFF"/>
        </w:rPr>
        <w:t>opens</w:t>
      </w:r>
      <w:proofErr w:type="gramEnd"/>
      <w:r w:rsidRPr="003F04B8">
        <w:rPr>
          <w:rFonts w:cs="Calibri"/>
          <w:color w:val="000000" w:themeColor="text1"/>
          <w:shd w:val="clear" w:color="auto" w:fill="FFFFFF"/>
        </w:rPr>
        <w:t xml:space="preserve"> up the possibility of a utopian world of luxury in which scarcity and capitalist exploitation no longer exists, but capitalists manually create scarcity through rationing by claiming space to keep their power – BASTANI 19</w:t>
      </w:r>
    </w:p>
    <w:p w14:paraId="11579584" w14:textId="77777777" w:rsidR="003F04B8" w:rsidRPr="003F04B8" w:rsidRDefault="003F04B8" w:rsidP="003F04B8">
      <w:pPr>
        <w:rPr>
          <w:rFonts w:cs="Calibri"/>
          <w:color w:val="000000" w:themeColor="text1"/>
        </w:rPr>
      </w:pPr>
      <w:proofErr w:type="spellStart"/>
      <w:r w:rsidRPr="003F04B8">
        <w:rPr>
          <w:rFonts w:cs="Calibri"/>
          <w:color w:val="000000" w:themeColor="text1"/>
        </w:rPr>
        <w:t>Bastani</w:t>
      </w:r>
      <w:proofErr w:type="spellEnd"/>
      <w:r w:rsidRPr="003F04B8">
        <w:rPr>
          <w:rFonts w:cs="Calibri"/>
          <w:color w:val="000000" w:themeColor="text1"/>
        </w:rPr>
        <w:t>, A. (2019). Fully automated luxury communism. Verso Books.</w:t>
      </w:r>
    </w:p>
    <w:p w14:paraId="680FB142" w14:textId="77777777" w:rsidR="003F04B8" w:rsidRPr="003F04B8" w:rsidRDefault="003F04B8" w:rsidP="003F04B8">
      <w:pPr>
        <w:spacing w:before="100" w:beforeAutospacing="1" w:after="100" w:afterAutospacing="1"/>
        <w:rPr>
          <w:rStyle w:val="Emphasis"/>
          <w:rFonts w:cs="Calibri"/>
          <w:color w:val="000000" w:themeColor="text1"/>
        </w:rPr>
      </w:pPr>
      <w:r w:rsidRPr="003F04B8">
        <w:rPr>
          <w:rStyle w:val="Emphasis"/>
          <w:rFonts w:cs="Calibri"/>
          <w:color w:val="000000" w:themeColor="text1"/>
        </w:rPr>
        <w:t>Whether it’s Moon Express prospecting the Earth’s only moon before moving on, or Planetary Resources sizing up NEAs, the potential abundance of off-world mineral wealth almost escapes comprehension</w:t>
      </w:r>
      <w:r w:rsidRPr="003F04B8">
        <w:rPr>
          <w:rFonts w:cs="Calibri"/>
          <w:color w:val="000000" w:themeColor="text1"/>
          <w:sz w:val="10"/>
        </w:rPr>
        <w:t xml:space="preserve">. One estimate claims that a </w:t>
      </w:r>
      <w:r w:rsidRPr="003F04B8">
        <w:rPr>
          <w:rStyle w:val="Emphasis"/>
          <w:rFonts w:cs="Calibri"/>
          <w:color w:val="000000" w:themeColor="text1"/>
        </w:rPr>
        <w:t xml:space="preserve">platinum-rich asteroid measuring 500 </w:t>
      </w:r>
      <w:proofErr w:type="spellStart"/>
      <w:r w:rsidRPr="003F04B8">
        <w:rPr>
          <w:rStyle w:val="Emphasis"/>
          <w:rFonts w:cs="Calibri"/>
          <w:color w:val="000000" w:themeColor="text1"/>
        </w:rPr>
        <w:t>metres</w:t>
      </w:r>
      <w:proofErr w:type="spellEnd"/>
      <w:r w:rsidRPr="003F04B8">
        <w:rPr>
          <w:rStyle w:val="Emphasis"/>
          <w:rFonts w:cs="Calibri"/>
          <w:color w:val="000000" w:themeColor="text1"/>
        </w:rPr>
        <w:t xml:space="preserve"> wide could contain nearly 175 times the annual global output of the metal, 1.5 times known world reserves. Even a smaller asteroid measuring the size of a football field could contain as much as $50 billion worth of platinum. </w:t>
      </w:r>
      <w:r w:rsidRPr="003F04B8">
        <w:rPr>
          <w:rFonts w:cs="Calibri"/>
          <w:color w:val="000000" w:themeColor="text1"/>
          <w:sz w:val="10"/>
        </w:rPr>
        <w:t xml:space="preserve">The asteroid belt likely contains some 825 quintillion </w:t>
      </w:r>
      <w:proofErr w:type="spellStart"/>
      <w:r w:rsidRPr="003F04B8">
        <w:rPr>
          <w:rFonts w:cs="Calibri"/>
          <w:color w:val="000000" w:themeColor="text1"/>
          <w:sz w:val="10"/>
        </w:rPr>
        <w:t>tonnes</w:t>
      </w:r>
      <w:proofErr w:type="spellEnd"/>
      <w:r w:rsidRPr="003F04B8">
        <w:rPr>
          <w:rFonts w:cs="Calibri"/>
          <w:color w:val="000000" w:themeColor="text1"/>
          <w:sz w:val="10"/>
        </w:rPr>
        <w:t xml:space="preserve"> of iron with 140 pounds of nickel for every </w:t>
      </w:r>
      <w:proofErr w:type="spellStart"/>
      <w:r w:rsidRPr="003F04B8">
        <w:rPr>
          <w:rFonts w:cs="Calibri"/>
          <w:color w:val="000000" w:themeColor="text1"/>
          <w:sz w:val="10"/>
        </w:rPr>
        <w:t>tonne</w:t>
      </w:r>
      <w:proofErr w:type="spellEnd"/>
      <w:r w:rsidRPr="003F04B8">
        <w:rPr>
          <w:rFonts w:cs="Calibri"/>
          <w:color w:val="000000" w:themeColor="text1"/>
          <w:sz w:val="10"/>
        </w:rPr>
        <w:t xml:space="preserve"> of iron. According to one estimate, </w:t>
      </w:r>
      <w:r w:rsidRPr="003F04B8">
        <w:rPr>
          <w:rStyle w:val="Emphasis"/>
          <w:rFonts w:cs="Calibri"/>
          <w:color w:val="000000" w:themeColor="text1"/>
        </w:rPr>
        <w:t xml:space="preserve">the </w:t>
      </w:r>
      <w:r w:rsidRPr="003F04B8">
        <w:rPr>
          <w:rStyle w:val="Emphasis"/>
          <w:rFonts w:cs="Calibri"/>
          <w:color w:val="000000" w:themeColor="text1"/>
          <w:highlight w:val="yellow"/>
        </w:rPr>
        <w:t>mineral wealth of NEAs</w:t>
      </w:r>
      <w:r w:rsidRPr="003F04B8">
        <w:rPr>
          <w:rStyle w:val="Emphasis"/>
          <w:rFonts w:cs="Calibri"/>
          <w:color w:val="000000" w:themeColor="text1"/>
        </w:rPr>
        <w:t xml:space="preserve"> – </w:t>
      </w:r>
      <w:r w:rsidRPr="003F04B8">
        <w:rPr>
          <w:rStyle w:val="Emphasis"/>
          <w:rFonts w:cs="Calibri"/>
          <w:color w:val="000000" w:themeColor="text1"/>
          <w:highlight w:val="yellow"/>
        </w:rPr>
        <w:t>if equally divided among every person</w:t>
      </w:r>
      <w:r w:rsidRPr="003F04B8">
        <w:rPr>
          <w:rStyle w:val="Emphasis"/>
          <w:rFonts w:cs="Calibri"/>
          <w:color w:val="000000" w:themeColor="text1"/>
        </w:rPr>
        <w:t xml:space="preserve"> on Earth, </w:t>
      </w:r>
      <w:r w:rsidRPr="003F04B8">
        <w:rPr>
          <w:rStyle w:val="Emphasis"/>
          <w:rFonts w:cs="Calibri"/>
          <w:color w:val="000000" w:themeColor="text1"/>
          <w:highlight w:val="yellow"/>
        </w:rPr>
        <w:t>would add up to more than $100 billion each</w:t>
      </w:r>
      <w:r w:rsidRPr="003F04B8">
        <w:rPr>
          <w:rFonts w:cs="Calibri"/>
          <w:color w:val="000000" w:themeColor="text1"/>
          <w:sz w:val="10"/>
        </w:rPr>
        <w:t xml:space="preserve">. If we can access it, nature offers not only more energy than we can ever imagine, but more iron, gold, </w:t>
      </w:r>
      <w:proofErr w:type="gramStart"/>
      <w:r w:rsidRPr="003F04B8">
        <w:rPr>
          <w:rFonts w:cs="Calibri"/>
          <w:color w:val="000000" w:themeColor="text1"/>
          <w:sz w:val="10"/>
        </w:rPr>
        <w:t>platinum</w:t>
      </w:r>
      <w:proofErr w:type="gramEnd"/>
      <w:r w:rsidRPr="003F04B8">
        <w:rPr>
          <w:rFonts w:cs="Calibri"/>
          <w:color w:val="000000" w:themeColor="text1"/>
          <w:sz w:val="10"/>
        </w:rPr>
        <w:t xml:space="preserve"> and nickel too. Right </w:t>
      </w:r>
      <w:proofErr w:type="gramStart"/>
      <w:r w:rsidRPr="003F04B8">
        <w:rPr>
          <w:rFonts w:cs="Calibri"/>
          <w:color w:val="000000" w:themeColor="text1"/>
          <w:sz w:val="10"/>
        </w:rPr>
        <w:t>now</w:t>
      </w:r>
      <w:proofErr w:type="gramEnd"/>
      <w:r w:rsidRPr="003F04B8">
        <w:rPr>
          <w:rFonts w:cs="Calibri"/>
          <w:color w:val="000000" w:themeColor="text1"/>
          <w:sz w:val="10"/>
        </w:rPr>
        <w:t xml:space="preserve"> the resources we have access to are like a crumb in a supermarket. With the right technology mineral scarcity too would become a thing of the past. The necessary advances to make asteroid mining a reality are steadily emerging. </w:t>
      </w:r>
      <w:r w:rsidRPr="003F04B8">
        <w:rPr>
          <w:rStyle w:val="Emphasis"/>
          <w:rFonts w:cs="Calibri"/>
          <w:color w:val="000000" w:themeColor="text1"/>
        </w:rPr>
        <w:t>Japan’s unmanned Hayabusa spacecraft successfully landed on the 25143 Itokawa asteroid in 2005, returning to Earth with samples of material from its surface five years later.</w:t>
      </w:r>
      <w:r w:rsidRPr="003F04B8">
        <w:rPr>
          <w:rFonts w:cs="Calibri"/>
          <w:color w:val="000000" w:themeColor="text1"/>
          <w:sz w:val="10"/>
        </w:rPr>
        <w:t xml:space="preserve"> In 2014 the Japanese Space Agency launched a successor mission, Hayabusa 2, with the asteroid 162173 </w:t>
      </w:r>
      <w:proofErr w:type="spellStart"/>
      <w:r w:rsidRPr="003F04B8">
        <w:rPr>
          <w:rFonts w:cs="Calibri"/>
          <w:color w:val="000000" w:themeColor="text1"/>
          <w:sz w:val="10"/>
        </w:rPr>
        <w:t>Ryugu</w:t>
      </w:r>
      <w:proofErr w:type="spellEnd"/>
      <w:r w:rsidRPr="003F04B8">
        <w:rPr>
          <w:rFonts w:cs="Calibri"/>
          <w:color w:val="000000" w:themeColor="text1"/>
          <w:sz w:val="10"/>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3F04B8">
        <w:rPr>
          <w:rStyle w:val="Emphasis"/>
          <w:rFonts w:cs="Calibri"/>
          <w:color w:val="000000" w:themeColor="text1"/>
        </w:rPr>
        <w:t xml:space="preserve"> in 2016 NASA launched OSIRIS-</w:t>
      </w:r>
      <w:proofErr w:type="spellStart"/>
      <w:r w:rsidRPr="003F04B8">
        <w:rPr>
          <w:rStyle w:val="Emphasis"/>
          <w:rFonts w:cs="Calibri"/>
          <w:color w:val="000000" w:themeColor="text1"/>
        </w:rPr>
        <w:t>REx</w:t>
      </w:r>
      <w:proofErr w:type="spellEnd"/>
      <w:r w:rsidRPr="003F04B8">
        <w:rPr>
          <w:rStyle w:val="Emphasis"/>
          <w:rFonts w:cs="Calibri"/>
          <w:color w:val="000000" w:themeColor="text1"/>
        </w:rPr>
        <w:t xml:space="preserve"> to study and sample the asteroid 101955 </w:t>
      </w:r>
      <w:proofErr w:type="spellStart"/>
      <w:r w:rsidRPr="003F04B8">
        <w:rPr>
          <w:rStyle w:val="Emphasis"/>
          <w:rFonts w:cs="Calibri"/>
          <w:color w:val="000000" w:themeColor="text1"/>
        </w:rPr>
        <w:t>Bennu</w:t>
      </w:r>
      <w:proofErr w:type="spellEnd"/>
      <w:r w:rsidRPr="003F04B8">
        <w:rPr>
          <w:rStyle w:val="Emphasis"/>
          <w:rFonts w:cs="Calibri"/>
          <w:color w:val="000000" w:themeColor="text1"/>
        </w:rPr>
        <w:t>,</w:t>
      </w:r>
      <w:r w:rsidRPr="003F04B8">
        <w:rPr>
          <w:rFonts w:cs="Calibr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3F04B8">
        <w:rPr>
          <w:rStyle w:val="Emphasis"/>
          <w:rFonts w:cs="Calibri"/>
          <w:color w:val="000000" w:themeColor="text1"/>
        </w:rPr>
        <w:t>the case with space exploration, it is the private sector which is looking to reap the benefits</w:t>
      </w:r>
      <w:r w:rsidRPr="003F04B8">
        <w:rPr>
          <w:rFonts w:cs="Calibr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3F04B8">
        <w:rPr>
          <w:rFonts w:cs="Calibri"/>
          <w:color w:val="000000" w:themeColor="text1"/>
          <w:sz w:val="10"/>
        </w:rPr>
        <w:t>Xplorer</w:t>
      </w:r>
      <w:proofErr w:type="spellEnd"/>
      <w:r w:rsidRPr="003F04B8">
        <w:rPr>
          <w:rFonts w:cs="Calibri"/>
          <w:color w:val="000000" w:themeColor="text1"/>
          <w:sz w:val="10"/>
        </w:rPr>
        <w:t xml:space="preserve"> while Planetary Resources have a strikingly similar architecture which goes by the name of </w:t>
      </w:r>
      <w:proofErr w:type="spellStart"/>
      <w:r w:rsidRPr="003F04B8">
        <w:rPr>
          <w:rFonts w:cs="Calibri"/>
          <w:color w:val="000000" w:themeColor="text1"/>
          <w:sz w:val="10"/>
        </w:rPr>
        <w:t>Arkyd</w:t>
      </w:r>
      <w:proofErr w:type="spellEnd"/>
      <w:r w:rsidRPr="003F04B8">
        <w:rPr>
          <w:rFonts w:cs="Calibri"/>
          <w:color w:val="000000" w:themeColor="text1"/>
          <w:sz w:val="10"/>
        </w:rPr>
        <w:t xml:space="preserve">. </w:t>
      </w:r>
      <w:r w:rsidRPr="003F04B8">
        <w:rPr>
          <w:rStyle w:val="Emphasis"/>
          <w:rFonts w:cs="Calibri"/>
          <w:color w:val="000000" w:themeColor="text1"/>
        </w:rPr>
        <w:t xml:space="preserve">With local fuel generation and mining some way off, the aim with this opening round of products is to better understand the composition of target asteroids as well as identify </w:t>
      </w:r>
      <w:r w:rsidRPr="003F04B8">
        <w:rPr>
          <w:rStyle w:val="Emphasis"/>
          <w:rFonts w:cs="Calibri"/>
          <w:color w:val="000000" w:themeColor="text1"/>
          <w:highlight w:val="yellow"/>
        </w:rPr>
        <w:t xml:space="preserve">deposits of ice </w:t>
      </w:r>
      <w:r w:rsidRPr="003F04B8">
        <w:rPr>
          <w:rStyle w:val="Emphasis"/>
          <w:rFonts w:cs="Calibri"/>
          <w:color w:val="000000" w:themeColor="text1"/>
        </w:rPr>
        <w:t xml:space="preserve">which </w:t>
      </w:r>
      <w:r w:rsidRPr="003F04B8">
        <w:rPr>
          <w:rStyle w:val="Emphasis"/>
          <w:rFonts w:cs="Calibri"/>
          <w:color w:val="000000" w:themeColor="text1"/>
          <w:highlight w:val="yellow"/>
        </w:rPr>
        <w:t>could</w:t>
      </w:r>
      <w:r w:rsidRPr="003F04B8">
        <w:rPr>
          <w:rStyle w:val="Emphasis"/>
          <w:rFonts w:cs="Calibri"/>
          <w:color w:val="000000" w:themeColor="text1"/>
        </w:rPr>
        <w:t xml:space="preserve">, in future, </w:t>
      </w:r>
      <w:r w:rsidRPr="003F04B8">
        <w:rPr>
          <w:rStyle w:val="Emphasis"/>
          <w:rFonts w:cs="Calibri"/>
          <w:color w:val="000000" w:themeColor="text1"/>
          <w:highlight w:val="yellow"/>
        </w:rPr>
        <w:t>be converted into propellant</w:t>
      </w:r>
      <w:r w:rsidRPr="003F04B8">
        <w:rPr>
          <w:rFonts w:cs="Calibri"/>
          <w:color w:val="000000" w:themeColor="text1"/>
          <w:sz w:val="10"/>
        </w:rPr>
        <w:t xml:space="preserve">. As with Moon Express, the missing link is the ability to create fuel off-world in a process entirely free of human oversight. </w:t>
      </w:r>
      <w:r w:rsidRPr="003F04B8">
        <w:rPr>
          <w:rStyle w:val="Emphasis"/>
          <w:rFonts w:cs="Calibri"/>
          <w:color w:val="000000" w:themeColor="text1"/>
        </w:rPr>
        <w:t xml:space="preserve">Given the </w:t>
      </w:r>
      <w:r w:rsidRPr="003F04B8">
        <w:rPr>
          <w:rStyle w:val="Emphasis"/>
          <w:rFonts w:cs="Calibri"/>
          <w:color w:val="000000" w:themeColor="text1"/>
          <w:highlight w:val="yellow"/>
        </w:rPr>
        <w:t>rapid improvement of</w:t>
      </w:r>
      <w:r w:rsidRPr="003F04B8">
        <w:rPr>
          <w:rStyle w:val="Emphasis"/>
          <w:rFonts w:cs="Calibri"/>
          <w:color w:val="000000" w:themeColor="text1"/>
        </w:rPr>
        <w:t xml:space="preserve"> things like </w:t>
      </w:r>
      <w:r w:rsidRPr="003F04B8">
        <w:rPr>
          <w:rStyle w:val="Emphasis"/>
          <w:rFonts w:cs="Calibri"/>
          <w:color w:val="000000" w:themeColor="text1"/>
          <w:highlight w:val="yellow"/>
        </w:rPr>
        <w:t>autonomous robots</w:t>
      </w:r>
      <w:r w:rsidRPr="003F04B8">
        <w:rPr>
          <w:rStyle w:val="Emphasis"/>
          <w:rFonts w:cs="Calibri"/>
          <w:color w:val="000000" w:themeColor="text1"/>
        </w:rPr>
        <w:t xml:space="preserve"> and vehicles since 2004 that </w:t>
      </w:r>
      <w:r w:rsidRPr="003F04B8">
        <w:rPr>
          <w:rStyle w:val="Emphasis"/>
          <w:rFonts w:cs="Calibri"/>
          <w:color w:val="000000" w:themeColor="text1"/>
          <w:highlight w:val="yellow"/>
        </w:rPr>
        <w:t>is</w:t>
      </w:r>
      <w:r w:rsidRPr="003F04B8">
        <w:rPr>
          <w:rStyle w:val="Emphasis"/>
          <w:rFonts w:cs="Calibri"/>
          <w:color w:val="000000" w:themeColor="text1"/>
        </w:rPr>
        <w:t xml:space="preserve"> likely </w:t>
      </w:r>
      <w:r w:rsidRPr="003F04B8">
        <w:rPr>
          <w:rStyle w:val="Emphasis"/>
          <w:rFonts w:cs="Calibri"/>
          <w:color w:val="000000" w:themeColor="text1"/>
          <w:highlight w:val="yellow"/>
        </w:rPr>
        <w:t>soon</w:t>
      </w:r>
      <w:r w:rsidRPr="003F04B8">
        <w:rPr>
          <w:rStyle w:val="Emphasis"/>
          <w:rFonts w:cs="Calibri"/>
          <w:color w:val="000000" w:themeColor="text1"/>
        </w:rPr>
        <w:t>er than you think.</w:t>
      </w:r>
      <w:r w:rsidRPr="003F04B8">
        <w:rPr>
          <w:rFonts w:cs="Calibri"/>
          <w:color w:val="000000" w:themeColor="text1"/>
          <w:sz w:val="10"/>
        </w:rPr>
        <w:t xml:space="preserve"> Indeed Chris Lewicki, CEO of Deep Space Industries, is optimistic on this issue, speculating that </w:t>
      </w:r>
      <w:r w:rsidRPr="003F04B8">
        <w:rPr>
          <w:rStyle w:val="Emphasis"/>
          <w:rFonts w:cs="Calibri"/>
          <w:color w:val="000000" w:themeColor="text1"/>
        </w:rPr>
        <w:t xml:space="preserve">the </w:t>
      </w:r>
      <w:r w:rsidRPr="003F04B8">
        <w:rPr>
          <w:rStyle w:val="Emphasis"/>
          <w:rFonts w:cs="Calibri"/>
          <w:color w:val="000000" w:themeColor="text1"/>
          <w:highlight w:val="yellow"/>
        </w:rPr>
        <w:t>first commercial extraction of water on an asteroid</w:t>
      </w:r>
      <w:r w:rsidRPr="003F04B8">
        <w:rPr>
          <w:rStyle w:val="Emphasis"/>
          <w:rFonts w:cs="Calibri"/>
          <w:color w:val="000000" w:themeColor="text1"/>
        </w:rPr>
        <w:t xml:space="preserve"> will happen </w:t>
      </w:r>
      <w:r w:rsidRPr="003F04B8">
        <w:rPr>
          <w:rStyle w:val="Emphasis"/>
          <w:rFonts w:cs="Calibri"/>
          <w:color w:val="000000" w:themeColor="text1"/>
          <w:highlight w:val="yellow"/>
        </w:rPr>
        <w:t>by</w:t>
      </w:r>
      <w:r w:rsidRPr="003F04B8">
        <w:rPr>
          <w:rStyle w:val="Emphasis"/>
          <w:rFonts w:cs="Calibri"/>
          <w:color w:val="000000" w:themeColor="text1"/>
        </w:rPr>
        <w:t xml:space="preserve"> the </w:t>
      </w:r>
      <w:r w:rsidRPr="003F04B8">
        <w:rPr>
          <w:rStyle w:val="Emphasis"/>
          <w:rFonts w:cs="Calibri"/>
          <w:color w:val="000000" w:themeColor="text1"/>
          <w:highlight w:val="yellow"/>
        </w:rPr>
        <w:t>mid-2020s</w:t>
      </w:r>
      <w:r w:rsidRPr="003F04B8">
        <w:rPr>
          <w:rStyle w:val="Emphasis"/>
          <w:rFonts w:cs="Calibri"/>
          <w:color w:val="000000" w:themeColor="text1"/>
        </w:rPr>
        <w:t xml:space="preserve">. </w:t>
      </w:r>
      <w:r w:rsidRPr="003F04B8">
        <w:rPr>
          <w:rFonts w:cs="Calibri"/>
          <w:color w:val="000000" w:themeColor="text1"/>
          <w:sz w:val="10"/>
        </w:rPr>
        <w:t xml:space="preserve">That, combined with </w:t>
      </w:r>
      <w:r w:rsidRPr="003F04B8">
        <w:rPr>
          <w:rStyle w:val="Emphasis"/>
          <w:rFonts w:cs="Calibri"/>
          <w:color w:val="000000" w:themeColor="text1"/>
        </w:rPr>
        <w:t xml:space="preserve">the rise of regular, </w:t>
      </w:r>
      <w:r w:rsidRPr="003F04B8">
        <w:rPr>
          <w:rStyle w:val="Emphasis"/>
          <w:rFonts w:cs="Calibri"/>
          <w:color w:val="000000" w:themeColor="text1"/>
          <w:highlight w:val="yellow"/>
        </w:rPr>
        <w:t>ultra-cheap launches</w:t>
      </w:r>
      <w:r w:rsidRPr="003F04B8">
        <w:rPr>
          <w:rStyle w:val="Emphasis"/>
          <w:rFonts w:cs="Calibri"/>
          <w:color w:val="000000" w:themeColor="text1"/>
        </w:rPr>
        <w:t xml:space="preserve">, and increasingly sophisticated landers and robotics, </w:t>
      </w:r>
      <w:r w:rsidRPr="003F04B8">
        <w:rPr>
          <w:rStyle w:val="Emphasis"/>
          <w:rFonts w:cs="Calibri"/>
          <w:color w:val="000000" w:themeColor="text1"/>
          <w:highlight w:val="yellow"/>
        </w:rPr>
        <w:t>will shape</w:t>
      </w:r>
      <w:r w:rsidRPr="003F04B8">
        <w:rPr>
          <w:rStyle w:val="Emphasis"/>
          <w:rFonts w:cs="Calibri"/>
          <w:color w:val="000000" w:themeColor="text1"/>
        </w:rPr>
        <w:t xml:space="preserve"> the opening rounds of </w:t>
      </w:r>
      <w:r w:rsidRPr="003F04B8">
        <w:rPr>
          <w:rStyle w:val="Emphasis"/>
          <w:rFonts w:cs="Calibri"/>
          <w:color w:val="000000" w:themeColor="text1"/>
          <w:highlight w:val="yellow"/>
        </w:rPr>
        <w:t>asteroid mining</w:t>
      </w:r>
      <w:r w:rsidRPr="003F04B8">
        <w:rPr>
          <w:rFonts w:cs="Calibri"/>
          <w:color w:val="000000" w:themeColor="text1"/>
          <w:sz w:val="10"/>
          <w:highlight w:val="yellow"/>
        </w:rPr>
        <w:t>.</w:t>
      </w:r>
      <w:r w:rsidRPr="003F04B8">
        <w:rPr>
          <w:rFonts w:cs="Calibr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3F04B8">
        <w:rPr>
          <w:rStyle w:val="Emphasis"/>
          <w:rFonts w:cs="Calibri"/>
          <w:color w:val="000000" w:themeColor="text1"/>
        </w:rPr>
        <w:t xml:space="preserve">it could cost as little as $2.6 billion to move an asteroid into near Earth orbit for easier mining. </w:t>
      </w:r>
      <w:r w:rsidRPr="003F04B8">
        <w:rPr>
          <w:rFonts w:cs="Calibri"/>
          <w:color w:val="000000" w:themeColor="text1"/>
          <w:sz w:val="10"/>
        </w:rPr>
        <w:t>That was confirmed in a 2017 report by Goldman Sachs which stated, ‘</w:t>
      </w:r>
      <w:r w:rsidRPr="003F04B8">
        <w:rPr>
          <w:rStyle w:val="Emphasis"/>
          <w:rFonts w:cs="Calibr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3F04B8">
        <w:rPr>
          <w:rFonts w:cs="Calibri"/>
          <w:color w:val="000000" w:themeColor="text1"/>
          <w:sz w:val="10"/>
        </w:rPr>
        <w:t xml:space="preserve">. All of which means that once the full architecture is in place for asteroid mining, perhaps </w:t>
      </w:r>
      <w:r w:rsidRPr="003F04B8">
        <w:rPr>
          <w:rStyle w:val="Emphasis"/>
          <w:rFonts w:cs="Calibri"/>
          <w:color w:val="000000" w:themeColor="text1"/>
        </w:rPr>
        <w:t>as soon as 2030, the marginal cost of each new mine will fall for every asteroid that is exploited</w:t>
      </w:r>
      <w:r w:rsidRPr="003F04B8">
        <w:rPr>
          <w:rFonts w:cs="Calibr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3F04B8">
        <w:rPr>
          <w:rStyle w:val="Emphasis"/>
          <w:rFonts w:cs="Calibr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3F04B8">
        <w:rPr>
          <w:rStyle w:val="Emphasis"/>
          <w:rFonts w:cs="Calibri"/>
          <w:color w:val="000000" w:themeColor="text1"/>
          <w:highlight w:val="yellow"/>
        </w:rPr>
        <w:t xml:space="preserve">SpaceX and Blue Origin will have </w:t>
      </w:r>
      <w:r w:rsidRPr="003F04B8">
        <w:rPr>
          <w:rStyle w:val="Emphasis"/>
          <w:rFonts w:cs="Calibri"/>
          <w:color w:val="000000" w:themeColor="text1"/>
        </w:rPr>
        <w:t xml:space="preserve">more </w:t>
      </w:r>
      <w:r w:rsidRPr="003F04B8">
        <w:rPr>
          <w:rStyle w:val="Emphasis"/>
          <w:rFonts w:cs="Calibri"/>
          <w:color w:val="000000" w:themeColor="text1"/>
          <w:highlight w:val="yellow"/>
        </w:rPr>
        <w:t xml:space="preserve">developed technology </w:t>
      </w:r>
      <w:r w:rsidRPr="003F04B8">
        <w:rPr>
          <w:rStyle w:val="Emphasis"/>
          <w:rFonts w:cs="Calibri"/>
          <w:color w:val="000000" w:themeColor="text1"/>
        </w:rPr>
        <w:t>and far greater capital to risk</w:t>
      </w:r>
      <w:r w:rsidRPr="003F04B8">
        <w:rPr>
          <w:rFonts w:cs="Calibri"/>
          <w:color w:val="000000" w:themeColor="text1"/>
          <w:sz w:val="10"/>
        </w:rPr>
        <w:t xml:space="preserve">. Nevertheless, </w:t>
      </w:r>
      <w:proofErr w:type="gramStart"/>
      <w:r w:rsidRPr="003F04B8">
        <w:rPr>
          <w:rFonts w:cs="Calibri"/>
          <w:color w:val="000000" w:themeColor="text1"/>
          <w:sz w:val="10"/>
        </w:rPr>
        <w:t>all of</w:t>
      </w:r>
      <w:proofErr w:type="gramEnd"/>
      <w:r w:rsidRPr="003F04B8">
        <w:rPr>
          <w:rFonts w:cs="Calibri"/>
          <w:color w:val="000000" w:themeColor="text1"/>
          <w:sz w:val="10"/>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3F04B8">
        <w:rPr>
          <w:rFonts w:cs="Calibri"/>
          <w:color w:val="000000" w:themeColor="text1"/>
          <w:sz w:val="10"/>
        </w:rPr>
        <w:t>open up</w:t>
      </w:r>
      <w:proofErr w:type="gramEnd"/>
      <w:r w:rsidRPr="003F04B8">
        <w:rPr>
          <w:rFonts w:cs="Calibri"/>
          <w:color w:val="000000" w:themeColor="text1"/>
          <w:sz w:val="10"/>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3F04B8">
        <w:rPr>
          <w:rStyle w:val="Emphasis"/>
          <w:rFonts w:cs="Calibri"/>
          <w:color w:val="000000" w:themeColor="text1"/>
        </w:rPr>
        <w:t xml:space="preserve">You see, </w:t>
      </w:r>
      <w:r w:rsidRPr="003F04B8">
        <w:rPr>
          <w:rStyle w:val="Emphasis"/>
          <w:rFonts w:cs="Calibri"/>
          <w:color w:val="000000" w:themeColor="text1"/>
          <w:highlight w:val="yellow"/>
        </w:rPr>
        <w:t>there is so much mineral wealth beyond our planet</w:t>
      </w:r>
      <w:r w:rsidRPr="003F04B8">
        <w:rPr>
          <w:rStyle w:val="Emphasis"/>
          <w:rFonts w:cs="Calibri"/>
          <w:color w:val="000000" w:themeColor="text1"/>
        </w:rPr>
        <w:t xml:space="preserve">, on other planets, </w:t>
      </w:r>
      <w:proofErr w:type="gramStart"/>
      <w:r w:rsidRPr="003F04B8">
        <w:rPr>
          <w:rStyle w:val="Emphasis"/>
          <w:rFonts w:cs="Calibri"/>
          <w:color w:val="000000" w:themeColor="text1"/>
        </w:rPr>
        <w:t>moons</w:t>
      </w:r>
      <w:proofErr w:type="gramEnd"/>
      <w:r w:rsidRPr="003F04B8">
        <w:rPr>
          <w:rStyle w:val="Emphasis"/>
          <w:rFonts w:cs="Calibri"/>
          <w:color w:val="000000" w:themeColor="text1"/>
        </w:rPr>
        <w:t xml:space="preserve"> and asteroids, that the moment off-world mining becomes a viable industry, </w:t>
      </w:r>
      <w:r w:rsidRPr="003F04B8">
        <w:rPr>
          <w:rStyle w:val="Emphasis"/>
          <w:rFonts w:cs="Calibri"/>
          <w:color w:val="000000" w:themeColor="text1"/>
          <w:highlight w:val="yellow"/>
        </w:rPr>
        <w:t xml:space="preserve">the price of </w:t>
      </w:r>
      <w:r w:rsidRPr="003F04B8">
        <w:rPr>
          <w:rStyle w:val="Emphasis"/>
          <w:rFonts w:cs="Calibri"/>
          <w:color w:val="000000" w:themeColor="text1"/>
        </w:rPr>
        <w:t xml:space="preserve">the very </w:t>
      </w:r>
      <w:r w:rsidRPr="003F04B8">
        <w:rPr>
          <w:rStyle w:val="Emphasis"/>
          <w:rFonts w:cs="Calibri"/>
          <w:color w:val="000000" w:themeColor="text1"/>
          <w:highlight w:val="yellow"/>
        </w:rPr>
        <w:t xml:space="preserve">commodities investors </w:t>
      </w:r>
      <w:r w:rsidRPr="003F04B8">
        <w:rPr>
          <w:rStyle w:val="Emphasis"/>
          <w:rFonts w:cs="Calibri"/>
          <w:color w:val="000000" w:themeColor="text1"/>
        </w:rPr>
        <w:t xml:space="preserve">had </w:t>
      </w:r>
      <w:r w:rsidRPr="003F04B8">
        <w:rPr>
          <w:rStyle w:val="Emphasis"/>
          <w:rFonts w:cs="Calibri"/>
          <w:color w:val="000000" w:themeColor="text1"/>
          <w:highlight w:val="yellow"/>
        </w:rPr>
        <w:t xml:space="preserve">previously found </w:t>
      </w:r>
      <w:r w:rsidRPr="003F04B8">
        <w:rPr>
          <w:rStyle w:val="Emphasis"/>
          <w:rFonts w:cs="Calibri"/>
          <w:color w:val="000000" w:themeColor="text1"/>
        </w:rPr>
        <w:t xml:space="preserve">so </w:t>
      </w:r>
      <w:r w:rsidRPr="003F04B8">
        <w:rPr>
          <w:rStyle w:val="Emphasis"/>
          <w:rFonts w:cs="Calibri"/>
          <w:color w:val="000000" w:themeColor="text1"/>
          <w:highlight w:val="yellow"/>
        </w:rPr>
        <w:t>precious will collapse</w:t>
      </w:r>
      <w:r w:rsidRPr="003F04B8">
        <w:rPr>
          <w:rStyle w:val="Emphasis"/>
          <w:rFonts w:cs="Calibri"/>
          <w:color w:val="000000" w:themeColor="text1"/>
        </w:rPr>
        <w:t xml:space="preserve">. </w:t>
      </w:r>
      <w:r w:rsidRPr="003F04B8">
        <w:rPr>
          <w:rFonts w:cs="Calibri"/>
          <w:color w:val="000000" w:themeColor="text1"/>
          <w:sz w:val="10"/>
        </w:rPr>
        <w:t xml:space="preserve">The most instructive example here is the asteroid 16 </w:t>
      </w:r>
      <w:r w:rsidRPr="003F04B8">
        <w:rPr>
          <w:rStyle w:val="Emphasis"/>
          <w:rFonts w:cs="Calibri"/>
          <w:color w:val="000000" w:themeColor="text1"/>
        </w:rPr>
        <w:t xml:space="preserve">Psyche, located in the belt between Mars and Jupiter. Measuring over 200 </w:t>
      </w:r>
      <w:proofErr w:type="spellStart"/>
      <w:r w:rsidRPr="003F04B8">
        <w:rPr>
          <w:rStyle w:val="Emphasis"/>
          <w:rFonts w:cs="Calibri"/>
          <w:color w:val="000000" w:themeColor="text1"/>
        </w:rPr>
        <w:t>kilometres</w:t>
      </w:r>
      <w:proofErr w:type="spellEnd"/>
      <w:r w:rsidRPr="003F04B8">
        <w:rPr>
          <w:rStyle w:val="Emphasis"/>
          <w:rFonts w:cs="Calibri"/>
          <w:color w:val="000000" w:themeColor="text1"/>
        </w:rPr>
        <w:t xml:space="preserve"> in diameter, it is one of the largest asteroids in our solar system, composed of iron, nickel and rarer elements such as copper, </w:t>
      </w:r>
      <w:proofErr w:type="gramStart"/>
      <w:r w:rsidRPr="003F04B8">
        <w:rPr>
          <w:rStyle w:val="Emphasis"/>
          <w:rFonts w:cs="Calibri"/>
          <w:color w:val="000000" w:themeColor="text1"/>
        </w:rPr>
        <w:t>gold</w:t>
      </w:r>
      <w:proofErr w:type="gramEnd"/>
      <w:r w:rsidRPr="003F04B8">
        <w:rPr>
          <w:rStyle w:val="Emphasis"/>
          <w:rFonts w:cs="Calibri"/>
          <w:color w:val="000000" w:themeColor="text1"/>
        </w:rPr>
        <w:t xml:space="preserve"> and platinum. The ‘value’ of this giant floating mine? Around $10,000 quadrillion – and that’s just the iron. To be clear, Psyche is a rarity. But it demonstrates a crucial point: mining space would create such outlandish supply as to collapse prices on Earth.</w:t>
      </w:r>
      <w:r w:rsidRPr="003F04B8">
        <w:rPr>
          <w:rFonts w:cs="Calibr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3F04B8">
        <w:rPr>
          <w:rStyle w:val="Emphasis"/>
          <w:rFonts w:cs="Calibri"/>
          <w:color w:val="000000" w:themeColor="text1"/>
          <w:highlight w:val="yellow"/>
        </w:rPr>
        <w:t>Musk and Bezos aren’t risking their personal fortunes</w:t>
      </w:r>
      <w:r w:rsidRPr="003F04B8">
        <w:rPr>
          <w:rStyle w:val="Emphasis"/>
          <w:rFonts w:cs="Calibri"/>
          <w:color w:val="000000" w:themeColor="text1"/>
        </w:rPr>
        <w:t xml:space="preserve"> – the former stood on the brink of bankruptcy multiple times while refusing to take SpaceX public – so that others can get rich</w:t>
      </w:r>
      <w:r w:rsidRPr="003F04B8">
        <w:rPr>
          <w:rFonts w:cs="Calibri"/>
          <w:color w:val="000000" w:themeColor="text1"/>
          <w:sz w:val="10"/>
        </w:rPr>
        <w:t xml:space="preserve">. What is more, once the shareholder model is applied to companies like DSI and Planetary Resources, and their inevitable competitors, the </w:t>
      </w:r>
      <w:r w:rsidRPr="003F04B8">
        <w:rPr>
          <w:rFonts w:cs="Calibri"/>
          <w:b/>
          <w:bCs/>
          <w:color w:val="000000" w:themeColor="text1"/>
          <w:u w:val="single"/>
        </w:rPr>
        <w:t>emphasis will be on the rate of return rather than social progress</w:t>
      </w:r>
      <w:r w:rsidRPr="003F04B8">
        <w:rPr>
          <w:rFonts w:cs="Calibri"/>
          <w:color w:val="000000" w:themeColor="text1"/>
          <w:sz w:val="10"/>
        </w:rPr>
        <w:t xml:space="preserve">. As we’ve already seen with information in the early twenty-first century, </w:t>
      </w:r>
      <w:r w:rsidRPr="003F04B8">
        <w:rPr>
          <w:rFonts w:cs="Calibri"/>
          <w:b/>
          <w:bCs/>
          <w:color w:val="000000" w:themeColor="text1"/>
          <w:highlight w:val="yellow"/>
          <w:u w:val="single"/>
        </w:rPr>
        <w:t xml:space="preserve">under conditions of abundance capitalism pursues </w:t>
      </w:r>
      <w:r w:rsidRPr="003F04B8">
        <w:rPr>
          <w:rFonts w:cs="Calibri"/>
          <w:b/>
          <w:bCs/>
          <w:color w:val="000000" w:themeColor="text1"/>
          <w:u w:val="single"/>
        </w:rPr>
        <w:t xml:space="preserve">a form of </w:t>
      </w:r>
      <w:r w:rsidRPr="003F04B8">
        <w:rPr>
          <w:rFonts w:cs="Calibri"/>
          <w:b/>
          <w:bCs/>
          <w:color w:val="000000" w:themeColor="text1"/>
          <w:highlight w:val="yellow"/>
          <w:u w:val="single"/>
        </w:rPr>
        <w:t>rationing</w:t>
      </w:r>
      <w:r w:rsidRPr="003F04B8">
        <w:rPr>
          <w:rFonts w:cs="Calibri"/>
          <w:b/>
          <w:bCs/>
          <w:color w:val="000000" w:themeColor="text1"/>
          <w:u w:val="single"/>
        </w:rPr>
        <w:t xml:space="preserve"> </w:t>
      </w:r>
      <w:proofErr w:type="gramStart"/>
      <w:r w:rsidRPr="003F04B8">
        <w:rPr>
          <w:rFonts w:cs="Calibri"/>
          <w:b/>
          <w:bCs/>
          <w:color w:val="000000" w:themeColor="text1"/>
          <w:u w:val="single"/>
        </w:rPr>
        <w:t>in order to</w:t>
      </w:r>
      <w:proofErr w:type="gramEnd"/>
      <w:r w:rsidRPr="003F04B8">
        <w:rPr>
          <w:rFonts w:cs="Calibri"/>
          <w:b/>
          <w:bCs/>
          <w:color w:val="000000" w:themeColor="text1"/>
          <w:u w:val="single"/>
        </w:rPr>
        <w:t xml:space="preserve"> ensure profits</w:t>
      </w:r>
      <w:r w:rsidRPr="003F04B8">
        <w:rPr>
          <w:rFonts w:cs="Calibri"/>
          <w:color w:val="000000" w:themeColor="text1"/>
          <w:sz w:val="10"/>
        </w:rPr>
        <w:t xml:space="preserve">. Given the potentially limitless wealth made possible by asteroid mining, that </w:t>
      </w:r>
      <w:r w:rsidRPr="003F04B8">
        <w:rPr>
          <w:rFonts w:cs="Calibri"/>
          <w:b/>
          <w:bCs/>
          <w:color w:val="000000" w:themeColor="text1"/>
          <w:u w:val="single"/>
        </w:rPr>
        <w:t>same logic would be applied by private enterprise in the sector and their allies in politics</w:t>
      </w:r>
      <w:r w:rsidRPr="003F04B8">
        <w:rPr>
          <w:rFonts w:cs="Calibri"/>
          <w:color w:val="000000" w:themeColor="text1"/>
          <w:sz w:val="10"/>
        </w:rPr>
        <w:t xml:space="preserve">. As with information, and soon renewable energy too, that will necessitate the formation of temporary monopolies of some kind. How might this look? </w:t>
      </w:r>
      <w:r w:rsidRPr="003F04B8">
        <w:rPr>
          <w:rStyle w:val="Emphasis"/>
          <w:rFonts w:cs="Calibri"/>
          <w:color w:val="000000" w:themeColor="text1"/>
        </w:rPr>
        <w:t xml:space="preserve">One answer is that </w:t>
      </w:r>
      <w:r w:rsidRPr="003F04B8">
        <w:rPr>
          <w:rStyle w:val="Emphasis"/>
          <w:rFonts w:cs="Calibri"/>
          <w:color w:val="000000" w:themeColor="text1"/>
          <w:highlight w:val="yellow"/>
        </w:rPr>
        <w:t>private companies will</w:t>
      </w:r>
      <w:r w:rsidRPr="003F04B8">
        <w:rPr>
          <w:rStyle w:val="Emphasis"/>
          <w:rFonts w:cs="Calibri"/>
          <w:color w:val="000000" w:themeColor="text1"/>
        </w:rPr>
        <w:t xml:space="preserve"> prospect and </w:t>
      </w:r>
      <w:r w:rsidRPr="003F04B8">
        <w:rPr>
          <w:rStyle w:val="Emphasis"/>
          <w:rFonts w:cs="Calibri"/>
          <w:color w:val="000000" w:themeColor="text1"/>
          <w:highlight w:val="yellow"/>
        </w:rPr>
        <w:t>claim</w:t>
      </w:r>
      <w:r w:rsidRPr="003F04B8">
        <w:rPr>
          <w:rStyle w:val="Emphasis"/>
          <w:rFonts w:cs="Calibri"/>
          <w:color w:val="000000" w:themeColor="text1"/>
        </w:rPr>
        <w:t xml:space="preserve"> the most </w:t>
      </w:r>
      <w:r w:rsidRPr="003F04B8">
        <w:rPr>
          <w:rStyle w:val="Emphasis"/>
          <w:rFonts w:cs="Calibri"/>
          <w:color w:val="000000" w:themeColor="text1"/>
          <w:highlight w:val="yellow"/>
        </w:rPr>
        <w:t xml:space="preserve">valuable asteroids decades before </w:t>
      </w:r>
      <w:r w:rsidRPr="003F04B8">
        <w:rPr>
          <w:rStyle w:val="Emphasis"/>
          <w:rFonts w:cs="Calibri"/>
          <w:color w:val="000000" w:themeColor="text1"/>
        </w:rPr>
        <w:t xml:space="preserve">even </w:t>
      </w:r>
      <w:r w:rsidRPr="003F04B8">
        <w:rPr>
          <w:rStyle w:val="Emphasis"/>
          <w:rFonts w:cs="Calibri"/>
          <w:color w:val="000000" w:themeColor="text1"/>
          <w:highlight w:val="yellow"/>
        </w:rPr>
        <w:t>attempting to exploit them</w:t>
      </w:r>
      <w:r w:rsidRPr="003F04B8">
        <w:rPr>
          <w:rStyle w:val="Emphasis"/>
          <w:rFonts w:cs="Calibri"/>
          <w:color w:val="000000" w:themeColor="text1"/>
        </w:rPr>
        <w:t xml:space="preserve"> </w:t>
      </w:r>
      <w:r w:rsidRPr="003F04B8">
        <w:rPr>
          <w:rFonts w:cs="Calibri"/>
          <w:color w:val="000000" w:themeColor="text1"/>
          <w:sz w:val="10"/>
        </w:rPr>
        <w:t xml:space="preserve">– something we are already beginning to see. </w:t>
      </w:r>
      <w:r w:rsidRPr="003F04B8">
        <w:rPr>
          <w:rStyle w:val="Emphasis"/>
          <w:rFonts w:cs="Calibri"/>
          <w:color w:val="000000" w:themeColor="text1"/>
        </w:rPr>
        <w:t>Another might be intellectual property rights applied to certain technologies used for mining, perhaps in the process of converting ice to fuel, creating scarcity there instead.</w:t>
      </w:r>
      <w:r w:rsidRPr="003F04B8">
        <w:rPr>
          <w:rFonts w:cs="Calibri"/>
          <w:color w:val="000000" w:themeColor="text1"/>
          <w:sz w:val="10"/>
        </w:rPr>
        <w:t xml:space="preserve"> Finally, and perhaps most sensibly, </w:t>
      </w:r>
      <w:r w:rsidRPr="003F04B8">
        <w:rPr>
          <w:rStyle w:val="Emphasis"/>
          <w:rFonts w:cs="Calibri"/>
          <w:color w:val="000000" w:themeColor="text1"/>
        </w:rPr>
        <w:t xml:space="preserve">one could foresee the adoption of </w:t>
      </w:r>
      <w:r w:rsidRPr="003F04B8">
        <w:rPr>
          <w:rStyle w:val="Emphasis"/>
          <w:rFonts w:cs="Calibri"/>
          <w:color w:val="000000" w:themeColor="text1"/>
          <w:highlight w:val="yellow"/>
        </w:rPr>
        <w:t>predatory pricing for commodities mined off-world</w:t>
      </w:r>
      <w:r w:rsidRPr="003F04B8">
        <w:rPr>
          <w:rStyle w:val="Emphasis"/>
          <w:rFonts w:cs="Calibri"/>
          <w:color w:val="000000" w:themeColor="text1"/>
        </w:rPr>
        <w:t xml:space="preserve">, with the price of each </w:t>
      </w:r>
      <w:r w:rsidRPr="003F04B8">
        <w:rPr>
          <w:rStyle w:val="Emphasis"/>
          <w:rFonts w:cs="Calibri"/>
          <w:color w:val="000000" w:themeColor="text1"/>
          <w:highlight w:val="yellow"/>
        </w:rPr>
        <w:t xml:space="preserve">fixed marginally below the cost of </w:t>
      </w:r>
      <w:r w:rsidRPr="003F04B8">
        <w:rPr>
          <w:rStyle w:val="Emphasis"/>
          <w:rFonts w:cs="Calibri"/>
          <w:color w:val="000000" w:themeColor="text1"/>
        </w:rPr>
        <w:t xml:space="preserve">operating the cheapest </w:t>
      </w:r>
      <w:r w:rsidRPr="003F04B8">
        <w:rPr>
          <w:rStyle w:val="Emphasis"/>
          <w:rFonts w:cs="Calibri"/>
          <w:color w:val="000000" w:themeColor="text1"/>
          <w:highlight w:val="yellow"/>
        </w:rPr>
        <w:t xml:space="preserve">terrestrial mines. </w:t>
      </w:r>
      <w:r w:rsidRPr="003F04B8">
        <w:rPr>
          <w:rStyle w:val="Emphasis"/>
          <w:rFonts w:cs="Calibri"/>
          <w:color w:val="000000" w:themeColor="text1"/>
        </w:rPr>
        <w:t xml:space="preserve">This would serve to </w:t>
      </w:r>
      <w:r w:rsidRPr="003F04B8">
        <w:rPr>
          <w:rStyle w:val="Emphasis"/>
          <w:rFonts w:cs="Calibri"/>
          <w:color w:val="000000" w:themeColor="text1"/>
          <w:highlight w:val="yellow"/>
        </w:rPr>
        <w:t xml:space="preserve">keep drills </w:t>
      </w:r>
      <w:r w:rsidRPr="003F04B8">
        <w:rPr>
          <w:rStyle w:val="Emphasis"/>
          <w:rFonts w:cs="Calibri"/>
          <w:color w:val="000000" w:themeColor="text1"/>
        </w:rPr>
        <w:t xml:space="preserve">turned </w:t>
      </w:r>
      <w:r w:rsidRPr="003F04B8">
        <w:rPr>
          <w:rStyle w:val="Emphasis"/>
          <w:rFonts w:cs="Calibri"/>
          <w:color w:val="000000" w:themeColor="text1"/>
          <w:highlight w:val="yellow"/>
        </w:rPr>
        <w:t>off on Earth while maintaining price stability and guaranteeing huge profits for mining companies</w:t>
      </w:r>
      <w:r w:rsidRPr="003F04B8">
        <w:rPr>
          <w:rStyle w:val="Emphasis"/>
          <w:rFonts w:cs="Calibri"/>
          <w:color w:val="000000" w:themeColor="text1"/>
        </w:rPr>
        <w:t>.</w:t>
      </w:r>
    </w:p>
    <w:p w14:paraId="3D1015AE" w14:textId="77777777" w:rsidR="003F04B8" w:rsidRPr="003F04B8" w:rsidRDefault="003F04B8" w:rsidP="003F04B8">
      <w:pPr>
        <w:pStyle w:val="Heading4"/>
        <w:rPr>
          <w:rFonts w:eastAsia="Times New Roman" w:cs="Calibri"/>
          <w:color w:val="000000" w:themeColor="text1"/>
          <w:sz w:val="10"/>
          <w:szCs w:val="16"/>
        </w:rPr>
      </w:pPr>
      <w:r w:rsidRPr="003F04B8">
        <w:rPr>
          <w:rFonts w:cs="Calibri"/>
          <w:color w:val="000000" w:themeColor="text1"/>
          <w:shd w:val="clear" w:color="auto" w:fill="FFFFFF"/>
        </w:rPr>
        <w:t xml:space="preserve">Thus, I affirm the resolution, resolved: The appropriation of outer space by private entities is unjust. </w:t>
      </w:r>
    </w:p>
    <w:p w14:paraId="2D1C92D9" w14:textId="77777777" w:rsidR="003F04B8" w:rsidRPr="003F04B8" w:rsidRDefault="003F04B8" w:rsidP="003F04B8">
      <w:pPr>
        <w:pStyle w:val="Heading4"/>
        <w:rPr>
          <w:rFonts w:cs="Calibri"/>
          <w:color w:val="000000" w:themeColor="text1"/>
        </w:rPr>
      </w:pPr>
      <w:r w:rsidRPr="003F04B8">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3C3A521E" w14:textId="77777777" w:rsidR="003F04B8" w:rsidRPr="003F04B8" w:rsidRDefault="003F04B8" w:rsidP="003F04B8">
      <w:pPr>
        <w:rPr>
          <w:rFonts w:cs="Calibri"/>
          <w:color w:val="000000" w:themeColor="text1"/>
        </w:rPr>
      </w:pPr>
      <w:proofErr w:type="spellStart"/>
      <w:r w:rsidRPr="003F04B8">
        <w:rPr>
          <w:rFonts w:cs="Calibri"/>
          <w:color w:val="000000" w:themeColor="text1"/>
          <w:sz w:val="20"/>
          <w:szCs w:val="20"/>
          <w:shd w:val="clear" w:color="auto" w:fill="FFFFFF"/>
        </w:rPr>
        <w:t>Frase</w:t>
      </w:r>
      <w:proofErr w:type="spellEnd"/>
      <w:r w:rsidRPr="003F04B8">
        <w:rPr>
          <w:rFonts w:cs="Calibri"/>
          <w:color w:val="000000" w:themeColor="text1"/>
          <w:sz w:val="20"/>
          <w:szCs w:val="20"/>
          <w:shd w:val="clear" w:color="auto" w:fill="FFFFFF"/>
        </w:rPr>
        <w:t>, P. (2016). </w:t>
      </w:r>
      <w:r w:rsidRPr="003F04B8">
        <w:rPr>
          <w:rFonts w:cs="Calibri"/>
          <w:i/>
          <w:iCs/>
          <w:color w:val="000000" w:themeColor="text1"/>
          <w:sz w:val="20"/>
          <w:szCs w:val="20"/>
          <w:shd w:val="clear" w:color="auto" w:fill="FFFFFF"/>
        </w:rPr>
        <w:t>Four futures: Life after capitalism</w:t>
      </w:r>
      <w:r w:rsidRPr="003F04B8">
        <w:rPr>
          <w:rFonts w:cs="Calibri"/>
          <w:color w:val="000000" w:themeColor="text1"/>
          <w:sz w:val="20"/>
          <w:szCs w:val="20"/>
          <w:shd w:val="clear" w:color="auto" w:fill="FFFFFF"/>
        </w:rPr>
        <w:t>. Verso books //LHP HL + LHP AB</w:t>
      </w:r>
    </w:p>
    <w:p w14:paraId="246D2716" w14:textId="77777777" w:rsidR="003F04B8" w:rsidRPr="003F04B8" w:rsidRDefault="003F04B8" w:rsidP="003F04B8">
      <w:pPr>
        <w:pStyle w:val="NormalWeb"/>
        <w:shd w:val="clear" w:color="auto" w:fill="FFFFFF"/>
        <w:rPr>
          <w:rFonts w:ascii="Calibri" w:hAnsi="Calibri" w:cs="Calibri"/>
          <w:color w:val="000000" w:themeColor="text1"/>
          <w:sz w:val="16"/>
        </w:rPr>
      </w:pPr>
      <w:r w:rsidRPr="003F04B8">
        <w:rPr>
          <w:rStyle w:val="Emphasis"/>
          <w:rFonts w:cs="Calibri"/>
          <w:color w:val="000000" w:themeColor="text1"/>
        </w:rPr>
        <w:t xml:space="preserve">In 1980, the Marxist historian E. P. Thompson wrote an essay reflecting on the Cold War and the ever-present threat of nuclear annihilation, called “Notes on </w:t>
      </w:r>
      <w:proofErr w:type="spellStart"/>
      <w:r w:rsidRPr="003F04B8">
        <w:rPr>
          <w:rStyle w:val="Emphasis"/>
          <w:rFonts w:cs="Calibri"/>
          <w:color w:val="000000" w:themeColor="text1"/>
        </w:rPr>
        <w:t>Exterminism</w:t>
      </w:r>
      <w:proofErr w:type="spellEnd"/>
      <w:r w:rsidRPr="003F04B8">
        <w:rPr>
          <w:rStyle w:val="Emphasis"/>
          <w:rFonts w:cs="Calibri"/>
          <w:color w:val="000000" w:themeColor="text1"/>
        </w:rPr>
        <w:t>, the Last Stage of Civilization</w:t>
      </w:r>
      <w:r w:rsidRPr="003F04B8">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3F04B8">
        <w:rPr>
          <w:rStyle w:val="Emphasis"/>
          <w:rFonts w:cs="Calibri"/>
          <w:color w:val="000000" w:themeColor="text1"/>
        </w:rPr>
        <w:t xml:space="preserve">The military-industrial complex was taking up a larger and larger part of the economy in the rich capitalist countries, and the Soviets were likewise increasingly preoccupied with building up arms. </w:t>
      </w:r>
      <w:r w:rsidRPr="003F04B8">
        <w:rPr>
          <w:rFonts w:ascii="Calibri" w:hAnsi="Calibri" w:cs="Calibri"/>
          <w:color w:val="000000" w:themeColor="text1"/>
          <w:sz w:val="16"/>
        </w:rPr>
        <w:t>Thompson proposed that we needed a new category to understand this social formation. He quotes Marx’s famous line from The Poverty of Philosophy: “</w:t>
      </w:r>
      <w:r w:rsidRPr="003F04B8">
        <w:rPr>
          <w:rStyle w:val="Emphasis"/>
          <w:rFonts w:cs="Calibri"/>
          <w:color w:val="000000" w:themeColor="text1"/>
        </w:rPr>
        <w:t xml:space="preserve">the hand-mill gives you society with the feudal lord; the steam-mill, society with the industrial capitalist.”3 That is, </w:t>
      </w:r>
      <w:r w:rsidRPr="003F04B8">
        <w:rPr>
          <w:rStyle w:val="Emphasis"/>
          <w:rFonts w:cs="Calibri"/>
          <w:color w:val="000000" w:themeColor="text1"/>
          <w:highlight w:val="yellow"/>
        </w:rPr>
        <w:t xml:space="preserve">as </w:t>
      </w:r>
      <w:r w:rsidRPr="003F04B8">
        <w:rPr>
          <w:rStyle w:val="Emphasis"/>
          <w:rFonts w:cs="Calibri"/>
          <w:color w:val="000000" w:themeColor="text1"/>
        </w:rPr>
        <w:t xml:space="preserve">the central </w:t>
      </w:r>
      <w:r w:rsidRPr="003F04B8">
        <w:rPr>
          <w:rStyle w:val="Emphasis"/>
          <w:rFonts w:cs="Calibri"/>
          <w:color w:val="000000" w:themeColor="text1"/>
          <w:highlight w:val="yellow"/>
        </w:rPr>
        <w:t xml:space="preserve">economic relations of a society change, </w:t>
      </w:r>
      <w:r w:rsidRPr="003F04B8">
        <w:rPr>
          <w:rStyle w:val="Emphasis"/>
          <w:rFonts w:cs="Calibri"/>
          <w:color w:val="000000" w:themeColor="text1"/>
        </w:rPr>
        <w:t xml:space="preserve">all the </w:t>
      </w:r>
      <w:r w:rsidRPr="003F04B8">
        <w:rPr>
          <w:rStyle w:val="Emphasis"/>
          <w:rFonts w:cs="Calibri"/>
          <w:color w:val="000000" w:themeColor="text1"/>
          <w:highlight w:val="yellow"/>
        </w:rPr>
        <w:t xml:space="preserve">social relations </w:t>
      </w:r>
      <w:r w:rsidRPr="003F04B8">
        <w:rPr>
          <w:rStyle w:val="Emphasis"/>
          <w:rFonts w:cs="Calibri"/>
          <w:color w:val="000000" w:themeColor="text1"/>
        </w:rPr>
        <w:t xml:space="preserve">in that society tend to </w:t>
      </w:r>
      <w:r w:rsidRPr="003F04B8">
        <w:rPr>
          <w:rStyle w:val="Emphasis"/>
          <w:rFonts w:cs="Calibri"/>
          <w:color w:val="000000" w:themeColor="text1"/>
          <w:highlight w:val="yellow"/>
        </w:rPr>
        <w:t>change with them</w:t>
      </w:r>
      <w:r w:rsidRPr="003F04B8">
        <w:rPr>
          <w:rStyle w:val="Emphasis"/>
          <w:rFonts w:cs="Calibri"/>
          <w:color w:val="000000" w:themeColor="text1"/>
        </w:rPr>
        <w:t>. Confronting the logic of military industrialism, Thompson asks, “what are we given by those Satanic mills which are now at work, grinding out the means of human extermination?”</w:t>
      </w:r>
      <w:r w:rsidRPr="003F04B8">
        <w:rPr>
          <w:rFonts w:ascii="Calibri" w:hAnsi="Calibri" w:cs="Calibri"/>
          <w:color w:val="000000" w:themeColor="text1"/>
          <w:sz w:val="16"/>
        </w:rPr>
        <w:t xml:space="preserve"> His answer was that the category </w:t>
      </w:r>
      <w:r w:rsidRPr="003F04B8">
        <w:rPr>
          <w:rStyle w:val="Emphasis"/>
          <w:rFonts w:cs="Calibri"/>
          <w:color w:val="000000" w:themeColor="text1"/>
        </w:rPr>
        <w:t>we needed was “</w:t>
      </w:r>
      <w:proofErr w:type="spellStart"/>
      <w:r w:rsidRPr="003F04B8">
        <w:rPr>
          <w:rStyle w:val="Emphasis"/>
          <w:rFonts w:cs="Calibri"/>
          <w:color w:val="000000" w:themeColor="text1"/>
        </w:rPr>
        <w:t>exterminism</w:t>
      </w:r>
      <w:proofErr w:type="spellEnd"/>
      <w:r w:rsidRPr="003F04B8">
        <w:rPr>
          <w:rStyle w:val="Emphasis"/>
          <w:rFonts w:cs="Calibri"/>
          <w:color w:val="000000" w:themeColor="text1"/>
        </w:rPr>
        <w:t xml:space="preserve">.” This term covers “these characteristics of a society—expressed, in differing degrees, within its economy, its polity, and its ideology—which thrust it in a direction whose outcome must be the extermination of multitudes.”4 </w:t>
      </w:r>
      <w:r w:rsidRPr="003F04B8">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3F04B8">
        <w:rPr>
          <w:rFonts w:ascii="Calibri" w:hAnsi="Calibri" w:cs="Calibri"/>
          <w:color w:val="000000" w:themeColor="text1"/>
          <w:sz w:val="16"/>
        </w:rPr>
        <w:t>compare</w:t>
      </w:r>
      <w:proofErr w:type="gramEnd"/>
      <w:r w:rsidRPr="003F04B8">
        <w:rPr>
          <w:rFonts w:ascii="Calibri" w:hAnsi="Calibri" w:cs="Calibri"/>
          <w:color w:val="000000" w:themeColor="text1"/>
          <w:sz w:val="16"/>
        </w:rPr>
        <w:t xml:space="preserve"> to the shadow of nuclear terror that hung over Thompson’s head. And </w:t>
      </w:r>
      <w:proofErr w:type="gramStart"/>
      <w:r w:rsidRPr="003F04B8">
        <w:rPr>
          <w:rFonts w:ascii="Calibri" w:hAnsi="Calibri" w:cs="Calibri"/>
          <w:color w:val="000000" w:themeColor="text1"/>
          <w:sz w:val="16"/>
        </w:rPr>
        <w:t>so</w:t>
      </w:r>
      <w:proofErr w:type="gramEnd"/>
      <w:r w:rsidRPr="003F04B8">
        <w:rPr>
          <w:rFonts w:ascii="Calibri" w:hAnsi="Calibri" w:cs="Calibr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3F04B8">
        <w:rPr>
          <w:rStyle w:val="Emphasis"/>
          <w:rFonts w:cs="Calibri"/>
          <w:color w:val="000000" w:themeColor="text1"/>
        </w:rPr>
        <w:t>But the conflicts that define the era of the so- called “War on Terror” are asymmetrical ones, pitting technologically advanced militaries against weak states or stateless insurgents</w:t>
      </w:r>
      <w:r w:rsidRPr="003F04B8">
        <w:rPr>
          <w:rFonts w:ascii="Calibri" w:hAnsi="Calibri" w:cs="Calibri"/>
          <w:color w:val="000000" w:themeColor="text1"/>
          <w:sz w:val="16"/>
        </w:rPr>
        <w:t xml:space="preserve">. The lessons learned in these theaters come home, leading to the militarization of domestic policing as well. </w:t>
      </w:r>
      <w:r w:rsidRPr="003F04B8">
        <w:rPr>
          <w:rStyle w:val="Emphasis"/>
          <w:rFonts w:cs="Calibri"/>
          <w:color w:val="000000" w:themeColor="text1"/>
          <w:highlight w:val="yellow"/>
        </w:rPr>
        <w:t>A world where the ruling class no longer depends on the exploitation of working-class</w:t>
      </w:r>
      <w:r w:rsidRPr="003F04B8">
        <w:rPr>
          <w:rStyle w:val="Emphasis"/>
          <w:rFonts w:cs="Calibri"/>
          <w:color w:val="000000" w:themeColor="text1"/>
        </w:rPr>
        <w:t xml:space="preserve"> labor is a world where </w:t>
      </w:r>
      <w:r w:rsidRPr="003F04B8">
        <w:rPr>
          <w:rStyle w:val="Emphasis"/>
          <w:rFonts w:cs="Calibri"/>
          <w:color w:val="000000" w:themeColor="text1"/>
          <w:highlight w:val="yellow"/>
        </w:rPr>
        <w:t>the poor are merely a danger and an inconvenience</w:t>
      </w:r>
      <w:r w:rsidRPr="003F04B8">
        <w:rPr>
          <w:rStyle w:val="Emphasis"/>
          <w:rFonts w:cs="Calibri"/>
          <w:color w:val="000000" w:themeColor="text1"/>
        </w:rPr>
        <w:t>. Policing and repressing them ultimately seem more trouble than can be justified</w:t>
      </w:r>
      <w:r w:rsidRPr="003F04B8">
        <w:rPr>
          <w:rFonts w:ascii="Calibri" w:hAnsi="Calibri" w:cs="Calibri"/>
          <w:color w:val="000000" w:themeColor="text1"/>
          <w:sz w:val="16"/>
        </w:rPr>
        <w:t>. This is where the thrust toward “the extermination of multitudes” originates.</w:t>
      </w:r>
      <w:r w:rsidRPr="003F04B8">
        <w:rPr>
          <w:rStyle w:val="Emphasis"/>
          <w:rFonts w:cs="Calibri"/>
          <w:color w:val="000000" w:themeColor="text1"/>
        </w:rPr>
        <w:t xml:space="preserve"> </w:t>
      </w:r>
      <w:r w:rsidRPr="003F04B8">
        <w:rPr>
          <w:rStyle w:val="Emphasis"/>
          <w:rFonts w:cs="Calibri"/>
          <w:color w:val="000000" w:themeColor="text1"/>
          <w:highlight w:val="yellow"/>
        </w:rPr>
        <w:t>Its ultimate endpoint</w:t>
      </w:r>
      <w:r w:rsidRPr="003F04B8">
        <w:rPr>
          <w:rStyle w:val="Emphasis"/>
          <w:rFonts w:cs="Calibri"/>
          <w:color w:val="000000" w:themeColor="text1"/>
        </w:rPr>
        <w:t xml:space="preserve"> </w:t>
      </w:r>
      <w:r w:rsidRPr="003F04B8">
        <w:rPr>
          <w:rStyle w:val="Emphasis"/>
          <w:rFonts w:cs="Calibri"/>
          <w:color w:val="000000" w:themeColor="text1"/>
          <w:highlight w:val="yellow"/>
        </w:rPr>
        <w:t>is</w:t>
      </w:r>
      <w:r w:rsidRPr="003F04B8">
        <w:rPr>
          <w:rStyle w:val="Emphasis"/>
          <w:rFonts w:cs="Calibri"/>
          <w:color w:val="000000" w:themeColor="text1"/>
        </w:rPr>
        <w:t xml:space="preserve"> literally the </w:t>
      </w:r>
      <w:r w:rsidRPr="003F04B8">
        <w:rPr>
          <w:rStyle w:val="Emphasis"/>
          <w:rFonts w:cs="Calibri"/>
          <w:color w:val="000000" w:themeColor="text1"/>
          <w:highlight w:val="yellow"/>
        </w:rPr>
        <w:t>extermination of the poor,</w:t>
      </w:r>
      <w:r w:rsidRPr="003F04B8">
        <w:rPr>
          <w:rStyle w:val="Emphasis"/>
          <w:rFonts w:cs="Calibri"/>
          <w:color w:val="000000" w:themeColor="text1"/>
        </w:rPr>
        <w:t xml:space="preserve"> so that the rabble can finally be brushed aside once and for all, </w:t>
      </w:r>
      <w:r w:rsidRPr="003F04B8">
        <w:rPr>
          <w:rStyle w:val="Emphasis"/>
          <w:rFonts w:cs="Calibri"/>
          <w:color w:val="000000" w:themeColor="text1"/>
          <w:highlight w:val="yellow"/>
        </w:rPr>
        <w:t>leaving the rich to live in peace and quiet</w:t>
      </w:r>
      <w:r w:rsidRPr="003F04B8">
        <w:rPr>
          <w:rStyle w:val="Emphasis"/>
          <w:rFonts w:cs="Calibri"/>
          <w:color w:val="000000" w:themeColor="text1"/>
        </w:rPr>
        <w:t xml:space="preserve"> in their Elysium. </w:t>
      </w:r>
      <w:r w:rsidRPr="003F04B8">
        <w:rPr>
          <w:rFonts w:ascii="Calibri" w:hAnsi="Calibri" w:cs="Calibri"/>
          <w:color w:val="000000" w:themeColor="text1"/>
          <w:sz w:val="16"/>
        </w:rPr>
        <w:t xml:space="preserve">In a 1983 article, the Nobel Prize–winning economist </w:t>
      </w:r>
      <w:r w:rsidRPr="003F04B8">
        <w:rPr>
          <w:rStyle w:val="Emphasis"/>
          <w:rFonts w:cs="Calibri"/>
          <w:color w:val="000000" w:themeColor="text1"/>
        </w:rPr>
        <w:t>Wassily Leontief</w:t>
      </w:r>
      <w:r w:rsidRPr="003F04B8">
        <w:rPr>
          <w:rFonts w:ascii="Calibri" w:hAnsi="Calibri" w:cs="Calibri"/>
          <w:color w:val="000000" w:themeColor="text1"/>
          <w:sz w:val="16"/>
        </w:rPr>
        <w:t xml:space="preserve"> anticipated the problem of mass unemployment that has been contemplated throughout this book</w:t>
      </w:r>
      <w:r w:rsidRPr="003F04B8">
        <w:rPr>
          <w:rStyle w:val="Emphasis"/>
          <w:rFonts w:cs="Calibri"/>
          <w:color w:val="000000" w:themeColor="text1"/>
        </w:rPr>
        <w:t xml:space="preserve">. In what he calls, with some understatement, a “somewhat shocking but essentially appropriate analogy,” he compares workers to horses. </w:t>
      </w:r>
      <w:r w:rsidRPr="003F04B8">
        <w:rPr>
          <w:rFonts w:ascii="Calibri" w:hAnsi="Calibri" w:cs="Calibri"/>
          <w:color w:val="000000" w:themeColor="text1"/>
          <w:sz w:val="16"/>
        </w:rPr>
        <w:t xml:space="preserve">One might say that the process by which </w:t>
      </w:r>
      <w:r w:rsidRPr="003F04B8">
        <w:rPr>
          <w:rStyle w:val="Emphasis"/>
          <w:rFonts w:cs="Calibri"/>
          <w:color w:val="000000" w:themeColor="text1"/>
        </w:rPr>
        <w:t xml:space="preserve">progressive </w:t>
      </w:r>
      <w:r w:rsidRPr="003F04B8">
        <w:rPr>
          <w:rStyle w:val="Emphasis"/>
          <w:rFonts w:cs="Calibri"/>
          <w:color w:val="000000" w:themeColor="text1"/>
          <w:highlight w:val="yellow"/>
        </w:rPr>
        <w:t xml:space="preserve">introduction of new </w:t>
      </w:r>
      <w:r w:rsidRPr="003F04B8">
        <w:rPr>
          <w:rStyle w:val="Emphasis"/>
          <w:rFonts w:cs="Calibri"/>
          <w:color w:val="000000" w:themeColor="text1"/>
        </w:rPr>
        <w:t>computerized</w:t>
      </w:r>
      <w:r w:rsidRPr="003F04B8">
        <w:rPr>
          <w:rStyle w:val="Emphasis"/>
          <w:rFonts w:cs="Calibri"/>
          <w:color w:val="000000" w:themeColor="text1"/>
          <w:highlight w:val="yellow"/>
        </w:rPr>
        <w:t xml:space="preserve">, automated, </w:t>
      </w:r>
      <w:r w:rsidRPr="003F04B8">
        <w:rPr>
          <w:rStyle w:val="Emphasis"/>
          <w:rFonts w:cs="Calibri"/>
          <w:color w:val="000000" w:themeColor="text1"/>
        </w:rPr>
        <w:t xml:space="preserve">and robotized </w:t>
      </w:r>
      <w:r w:rsidRPr="003F04B8">
        <w:rPr>
          <w:rStyle w:val="Emphasis"/>
          <w:rFonts w:cs="Calibri"/>
          <w:color w:val="000000" w:themeColor="text1"/>
          <w:highlight w:val="yellow"/>
        </w:rPr>
        <w:t xml:space="preserve">equipment </w:t>
      </w:r>
      <w:r w:rsidRPr="003F04B8">
        <w:rPr>
          <w:rStyle w:val="Emphasis"/>
          <w:rFonts w:cs="Calibri"/>
          <w:color w:val="000000" w:themeColor="text1"/>
        </w:rPr>
        <w:t xml:space="preserve">can be expected to </w:t>
      </w:r>
      <w:r w:rsidRPr="003F04B8">
        <w:rPr>
          <w:rStyle w:val="Emphasis"/>
          <w:rFonts w:cs="Calibri"/>
          <w:color w:val="000000" w:themeColor="text1"/>
          <w:highlight w:val="yellow"/>
        </w:rPr>
        <w:t xml:space="preserve">reduce the role of labor </w:t>
      </w:r>
      <w:r w:rsidRPr="003F04B8">
        <w:rPr>
          <w:rStyle w:val="Emphasis"/>
          <w:rFonts w:cs="Calibri"/>
          <w:color w:val="000000" w:themeColor="text1"/>
        </w:rPr>
        <w:t xml:space="preserve">is </w:t>
      </w:r>
      <w:r w:rsidRPr="003F04B8">
        <w:rPr>
          <w:rStyle w:val="Emphasis"/>
          <w:rFonts w:cs="Calibri"/>
          <w:color w:val="000000" w:themeColor="text1"/>
          <w:highlight w:val="yellow"/>
        </w:rPr>
        <w:t>similar to</w:t>
      </w:r>
      <w:r w:rsidRPr="003F04B8">
        <w:rPr>
          <w:rFonts w:ascii="Calibri" w:hAnsi="Calibri" w:cs="Calibri"/>
          <w:color w:val="000000" w:themeColor="text1"/>
          <w:sz w:val="16"/>
        </w:rPr>
        <w:t xml:space="preserve"> the process by which </w:t>
      </w:r>
      <w:r w:rsidRPr="003F04B8">
        <w:rPr>
          <w:rStyle w:val="Emphasis"/>
          <w:rFonts w:cs="Calibri"/>
          <w:color w:val="000000" w:themeColor="text1"/>
          <w:highlight w:val="yellow"/>
        </w:rPr>
        <w:t>the</w:t>
      </w:r>
      <w:r w:rsidRPr="003F04B8">
        <w:rPr>
          <w:rStyle w:val="Emphasis"/>
          <w:rFonts w:cs="Calibri"/>
          <w:color w:val="000000" w:themeColor="text1"/>
        </w:rPr>
        <w:t xml:space="preserve"> </w:t>
      </w:r>
      <w:r w:rsidRPr="003F04B8">
        <w:rPr>
          <w:rStyle w:val="Emphasis"/>
          <w:rFonts w:cs="Calibri"/>
          <w:color w:val="000000" w:themeColor="text1"/>
          <w:highlight w:val="yellow"/>
        </w:rPr>
        <w:t>introduction of tractors</w:t>
      </w:r>
      <w:r w:rsidRPr="003F04B8">
        <w:rPr>
          <w:rStyle w:val="Emphasis"/>
          <w:rFonts w:cs="Calibri"/>
          <w:color w:val="000000" w:themeColor="text1"/>
        </w:rPr>
        <w:t xml:space="preserve"> and other machinery first reduced and then </w:t>
      </w:r>
      <w:r w:rsidRPr="003F04B8">
        <w:rPr>
          <w:rStyle w:val="Emphasis"/>
          <w:rFonts w:cs="Calibri"/>
          <w:color w:val="000000" w:themeColor="text1"/>
          <w:highlight w:val="yellow"/>
        </w:rPr>
        <w:t>completely eliminated horses</w:t>
      </w:r>
      <w:r w:rsidRPr="003F04B8">
        <w:rPr>
          <w:rFonts w:ascii="Calibri" w:hAnsi="Calibri" w:cs="Calibri"/>
          <w:color w:val="000000" w:themeColor="text1"/>
          <w:sz w:val="16"/>
        </w:rPr>
        <w:t xml:space="preserve"> and As he then notes, this led most people to the conclusion that “from the human point of view, keeping all these idle horses ... would make little sense.” </w:t>
      </w:r>
      <w:r w:rsidRPr="003F04B8">
        <w:rPr>
          <w:rStyle w:val="Emphasis"/>
          <w:rFonts w:cs="Calibri"/>
          <w:color w:val="000000" w:themeColor="text1"/>
        </w:rPr>
        <w:t>As a result, the US horse population fell from 21.5 million in 1900 other draft animals in agriculture. to 3 million in 1960</w:t>
      </w:r>
      <w:r w:rsidRPr="003F04B8">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3F04B8">
        <w:rPr>
          <w:rFonts w:ascii="Calibri" w:hAnsi="Calibri" w:cs="Calibri"/>
          <w:color w:val="000000" w:themeColor="text1"/>
          <w:sz w:val="16"/>
        </w:rPr>
        <w:t>Gorz</w:t>
      </w:r>
      <w:proofErr w:type="spellEnd"/>
      <w:r w:rsidRPr="003F04B8">
        <w:rPr>
          <w:rFonts w:ascii="Calibri" w:hAnsi="Calibri" w:cs="Calibr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3F04B8">
        <w:rPr>
          <w:rStyle w:val="Emphasis"/>
          <w:rFonts w:cs="Calibri"/>
          <w:color w:val="000000" w:themeColor="text1"/>
        </w:rPr>
        <w:t xml:space="preserve">Fortunately, even the rich have developed norms of morality that make it difficult to reach for this Final Solution as a first resort. </w:t>
      </w:r>
      <w:r w:rsidRPr="003F04B8">
        <w:rPr>
          <w:rStyle w:val="Emphasis"/>
          <w:rFonts w:cs="Calibri"/>
          <w:color w:val="000000" w:themeColor="text1"/>
          <w:highlight w:val="yellow"/>
        </w:rPr>
        <w:t xml:space="preserve">Their initial step is </w:t>
      </w:r>
      <w:r w:rsidRPr="003F04B8">
        <w:rPr>
          <w:rStyle w:val="Emphasis"/>
          <w:rFonts w:cs="Calibri"/>
          <w:color w:val="000000" w:themeColor="text1"/>
        </w:rPr>
        <w:t xml:space="preserve">simply </w:t>
      </w:r>
      <w:r w:rsidRPr="003F04B8">
        <w:rPr>
          <w:rStyle w:val="Emphasis"/>
          <w:rFonts w:cs="Calibri"/>
          <w:color w:val="000000" w:themeColor="text1"/>
          <w:highlight w:val="yellow"/>
        </w:rPr>
        <w:t>to hide from the poor,</w:t>
      </w:r>
      <w:r w:rsidRPr="003F04B8">
        <w:rPr>
          <w:rStyle w:val="Emphasis"/>
          <w:rFonts w:cs="Calibri"/>
          <w:color w:val="000000" w:themeColor="text1"/>
        </w:rPr>
        <w:t xml:space="preserve"> much like the characters in Elysium.</w:t>
      </w:r>
      <w:r w:rsidRPr="003F04B8">
        <w:rPr>
          <w:rFonts w:ascii="Calibri" w:hAnsi="Calibri" w:cs="Calibri"/>
          <w:color w:val="000000" w:themeColor="text1"/>
          <w:sz w:val="16"/>
        </w:rPr>
        <w:t xml:space="preserve"> But all around us, </w:t>
      </w:r>
      <w:r w:rsidRPr="003F04B8">
        <w:rPr>
          <w:rFonts w:ascii="Calibri" w:hAnsi="Calibri" w:cs="Calibri"/>
          <w:b/>
          <w:bCs/>
          <w:color w:val="000000" w:themeColor="text1"/>
          <w:highlight w:val="yellow"/>
          <w:u w:val="single"/>
        </w:rPr>
        <w:t xml:space="preserve">we </w:t>
      </w:r>
      <w:r w:rsidRPr="003F04B8">
        <w:rPr>
          <w:rFonts w:ascii="Calibri" w:hAnsi="Calibri" w:cs="Calibri"/>
          <w:b/>
          <w:bCs/>
          <w:color w:val="000000" w:themeColor="text1"/>
          <w:u w:val="single"/>
        </w:rPr>
        <w:t xml:space="preserve">can </w:t>
      </w:r>
      <w:r w:rsidRPr="003F04B8">
        <w:rPr>
          <w:rFonts w:ascii="Calibri" w:hAnsi="Calibri" w:cs="Calibri"/>
          <w:b/>
          <w:bCs/>
          <w:color w:val="000000" w:themeColor="text1"/>
          <w:highlight w:val="yellow"/>
          <w:u w:val="single"/>
        </w:rPr>
        <w:t>see</w:t>
      </w:r>
      <w:r w:rsidRPr="003F04B8">
        <w:rPr>
          <w:rFonts w:ascii="Calibri" w:hAnsi="Calibri" w:cs="Calibri"/>
          <w:b/>
          <w:bCs/>
          <w:color w:val="000000" w:themeColor="text1"/>
          <w:u w:val="single"/>
        </w:rPr>
        <w:t xml:space="preserve"> the gradual drift away from just corralling and controlling “excess” populations, into </w:t>
      </w:r>
      <w:r w:rsidRPr="003F04B8">
        <w:rPr>
          <w:rFonts w:ascii="Calibri" w:hAnsi="Calibri" w:cs="Calibri"/>
          <w:b/>
          <w:bCs/>
          <w:color w:val="000000" w:themeColor="text1"/>
          <w:highlight w:val="yellow"/>
          <w:u w:val="single"/>
        </w:rPr>
        <w:t>justifications for permanently eliminating them</w:t>
      </w:r>
      <w:r w:rsidRPr="003F04B8">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3F04B8">
        <w:rPr>
          <w:rStyle w:val="Emphasis"/>
          <w:rFonts w:cs="Calibri"/>
          <w:color w:val="000000" w:themeColor="text1"/>
          <w:highlight w:val="yellow"/>
        </w:rPr>
        <w:t>governments</w:t>
      </w:r>
      <w:r w:rsidRPr="003F04B8">
        <w:rPr>
          <w:rStyle w:val="Emphasis"/>
          <w:rFonts w:cs="Calibri"/>
          <w:color w:val="000000" w:themeColor="text1"/>
        </w:rPr>
        <w:t xml:space="preserve"> and other agencies seek to </w:t>
      </w:r>
      <w:r w:rsidRPr="003F04B8">
        <w:rPr>
          <w:rStyle w:val="Emphasis"/>
          <w:rFonts w:cs="Calibri"/>
          <w:color w:val="000000" w:themeColor="text1"/>
          <w:highlight w:val="yellow"/>
        </w:rPr>
        <w:t>regulate spaces</w:t>
      </w:r>
      <w:r w:rsidRPr="003F04B8">
        <w:rPr>
          <w:rStyle w:val="Emphasis"/>
          <w:rFonts w:cs="Calibri"/>
          <w:color w:val="000000" w:themeColor="text1"/>
        </w:rPr>
        <w:t xml:space="preserve"> and, where necessary, to immobilize flows of people, goods and services” </w:t>
      </w:r>
      <w:r w:rsidRPr="003F04B8">
        <w:rPr>
          <w:rStyle w:val="Emphasis"/>
          <w:rFonts w:cs="Calibri"/>
          <w:color w:val="000000" w:themeColor="text1"/>
          <w:highlight w:val="yellow"/>
        </w:rPr>
        <w:t>by means of</w:t>
      </w:r>
      <w:r w:rsidRPr="003F04B8">
        <w:rPr>
          <w:rStyle w:val="Emphasis"/>
          <w:rFonts w:cs="Calibri"/>
          <w:color w:val="000000" w:themeColor="text1"/>
        </w:rPr>
        <w:t xml:space="preserve"> “</w:t>
      </w:r>
      <w:r w:rsidRPr="003F04B8">
        <w:rPr>
          <w:rStyle w:val="Emphasis"/>
          <w:rFonts w:cs="Calibri"/>
          <w:color w:val="000000" w:themeColor="text1"/>
          <w:highlight w:val="yellow"/>
        </w:rPr>
        <w:t>enclosure</w:t>
      </w:r>
      <w:r w:rsidRPr="003F04B8">
        <w:rPr>
          <w:rStyle w:val="Emphasis"/>
          <w:rFonts w:cs="Calibri"/>
          <w:color w:val="000000" w:themeColor="text1"/>
        </w:rPr>
        <w:t xml:space="preserve">, bureaucratic barriers, legal exclusions and registrations.”9 Of course, it is </w:t>
      </w:r>
      <w:r w:rsidRPr="003F04B8">
        <w:rPr>
          <w:rStyle w:val="Emphasis"/>
          <w:rFonts w:cs="Calibri"/>
          <w:color w:val="000000" w:themeColor="text1"/>
          <w:highlight w:val="yellow"/>
        </w:rPr>
        <w:t>the movements of the masses</w:t>
      </w:r>
      <w:r w:rsidRPr="003F04B8">
        <w:rPr>
          <w:rStyle w:val="Emphasis"/>
          <w:rFonts w:cs="Calibri"/>
          <w:color w:val="000000" w:themeColor="text1"/>
        </w:rPr>
        <w:t xml:space="preserve"> whose movements </w:t>
      </w:r>
      <w:r w:rsidRPr="003F04B8">
        <w:rPr>
          <w:rStyle w:val="Emphasis"/>
          <w:rFonts w:cs="Calibri"/>
          <w:color w:val="000000" w:themeColor="text1"/>
          <w:highlight w:val="yellow"/>
        </w:rPr>
        <w:t>are restricted</w:t>
      </w:r>
      <w:r w:rsidRPr="003F04B8">
        <w:rPr>
          <w:rStyle w:val="Emphasis"/>
          <w:rFonts w:cs="Calibri"/>
          <w:color w:val="000000" w:themeColor="text1"/>
        </w:rPr>
        <w:t>, while the elite remains cosmopolitan and mobile</w:t>
      </w:r>
      <w:r w:rsidRPr="003F04B8">
        <w:rPr>
          <w:rFonts w:ascii="Calibri" w:hAnsi="Calibri" w:cs="Calibri"/>
          <w:color w:val="000000" w:themeColor="text1"/>
          <w:sz w:val="16"/>
        </w:rPr>
        <w:t xml:space="preserve">. Some of the examples Turner adduces are relatively trivial, like </w:t>
      </w:r>
      <w:r w:rsidRPr="003F04B8">
        <w:rPr>
          <w:rFonts w:ascii="Calibri" w:hAnsi="Calibri" w:cs="Calibri"/>
          <w:b/>
          <w:bCs/>
          <w:color w:val="000000" w:themeColor="text1"/>
          <w:u w:val="single"/>
        </w:rPr>
        <w:t>frequent-flyer lounges and private rooms in public hospitals</w:t>
      </w:r>
      <w:r w:rsidRPr="003F04B8">
        <w:rPr>
          <w:rFonts w:ascii="Calibri" w:hAnsi="Calibri" w:cs="Calibri"/>
          <w:color w:val="000000" w:themeColor="text1"/>
          <w:sz w:val="16"/>
        </w:rPr>
        <w:t xml:space="preserve">. Others are more serious, like </w:t>
      </w:r>
      <w:r w:rsidRPr="003F04B8">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3F04B8">
        <w:rPr>
          <w:rFonts w:ascii="Calibri" w:hAnsi="Calibri" w:cs="Calibri"/>
          <w:color w:val="000000" w:themeColor="text1"/>
          <w:sz w:val="16"/>
        </w:rPr>
        <w:t xml:space="preserve"> Biological quarantines and </w:t>
      </w:r>
      <w:r w:rsidRPr="003F04B8">
        <w:rPr>
          <w:rFonts w:ascii="Calibri" w:hAnsi="Calibri" w:cs="Calibri"/>
          <w:b/>
          <w:bCs/>
          <w:color w:val="000000" w:themeColor="text1"/>
          <w:u w:val="single"/>
        </w:rPr>
        <w:t>immigration restrictions</w:t>
      </w:r>
      <w:r w:rsidRPr="003F04B8">
        <w:rPr>
          <w:rFonts w:ascii="Calibri" w:hAnsi="Calibri" w:cs="Calibri"/>
          <w:color w:val="000000" w:themeColor="text1"/>
          <w:sz w:val="16"/>
        </w:rPr>
        <w:t xml:space="preserve"> take the enclave concept to the level of the nation-state. </w:t>
      </w:r>
      <w:r w:rsidRPr="003F04B8">
        <w:rPr>
          <w:rStyle w:val="Emphasis"/>
          <w:rFonts w:cs="Calibri"/>
          <w:color w:val="000000" w:themeColor="text1"/>
        </w:rPr>
        <w:t xml:space="preserve">In all cases, the </w:t>
      </w:r>
      <w:r w:rsidRPr="003F04B8">
        <w:rPr>
          <w:rStyle w:val="Emphasis"/>
          <w:rFonts w:cs="Calibri"/>
          <w:color w:val="000000" w:themeColor="text1"/>
          <w:highlight w:val="yellow"/>
        </w:rPr>
        <w:t>prison looms</w:t>
      </w:r>
      <w:r w:rsidRPr="003F04B8">
        <w:rPr>
          <w:rStyle w:val="Emphasis"/>
          <w:rFonts w:cs="Calibri"/>
          <w:color w:val="000000" w:themeColor="text1"/>
        </w:rPr>
        <w:t xml:space="preserve"> as the ultimate dystopian enclave </w:t>
      </w:r>
      <w:r w:rsidRPr="003F04B8">
        <w:rPr>
          <w:rStyle w:val="Emphasis"/>
          <w:rFonts w:cs="Calibri"/>
          <w:color w:val="000000" w:themeColor="text1"/>
          <w:highlight w:val="yellow"/>
        </w:rPr>
        <w:t>for those who do not comply</w:t>
      </w:r>
      <w:r w:rsidRPr="003F04B8">
        <w:rPr>
          <w:rStyle w:val="Emphasis"/>
          <w:rFonts w:cs="Calibri"/>
          <w:color w:val="000000" w:themeColor="text1"/>
        </w:rPr>
        <w:t>, whether it is the federal penitentiary or the detention camp at Guantanamo Bay</w:t>
      </w:r>
      <w:r w:rsidRPr="003F04B8">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3F04B8">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3F04B8">
        <w:rPr>
          <w:rFonts w:ascii="Calibri" w:hAnsi="Calibri" w:cs="Calibri"/>
          <w:color w:val="000000" w:themeColor="text1"/>
          <w:sz w:val="16"/>
        </w:rPr>
        <w:t xml:space="preserve"> </w:t>
      </w:r>
      <w:r w:rsidRPr="003F04B8">
        <w:rPr>
          <w:rFonts w:ascii="Calibri" w:hAnsi="Calibri" w:cs="Calibri"/>
          <w:b/>
          <w:bCs/>
          <w:color w:val="000000" w:themeColor="text1"/>
          <w:u w:val="single"/>
        </w:rPr>
        <w:t xml:space="preserve">In the wake of colonialism and neoliberalism, the rich </w:t>
      </w:r>
      <w:r w:rsidRPr="003F04B8">
        <w:rPr>
          <w:rStyle w:val="Emphasis"/>
          <w:rFonts w:cs="Calibr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3F04B8">
        <w:rPr>
          <w:rFonts w:ascii="Calibri" w:hAnsi="Calibri" w:cs="Calibri"/>
          <w:color w:val="000000" w:themeColor="text1"/>
          <w:sz w:val="16"/>
        </w:rPr>
        <w:t xml:space="preserve">Faced with this bleak reality, </w:t>
      </w:r>
      <w:r w:rsidRPr="003F04B8">
        <w:rPr>
          <w:rStyle w:val="Emphasis"/>
          <w:rFonts w:cs="Calibri"/>
          <w:color w:val="000000" w:themeColor="text1"/>
        </w:rPr>
        <w:t>many of the rich—which, in global terms, includes many workers in the rich countries as well—have resigned themselves to barricading themselves into their fortresses</w:t>
      </w:r>
      <w:r w:rsidRPr="003F04B8">
        <w:rPr>
          <w:rFonts w:ascii="Calibri" w:hAnsi="Calibri" w:cs="Calibri"/>
          <w:color w:val="000000" w:themeColor="text1"/>
          <w:sz w:val="16"/>
          <w:szCs w:val="30"/>
        </w:rPr>
        <w:t xml:space="preserve">, </w:t>
      </w:r>
      <w:r w:rsidRPr="003F04B8">
        <w:rPr>
          <w:rFonts w:ascii="Calibri" w:hAnsi="Calibri" w:cs="Calibri"/>
          <w:color w:val="000000" w:themeColor="text1"/>
          <w:sz w:val="16"/>
        </w:rPr>
        <w:t xml:space="preserve">to be protected by unmanned drones and private military contractors. </w:t>
      </w:r>
      <w:r w:rsidRPr="003F04B8">
        <w:rPr>
          <w:rFonts w:ascii="Calibri" w:hAnsi="Calibri" w:cs="Calibri"/>
          <w:b/>
          <w:bCs/>
          <w:color w:val="000000" w:themeColor="text1"/>
          <w:u w:val="single"/>
        </w:rPr>
        <w:t>Guard labor</w:t>
      </w:r>
      <w:r w:rsidRPr="003F04B8">
        <w:rPr>
          <w:rFonts w:ascii="Calibri" w:hAnsi="Calibri" w:cs="Calibri"/>
          <w:color w:val="000000" w:themeColor="text1"/>
          <w:sz w:val="16"/>
        </w:rPr>
        <w:t xml:space="preserve">, a feature of the </w:t>
      </w:r>
      <w:proofErr w:type="spellStart"/>
      <w:r w:rsidRPr="003F04B8">
        <w:rPr>
          <w:rFonts w:ascii="Calibri" w:hAnsi="Calibri" w:cs="Calibri"/>
          <w:color w:val="000000" w:themeColor="text1"/>
          <w:sz w:val="16"/>
        </w:rPr>
        <w:t>rentist</w:t>
      </w:r>
      <w:proofErr w:type="spellEnd"/>
      <w:r w:rsidRPr="003F04B8">
        <w:rPr>
          <w:rFonts w:ascii="Calibri" w:hAnsi="Calibri" w:cs="Calibri"/>
          <w:color w:val="000000" w:themeColor="text1"/>
          <w:sz w:val="16"/>
        </w:rPr>
        <w:t xml:space="preserve"> society, </w:t>
      </w:r>
      <w:r w:rsidRPr="003F04B8">
        <w:rPr>
          <w:rFonts w:ascii="Calibri" w:hAnsi="Calibri" w:cs="Calibri"/>
          <w:b/>
          <w:bCs/>
          <w:color w:val="000000" w:themeColor="text1"/>
          <w:u w:val="single"/>
        </w:rPr>
        <w:t>reappears in an even more malevolent form, as a lucky few are employed as enforcers and protectors for the rich.</w:t>
      </w:r>
      <w:r w:rsidRPr="003F04B8">
        <w:rPr>
          <w:rFonts w:ascii="Calibri" w:hAnsi="Calibri" w:cs="Calibri"/>
          <w:color w:val="000000" w:themeColor="text1"/>
          <w:sz w:val="16"/>
        </w:rPr>
        <w:t xml:space="preserve"> But the construction of enclaves is not limited to the poorest places. Across the world, </w:t>
      </w:r>
      <w:r w:rsidRPr="003F04B8">
        <w:rPr>
          <w:rFonts w:ascii="Calibri" w:hAnsi="Calibri" w:cs="Calibri"/>
          <w:b/>
          <w:bCs/>
          <w:color w:val="000000" w:themeColor="text1"/>
          <w:highlight w:val="yellow"/>
          <w:u w:val="single"/>
        </w:rPr>
        <w:t>the rich are demonstrating their desire to escape from the rest of us</w:t>
      </w:r>
      <w:r w:rsidRPr="003F04B8">
        <w:rPr>
          <w:rFonts w:ascii="Calibri" w:hAnsi="Calibri" w:cs="Calibri"/>
          <w:color w:val="000000" w:themeColor="text1"/>
          <w:sz w:val="16"/>
        </w:rPr>
        <w:t xml:space="preserve">. A 2013 article in </w:t>
      </w:r>
      <w:r w:rsidRPr="003F04B8">
        <w:rPr>
          <w:rFonts w:ascii="Calibri" w:hAnsi="Calibri" w:cs="Calibri"/>
          <w:i/>
          <w:iCs/>
          <w:color w:val="000000" w:themeColor="text1"/>
          <w:sz w:val="16"/>
        </w:rPr>
        <w:t xml:space="preserve">Forbes </w:t>
      </w:r>
      <w:r w:rsidRPr="003F04B8">
        <w:rPr>
          <w:rFonts w:ascii="Calibri" w:hAnsi="Calibri" w:cs="Calibri"/>
          <w:color w:val="000000" w:themeColor="text1"/>
          <w:sz w:val="16"/>
        </w:rPr>
        <w:t xml:space="preserve">magazine reports on the mania, among the rich, for </w:t>
      </w:r>
      <w:r w:rsidRPr="003F04B8">
        <w:rPr>
          <w:rFonts w:ascii="Calibri" w:hAnsi="Calibri" w:cs="Calibri"/>
          <w:b/>
          <w:bCs/>
          <w:color w:val="000000" w:themeColor="text1"/>
          <w:u w:val="single"/>
        </w:rPr>
        <w:t>evermore-elaborate home security</w:t>
      </w:r>
      <w:r w:rsidRPr="003F04B8">
        <w:rPr>
          <w:rFonts w:ascii="Calibri" w:hAnsi="Calibri" w:cs="Calibri"/>
          <w:color w:val="000000" w:themeColor="text1"/>
          <w:sz w:val="16"/>
        </w:rPr>
        <w:t>.</w:t>
      </w:r>
      <w:r w:rsidRPr="003F04B8">
        <w:rPr>
          <w:rFonts w:ascii="Calibri" w:hAnsi="Calibri" w:cs="Calibri"/>
          <w:color w:val="000000" w:themeColor="text1"/>
          <w:position w:val="10"/>
          <w:sz w:val="16"/>
        </w:rPr>
        <w:t xml:space="preserve">11 </w:t>
      </w:r>
      <w:r w:rsidRPr="003F04B8">
        <w:rPr>
          <w:rFonts w:ascii="Calibri" w:hAnsi="Calibri" w:cs="Calibri"/>
          <w:color w:val="000000" w:themeColor="text1"/>
          <w:sz w:val="16"/>
        </w:rPr>
        <w:t xml:space="preserve">An executive for one security company boasts that his Los Angeles house has security “similar to that of the White House.” </w:t>
      </w:r>
      <w:proofErr w:type="gramStart"/>
      <w:r w:rsidRPr="003F04B8">
        <w:rPr>
          <w:rFonts w:ascii="Calibri" w:hAnsi="Calibri" w:cs="Calibri"/>
          <w:color w:val="000000" w:themeColor="text1"/>
          <w:sz w:val="16"/>
        </w:rPr>
        <w:t>Others</w:t>
      </w:r>
      <w:proofErr w:type="gramEnd"/>
      <w:r w:rsidRPr="003F04B8">
        <w:rPr>
          <w:rFonts w:ascii="Calibri" w:hAnsi="Calibri" w:cs="Calibri"/>
          <w:color w:val="000000" w:themeColor="text1"/>
          <w:sz w:val="16"/>
        </w:rPr>
        <w:t xml:space="preserve"> market infrared sensors, facial recognition technologies, and defensive systems that spray noxious smoke or pepper spray. All this for people who, although rich, are largely </w:t>
      </w:r>
      <w:r w:rsidRPr="003F04B8">
        <w:rPr>
          <w:rFonts w:ascii="Calibri" w:hAnsi="Calibri" w:cs="Calibri"/>
          <w:b/>
          <w:bCs/>
          <w:color w:val="000000" w:themeColor="text1"/>
          <w:u w:val="single"/>
        </w:rPr>
        <w:t>anonymous and hardly prominent targets</w:t>
      </w:r>
      <w:r w:rsidRPr="003F04B8">
        <w:rPr>
          <w:rFonts w:ascii="Calibri" w:hAnsi="Calibri" w:cs="Calibri"/>
          <w:color w:val="000000" w:themeColor="text1"/>
          <w:sz w:val="16"/>
        </w:rPr>
        <w:t xml:space="preserve"> for would-be attackers. Paranoid though they may seem, </w:t>
      </w:r>
      <w:r w:rsidRPr="003F04B8">
        <w:rPr>
          <w:rFonts w:ascii="Calibri" w:hAnsi="Calibri" w:cs="Calibri"/>
          <w:b/>
          <w:bCs/>
          <w:color w:val="000000" w:themeColor="text1"/>
          <w:u w:val="single"/>
        </w:rPr>
        <w:t>large numbers of the economic elite appear to regard themselves as a set-upon minority, at war with the rest of society</w:t>
      </w:r>
      <w:r w:rsidRPr="003F04B8">
        <w:rPr>
          <w:rFonts w:ascii="Calibri" w:hAnsi="Calibri" w:cs="Calibri"/>
          <w:color w:val="000000" w:themeColor="text1"/>
          <w:sz w:val="16"/>
        </w:rPr>
        <w:t xml:space="preserve">. Silicon Valley is a hotbed of such sentiments, plutocrats </w:t>
      </w:r>
      <w:r w:rsidRPr="003F04B8">
        <w:rPr>
          <w:rFonts w:ascii="Calibri" w:hAnsi="Calibri" w:cs="Calibri"/>
          <w:b/>
          <w:bCs/>
          <w:color w:val="000000" w:themeColor="text1"/>
          <w:u w:val="single"/>
        </w:rPr>
        <w:t>talking openly about “secession.”</w:t>
      </w:r>
      <w:r w:rsidRPr="003F04B8">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3F04B8">
        <w:rPr>
          <w:rFonts w:ascii="Calibri" w:hAnsi="Calibri" w:cs="Calibri"/>
          <w:b/>
          <w:bCs/>
          <w:color w:val="000000" w:themeColor="text1"/>
          <w:u w:val="single"/>
        </w:rPr>
        <w:t>“we need to build opt-in society, outside the US, run by technology.”</w:t>
      </w:r>
      <w:r w:rsidRPr="003F04B8">
        <w:rPr>
          <w:rFonts w:ascii="Calibri" w:hAnsi="Calibri" w:cs="Calibri"/>
          <w:color w:val="000000" w:themeColor="text1"/>
          <w:position w:val="10"/>
          <w:sz w:val="16"/>
        </w:rPr>
        <w:t xml:space="preserve">12 </w:t>
      </w:r>
      <w:r w:rsidRPr="003F04B8">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3F04B8">
        <w:rPr>
          <w:rFonts w:ascii="Calibri" w:hAnsi="Calibri" w:cs="Calibri"/>
          <w:b/>
          <w:bCs/>
          <w:color w:val="000000" w:themeColor="text1"/>
          <w:u w:val="single"/>
        </w:rPr>
        <w:t>impulse to wall off the rich</w:t>
      </w:r>
      <w:r w:rsidRPr="003F04B8">
        <w:rPr>
          <w:rFonts w:ascii="Calibri" w:hAnsi="Calibri" w:cs="Calibri"/>
          <w:color w:val="000000" w:themeColor="text1"/>
          <w:sz w:val="16"/>
        </w:rPr>
        <w:t xml:space="preserve"> from what are deemed to be surplus populations. </w:t>
      </w:r>
    </w:p>
    <w:p w14:paraId="0A8136D6" w14:textId="77777777" w:rsidR="003F04B8" w:rsidRPr="003F04B8" w:rsidRDefault="003F04B8" w:rsidP="003F04B8">
      <w:pPr>
        <w:pStyle w:val="Heading3"/>
        <w:rPr>
          <w:rFonts w:cs="Calibri"/>
          <w:color w:val="000000" w:themeColor="text1"/>
        </w:rPr>
      </w:pPr>
      <w:r w:rsidRPr="003F04B8">
        <w:rPr>
          <w:rFonts w:cs="Calibri"/>
          <w:color w:val="000000" w:themeColor="text1"/>
        </w:rPr>
        <w:t>Part 2 – Apocalypse Now</w:t>
      </w:r>
    </w:p>
    <w:p w14:paraId="1A2159EE" w14:textId="77777777" w:rsidR="003F04B8" w:rsidRPr="003F04B8" w:rsidRDefault="003F04B8" w:rsidP="003F04B8">
      <w:pPr>
        <w:pStyle w:val="Heading4"/>
        <w:rPr>
          <w:rFonts w:cs="Calibri"/>
          <w:color w:val="000000" w:themeColor="text1"/>
        </w:rPr>
      </w:pPr>
      <w:r w:rsidRPr="003F04B8">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0C83BD0E" w14:textId="77777777" w:rsidR="003F04B8" w:rsidRPr="003F04B8" w:rsidRDefault="003F04B8" w:rsidP="003F04B8">
      <w:pPr>
        <w:rPr>
          <w:rFonts w:cs="Calibri"/>
          <w:color w:val="000000" w:themeColor="text1"/>
          <w:sz w:val="20"/>
          <w:szCs w:val="20"/>
          <w:shd w:val="clear" w:color="auto" w:fill="FFFFFF"/>
        </w:rPr>
      </w:pPr>
      <w:proofErr w:type="spellStart"/>
      <w:r w:rsidRPr="003F04B8">
        <w:rPr>
          <w:rFonts w:cs="Calibri"/>
          <w:color w:val="000000" w:themeColor="text1"/>
          <w:sz w:val="20"/>
          <w:szCs w:val="20"/>
          <w:shd w:val="clear" w:color="auto" w:fill="FFFFFF"/>
        </w:rPr>
        <w:t>Bastani</w:t>
      </w:r>
      <w:proofErr w:type="spellEnd"/>
      <w:r w:rsidRPr="003F04B8">
        <w:rPr>
          <w:rFonts w:cs="Calibri"/>
          <w:color w:val="000000" w:themeColor="text1"/>
          <w:sz w:val="20"/>
          <w:szCs w:val="20"/>
          <w:shd w:val="clear" w:color="auto" w:fill="FFFFFF"/>
        </w:rPr>
        <w:t>, A. (2019). </w:t>
      </w:r>
      <w:r w:rsidRPr="003F04B8">
        <w:rPr>
          <w:rFonts w:cs="Calibri"/>
          <w:i/>
          <w:iCs/>
          <w:color w:val="000000" w:themeColor="text1"/>
          <w:sz w:val="20"/>
          <w:szCs w:val="20"/>
          <w:shd w:val="clear" w:color="auto" w:fill="FFFFFF"/>
        </w:rPr>
        <w:t>Fully automated luxury communism</w:t>
      </w:r>
      <w:r w:rsidRPr="003F04B8">
        <w:rPr>
          <w:rFonts w:cs="Calibri"/>
          <w:color w:val="000000" w:themeColor="text1"/>
          <w:sz w:val="20"/>
          <w:szCs w:val="20"/>
          <w:shd w:val="clear" w:color="auto" w:fill="FFFFFF"/>
        </w:rPr>
        <w:t>. Verso Books.</w:t>
      </w:r>
    </w:p>
    <w:p w14:paraId="34F88167" w14:textId="77777777" w:rsidR="003F04B8" w:rsidRPr="003F04B8" w:rsidRDefault="003F04B8" w:rsidP="003F04B8">
      <w:pPr>
        <w:rPr>
          <w:rStyle w:val="Emphasis"/>
          <w:rFonts w:cs="Calibri"/>
          <w:color w:val="000000" w:themeColor="text1"/>
        </w:rPr>
      </w:pPr>
      <w:r w:rsidRPr="003F04B8">
        <w:rPr>
          <w:rFonts w:cs="Calibri"/>
          <w:color w:val="000000" w:themeColor="text1"/>
          <w:sz w:val="14"/>
        </w:rPr>
        <w:t xml:space="preserve">The relationship between technology and politics is a complicated one. Melvin </w:t>
      </w:r>
      <w:proofErr w:type="spellStart"/>
      <w:r w:rsidRPr="003F04B8">
        <w:rPr>
          <w:rFonts w:cs="Calibri"/>
          <w:color w:val="000000" w:themeColor="text1"/>
          <w:sz w:val="14"/>
        </w:rPr>
        <w:t>Kranzberg</w:t>
      </w:r>
      <w:proofErr w:type="spellEnd"/>
      <w:r w:rsidRPr="003F04B8">
        <w:rPr>
          <w:rFonts w:cs="Calibri"/>
          <w:color w:val="000000" w:themeColor="text1"/>
          <w:sz w:val="14"/>
        </w:rPr>
        <w:t xml:space="preserve"> put it best in his ‘Six Laws of Technology’ when he outlined the first of those laws: ‘</w:t>
      </w:r>
      <w:r w:rsidRPr="003F04B8">
        <w:rPr>
          <w:rStyle w:val="Emphasis"/>
          <w:rFonts w:cs="Calibri"/>
          <w:color w:val="000000" w:themeColor="text1"/>
        </w:rPr>
        <w:t>Technology is neither good nor bad; nor is it neutral</w:t>
      </w:r>
      <w:r w:rsidRPr="003F04B8">
        <w:rPr>
          <w:rFonts w:cs="Calibri"/>
          <w:color w:val="000000" w:themeColor="text1"/>
          <w:sz w:val="14"/>
        </w:rPr>
        <w:t>.</w:t>
      </w:r>
      <w:r w:rsidRPr="003F04B8">
        <w:rPr>
          <w:rStyle w:val="Emphasis"/>
          <w:rFonts w:cs="Calibri"/>
          <w:color w:val="000000" w:themeColor="text1"/>
        </w:rPr>
        <w:t xml:space="preserve">’ In other words, </w:t>
      </w:r>
      <w:r w:rsidRPr="003F04B8">
        <w:rPr>
          <w:rStyle w:val="Emphasis"/>
          <w:rFonts w:cs="Calibri"/>
          <w:color w:val="000000" w:themeColor="text1"/>
          <w:highlight w:val="yellow"/>
        </w:rPr>
        <w:t>how tech</w:t>
      </w:r>
      <w:r w:rsidRPr="003F04B8">
        <w:rPr>
          <w:rStyle w:val="Emphasis"/>
          <w:rFonts w:cs="Calibri"/>
          <w:color w:val="000000" w:themeColor="text1"/>
        </w:rPr>
        <w:t xml:space="preserve">nology </w:t>
      </w:r>
      <w:r w:rsidRPr="003F04B8">
        <w:rPr>
          <w:rStyle w:val="Emphasis"/>
          <w:rFonts w:cs="Calibri"/>
          <w:color w:val="000000" w:themeColor="text1"/>
          <w:highlight w:val="yellow"/>
        </w:rPr>
        <w:t>is created and used</w:t>
      </w:r>
      <w:r w:rsidRPr="003F04B8">
        <w:rPr>
          <w:rStyle w:val="Emphasis"/>
          <w:rFonts w:cs="Calibri"/>
          <w:color w:val="000000" w:themeColor="text1"/>
        </w:rPr>
        <w:t xml:space="preserve">, and to whose advantage, </w:t>
      </w:r>
      <w:r w:rsidRPr="003F04B8">
        <w:rPr>
          <w:rStyle w:val="Emphasis"/>
          <w:rFonts w:cs="Calibri"/>
          <w:color w:val="000000" w:themeColor="text1"/>
          <w:highlight w:val="yellow"/>
        </w:rPr>
        <w:t>depends on the political,</w:t>
      </w:r>
      <w:r w:rsidRPr="003F04B8">
        <w:rPr>
          <w:rStyle w:val="Emphasis"/>
          <w:rFonts w:cs="Calibri"/>
          <w:color w:val="000000" w:themeColor="text1"/>
        </w:rPr>
        <w:t xml:space="preserve"> </w:t>
      </w:r>
      <w:proofErr w:type="gramStart"/>
      <w:r w:rsidRPr="003F04B8">
        <w:rPr>
          <w:rStyle w:val="Emphasis"/>
          <w:rFonts w:cs="Calibri"/>
          <w:color w:val="000000" w:themeColor="text1"/>
        </w:rPr>
        <w:t>ethical</w:t>
      </w:r>
      <w:proofErr w:type="gramEnd"/>
      <w:r w:rsidRPr="003F04B8">
        <w:rPr>
          <w:rStyle w:val="Emphasis"/>
          <w:rFonts w:cs="Calibri"/>
          <w:color w:val="000000" w:themeColor="text1"/>
        </w:rPr>
        <w:t xml:space="preserve"> </w:t>
      </w:r>
      <w:r w:rsidRPr="003F04B8">
        <w:rPr>
          <w:rStyle w:val="Emphasis"/>
          <w:rFonts w:cs="Calibri"/>
          <w:color w:val="000000" w:themeColor="text1"/>
          <w:highlight w:val="yellow"/>
        </w:rPr>
        <w:t>and social contexts</w:t>
      </w:r>
      <w:r w:rsidRPr="003F04B8">
        <w:rPr>
          <w:rStyle w:val="Emphasis"/>
          <w:rFonts w:cs="Calibri"/>
          <w:color w:val="000000" w:themeColor="text1"/>
        </w:rPr>
        <w:t xml:space="preserve"> from which it emerges</w:t>
      </w:r>
      <w:r w:rsidRPr="003F04B8">
        <w:rPr>
          <w:rFonts w:cs="Calibri"/>
          <w:color w:val="000000" w:themeColor="text1"/>
          <w:sz w:val="14"/>
        </w:rPr>
        <w:t xml:space="preserve">. To paraphrase Marx, technology makes history – but not under conditions of its own making. Perhaps that’s what </w:t>
      </w:r>
      <w:proofErr w:type="spellStart"/>
      <w:r w:rsidRPr="003F04B8">
        <w:rPr>
          <w:rFonts w:cs="Calibri"/>
          <w:color w:val="000000" w:themeColor="text1"/>
          <w:sz w:val="14"/>
        </w:rPr>
        <w:t>Kranzberg</w:t>
      </w:r>
      <w:proofErr w:type="spellEnd"/>
      <w:r w:rsidRPr="003F04B8">
        <w:rPr>
          <w:rFonts w:cs="Calibri"/>
          <w:color w:val="000000" w:themeColor="text1"/>
          <w:sz w:val="14"/>
        </w:rPr>
        <w:t xml:space="preserve"> meant with his sixth law, ‘All history is relevant, but the history of technology is the most relevant.’ </w:t>
      </w:r>
      <w:r w:rsidRPr="003F04B8">
        <w:rPr>
          <w:rStyle w:val="Emphasis"/>
          <w:rFonts w:cs="Calibri"/>
          <w:color w:val="000000" w:themeColor="text1"/>
          <w:highlight w:val="yellow"/>
        </w:rPr>
        <w:t>Technology</w:t>
      </w:r>
      <w:r w:rsidRPr="003F04B8">
        <w:rPr>
          <w:rStyle w:val="Emphasis"/>
          <w:rFonts w:cs="Calibri"/>
          <w:color w:val="000000" w:themeColor="text1"/>
        </w:rPr>
        <w:t xml:space="preserve"> may not determine history, but it </w:t>
      </w:r>
      <w:r w:rsidRPr="003F04B8">
        <w:rPr>
          <w:rStyle w:val="Emphasis"/>
          <w:rFonts w:cs="Calibri"/>
          <w:color w:val="000000" w:themeColor="text1"/>
          <w:highlight w:val="yellow"/>
        </w:rPr>
        <w:t xml:space="preserve">can disrupt and shape </w:t>
      </w:r>
      <w:r w:rsidRPr="003F04B8">
        <w:rPr>
          <w:rStyle w:val="Emphasis"/>
          <w:rFonts w:cs="Calibri"/>
          <w:color w:val="000000" w:themeColor="text1"/>
        </w:rPr>
        <w:t>it like nothing else</w:t>
      </w:r>
      <w:r w:rsidRPr="003F04B8">
        <w:rPr>
          <w:rFonts w:cs="Calibri"/>
          <w:color w:val="000000" w:themeColor="text1"/>
          <w:sz w:val="14"/>
        </w:rPr>
        <w:t xml:space="preserve">. The technological shift of the First Disruption embodies that law. </w:t>
      </w:r>
      <w:r w:rsidRPr="003F04B8">
        <w:rPr>
          <w:rFonts w:cs="Calibri"/>
          <w:b/>
          <w:bCs/>
          <w:color w:val="000000" w:themeColor="text1"/>
          <w:u w:val="single"/>
        </w:rPr>
        <w:t xml:space="preserve">Cities, </w:t>
      </w:r>
      <w:proofErr w:type="gramStart"/>
      <w:r w:rsidRPr="003F04B8">
        <w:rPr>
          <w:rFonts w:cs="Calibri"/>
          <w:b/>
          <w:bCs/>
          <w:color w:val="000000" w:themeColor="text1"/>
          <w:u w:val="single"/>
        </w:rPr>
        <w:t>culture</w:t>
      </w:r>
      <w:proofErr w:type="gramEnd"/>
      <w:r w:rsidRPr="003F04B8">
        <w:rPr>
          <w:rFonts w:cs="Calibri"/>
          <w:b/>
          <w:bCs/>
          <w:color w:val="000000" w:themeColor="text1"/>
          <w:u w:val="single"/>
        </w:rPr>
        <w:t xml:space="preserve"> and writing – themselves the basis for ever more complex forms of social </w:t>
      </w:r>
      <w:proofErr w:type="spellStart"/>
      <w:r w:rsidRPr="003F04B8">
        <w:rPr>
          <w:rFonts w:cs="Calibri"/>
          <w:b/>
          <w:bCs/>
          <w:color w:val="000000" w:themeColor="text1"/>
          <w:u w:val="single"/>
        </w:rPr>
        <w:t>organisation</w:t>
      </w:r>
      <w:proofErr w:type="spellEnd"/>
      <w:r w:rsidRPr="003F04B8">
        <w:rPr>
          <w:rFonts w:cs="Calibri"/>
          <w:b/>
          <w:bCs/>
          <w:color w:val="000000" w:themeColor="text1"/>
          <w:u w:val="single"/>
        </w:rPr>
        <w:t xml:space="preserve"> – were shaped by agriculture, the domestication of animals and crops, and a practical understanding of heredity. </w:t>
      </w:r>
      <w:r w:rsidRPr="003F04B8">
        <w:rPr>
          <w:rFonts w:cs="Calibri"/>
          <w:color w:val="000000" w:themeColor="text1"/>
          <w:sz w:val="14"/>
        </w:rPr>
        <w:t xml:space="preserve">That is not to say technology determines all paths. Indeed, there is a case to be made that the </w:t>
      </w:r>
      <w:r w:rsidRPr="003F04B8">
        <w:rPr>
          <w:rStyle w:val="Emphasis"/>
          <w:rFonts w:cs="Calibri"/>
          <w:color w:val="000000" w:themeColor="text1"/>
        </w:rPr>
        <w:t xml:space="preserve">technologies of the Second Disruption – principally </w:t>
      </w:r>
      <w:r w:rsidRPr="003F04B8">
        <w:rPr>
          <w:rStyle w:val="Emphasis"/>
          <w:rFonts w:cs="Calibri"/>
          <w:color w:val="000000" w:themeColor="text1"/>
          <w:highlight w:val="yellow"/>
        </w:rPr>
        <w:t>Watt’s steam engine</w:t>
      </w:r>
      <w:r w:rsidRPr="003F04B8">
        <w:rPr>
          <w:rStyle w:val="Emphasis"/>
          <w:rFonts w:cs="Calibri"/>
          <w:color w:val="000000" w:themeColor="text1"/>
        </w:rPr>
        <w:t xml:space="preserve"> – </w:t>
      </w:r>
      <w:r w:rsidRPr="003F04B8">
        <w:rPr>
          <w:rStyle w:val="Emphasis"/>
          <w:rFonts w:cs="Calibri"/>
          <w:color w:val="000000" w:themeColor="text1"/>
          <w:highlight w:val="yellow"/>
        </w:rPr>
        <w:t>were</w:t>
      </w:r>
      <w:r w:rsidRPr="003F04B8">
        <w:rPr>
          <w:rStyle w:val="Emphasis"/>
          <w:rFonts w:cs="Calibri"/>
          <w:color w:val="000000" w:themeColor="text1"/>
        </w:rPr>
        <w:t xml:space="preserve"> merely </w:t>
      </w:r>
      <w:r w:rsidRPr="003F04B8">
        <w:rPr>
          <w:rStyle w:val="Emphasis"/>
          <w:rFonts w:cs="Calibri"/>
          <w:color w:val="000000" w:themeColor="text1"/>
          <w:highlight w:val="yellow"/>
        </w:rPr>
        <w:t>the</w:t>
      </w:r>
      <w:r w:rsidRPr="003F04B8">
        <w:rPr>
          <w:rStyle w:val="Emphasis"/>
          <w:rFonts w:cs="Calibri"/>
          <w:color w:val="000000" w:themeColor="text1"/>
        </w:rPr>
        <w:t xml:space="preserve"> </w:t>
      </w:r>
      <w:r w:rsidRPr="003F04B8">
        <w:rPr>
          <w:rStyle w:val="Emphasis"/>
          <w:rFonts w:cs="Calibri"/>
          <w:color w:val="000000" w:themeColor="text1"/>
          <w:highlight w:val="yellow"/>
        </w:rPr>
        <w:t xml:space="preserve">final element in the </w:t>
      </w:r>
      <w:r w:rsidRPr="003F04B8">
        <w:rPr>
          <w:rStyle w:val="Emphasis"/>
          <w:rFonts w:cs="Calibri"/>
          <w:color w:val="000000" w:themeColor="text1"/>
        </w:rPr>
        <w:t xml:space="preserve">broader </w:t>
      </w:r>
      <w:r w:rsidRPr="003F04B8">
        <w:rPr>
          <w:rStyle w:val="Emphasis"/>
          <w:rFonts w:cs="Calibri"/>
          <w:color w:val="000000" w:themeColor="text1"/>
          <w:highlight w:val="yellow"/>
        </w:rPr>
        <w:t>transition to capitalism</w:t>
      </w:r>
      <w:r w:rsidRPr="003F04B8">
        <w:rPr>
          <w:rFonts w:cs="Calibri"/>
          <w:color w:val="000000" w:themeColor="text1"/>
          <w:sz w:val="14"/>
        </w:rPr>
        <w:t xml:space="preserve">. Here </w:t>
      </w:r>
      <w:r w:rsidRPr="003F04B8">
        <w:rPr>
          <w:rFonts w:cs="Calibri"/>
          <w:b/>
          <w:bCs/>
          <w:color w:val="000000" w:themeColor="text1"/>
          <w:u w:val="single"/>
        </w:rPr>
        <w:t xml:space="preserve">industrial innovation came after </w:t>
      </w:r>
      <w:proofErr w:type="spellStart"/>
      <w:r w:rsidRPr="003F04B8">
        <w:rPr>
          <w:rFonts w:cs="Calibri"/>
          <w:b/>
          <w:bCs/>
          <w:color w:val="000000" w:themeColor="text1"/>
          <w:u w:val="single"/>
        </w:rPr>
        <w:t>centralised</w:t>
      </w:r>
      <w:proofErr w:type="spellEnd"/>
      <w:r w:rsidRPr="003F04B8">
        <w:rPr>
          <w:rFonts w:cs="Calibri"/>
          <w:b/>
          <w:bCs/>
          <w:color w:val="000000" w:themeColor="text1"/>
          <w:u w:val="single"/>
        </w:rPr>
        <w:t xml:space="preserve"> states</w:t>
      </w:r>
      <w:r w:rsidRPr="003F04B8">
        <w:rPr>
          <w:rFonts w:cs="Calibri"/>
          <w:color w:val="000000" w:themeColor="text1"/>
          <w:sz w:val="14"/>
        </w:rPr>
        <w:t xml:space="preserve">, the emergence of a class of ‘landless </w:t>
      </w:r>
      <w:proofErr w:type="spellStart"/>
      <w:r w:rsidRPr="003F04B8">
        <w:rPr>
          <w:rFonts w:cs="Calibri"/>
          <w:color w:val="000000" w:themeColor="text1"/>
          <w:sz w:val="14"/>
        </w:rPr>
        <w:t>labourers’</w:t>
      </w:r>
      <w:proofErr w:type="spellEnd"/>
      <w:r w:rsidRPr="003F04B8">
        <w:rPr>
          <w:rFonts w:cs="Calibri"/>
          <w:color w:val="000000" w:themeColor="text1"/>
          <w:sz w:val="14"/>
        </w:rPr>
        <w:t xml:space="preserve"> and certain ideas of private and intellectual property. </w:t>
      </w:r>
      <w:r w:rsidRPr="003F04B8">
        <w:rPr>
          <w:rStyle w:val="Emphasis"/>
          <w:rFonts w:cs="Calibri"/>
          <w:color w:val="000000" w:themeColor="text1"/>
        </w:rPr>
        <w:t xml:space="preserve">So, while </w:t>
      </w:r>
      <w:r w:rsidRPr="003F04B8">
        <w:rPr>
          <w:rStyle w:val="Emphasis"/>
          <w:rFonts w:cs="Calibri"/>
          <w:color w:val="000000" w:themeColor="text1"/>
          <w:highlight w:val="yellow"/>
        </w:rPr>
        <w:t>technologies</w:t>
      </w:r>
      <w:r w:rsidRPr="003F04B8">
        <w:rPr>
          <w:rStyle w:val="Emphasis"/>
          <w:rFonts w:cs="Calibri"/>
          <w:color w:val="000000" w:themeColor="text1"/>
        </w:rPr>
        <w:t xml:space="preserve"> can herald new moments in history, they are just as likely to </w:t>
      </w:r>
      <w:r w:rsidRPr="003F04B8">
        <w:rPr>
          <w:rStyle w:val="Emphasis"/>
          <w:rFonts w:cs="Calibri"/>
          <w:color w:val="000000" w:themeColor="text1"/>
          <w:highlight w:val="yellow"/>
        </w:rPr>
        <w:t>depend on what went before</w:t>
      </w:r>
      <w:r w:rsidRPr="003F04B8">
        <w:rPr>
          <w:rStyle w:val="Emphasis"/>
          <w:rFonts w:cs="Calibri"/>
          <w:color w:val="000000" w:themeColor="text1"/>
        </w:rPr>
        <w:t>.</w:t>
      </w:r>
      <w:r w:rsidRPr="003F04B8">
        <w:rPr>
          <w:rFonts w:cs="Calibri"/>
          <w:color w:val="000000" w:themeColor="text1"/>
          <w:sz w:val="14"/>
        </w:rPr>
        <w:t xml:space="preserve"> The Third Disruption appears to express both tendencies. </w:t>
      </w:r>
      <w:r w:rsidRPr="003F04B8">
        <w:rPr>
          <w:rFonts w:cs="Calibri"/>
          <w:b/>
          <w:bCs/>
          <w:color w:val="000000" w:themeColor="text1"/>
          <w:u w:val="single"/>
        </w:rPr>
        <w:t xml:space="preserve">Rather than technologies like AI, renewable energy and gene editing being exogenous disruptors of the status quo, they have developed alongside new ideas of nature, </w:t>
      </w:r>
      <w:proofErr w:type="gramStart"/>
      <w:r w:rsidRPr="003F04B8">
        <w:rPr>
          <w:rFonts w:cs="Calibri"/>
          <w:b/>
          <w:bCs/>
          <w:color w:val="000000" w:themeColor="text1"/>
          <w:u w:val="single"/>
        </w:rPr>
        <w:t>selfhood</w:t>
      </w:r>
      <w:proofErr w:type="gramEnd"/>
      <w:r w:rsidRPr="003F04B8">
        <w:rPr>
          <w:rFonts w:cs="Calibri"/>
          <w:b/>
          <w:bCs/>
          <w:color w:val="000000" w:themeColor="text1"/>
          <w:u w:val="single"/>
        </w:rPr>
        <w:t xml:space="preserve"> and forms of production</w:t>
      </w:r>
      <w:r w:rsidRPr="003F04B8">
        <w:rPr>
          <w:rFonts w:cs="Calibri"/>
          <w:color w:val="000000" w:themeColor="text1"/>
          <w:sz w:val="14"/>
        </w:rPr>
        <w:t xml:space="preserve">. Take the green movement as just one example. </w:t>
      </w:r>
      <w:r w:rsidRPr="003F04B8">
        <w:rPr>
          <w:rStyle w:val="Emphasis"/>
          <w:rFonts w:cs="Calibri"/>
          <w:color w:val="000000" w:themeColor="text1"/>
        </w:rPr>
        <w:t xml:space="preserve">In any successful transition to meat without animals – as outlined in Chapter Eight – its worldview, advanced over decades of activism, will have played a decisive role. While technologically speaking </w:t>
      </w:r>
      <w:r w:rsidRPr="003F04B8">
        <w:rPr>
          <w:rStyle w:val="Emphasis"/>
          <w:rFonts w:cs="Calibri"/>
          <w:color w:val="000000" w:themeColor="text1"/>
          <w:highlight w:val="yellow"/>
        </w:rPr>
        <w:t>synthetic</w:t>
      </w:r>
      <w:r w:rsidRPr="003F04B8">
        <w:rPr>
          <w:rStyle w:val="Emphasis"/>
          <w:rFonts w:cs="Calibri"/>
          <w:color w:val="000000" w:themeColor="text1"/>
        </w:rPr>
        <w:t xml:space="preserve"> </w:t>
      </w:r>
      <w:r w:rsidRPr="003F04B8">
        <w:rPr>
          <w:rStyle w:val="Emphasis"/>
          <w:rFonts w:cs="Calibri"/>
          <w:color w:val="000000" w:themeColor="text1"/>
          <w:highlight w:val="yellow"/>
        </w:rPr>
        <w:t>meat</w:t>
      </w:r>
      <w:r w:rsidRPr="003F04B8">
        <w:rPr>
          <w:rStyle w:val="Emphasis"/>
          <w:rFonts w:cs="Calibri"/>
          <w:color w:val="000000" w:themeColor="text1"/>
        </w:rPr>
        <w:t xml:space="preserve"> is impossible without </w:t>
      </w:r>
      <w:proofErr w:type="spellStart"/>
      <w:r w:rsidRPr="003F04B8">
        <w:rPr>
          <w:rStyle w:val="Emphasis"/>
          <w:rFonts w:cs="Calibri"/>
          <w:color w:val="000000" w:themeColor="text1"/>
        </w:rPr>
        <w:t>digitisation</w:t>
      </w:r>
      <w:proofErr w:type="spellEnd"/>
      <w:r w:rsidRPr="003F04B8">
        <w:rPr>
          <w:rStyle w:val="Emphasis"/>
          <w:rFonts w:cs="Calibri"/>
          <w:color w:val="000000" w:themeColor="text1"/>
        </w:rPr>
        <w:t xml:space="preserve">, these products </w:t>
      </w:r>
      <w:r w:rsidRPr="003F04B8">
        <w:rPr>
          <w:rStyle w:val="Emphasis"/>
          <w:rFonts w:cs="Calibri"/>
          <w:color w:val="000000" w:themeColor="text1"/>
          <w:highlight w:val="yellow"/>
        </w:rPr>
        <w:t xml:space="preserve">were </w:t>
      </w:r>
      <w:r w:rsidRPr="003F04B8">
        <w:rPr>
          <w:rStyle w:val="Emphasis"/>
          <w:rFonts w:cs="Calibri"/>
          <w:color w:val="000000" w:themeColor="text1"/>
        </w:rPr>
        <w:t xml:space="preserve">only </w:t>
      </w:r>
      <w:r w:rsidRPr="003F04B8">
        <w:rPr>
          <w:rStyle w:val="Emphasis"/>
          <w:rFonts w:cs="Calibri"/>
          <w:color w:val="000000" w:themeColor="text1"/>
          <w:highlight w:val="yellow"/>
        </w:rPr>
        <w:t xml:space="preserve">created in response to vegan </w:t>
      </w:r>
      <w:r w:rsidRPr="003F04B8">
        <w:rPr>
          <w:rStyle w:val="Emphasis"/>
          <w:rFonts w:cs="Calibri"/>
          <w:color w:val="000000" w:themeColor="text1"/>
        </w:rPr>
        <w:t xml:space="preserve">and vegetarian </w:t>
      </w:r>
      <w:r w:rsidRPr="003F04B8">
        <w:rPr>
          <w:rStyle w:val="Emphasis"/>
          <w:rFonts w:cs="Calibri"/>
          <w:color w:val="000000" w:themeColor="text1"/>
          <w:highlight w:val="yellow"/>
        </w:rPr>
        <w:t>demand</w:t>
      </w:r>
      <w:r w:rsidRPr="003F04B8">
        <w:rPr>
          <w:rStyle w:val="Emphasis"/>
          <w:rFonts w:cs="Calibri"/>
          <w:color w:val="000000" w:themeColor="text1"/>
        </w:rPr>
        <w:t>, as well as their developers having concerns about the impact of agriculture on climate change and animal welfare.</w:t>
      </w:r>
      <w:r w:rsidRPr="003F04B8">
        <w:rPr>
          <w:rFonts w:cs="Calibri"/>
          <w:color w:val="000000" w:themeColor="text1"/>
          <w:sz w:val="14"/>
        </w:rPr>
        <w:t xml:space="preserve"> The same is true for renewable energy. Here too </w:t>
      </w:r>
      <w:r w:rsidRPr="003F04B8">
        <w:rPr>
          <w:rStyle w:val="Emphasis"/>
          <w:rFonts w:cs="Calibri"/>
          <w:color w:val="000000" w:themeColor="text1"/>
        </w:rPr>
        <w:t>the green movement has been a vital player in making the issue of climate change salient to the wider public</w:t>
      </w:r>
      <w:r w:rsidRPr="003F04B8">
        <w:rPr>
          <w:rFonts w:cs="Calibri"/>
          <w:color w:val="000000" w:themeColor="text1"/>
          <w:sz w:val="14"/>
        </w:rPr>
        <w:t xml:space="preserve">. While </w:t>
      </w:r>
      <w:r w:rsidRPr="003F04B8">
        <w:rPr>
          <w:rFonts w:cs="Calibri"/>
          <w:b/>
          <w:bCs/>
          <w:color w:val="000000" w:themeColor="text1"/>
          <w:u w:val="single"/>
        </w:rPr>
        <w:t>political failure at the international level is undeniable</w:t>
      </w:r>
      <w:r w:rsidRPr="003F04B8">
        <w:rPr>
          <w:rFonts w:cs="Calibri"/>
          <w:color w:val="000000" w:themeColor="text1"/>
          <w:sz w:val="14"/>
        </w:rPr>
        <w:t xml:space="preserve">, with </w:t>
      </w:r>
      <w:r w:rsidRPr="003F04B8">
        <w:rPr>
          <w:rFonts w:cs="Calibri"/>
          <w:b/>
          <w:bCs/>
          <w:color w:val="000000" w:themeColor="text1"/>
          <w:u w:val="single"/>
        </w:rPr>
        <w:t>nation-states failing to sufficiently reduce CO</w:t>
      </w:r>
      <w:r w:rsidRPr="003F04B8">
        <w:rPr>
          <w:rFonts w:cs="Calibri"/>
          <w:b/>
          <w:bCs/>
          <w:color w:val="000000" w:themeColor="text1"/>
          <w:u w:val="single"/>
          <w:vertAlign w:val="subscript"/>
        </w:rPr>
        <w:t>2</w:t>
      </w:r>
      <w:r w:rsidRPr="003F04B8">
        <w:rPr>
          <w:rFonts w:cs="Calibri"/>
          <w:b/>
          <w:bCs/>
          <w:color w:val="000000" w:themeColor="text1"/>
          <w:u w:val="single"/>
        </w:rPr>
        <w:t xml:space="preserve"> emissions</w:t>
      </w:r>
      <w:r w:rsidRPr="003F04B8">
        <w:rPr>
          <w:rFonts w:cs="Calibri"/>
          <w:color w:val="000000" w:themeColor="text1"/>
          <w:sz w:val="14"/>
        </w:rPr>
        <w:t xml:space="preserve"> over the last twenty-five years, that does not mean the movement’s legacy is one of defeat. </w:t>
      </w:r>
      <w:r w:rsidRPr="003F04B8">
        <w:rPr>
          <w:rStyle w:val="Emphasis"/>
          <w:rFonts w:cs="Calibri"/>
          <w:color w:val="000000" w:themeColor="text1"/>
        </w:rPr>
        <w:t xml:space="preserve">The </w:t>
      </w:r>
      <w:r w:rsidRPr="003F04B8">
        <w:rPr>
          <w:rStyle w:val="Emphasis"/>
          <w:rFonts w:cs="Calibri"/>
          <w:color w:val="000000" w:themeColor="text1"/>
          <w:highlight w:val="yellow"/>
        </w:rPr>
        <w:t>increased</w:t>
      </w:r>
      <w:r w:rsidRPr="003F04B8">
        <w:rPr>
          <w:rStyle w:val="Emphasis"/>
          <w:rFonts w:cs="Calibri"/>
          <w:color w:val="000000" w:themeColor="text1"/>
        </w:rPr>
        <w:t xml:space="preserve"> capacity of </w:t>
      </w:r>
      <w:r w:rsidRPr="003F04B8">
        <w:rPr>
          <w:rStyle w:val="Emphasis"/>
          <w:rFonts w:cs="Calibri"/>
          <w:color w:val="000000" w:themeColor="text1"/>
          <w:highlight w:val="yellow"/>
        </w:rPr>
        <w:t>wind and solar</w:t>
      </w:r>
      <w:r w:rsidRPr="003F04B8">
        <w:rPr>
          <w:rStyle w:val="Emphasis"/>
          <w:rFonts w:cs="Calibri"/>
          <w:color w:val="000000" w:themeColor="text1"/>
        </w:rPr>
        <w:t xml:space="preserve"> to meet our </w:t>
      </w:r>
      <w:r w:rsidRPr="003F04B8">
        <w:rPr>
          <w:rStyle w:val="Emphasis"/>
          <w:rFonts w:cs="Calibri"/>
          <w:color w:val="000000" w:themeColor="text1"/>
          <w:highlight w:val="yellow"/>
        </w:rPr>
        <w:t>energy</w:t>
      </w:r>
      <w:r w:rsidRPr="003F04B8">
        <w:rPr>
          <w:rStyle w:val="Emphasis"/>
          <w:rFonts w:cs="Calibri"/>
          <w:color w:val="000000" w:themeColor="text1"/>
        </w:rPr>
        <w:t xml:space="preserve"> needs again results from technological innovation which </w:t>
      </w:r>
      <w:r w:rsidRPr="003F04B8">
        <w:rPr>
          <w:rStyle w:val="Emphasis"/>
          <w:rFonts w:cs="Calibri"/>
          <w:color w:val="000000" w:themeColor="text1"/>
          <w:highlight w:val="yellow"/>
        </w:rPr>
        <w:t xml:space="preserve">would not have </w:t>
      </w:r>
      <w:proofErr w:type="spellStart"/>
      <w:r w:rsidRPr="003F04B8">
        <w:rPr>
          <w:rStyle w:val="Emphasis"/>
          <w:rFonts w:cs="Calibri"/>
          <w:color w:val="000000" w:themeColor="text1"/>
          <w:highlight w:val="yellow"/>
        </w:rPr>
        <w:t>materialised</w:t>
      </w:r>
      <w:proofErr w:type="spellEnd"/>
      <w:r w:rsidRPr="003F04B8">
        <w:rPr>
          <w:rStyle w:val="Emphasis"/>
          <w:rFonts w:cs="Calibri"/>
          <w:color w:val="000000" w:themeColor="text1"/>
          <w:highlight w:val="yellow"/>
        </w:rPr>
        <w:t xml:space="preserve"> without generations of campaigners</w:t>
      </w:r>
      <w:r w:rsidRPr="003F04B8">
        <w:rPr>
          <w:rStyle w:val="Emphasis"/>
          <w:rFonts w:cs="Calibri"/>
          <w:color w:val="000000" w:themeColor="text1"/>
        </w:rPr>
        <w:t xml:space="preserve"> demanding a shift away from fossil fuels. </w:t>
      </w:r>
      <w:r w:rsidRPr="003F04B8">
        <w:rPr>
          <w:rStyle w:val="Emphasis"/>
          <w:rFonts w:cs="Calibri"/>
          <w:b w:val="0"/>
          <w:bCs/>
          <w:color w:val="000000" w:themeColor="text1"/>
          <w:sz w:val="14"/>
        </w:rPr>
        <w:t xml:space="preserve">Fracking bans in a constantly growing number of countries, municipalities and cities, are only the latest testament to </w:t>
      </w:r>
      <w:proofErr w:type="spellStart"/>
      <w:proofErr w:type="gramStart"/>
      <w:r w:rsidRPr="003F04B8">
        <w:rPr>
          <w:rStyle w:val="Emphasis"/>
          <w:rFonts w:cs="Calibri"/>
          <w:b w:val="0"/>
          <w:bCs/>
          <w:color w:val="000000" w:themeColor="text1"/>
          <w:sz w:val="14"/>
        </w:rPr>
        <w:t>that.</w:t>
      </w:r>
      <w:r w:rsidRPr="003F04B8">
        <w:rPr>
          <w:rFonts w:cs="Calibri"/>
          <w:color w:val="000000" w:themeColor="text1"/>
          <w:sz w:val="14"/>
        </w:rPr>
        <w:t>hh</w:t>
      </w:r>
      <w:proofErr w:type="spellEnd"/>
      <w:proofErr w:type="gramEnd"/>
      <w:r w:rsidRPr="003F04B8">
        <w:rPr>
          <w:rFonts w:cs="Calibri"/>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3F04B8">
        <w:rPr>
          <w:rFonts w:cs="Calibri"/>
          <w:color w:val="000000" w:themeColor="text1"/>
          <w:sz w:val="14"/>
        </w:rPr>
        <w:t>labour</w:t>
      </w:r>
      <w:proofErr w:type="spellEnd"/>
      <w:r w:rsidRPr="003F04B8">
        <w:rPr>
          <w:rFonts w:cs="Calibri"/>
          <w:color w:val="000000" w:themeColor="text1"/>
          <w:sz w:val="14"/>
        </w:rPr>
        <w:t xml:space="preserve"> with fixed capital while seeing declining costs of production for just about everything. </w:t>
      </w:r>
      <w:r w:rsidRPr="003F04B8">
        <w:rPr>
          <w:rStyle w:val="Emphasis"/>
          <w:rFonts w:cs="Calibri"/>
          <w:color w:val="000000" w:themeColor="text1"/>
        </w:rPr>
        <w:t xml:space="preserve">While levels of automation have arguably slowed over recent decades, primarily </w:t>
      </w:r>
      <w:proofErr w:type="gramStart"/>
      <w:r w:rsidRPr="003F04B8">
        <w:rPr>
          <w:rStyle w:val="Emphasis"/>
          <w:rFonts w:cs="Calibri"/>
          <w:color w:val="000000" w:themeColor="text1"/>
        </w:rPr>
        <w:t>as a result of</w:t>
      </w:r>
      <w:proofErr w:type="gramEnd"/>
      <w:r w:rsidRPr="003F04B8">
        <w:rPr>
          <w:rStyle w:val="Emphasis"/>
          <w:rFonts w:cs="Calibri"/>
          <w:color w:val="000000" w:themeColor="text1"/>
        </w:rPr>
        <w:t xml:space="preserve"> wages being pushed so low that replacing workers wasn’t profitable</w:t>
      </w:r>
      <w:r w:rsidRPr="003F04B8">
        <w:rPr>
          <w:rFonts w:cs="Calibri"/>
          <w:color w:val="000000" w:themeColor="text1"/>
          <w:sz w:val="14"/>
        </w:rPr>
        <w:t xml:space="preserve">, the context within which waves of automation will unfold in coming decades matters. </w:t>
      </w:r>
      <w:r w:rsidRPr="003F04B8">
        <w:rPr>
          <w:rFonts w:cs="Calibri"/>
          <w:b/>
          <w:bCs/>
          <w:color w:val="000000" w:themeColor="text1"/>
          <w:u w:val="single"/>
        </w:rPr>
        <w:t>Contradictions internal to capitalism make a crisis of technological unemployment, terminal under-</w:t>
      </w:r>
      <w:proofErr w:type="gramStart"/>
      <w:r w:rsidRPr="003F04B8">
        <w:rPr>
          <w:rFonts w:cs="Calibri"/>
          <w:b/>
          <w:bCs/>
          <w:color w:val="000000" w:themeColor="text1"/>
          <w:u w:val="single"/>
        </w:rPr>
        <w:t>consumption</w:t>
      </w:r>
      <w:proofErr w:type="gramEnd"/>
      <w:r w:rsidRPr="003F04B8">
        <w:rPr>
          <w:rFonts w:cs="Calibri"/>
          <w:b/>
          <w:bCs/>
          <w:color w:val="000000" w:themeColor="text1"/>
          <w:u w:val="single"/>
        </w:rPr>
        <w:t xml:space="preserve"> and rising inequality unavoidable.</w:t>
      </w:r>
      <w:r w:rsidRPr="003F04B8">
        <w:rPr>
          <w:rFonts w:cs="Calibri"/>
          <w:color w:val="000000" w:themeColor="text1"/>
          <w:sz w:val="14"/>
        </w:rPr>
        <w:t xml:space="preserve"> </w:t>
      </w:r>
      <w:proofErr w:type="gramStart"/>
      <w:r w:rsidRPr="003F04B8">
        <w:rPr>
          <w:rFonts w:cs="Calibri"/>
          <w:color w:val="000000" w:themeColor="text1"/>
          <w:sz w:val="14"/>
        </w:rPr>
        <w:t>So</w:t>
      </w:r>
      <w:proofErr w:type="gramEnd"/>
      <w:r w:rsidRPr="003F04B8">
        <w:rPr>
          <w:rFonts w:cs="Calibri"/>
          <w:color w:val="000000" w:themeColor="text1"/>
          <w:sz w:val="14"/>
        </w:rPr>
        <w:t xml:space="preserve"> </w:t>
      </w:r>
      <w:r w:rsidRPr="003F04B8">
        <w:rPr>
          <w:rStyle w:val="Emphasis"/>
          <w:rFonts w:cs="Calibri"/>
          <w:color w:val="000000" w:themeColor="text1"/>
        </w:rPr>
        <w:t xml:space="preserve">technology is of critical importance, but so are the ideas, social relations and politics which accompany it. </w:t>
      </w:r>
      <w:proofErr w:type="gramStart"/>
      <w:r w:rsidRPr="003F04B8">
        <w:rPr>
          <w:rStyle w:val="Emphasis"/>
          <w:rFonts w:cs="Calibri"/>
          <w:color w:val="000000" w:themeColor="text1"/>
        </w:rPr>
        <w:t>Thus</w:t>
      </w:r>
      <w:proofErr w:type="gramEnd"/>
      <w:r w:rsidRPr="003F04B8">
        <w:rPr>
          <w:rStyle w:val="Emphasis"/>
          <w:rFonts w:cs="Calibri"/>
          <w:color w:val="000000" w:themeColor="text1"/>
        </w:rPr>
        <w:t xml:space="preserve"> in making sense of how we arrived at the present, from AI to synthetic meat, we must look at social movements</w:t>
      </w:r>
      <w:r w:rsidRPr="003F04B8">
        <w:rPr>
          <w:rFonts w:cs="Calibri"/>
          <w:color w:val="000000" w:themeColor="text1"/>
          <w:sz w:val="14"/>
        </w:rPr>
        <w:t xml:space="preserve"> – from Indigenous land rights to protecting animal welfare – as much as the underlying dynamics of extreme supply. But more than allowing us to comprehend an increasingly complex present, </w:t>
      </w:r>
      <w:r w:rsidRPr="003F04B8">
        <w:rPr>
          <w:rStyle w:val="Emphasis"/>
          <w:rFonts w:cs="Calibri"/>
          <w:color w:val="000000" w:themeColor="text1"/>
        </w:rPr>
        <w:t xml:space="preserve">placing the </w:t>
      </w:r>
      <w:r w:rsidRPr="003F04B8">
        <w:rPr>
          <w:rStyle w:val="Emphasis"/>
          <w:rFonts w:cs="Calibri"/>
          <w:color w:val="000000" w:themeColor="text1"/>
          <w:highlight w:val="yellow"/>
        </w:rPr>
        <w:t xml:space="preserve">relationship between technology and history within a broader constellation of actors </w:t>
      </w:r>
      <w:r w:rsidRPr="003F04B8">
        <w:rPr>
          <w:rStyle w:val="Emphasis"/>
          <w:rFonts w:cs="Calibri"/>
          <w:color w:val="000000" w:themeColor="text1"/>
        </w:rPr>
        <w:t xml:space="preserve">allows us to chart the course for a better future. It </w:t>
      </w:r>
      <w:r w:rsidRPr="003F04B8">
        <w:rPr>
          <w:rStyle w:val="Emphasis"/>
          <w:rFonts w:cs="Calibri"/>
          <w:color w:val="000000" w:themeColor="text1"/>
          <w:highlight w:val="yellow"/>
        </w:rPr>
        <w:t>helps us understand</w:t>
      </w:r>
      <w:r w:rsidRPr="003F04B8">
        <w:rPr>
          <w:rStyle w:val="Emphasis"/>
          <w:rFonts w:cs="Calibri"/>
          <w:color w:val="000000" w:themeColor="text1"/>
        </w:rPr>
        <w:t xml:space="preserve"> why some things transpire at certain moments rather than others and </w:t>
      </w:r>
      <w:r w:rsidRPr="003F04B8">
        <w:rPr>
          <w:rStyle w:val="Emphasis"/>
          <w:rFonts w:cs="Calibri"/>
          <w:color w:val="000000" w:themeColor="text1"/>
          <w:highlight w:val="yellow"/>
        </w:rPr>
        <w:t>why</w:t>
      </w:r>
      <w:r w:rsidRPr="003F04B8">
        <w:rPr>
          <w:rStyle w:val="Emphasis"/>
          <w:rFonts w:cs="Calibri"/>
          <w:color w:val="000000" w:themeColor="text1"/>
        </w:rPr>
        <w:t>, until now</w:t>
      </w:r>
      <w:r w:rsidRPr="003F04B8">
        <w:rPr>
          <w:rStyle w:val="Emphasis"/>
          <w:rFonts w:cs="Calibri"/>
          <w:color w:val="000000" w:themeColor="text1"/>
          <w:highlight w:val="yellow"/>
        </w:rPr>
        <w:t>, communism was impossible.</w:t>
      </w:r>
      <w:r w:rsidRPr="003F04B8">
        <w:rPr>
          <w:rStyle w:val="Emphasis"/>
          <w:rFonts w:cs="Calibri"/>
          <w:color w:val="000000" w:themeColor="text1"/>
        </w:rPr>
        <w:t xml:space="preserve"> </w:t>
      </w:r>
      <w:r w:rsidRPr="003F04B8">
        <w:rPr>
          <w:rFonts w:cs="Calibri"/>
          <w:color w:val="000000" w:themeColor="text1"/>
          <w:sz w:val="14"/>
        </w:rPr>
        <w:t xml:space="preserve">Futures Deferred Some visionaries have such powers of foresight that their ideas aren’t consonant with the times in which they live. </w:t>
      </w:r>
      <w:r w:rsidRPr="003F04B8">
        <w:rPr>
          <w:rStyle w:val="Emphasis"/>
          <w:rFonts w:cs="Calibr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3F04B8">
        <w:rPr>
          <w:rFonts w:cs="Calibri"/>
          <w:color w:val="000000" w:themeColor="text1"/>
          <w:u w:val="single"/>
        </w:rPr>
        <w:t xml:space="preserve"> </w:t>
      </w:r>
      <w:r w:rsidRPr="003F04B8">
        <w:rPr>
          <w:rStyle w:val="Emphasis"/>
          <w:rFonts w:cs="Calibri"/>
          <w:color w:val="000000" w:themeColor="text1"/>
        </w:rPr>
        <w:t>The reason why is technology.</w:t>
      </w:r>
      <w:r w:rsidRPr="003F04B8">
        <w:rPr>
          <w:rFonts w:cs="Calibri"/>
          <w:color w:val="000000" w:themeColor="text1"/>
          <w:u w:val="single"/>
        </w:rPr>
        <w:t xml:space="preserve"> </w:t>
      </w:r>
      <w:r w:rsidRPr="003F04B8">
        <w:rPr>
          <w:rStyle w:val="Emphasis"/>
          <w:rFonts w:cs="Calibri"/>
          <w:color w:val="000000" w:themeColor="text1"/>
        </w:rPr>
        <w:t>While Wycliffe’s Bible was widely distributed, it was not a printed document in the modern sense – meaning it could never find as large an audience as the vernacular pamphlets and books of a century later</w:t>
      </w:r>
      <w:r w:rsidRPr="003F04B8">
        <w:rPr>
          <w:rFonts w:cs="Calibr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3F04B8">
        <w:rPr>
          <w:rStyle w:val="Emphasis"/>
          <w:rFonts w:cs="Calibri"/>
          <w:color w:val="000000" w:themeColor="text1"/>
        </w:rPr>
        <w:t>Where it did prove decisive, however, was in making certain events unfold which had seemed previously impossible – even by the protagonists themselves</w:t>
      </w:r>
      <w:r w:rsidRPr="003F04B8">
        <w:rPr>
          <w:rFonts w:cs="Calibri"/>
          <w:color w:val="000000" w:themeColor="text1"/>
          <w:sz w:val="14"/>
        </w:rPr>
        <w:t xml:space="preserve">. When he pinned his ‘95 Theses’ to the church door in Wittenberg on 31 October 1517, Luther had no idea what would happen next. Within six weeks printed editions appeared simultaneously in Leipzig, </w:t>
      </w:r>
      <w:proofErr w:type="gramStart"/>
      <w:r w:rsidRPr="003F04B8">
        <w:rPr>
          <w:rFonts w:cs="Calibri"/>
          <w:color w:val="000000" w:themeColor="text1"/>
          <w:sz w:val="14"/>
        </w:rPr>
        <w:t>Nuremberg</w:t>
      </w:r>
      <w:proofErr w:type="gramEnd"/>
      <w:r w:rsidRPr="003F04B8">
        <w:rPr>
          <w:rFonts w:cs="Calibri"/>
          <w:color w:val="000000" w:themeColor="text1"/>
          <w:sz w:val="14"/>
        </w:rPr>
        <w:t xml:space="preserve"> and Basel. Not long after came German translations – the initial document was in Latin – with these capable of being read by a much wider audience. Friedrich </w:t>
      </w:r>
      <w:proofErr w:type="spellStart"/>
      <w:r w:rsidRPr="003F04B8">
        <w:rPr>
          <w:rFonts w:cs="Calibri"/>
          <w:color w:val="000000" w:themeColor="text1"/>
          <w:sz w:val="14"/>
        </w:rPr>
        <w:t>Myconius</w:t>
      </w:r>
      <w:proofErr w:type="spellEnd"/>
      <w:r w:rsidRPr="003F04B8">
        <w:rPr>
          <w:rFonts w:cs="Calibri"/>
          <w:color w:val="000000" w:themeColor="text1"/>
          <w:sz w:val="14"/>
        </w:rPr>
        <w:t>, a friend of Luther, would later write, ‘</w:t>
      </w:r>
      <w:r w:rsidRPr="003F04B8">
        <w:rPr>
          <w:rStyle w:val="Emphasis"/>
          <w:rFonts w:cs="Calibri"/>
          <w:color w:val="000000" w:themeColor="text1"/>
        </w:rPr>
        <w:t xml:space="preserve">hardly 14 days had passed when these propositions were known throughout Germany and within four weeks almost all of Christendom was familiar with them.’ </w:t>
      </w:r>
      <w:r w:rsidRPr="003F04B8">
        <w:rPr>
          <w:rFonts w:cs="Calibr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3F04B8">
        <w:rPr>
          <w:rStyle w:val="Emphasis"/>
          <w:rFonts w:cs="Calibri"/>
          <w:color w:val="000000" w:themeColor="text1"/>
        </w:rPr>
        <w:t>In short, technology made what was impossible in Wycliffe’s time seemingly inevitable in Luther’s.</w:t>
      </w:r>
      <w:r w:rsidRPr="003F04B8">
        <w:rPr>
          <w:rFonts w:cs="Calibri"/>
          <w:color w:val="000000" w:themeColor="text1"/>
          <w:sz w:val="14"/>
        </w:rPr>
        <w:t xml:space="preserve"> In a certain sense Marx bears a resemblance to Wycliffe. Like the English priest, the technologies necessary for the adoption of his ideas were unavailable during his own era. </w:t>
      </w:r>
      <w:r w:rsidRPr="003F04B8">
        <w:rPr>
          <w:rFonts w:cs="Calibri"/>
          <w:b/>
          <w:bCs/>
          <w:color w:val="000000" w:themeColor="text1"/>
          <w:u w:val="single"/>
        </w:rPr>
        <w:t>Just as a mass-produced vernacular Bible was impossible in a world without moveable metal type, so was any attempt at communism within the limits of the Second Disruption.</w:t>
      </w:r>
      <w:r w:rsidRPr="003F04B8">
        <w:rPr>
          <w:rFonts w:cs="Calibri"/>
          <w:color w:val="000000" w:themeColor="text1"/>
          <w:sz w:val="14"/>
        </w:rPr>
        <w:t xml:space="preserve"> </w:t>
      </w:r>
      <w:r w:rsidRPr="003F04B8">
        <w:rPr>
          <w:rStyle w:val="Emphasis"/>
          <w:rFonts w:cs="Calibri"/>
          <w:color w:val="000000" w:themeColor="text1"/>
          <w:highlight w:val="yellow"/>
        </w:rPr>
        <w:t xml:space="preserve">Dependent on scarce fossil fuels, global living standards </w:t>
      </w:r>
      <w:r w:rsidRPr="003F04B8">
        <w:rPr>
          <w:rStyle w:val="Emphasis"/>
          <w:rFonts w:cs="Calibri"/>
          <w:color w:val="000000" w:themeColor="text1"/>
        </w:rPr>
        <w:t xml:space="preserve">like those </w:t>
      </w:r>
      <w:r w:rsidRPr="003F04B8">
        <w:rPr>
          <w:rStyle w:val="Emphasis"/>
          <w:rFonts w:cs="Calibri"/>
          <w:color w:val="000000" w:themeColor="text1"/>
          <w:highlight w:val="yellow"/>
        </w:rPr>
        <w:t xml:space="preserve">of the </w:t>
      </w:r>
      <w:r w:rsidRPr="003F04B8">
        <w:rPr>
          <w:rStyle w:val="Emphasis"/>
          <w:rFonts w:cs="Calibri"/>
          <w:color w:val="000000" w:themeColor="text1"/>
        </w:rPr>
        <w:t xml:space="preserve">very </w:t>
      </w:r>
      <w:r w:rsidRPr="003F04B8">
        <w:rPr>
          <w:rStyle w:val="Emphasis"/>
          <w:rFonts w:cs="Calibri"/>
          <w:color w:val="000000" w:themeColor="text1"/>
          <w:highlight w:val="yellow"/>
        </w:rPr>
        <w:t>wealthiest would spell environmental catastrophe</w:t>
      </w:r>
      <w:r w:rsidRPr="003F04B8">
        <w:rPr>
          <w:rStyle w:val="Emphasis"/>
          <w:rFonts w:cs="Calibri"/>
          <w:color w:val="000000" w:themeColor="text1"/>
        </w:rPr>
        <w:t xml:space="preserve">, while under conditions of scarcity of both physical and cognitive </w:t>
      </w:r>
      <w:proofErr w:type="spellStart"/>
      <w:r w:rsidRPr="003F04B8">
        <w:rPr>
          <w:rStyle w:val="Emphasis"/>
          <w:rFonts w:cs="Calibri"/>
          <w:color w:val="000000" w:themeColor="text1"/>
        </w:rPr>
        <w:t>labour</w:t>
      </w:r>
      <w:proofErr w:type="spellEnd"/>
      <w:r w:rsidRPr="003F04B8">
        <w:rPr>
          <w:rStyle w:val="Emphasis"/>
          <w:rFonts w:cs="Calibri"/>
          <w:color w:val="000000" w:themeColor="text1"/>
        </w:rPr>
        <w:t xml:space="preserve">, the </w:t>
      </w:r>
      <w:r w:rsidRPr="003F04B8">
        <w:rPr>
          <w:rStyle w:val="Emphasis"/>
          <w:rFonts w:cs="Calibri"/>
          <w:color w:val="000000" w:themeColor="text1"/>
          <w:highlight w:val="yellow"/>
        </w:rPr>
        <w:t>pursuit of leisure for some</w:t>
      </w:r>
      <w:r w:rsidRPr="003F04B8">
        <w:rPr>
          <w:rStyle w:val="Emphasis"/>
          <w:rFonts w:cs="Calibri"/>
          <w:color w:val="000000" w:themeColor="text1"/>
        </w:rPr>
        <w:t xml:space="preserve"> necessarily </w:t>
      </w:r>
      <w:r w:rsidRPr="003F04B8">
        <w:rPr>
          <w:rStyle w:val="Emphasis"/>
          <w:rFonts w:cs="Calibri"/>
          <w:color w:val="000000" w:themeColor="text1"/>
          <w:highlight w:val="yellow"/>
        </w:rPr>
        <w:t>depended on making others work harder</w:t>
      </w:r>
      <w:r w:rsidRPr="003F04B8">
        <w:rPr>
          <w:rFonts w:cs="Calibri"/>
          <w:color w:val="000000" w:themeColor="text1"/>
          <w:sz w:val="14"/>
          <w:highlight w:val="yellow"/>
        </w:rPr>
        <w:t>.</w:t>
      </w:r>
      <w:r w:rsidRPr="003F04B8">
        <w:rPr>
          <w:rFonts w:cs="Calibri"/>
          <w:color w:val="000000" w:themeColor="text1"/>
          <w:sz w:val="14"/>
        </w:rPr>
        <w:t xml:space="preserve"> Yet </w:t>
      </w:r>
      <w:r w:rsidRPr="003F04B8">
        <w:rPr>
          <w:rFonts w:cs="Calibri"/>
          <w:b/>
          <w:bCs/>
          <w:color w:val="000000" w:themeColor="text1"/>
          <w:u w:val="single"/>
        </w:rPr>
        <w:t>this is now changing.</w:t>
      </w:r>
      <w:r w:rsidRPr="003F04B8">
        <w:rPr>
          <w:rFonts w:cs="Calibr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3F04B8">
        <w:rPr>
          <w:rFonts w:cs="Calibri"/>
          <w:b/>
          <w:bCs/>
          <w:color w:val="000000" w:themeColor="text1"/>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3F04B8">
        <w:rPr>
          <w:rFonts w:cs="Calibri"/>
          <w:b/>
          <w:bCs/>
          <w:color w:val="000000" w:themeColor="text1"/>
          <w:u w:val="single"/>
        </w:rPr>
        <w:t>centre</w:t>
      </w:r>
      <w:proofErr w:type="spellEnd"/>
      <w:r w:rsidRPr="003F04B8">
        <w:rPr>
          <w:rFonts w:cs="Calibri"/>
          <w:b/>
          <w:bCs/>
          <w:color w:val="000000" w:themeColor="text1"/>
          <w:u w:val="single"/>
        </w:rPr>
        <w:t xml:space="preserve"> stage after continuous progress since the 1950s – the decade photovoltaic cells were developed, the first silicon transistor </w:t>
      </w:r>
      <w:proofErr w:type="gramStart"/>
      <w:r w:rsidRPr="003F04B8">
        <w:rPr>
          <w:rFonts w:cs="Calibri"/>
          <w:b/>
          <w:bCs/>
          <w:color w:val="000000" w:themeColor="text1"/>
          <w:u w:val="single"/>
        </w:rPr>
        <w:t>invented</w:t>
      </w:r>
      <w:proofErr w:type="gramEnd"/>
      <w:r w:rsidRPr="003F04B8">
        <w:rPr>
          <w:rFonts w:cs="Calibri"/>
          <w:b/>
          <w:bCs/>
          <w:color w:val="000000" w:themeColor="text1"/>
          <w:u w:val="single"/>
        </w:rPr>
        <w:t xml:space="preserve"> and DNA finally modelled.</w:t>
      </w:r>
      <w:r w:rsidRPr="003F04B8">
        <w:rPr>
          <w:rFonts w:cs="Calibri"/>
          <w:color w:val="000000" w:themeColor="text1"/>
          <w:sz w:val="14"/>
        </w:rPr>
        <w:t xml:space="preserve"> By the early 1960s the first LEDs were being experimented with, and in the 1970s so too were lithium batteries. Only </w:t>
      </w:r>
      <w:r w:rsidRPr="003F04B8">
        <w:rPr>
          <w:rFonts w:cs="Calibri"/>
          <w:b/>
          <w:bCs/>
          <w:color w:val="000000" w:themeColor="text1"/>
          <w:u w:val="single"/>
        </w:rPr>
        <w:t>now</w:t>
      </w:r>
      <w:r w:rsidRPr="003F04B8">
        <w:rPr>
          <w:rFonts w:cs="Calibri"/>
          <w:color w:val="000000" w:themeColor="text1"/>
          <w:sz w:val="14"/>
        </w:rPr>
        <w:t xml:space="preserve"> are these </w:t>
      </w:r>
      <w:r w:rsidRPr="003F04B8">
        <w:rPr>
          <w:rFonts w:cs="Calibri"/>
          <w:b/>
          <w:bCs/>
          <w:color w:val="000000" w:themeColor="text1"/>
          <w:highlight w:val="yellow"/>
          <w:u w:val="single"/>
        </w:rPr>
        <w:t xml:space="preserve">innovations </w:t>
      </w:r>
      <w:r w:rsidRPr="003F04B8">
        <w:rPr>
          <w:rFonts w:cs="Calibri"/>
          <w:b/>
          <w:bCs/>
          <w:color w:val="000000" w:themeColor="text1"/>
          <w:u w:val="single"/>
        </w:rPr>
        <w:t xml:space="preserve">bringing extreme supply to information, </w:t>
      </w:r>
      <w:proofErr w:type="spellStart"/>
      <w:proofErr w:type="gramStart"/>
      <w:r w:rsidRPr="003F04B8">
        <w:rPr>
          <w:rFonts w:cs="Calibri"/>
          <w:b/>
          <w:bCs/>
          <w:color w:val="000000" w:themeColor="text1"/>
          <w:u w:val="single"/>
        </w:rPr>
        <w:t>labour</w:t>
      </w:r>
      <w:proofErr w:type="spellEnd"/>
      <w:proofErr w:type="gramEnd"/>
      <w:r w:rsidRPr="003F04B8">
        <w:rPr>
          <w:rFonts w:cs="Calibri"/>
          <w:b/>
          <w:bCs/>
          <w:color w:val="000000" w:themeColor="text1"/>
          <w:u w:val="single"/>
        </w:rPr>
        <w:t xml:space="preserve"> and resources</w:t>
      </w:r>
      <w:r w:rsidRPr="003F04B8">
        <w:rPr>
          <w:rFonts w:cs="Calibri"/>
          <w:color w:val="000000" w:themeColor="text1"/>
          <w:sz w:val="14"/>
        </w:rPr>
        <w:t xml:space="preserve">. In so doing, </w:t>
      </w:r>
      <w:r w:rsidRPr="003F04B8">
        <w:rPr>
          <w:rFonts w:cs="Calibri"/>
          <w:b/>
          <w:bCs/>
          <w:color w:val="000000" w:themeColor="text1"/>
          <w:u w:val="single"/>
        </w:rPr>
        <w:t xml:space="preserve">they </w:t>
      </w:r>
      <w:r w:rsidRPr="003F04B8">
        <w:rPr>
          <w:rFonts w:cs="Calibri"/>
          <w:b/>
          <w:bCs/>
          <w:color w:val="000000" w:themeColor="text1"/>
          <w:highlight w:val="yellow"/>
          <w:u w:val="single"/>
        </w:rPr>
        <w:t xml:space="preserve">undermine </w:t>
      </w:r>
      <w:r w:rsidRPr="003F04B8">
        <w:rPr>
          <w:rFonts w:cs="Calibri"/>
          <w:b/>
          <w:bCs/>
          <w:color w:val="000000" w:themeColor="text1"/>
          <w:u w:val="single"/>
        </w:rPr>
        <w:t xml:space="preserve">two </w:t>
      </w:r>
      <w:r w:rsidRPr="003F04B8">
        <w:rPr>
          <w:rFonts w:cs="Calibri"/>
          <w:b/>
          <w:bCs/>
          <w:color w:val="000000" w:themeColor="text1"/>
          <w:highlight w:val="yellow"/>
          <w:u w:val="single"/>
        </w:rPr>
        <w:t>core presumptions about capitalism</w:t>
      </w:r>
      <w:r w:rsidRPr="003F04B8">
        <w:rPr>
          <w:rFonts w:cs="Calibri"/>
          <w:b/>
          <w:bCs/>
          <w:color w:val="000000" w:themeColor="text1"/>
          <w:u w:val="single"/>
        </w:rPr>
        <w:t>: firstly, that scarcity will always exist; and secondly, that goods will not be produced if their marginal cost is zero.</w:t>
      </w:r>
      <w:r w:rsidRPr="003F04B8">
        <w:rPr>
          <w:rFonts w:cs="Calibri"/>
          <w:color w:val="000000" w:themeColor="text1"/>
          <w:sz w:val="14"/>
        </w:rPr>
        <w:t xml:space="preserve"> They are – and conventional economics can’t explain it. None of the technologies at the heart of the Third Disruption are new. Rather, as with the late fifteenth century, </w:t>
      </w:r>
      <w:r w:rsidRPr="003F04B8">
        <w:rPr>
          <w:rFonts w:cs="Calibri"/>
          <w:b/>
          <w:bCs/>
          <w:color w:val="000000" w:themeColor="text1"/>
          <w:u w:val="single"/>
        </w:rPr>
        <w:t xml:space="preserve">they have quietly moved from the fringes of social life to its </w:t>
      </w:r>
      <w:proofErr w:type="spellStart"/>
      <w:r w:rsidRPr="003F04B8">
        <w:rPr>
          <w:rFonts w:cs="Calibri"/>
          <w:b/>
          <w:bCs/>
          <w:color w:val="000000" w:themeColor="text1"/>
          <w:u w:val="single"/>
        </w:rPr>
        <w:t>centre</w:t>
      </w:r>
      <w:proofErr w:type="spellEnd"/>
      <w:r w:rsidRPr="003F04B8">
        <w:rPr>
          <w:rFonts w:cs="Calibri"/>
          <w:color w:val="000000" w:themeColor="text1"/>
          <w:sz w:val="14"/>
        </w:rPr>
        <w:t xml:space="preserve"> – all while riding the dividends of the experience curve and exponential growth. </w:t>
      </w:r>
      <w:r w:rsidRPr="003F04B8">
        <w:rPr>
          <w:rStyle w:val="Emphasis"/>
          <w:rFonts w:cs="Calibri"/>
          <w:color w:val="000000" w:themeColor="text1"/>
        </w:rPr>
        <w:t xml:space="preserve">What happens next, however, and </w:t>
      </w:r>
      <w:r w:rsidRPr="003F04B8">
        <w:rPr>
          <w:rStyle w:val="Emphasis"/>
          <w:rFonts w:cs="Calibri"/>
          <w:color w:val="000000" w:themeColor="text1"/>
          <w:highlight w:val="yellow"/>
        </w:rPr>
        <w:t xml:space="preserve">how </w:t>
      </w:r>
      <w:r w:rsidRPr="003F04B8">
        <w:rPr>
          <w:rStyle w:val="Emphasis"/>
          <w:rFonts w:cs="Calibri"/>
          <w:color w:val="000000" w:themeColor="text1"/>
        </w:rPr>
        <w:t xml:space="preserve">these </w:t>
      </w:r>
      <w:r w:rsidRPr="003F04B8">
        <w:rPr>
          <w:rStyle w:val="Emphasis"/>
          <w:rFonts w:cs="Calibri"/>
          <w:color w:val="000000" w:themeColor="text1"/>
          <w:highlight w:val="yellow"/>
        </w:rPr>
        <w:t>technologies</w:t>
      </w:r>
      <w:r w:rsidRPr="003F04B8">
        <w:rPr>
          <w:rStyle w:val="Emphasis"/>
          <w:rFonts w:cs="Calibri"/>
          <w:color w:val="000000" w:themeColor="text1"/>
        </w:rPr>
        <w:t xml:space="preserve"> </w:t>
      </w:r>
      <w:r w:rsidRPr="003F04B8">
        <w:rPr>
          <w:rStyle w:val="Emphasis"/>
          <w:rFonts w:cs="Calibri"/>
          <w:color w:val="000000" w:themeColor="text1"/>
          <w:highlight w:val="yellow"/>
        </w:rPr>
        <w:t xml:space="preserve">are woven into </w:t>
      </w:r>
      <w:r w:rsidRPr="003F04B8">
        <w:rPr>
          <w:rStyle w:val="Emphasis"/>
          <w:rFonts w:cs="Calibri"/>
          <w:color w:val="000000" w:themeColor="text1"/>
        </w:rPr>
        <w:t xml:space="preserve">the fabric of </w:t>
      </w:r>
      <w:r w:rsidRPr="003F04B8">
        <w:rPr>
          <w:rStyle w:val="Emphasis"/>
          <w:rFonts w:cs="Calibri"/>
          <w:color w:val="000000" w:themeColor="text1"/>
          <w:highlight w:val="yellow"/>
        </w:rPr>
        <w:t xml:space="preserve">modernity, is our responsibility. </w:t>
      </w:r>
      <w:r w:rsidRPr="003F04B8">
        <w:rPr>
          <w:rStyle w:val="Emphasis"/>
          <w:rFonts w:cs="Calibri"/>
          <w:color w:val="000000" w:themeColor="text1"/>
        </w:rPr>
        <w:t xml:space="preserve">There is </w:t>
      </w:r>
      <w:r w:rsidRPr="003F04B8">
        <w:rPr>
          <w:rStyle w:val="Emphasis"/>
          <w:rFonts w:cs="Calibri"/>
          <w:color w:val="000000" w:themeColor="text1"/>
          <w:highlight w:val="yellow"/>
        </w:rPr>
        <w:t xml:space="preserve">no necessary reason </w:t>
      </w:r>
      <w:r w:rsidRPr="003F04B8">
        <w:rPr>
          <w:rStyle w:val="Emphasis"/>
          <w:rFonts w:cs="Calibri"/>
          <w:color w:val="000000" w:themeColor="text1"/>
        </w:rPr>
        <w:t xml:space="preserve">why </w:t>
      </w:r>
      <w:r w:rsidRPr="003F04B8">
        <w:rPr>
          <w:rStyle w:val="Emphasis"/>
          <w:rFonts w:cs="Calibri"/>
          <w:color w:val="000000" w:themeColor="text1"/>
          <w:highlight w:val="yellow"/>
        </w:rPr>
        <w:t xml:space="preserve">they should </w:t>
      </w:r>
      <w:r w:rsidRPr="003F04B8">
        <w:rPr>
          <w:rStyle w:val="Emphasis"/>
          <w:rFonts w:cs="Calibri"/>
          <w:color w:val="000000" w:themeColor="text1"/>
        </w:rPr>
        <w:t xml:space="preserve">liberate us, or </w:t>
      </w:r>
      <w:r w:rsidRPr="003F04B8">
        <w:rPr>
          <w:rStyle w:val="Emphasis"/>
          <w:rFonts w:cs="Calibri"/>
          <w:color w:val="000000" w:themeColor="text1"/>
          <w:highlight w:val="yellow"/>
        </w:rPr>
        <w:t>maintain our planet’s ecosystems</w:t>
      </w:r>
      <w:r w:rsidRPr="003F04B8">
        <w:rPr>
          <w:rStyle w:val="Emphasis"/>
          <w:rFonts w:cs="Calibri"/>
          <w:color w:val="000000" w:themeColor="text1"/>
        </w:rPr>
        <w:t xml:space="preserve">, any more than they should lead to ever-widening income inequality and widespread collapse. </w:t>
      </w:r>
      <w:r w:rsidRPr="003F04B8">
        <w:rPr>
          <w:rStyle w:val="Emphasis"/>
          <w:rFonts w:cs="Calibri"/>
          <w:color w:val="000000" w:themeColor="text1"/>
          <w:highlight w:val="yellow"/>
        </w:rPr>
        <w:t>The direction we take next</w:t>
      </w:r>
      <w:r w:rsidRPr="003F04B8">
        <w:rPr>
          <w:rStyle w:val="Emphasis"/>
          <w:rFonts w:cs="Calibri"/>
          <w:color w:val="000000" w:themeColor="text1"/>
        </w:rPr>
        <w:t xml:space="preserve"> won’t be the result of a predictive algorithm or unicorn start-up – it </w:t>
      </w:r>
      <w:r w:rsidRPr="003F04B8">
        <w:rPr>
          <w:rStyle w:val="Emphasis"/>
          <w:rFonts w:cs="Calibri"/>
          <w:color w:val="000000" w:themeColor="text1"/>
          <w:highlight w:val="yellow"/>
        </w:rPr>
        <w:t>will</w:t>
      </w:r>
      <w:r w:rsidRPr="003F04B8">
        <w:rPr>
          <w:rStyle w:val="Emphasis"/>
          <w:rFonts w:cs="Calibri"/>
          <w:color w:val="000000" w:themeColor="text1"/>
        </w:rPr>
        <w:t xml:space="preserve"> </w:t>
      </w:r>
      <w:r w:rsidRPr="003F04B8">
        <w:rPr>
          <w:rStyle w:val="Emphasis"/>
          <w:rFonts w:cs="Calibri"/>
          <w:color w:val="000000" w:themeColor="text1"/>
          <w:highlight w:val="yellow"/>
        </w:rPr>
        <w:t>be the result of politics</w:t>
      </w:r>
      <w:r w:rsidRPr="003F04B8">
        <w:rPr>
          <w:rStyle w:val="Emphasis"/>
          <w:rFonts w:cs="Calibri"/>
          <w:color w:val="000000" w:themeColor="text1"/>
        </w:rPr>
        <w:t>. The binding decisions on all of us that we collectively choose to make</w:t>
      </w:r>
    </w:p>
    <w:p w14:paraId="3C89128D" w14:textId="77777777" w:rsidR="003F04B8" w:rsidRPr="003F04B8" w:rsidRDefault="003F04B8" w:rsidP="003F04B8">
      <w:pPr>
        <w:pStyle w:val="Heading4"/>
        <w:rPr>
          <w:rFonts w:cs="Calibri"/>
          <w:color w:val="000000" w:themeColor="text1"/>
          <w:shd w:val="clear" w:color="auto" w:fill="FFFFFF"/>
        </w:rPr>
      </w:pPr>
      <w:r w:rsidRPr="003F04B8">
        <w:rPr>
          <w:rFonts w:cs="Calibri"/>
          <w:color w:val="000000" w:themeColor="text1"/>
          <w:shd w:val="clear" w:color="auto" w:fill="FFFFFF"/>
        </w:rPr>
        <w:t xml:space="preserve">Capitalism is a death </w:t>
      </w:r>
      <w:proofErr w:type="gramStart"/>
      <w:r w:rsidRPr="003F04B8">
        <w:rPr>
          <w:rFonts w:cs="Calibri"/>
          <w:color w:val="000000" w:themeColor="text1"/>
          <w:shd w:val="clear" w:color="auto" w:fill="FFFFFF"/>
        </w:rPr>
        <w:t>cult</w:t>
      </w:r>
      <w:proofErr w:type="gramEnd"/>
      <w:r w:rsidRPr="003F04B8">
        <w:rPr>
          <w:rFonts w:cs="Calibr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3F04B8">
        <w:rPr>
          <w:rFonts w:cs="Calibri"/>
          <w:color w:val="000000" w:themeColor="text1"/>
          <w:shd w:val="clear" w:color="auto" w:fill="FFFFFF"/>
        </w:rPr>
        <w:t>Allinson</w:t>
      </w:r>
      <w:proofErr w:type="spellEnd"/>
      <w:r w:rsidRPr="003F04B8">
        <w:rPr>
          <w:rFonts w:cs="Calibri"/>
          <w:color w:val="000000" w:themeColor="text1"/>
          <w:shd w:val="clear" w:color="auto" w:fill="FFFFFF"/>
        </w:rPr>
        <w:t xml:space="preserve"> 21</w:t>
      </w:r>
    </w:p>
    <w:p w14:paraId="719985A9" w14:textId="77777777" w:rsidR="003F04B8" w:rsidRPr="003F04B8" w:rsidRDefault="003F04B8" w:rsidP="003F04B8">
      <w:pPr>
        <w:spacing w:after="0" w:line="240" w:lineRule="auto"/>
        <w:rPr>
          <w:rFonts w:eastAsia="Times New Roman" w:cs="Calibri"/>
          <w:color w:val="000000" w:themeColor="text1"/>
        </w:rPr>
      </w:pPr>
      <w:proofErr w:type="spellStart"/>
      <w:r w:rsidRPr="003F04B8">
        <w:rPr>
          <w:rFonts w:eastAsia="Times New Roman" w:cs="Calibri"/>
          <w:color w:val="000000" w:themeColor="text1"/>
          <w:sz w:val="20"/>
          <w:szCs w:val="20"/>
          <w:shd w:val="clear" w:color="auto" w:fill="FFFFFF"/>
        </w:rPr>
        <w:t>Allinson</w:t>
      </w:r>
      <w:proofErr w:type="spellEnd"/>
      <w:r w:rsidRPr="003F04B8">
        <w:rPr>
          <w:rFonts w:eastAsia="Times New Roman" w:cs="Calibri"/>
          <w:color w:val="000000" w:themeColor="text1"/>
          <w:sz w:val="20"/>
          <w:szCs w:val="20"/>
          <w:shd w:val="clear" w:color="auto" w:fill="FFFFFF"/>
        </w:rPr>
        <w:t>, J. (2021). </w:t>
      </w:r>
      <w:r w:rsidRPr="003F04B8">
        <w:rPr>
          <w:rFonts w:eastAsia="Times New Roman" w:cs="Calibri"/>
          <w:i/>
          <w:iCs/>
          <w:color w:val="000000" w:themeColor="text1"/>
          <w:sz w:val="20"/>
          <w:szCs w:val="20"/>
          <w:shd w:val="clear" w:color="auto" w:fill="FFFFFF"/>
        </w:rPr>
        <w:t xml:space="preserve">The tragedy of the worker: towards the </w:t>
      </w:r>
      <w:proofErr w:type="spellStart"/>
      <w:r w:rsidRPr="003F04B8">
        <w:rPr>
          <w:rFonts w:eastAsia="Times New Roman" w:cs="Calibri"/>
          <w:i/>
          <w:iCs/>
          <w:color w:val="000000" w:themeColor="text1"/>
          <w:sz w:val="20"/>
          <w:szCs w:val="20"/>
          <w:shd w:val="clear" w:color="auto" w:fill="FFFFFF"/>
        </w:rPr>
        <w:t>proletarocene</w:t>
      </w:r>
      <w:proofErr w:type="spellEnd"/>
      <w:r w:rsidRPr="003F04B8">
        <w:rPr>
          <w:rFonts w:eastAsia="Times New Roman" w:cs="Calibri"/>
          <w:color w:val="000000" w:themeColor="text1"/>
          <w:sz w:val="20"/>
          <w:szCs w:val="20"/>
          <w:shd w:val="clear" w:color="auto" w:fill="FFFFFF"/>
        </w:rPr>
        <w:t>. Verso Books.</w:t>
      </w:r>
      <w:r w:rsidRPr="003F04B8">
        <w:rPr>
          <w:rFonts w:eastAsia="Times New Roman" w:cs="Calibri"/>
          <w:color w:val="000000" w:themeColor="text1"/>
        </w:rPr>
        <w:t xml:space="preserve"> </w:t>
      </w:r>
      <w:proofErr w:type="spellStart"/>
      <w:r w:rsidRPr="003F04B8">
        <w:rPr>
          <w:rFonts w:eastAsia="Times New Roman" w:cs="Calibri"/>
          <w:color w:val="000000" w:themeColor="text1"/>
        </w:rPr>
        <w:t>pg</w:t>
      </w:r>
      <w:proofErr w:type="spellEnd"/>
      <w:r w:rsidRPr="003F04B8">
        <w:rPr>
          <w:rFonts w:eastAsia="Times New Roman" w:cs="Calibri"/>
          <w:color w:val="000000" w:themeColor="text1"/>
        </w:rPr>
        <w:t xml:space="preserve"> 8-17</w:t>
      </w:r>
    </w:p>
    <w:p w14:paraId="29A98774" w14:textId="77777777" w:rsidR="003F04B8" w:rsidRPr="003F04B8" w:rsidRDefault="003F04B8" w:rsidP="003F04B8">
      <w:pPr>
        <w:shd w:val="clear" w:color="auto" w:fill="FFFFFF"/>
        <w:spacing w:before="100" w:beforeAutospacing="1" w:after="100" w:afterAutospacing="1" w:line="240" w:lineRule="auto"/>
        <w:rPr>
          <w:rFonts w:cs="Calibri"/>
          <w:color w:val="000000" w:themeColor="text1"/>
          <w:sz w:val="10"/>
        </w:rPr>
      </w:pPr>
      <w:r w:rsidRPr="003F04B8">
        <w:rPr>
          <w:rFonts w:eastAsia="Times New Roman" w:cs="Calibri"/>
          <w:color w:val="000000" w:themeColor="text1"/>
          <w:sz w:val="10"/>
        </w:rPr>
        <w:t xml:space="preserve">Capitalism, like certain bacteria, like the death-drive, is immortal. It has its limits and crises but, perversely, seems to </w:t>
      </w:r>
      <w:r w:rsidRPr="003F04B8">
        <w:rPr>
          <w:rFonts w:eastAsia="Times New Roman" w:cs="Calibri"/>
          <w:i/>
          <w:iCs/>
          <w:color w:val="000000" w:themeColor="text1"/>
          <w:sz w:val="10"/>
        </w:rPr>
        <w:t xml:space="preserve">thrive </w:t>
      </w:r>
      <w:r w:rsidRPr="003F04B8">
        <w:rPr>
          <w:rFonts w:eastAsia="Times New Roman" w:cs="Calibri"/>
          <w:color w:val="000000" w:themeColor="text1"/>
          <w:sz w:val="10"/>
        </w:rPr>
        <w:t xml:space="preserve">on these. Unlike the multi- species life-systems powering it, </w:t>
      </w:r>
      <w:r w:rsidRPr="003F04B8">
        <w:rPr>
          <w:rFonts w:eastAsia="Times New Roman" w:cs="Calibri"/>
          <w:b/>
          <w:bCs/>
          <w:color w:val="000000" w:themeColor="text1"/>
          <w:highlight w:val="yellow"/>
          <w:u w:val="single"/>
        </w:rPr>
        <w:t xml:space="preserve">the only </w:t>
      </w:r>
      <w:r w:rsidRPr="003F04B8">
        <w:rPr>
          <w:rFonts w:eastAsia="Times New Roman" w:cs="Calibri"/>
          <w:b/>
          <w:bCs/>
          <w:i/>
          <w:iCs/>
          <w:color w:val="000000" w:themeColor="text1"/>
          <w:u w:val="single"/>
        </w:rPr>
        <w:t xml:space="preserve">terminal </w:t>
      </w:r>
      <w:r w:rsidRPr="003F04B8">
        <w:rPr>
          <w:rFonts w:eastAsia="Times New Roman" w:cs="Calibri"/>
          <w:b/>
          <w:bCs/>
          <w:color w:val="000000" w:themeColor="text1"/>
          <w:highlight w:val="yellow"/>
          <w:u w:val="single"/>
        </w:rPr>
        <w:t xml:space="preserve">limit to capital’s </w:t>
      </w:r>
      <w:r w:rsidRPr="003F04B8">
        <w:rPr>
          <w:rFonts w:eastAsia="Times New Roman" w:cs="Calibri"/>
          <w:b/>
          <w:bCs/>
          <w:color w:val="000000" w:themeColor="text1"/>
          <w:u w:val="single"/>
        </w:rPr>
        <w:t xml:space="preserve">perpetual augmentation </w:t>
      </w:r>
      <w:r w:rsidRPr="003F04B8">
        <w:rPr>
          <w:rFonts w:eastAsia="Times New Roman" w:cs="Calibri"/>
          <w:b/>
          <w:bCs/>
          <w:color w:val="000000" w:themeColor="text1"/>
          <w:highlight w:val="yellow"/>
          <w:u w:val="single"/>
        </w:rPr>
        <w:t>is</w:t>
      </w:r>
      <w:r w:rsidRPr="003F04B8">
        <w:rPr>
          <w:rFonts w:eastAsia="Times New Roman" w:cs="Calibri"/>
          <w:color w:val="000000" w:themeColor="text1"/>
          <w:sz w:val="10"/>
        </w:rPr>
        <w:t xml:space="preserve">, if driven towards from within, external: </w:t>
      </w:r>
      <w:r w:rsidRPr="003F04B8">
        <w:rPr>
          <w:rFonts w:eastAsia="Times New Roman" w:cs="Calibri"/>
          <w:b/>
          <w:bCs/>
          <w:color w:val="000000" w:themeColor="text1"/>
          <w:highlight w:val="yellow"/>
          <w:u w:val="single"/>
        </w:rPr>
        <w:t>either revolution or human extinction</w:t>
      </w:r>
      <w:r w:rsidRPr="003F04B8">
        <w:rPr>
          <w:rFonts w:eastAsia="Times New Roman" w:cs="Calibri"/>
          <w:color w:val="000000" w:themeColor="text1"/>
          <w:sz w:val="10"/>
        </w:rPr>
        <w:t xml:space="preserve">; communism, or the common ruin of the contending classes.  Long ago, both Max Weber and Walter Benjamin saw an occulted religious foundation in capitalist </w:t>
      </w:r>
      <w:proofErr w:type="spellStart"/>
      <w:r w:rsidRPr="003F04B8">
        <w:rPr>
          <w:rFonts w:eastAsia="Times New Roman" w:cs="Calibri"/>
          <w:color w:val="000000" w:themeColor="text1"/>
          <w:sz w:val="10"/>
        </w:rPr>
        <w:t>civilisation</w:t>
      </w:r>
      <w:proofErr w:type="spellEnd"/>
      <w:r w:rsidRPr="003F04B8">
        <w:rPr>
          <w:rFonts w:eastAsia="Times New Roman" w:cs="Calibri"/>
          <w:color w:val="000000" w:themeColor="text1"/>
          <w:sz w:val="10"/>
        </w:rPr>
        <w:t xml:space="preserve">. As Michael </w:t>
      </w:r>
      <w:proofErr w:type="spellStart"/>
      <w:r w:rsidRPr="003F04B8">
        <w:rPr>
          <w:rFonts w:eastAsia="Times New Roman" w:cs="Calibri"/>
          <w:color w:val="000000" w:themeColor="text1"/>
          <w:sz w:val="10"/>
        </w:rPr>
        <w:t>Löwy</w:t>
      </w:r>
      <w:proofErr w:type="spellEnd"/>
      <w:r w:rsidRPr="003F04B8">
        <w:rPr>
          <w:rFonts w:eastAsia="Times New Roman" w:cs="Calibri"/>
          <w:color w:val="000000" w:themeColor="text1"/>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3F04B8">
        <w:rPr>
          <w:rFonts w:eastAsia="Times New Roman" w:cs="Calibri"/>
          <w:color w:val="000000" w:themeColor="text1"/>
          <w:sz w:val="10"/>
        </w:rPr>
        <w:t>buying</w:t>
      </w:r>
      <w:proofErr w:type="gramEnd"/>
      <w:r w:rsidRPr="003F04B8">
        <w:rPr>
          <w:rFonts w:eastAsia="Times New Roman" w:cs="Calibri"/>
          <w:color w:val="000000" w:themeColor="text1"/>
          <w:sz w:val="10"/>
        </w:rPr>
        <w:t xml:space="preserve"> and selling. It has no dogma other than those ‘real abstractions’, as Alfred Sohn-</w:t>
      </w:r>
      <w:proofErr w:type="spellStart"/>
      <w:r w:rsidRPr="003F04B8">
        <w:rPr>
          <w:rFonts w:eastAsia="Times New Roman" w:cs="Calibri"/>
          <w:color w:val="000000" w:themeColor="text1"/>
          <w:sz w:val="10"/>
        </w:rPr>
        <w:t>Rethel</w:t>
      </w:r>
      <w:proofErr w:type="spellEnd"/>
      <w:r w:rsidRPr="003F04B8">
        <w:rPr>
          <w:rFonts w:eastAsia="Times New Roman" w:cs="Calibri"/>
          <w:color w:val="000000" w:themeColor="text1"/>
          <w:sz w:val="10"/>
        </w:rPr>
        <w:t xml:space="preserve"> put it, entailed by its rituals. In Sohn-</w:t>
      </w:r>
      <w:proofErr w:type="spellStart"/>
      <w:r w:rsidRPr="003F04B8">
        <w:rPr>
          <w:rFonts w:eastAsia="Times New Roman" w:cs="Calibri"/>
          <w:color w:val="000000" w:themeColor="text1"/>
          <w:sz w:val="10"/>
        </w:rPr>
        <w:t>Rethel’s</w:t>
      </w:r>
      <w:proofErr w:type="spellEnd"/>
      <w:r w:rsidRPr="003F04B8">
        <w:rPr>
          <w:rFonts w:eastAsia="Times New Roman" w:cs="Calibri"/>
          <w:color w:val="000000" w:themeColor="text1"/>
          <w:sz w:val="10"/>
        </w:rPr>
        <w:t xml:space="preserve"> words, the act of </w:t>
      </w:r>
      <w:proofErr w:type="spellStart"/>
      <w:r w:rsidRPr="003F04B8">
        <w:rPr>
          <w:rFonts w:eastAsia="Times New Roman" w:cs="Calibri"/>
          <w:color w:val="000000" w:themeColor="text1"/>
          <w:sz w:val="10"/>
        </w:rPr>
        <w:t>commodityexchange</w:t>
      </w:r>
      <w:proofErr w:type="spellEnd"/>
      <w:r w:rsidRPr="003F04B8">
        <w:rPr>
          <w:rFonts w:eastAsia="Times New Roman" w:cs="Calibri"/>
          <w:color w:val="000000" w:themeColor="text1"/>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3F04B8">
        <w:rPr>
          <w:rFonts w:eastAsia="Times New Roman" w:cs="Calibri"/>
          <w:i/>
          <w:iCs/>
          <w:color w:val="000000" w:themeColor="text1"/>
          <w:sz w:val="10"/>
        </w:rPr>
        <w:t xml:space="preserve">Capital. </w:t>
      </w:r>
      <w:r w:rsidRPr="003F04B8">
        <w:rPr>
          <w:rFonts w:eastAsia="Times New Roman" w:cs="Calibri"/>
          <w:b/>
          <w:bCs/>
          <w:color w:val="000000" w:themeColor="text1"/>
          <w:u w:val="single"/>
        </w:rPr>
        <w:t>Accumulation is, for capital, an imperative, not an option</w:t>
      </w:r>
      <w:r w:rsidRPr="003F04B8">
        <w:rPr>
          <w:rFonts w:eastAsia="Times New Roman" w:cs="Calibri"/>
          <w:color w:val="000000" w:themeColor="text1"/>
          <w:sz w:val="10"/>
        </w:rPr>
        <w:t xml:space="preserve">. To exist as a unit of capital in conditions of universal competition is to accumulate or die. As long, therefore, as there is </w:t>
      </w:r>
      <w:proofErr w:type="spellStart"/>
      <w:proofErr w:type="gramStart"/>
      <w:r w:rsidRPr="003F04B8">
        <w:rPr>
          <w:rFonts w:eastAsia="Times New Roman" w:cs="Calibri"/>
          <w:color w:val="000000" w:themeColor="text1"/>
          <w:sz w:val="10"/>
        </w:rPr>
        <w:t>labour</w:t>
      </w:r>
      <w:proofErr w:type="spellEnd"/>
      <w:r w:rsidRPr="003F04B8">
        <w:rPr>
          <w:rFonts w:eastAsia="Times New Roman" w:cs="Calibri"/>
          <w:color w:val="000000" w:themeColor="text1"/>
          <w:sz w:val="10"/>
        </w:rPr>
        <w:t>-power</w:t>
      </w:r>
      <w:proofErr w:type="gramEnd"/>
      <w:r w:rsidRPr="003F04B8">
        <w:rPr>
          <w:rFonts w:eastAsia="Times New Roman" w:cs="Calibri"/>
          <w:color w:val="000000" w:themeColor="text1"/>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3F04B8">
        <w:rPr>
          <w:rFonts w:eastAsia="Times New Roman" w:cs="Calibri"/>
          <w:color w:val="000000" w:themeColor="text1"/>
          <w:sz w:val="10"/>
        </w:rPr>
        <w:t>programme</w:t>
      </w:r>
      <w:proofErr w:type="spellEnd"/>
      <w:r w:rsidRPr="003F04B8">
        <w:rPr>
          <w:rFonts w:eastAsia="Times New Roman" w:cs="Calibri"/>
          <w:color w:val="000000" w:themeColor="text1"/>
          <w:sz w:val="10"/>
        </w:rPr>
        <w:t xml:space="preserve">. It is related to a distinctive move of capitalist theology, currently given right- Evangelical sanction by Calvin </w:t>
      </w:r>
      <w:proofErr w:type="spellStart"/>
      <w:r w:rsidRPr="003F04B8">
        <w:rPr>
          <w:rFonts w:eastAsia="Times New Roman" w:cs="Calibri"/>
          <w:color w:val="000000" w:themeColor="text1"/>
          <w:sz w:val="10"/>
        </w:rPr>
        <w:t>Beisner</w:t>
      </w:r>
      <w:proofErr w:type="spellEnd"/>
      <w:r w:rsidRPr="003F04B8">
        <w:rPr>
          <w:rFonts w:eastAsia="Times New Roman" w:cs="Calibri"/>
          <w:color w:val="000000" w:themeColor="text1"/>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3F04B8">
        <w:rPr>
          <w:rFonts w:eastAsia="Times New Roman" w:cs="Calibri"/>
          <w:i/>
          <w:iCs/>
          <w:color w:val="000000" w:themeColor="text1"/>
          <w:sz w:val="10"/>
        </w:rPr>
        <w:t xml:space="preserve">implicatory denial: </w:t>
      </w:r>
      <w:r w:rsidRPr="003F04B8">
        <w:rPr>
          <w:rFonts w:eastAsia="Times New Roman" w:cs="Calibri"/>
          <w:color w:val="000000" w:themeColor="text1"/>
          <w:sz w:val="10"/>
        </w:rPr>
        <w:t xml:space="preserve">the seemingly evidence-proof conviction of capitalist states that </w:t>
      </w:r>
      <w:proofErr w:type="spellStart"/>
      <w:r w:rsidRPr="003F04B8">
        <w:rPr>
          <w:rFonts w:eastAsia="Times New Roman" w:cs="Calibri"/>
          <w:color w:val="000000" w:themeColor="text1"/>
          <w:sz w:val="10"/>
        </w:rPr>
        <w:t>capitalogenic</w:t>
      </w:r>
      <w:proofErr w:type="spellEnd"/>
      <w:r w:rsidRPr="003F04B8">
        <w:rPr>
          <w:rFonts w:eastAsia="Times New Roman" w:cs="Calibri"/>
          <w:color w:val="000000" w:themeColor="text1"/>
          <w:sz w:val="10"/>
        </w:rPr>
        <w:t xml:space="preserve"> climate change can be remedied by means, and according to systems, that guarantee its perpetuation. The </w:t>
      </w:r>
      <w:proofErr w:type="spellStart"/>
      <w:r w:rsidRPr="003F04B8">
        <w:rPr>
          <w:rFonts w:eastAsia="Times New Roman" w:cs="Calibri"/>
          <w:color w:val="000000" w:themeColor="text1"/>
          <w:sz w:val="10"/>
        </w:rPr>
        <w:t>capitalocentric</w:t>
      </w:r>
      <w:proofErr w:type="spellEnd"/>
      <w:r w:rsidRPr="003F04B8">
        <w:rPr>
          <w:rFonts w:eastAsia="Times New Roman" w:cs="Calibri"/>
          <w:color w:val="000000" w:themeColor="text1"/>
          <w:sz w:val="10"/>
        </w:rPr>
        <w:t xml:space="preserve"> purview is commonly, but mistakenly, identified with the anthropocentrism of ancient and medieval monotheisms. Here, however, it is clearly </w:t>
      </w:r>
      <w:r w:rsidRPr="003F04B8">
        <w:rPr>
          <w:rFonts w:eastAsia="Times New Roman" w:cs="Calibri"/>
          <w:i/>
          <w:iCs/>
          <w:color w:val="000000" w:themeColor="text1"/>
          <w:sz w:val="10"/>
        </w:rPr>
        <w:t xml:space="preserve">not </w:t>
      </w:r>
      <w:r w:rsidRPr="003F04B8">
        <w:rPr>
          <w:rFonts w:eastAsia="Times New Roman" w:cs="Calibri"/>
          <w:color w:val="000000" w:themeColor="text1"/>
          <w:sz w:val="10"/>
        </w:rPr>
        <w:t xml:space="preserve">the Anthropos that stands at the </w:t>
      </w:r>
      <w:proofErr w:type="spellStart"/>
      <w:r w:rsidRPr="003F04B8">
        <w:rPr>
          <w:rFonts w:eastAsia="Times New Roman" w:cs="Calibri"/>
          <w:color w:val="000000" w:themeColor="text1"/>
          <w:sz w:val="10"/>
        </w:rPr>
        <w:t>centre</w:t>
      </w:r>
      <w:proofErr w:type="spellEnd"/>
      <w:r w:rsidRPr="003F04B8">
        <w:rPr>
          <w:rFonts w:eastAsia="Times New Roman" w:cs="Calibri"/>
          <w:color w:val="000000" w:themeColor="text1"/>
          <w:sz w:val="10"/>
        </w:rPr>
        <w:t xml:space="preserve">, as though appointed by God to steward the garden of earth. At the </w:t>
      </w:r>
      <w:proofErr w:type="spellStart"/>
      <w:r w:rsidRPr="003F04B8">
        <w:rPr>
          <w:rFonts w:eastAsia="Times New Roman" w:cs="Calibri"/>
          <w:color w:val="000000" w:themeColor="text1"/>
          <w:sz w:val="10"/>
        </w:rPr>
        <w:t>centre</w:t>
      </w:r>
      <w:proofErr w:type="spellEnd"/>
      <w:r w:rsidRPr="003F04B8">
        <w:rPr>
          <w:rFonts w:eastAsia="Times New Roman" w:cs="Calibri"/>
          <w:color w:val="000000" w:themeColor="text1"/>
          <w:sz w:val="10"/>
        </w:rPr>
        <w:t xml:space="preserve"> is the ritual: that unconditional imperative to accumulate. And insofar as </w:t>
      </w:r>
      <w:proofErr w:type="gramStart"/>
      <w:r w:rsidRPr="003F04B8">
        <w:rPr>
          <w:rFonts w:eastAsia="Times New Roman" w:cs="Calibri"/>
          <w:color w:val="000000" w:themeColor="text1"/>
          <w:sz w:val="10"/>
        </w:rPr>
        <w:t>this imperative drives</w:t>
      </w:r>
      <w:proofErr w:type="gramEnd"/>
      <w:r w:rsidRPr="003F04B8">
        <w:rPr>
          <w:rFonts w:eastAsia="Times New Roman" w:cs="Calibri"/>
          <w:color w:val="000000" w:themeColor="text1"/>
          <w:sz w:val="10"/>
        </w:rPr>
        <w:t xml:space="preserve"> ‘adorers’, as Benjamin put it, to the horizon of human extinction, </w:t>
      </w:r>
      <w:r w:rsidRPr="003F04B8">
        <w:rPr>
          <w:rFonts w:eastAsia="Times New Roman" w:cs="Calibri"/>
          <w:b/>
          <w:bCs/>
          <w:color w:val="000000" w:themeColor="text1"/>
          <w:u w:val="single"/>
        </w:rPr>
        <w:t>capitalism</w:t>
      </w:r>
      <w:r w:rsidRPr="003F04B8">
        <w:rPr>
          <w:rFonts w:eastAsia="Times New Roman" w:cs="Calibri"/>
          <w:color w:val="000000" w:themeColor="text1"/>
          <w:sz w:val="10"/>
        </w:rPr>
        <w:t xml:space="preserve"> can – </w:t>
      </w:r>
      <w:r w:rsidRPr="003F04B8">
        <w:rPr>
          <w:rFonts w:eastAsia="Times New Roman" w:cs="Calibri"/>
          <w:b/>
          <w:bCs/>
          <w:color w:val="000000" w:themeColor="text1"/>
          <w:u w:val="single"/>
        </w:rPr>
        <w:t>must</w:t>
      </w:r>
      <w:r w:rsidRPr="003F04B8">
        <w:rPr>
          <w:rFonts w:eastAsia="Times New Roman" w:cs="Calibri"/>
          <w:color w:val="000000" w:themeColor="text1"/>
          <w:sz w:val="10"/>
        </w:rPr>
        <w:t xml:space="preserve"> – </w:t>
      </w:r>
      <w:r w:rsidRPr="003F04B8">
        <w:rPr>
          <w:rFonts w:eastAsia="Times New Roman" w:cs="Calibri"/>
          <w:b/>
          <w:bCs/>
          <w:color w:val="000000" w:themeColor="text1"/>
          <w:u w:val="single"/>
        </w:rPr>
        <w:t>be described as a death</w:t>
      </w:r>
      <w:r w:rsidRPr="003F04B8">
        <w:rPr>
          <w:rFonts w:eastAsia="Times New Roman" w:cs="Calibri"/>
          <w:color w:val="000000" w:themeColor="text1"/>
          <w:sz w:val="10"/>
        </w:rPr>
        <w:t xml:space="preserve"> </w:t>
      </w:r>
      <w:r w:rsidRPr="003F04B8">
        <w:rPr>
          <w:rFonts w:eastAsia="Times New Roman" w:cs="Calibri"/>
          <w:b/>
          <w:bCs/>
          <w:color w:val="000000" w:themeColor="text1"/>
          <w:u w:val="single"/>
        </w:rPr>
        <w:t>cult</w:t>
      </w:r>
      <w:r w:rsidRPr="003F04B8">
        <w:rPr>
          <w:rFonts w:eastAsia="Times New Roman" w:cs="Calibri"/>
          <w:color w:val="000000" w:themeColor="text1"/>
          <w:sz w:val="10"/>
        </w:rPr>
        <w:t xml:space="preserve">.  </w:t>
      </w:r>
      <w:r w:rsidRPr="003F04B8">
        <w:rPr>
          <w:rFonts w:eastAsia="Times New Roman" w:cs="Calibri"/>
          <w:b/>
          <w:bCs/>
          <w:color w:val="000000" w:themeColor="text1"/>
          <w:u w:val="single"/>
        </w:rPr>
        <w:t>Fossil capital</w:t>
      </w:r>
      <w:r w:rsidRPr="003F04B8">
        <w:rPr>
          <w:rFonts w:eastAsia="Times New Roman" w:cs="Calibri"/>
          <w:color w:val="000000" w:themeColor="text1"/>
          <w:sz w:val="10"/>
        </w:rPr>
        <w:t xml:space="preserve"> </w:t>
      </w:r>
      <w:r w:rsidRPr="003F04B8">
        <w:rPr>
          <w:rFonts w:eastAsia="Times New Roman" w:cs="Calibri"/>
          <w:b/>
          <w:bCs/>
          <w:color w:val="000000" w:themeColor="text1"/>
          <w:u w:val="single"/>
        </w:rPr>
        <w:t>is</w:t>
      </w:r>
      <w:r w:rsidRPr="003F04B8">
        <w:rPr>
          <w:rFonts w:eastAsia="Times New Roman" w:cs="Calibri"/>
          <w:color w:val="000000" w:themeColor="text1"/>
          <w:sz w:val="10"/>
        </w:rPr>
        <w:t xml:space="preserve"> but </w:t>
      </w:r>
      <w:r w:rsidRPr="003F04B8">
        <w:rPr>
          <w:rFonts w:eastAsia="Times New Roman" w:cs="Calibri"/>
          <w:b/>
          <w:bCs/>
          <w:color w:val="000000" w:themeColor="text1"/>
          <w:u w:val="single"/>
        </w:rPr>
        <w:t>one modality of</w:t>
      </w:r>
      <w:r w:rsidRPr="003F04B8">
        <w:rPr>
          <w:rFonts w:eastAsia="Times New Roman" w:cs="Calibri"/>
          <w:color w:val="000000" w:themeColor="text1"/>
          <w:sz w:val="10"/>
        </w:rPr>
        <w:t xml:space="preserve"> </w:t>
      </w:r>
      <w:r w:rsidRPr="003F04B8">
        <w:rPr>
          <w:rFonts w:eastAsia="Times New Roman" w:cs="Calibri"/>
          <w:b/>
          <w:bCs/>
          <w:color w:val="000000" w:themeColor="text1"/>
          <w:u w:val="single"/>
        </w:rPr>
        <w:t>the death cult</w:t>
      </w:r>
      <w:r w:rsidRPr="003F04B8">
        <w:rPr>
          <w:rFonts w:eastAsia="Times New Roman" w:cs="Calibri"/>
          <w:color w:val="000000" w:themeColor="text1"/>
          <w:sz w:val="10"/>
        </w:rPr>
        <w:t xml:space="preserve">, albeit a paragon. </w:t>
      </w:r>
      <w:r w:rsidRPr="003F04B8">
        <w:rPr>
          <w:rFonts w:eastAsia="Times New Roman" w:cs="Calibri"/>
          <w:b/>
          <w:bCs/>
          <w:color w:val="000000" w:themeColor="text1"/>
          <w:highlight w:val="yellow"/>
          <w:u w:val="single"/>
        </w:rPr>
        <w:t>The ‘externalities’ of capital – climate chaos, biosphere destruction, resource depletion, topsoil erosion, ocean acidification, mass extinction</w:t>
      </w:r>
      <w:r w:rsidRPr="003F04B8">
        <w:rPr>
          <w:rFonts w:eastAsia="Times New Roman" w:cs="Calibri"/>
          <w:b/>
          <w:bCs/>
          <w:color w:val="000000" w:themeColor="text1"/>
          <w:u w:val="single"/>
        </w:rPr>
        <w:t xml:space="preserve">, the accumulation of chemical, heavy metal, biological and nuclear wastes – </w:t>
      </w:r>
      <w:r w:rsidRPr="003F04B8">
        <w:rPr>
          <w:rFonts w:eastAsia="Times New Roman" w:cs="Calibri"/>
          <w:b/>
          <w:bCs/>
          <w:color w:val="000000" w:themeColor="text1"/>
          <w:highlight w:val="yellow"/>
          <w:u w:val="single"/>
        </w:rPr>
        <w:t xml:space="preserve">extend </w:t>
      </w:r>
      <w:r w:rsidRPr="003F04B8">
        <w:rPr>
          <w:rFonts w:eastAsia="Times New Roman" w:cs="Calibri"/>
          <w:b/>
          <w:bCs/>
          <w:color w:val="000000" w:themeColor="text1"/>
          <w:u w:val="single"/>
        </w:rPr>
        <w:t xml:space="preserve">far </w:t>
      </w:r>
      <w:r w:rsidRPr="003F04B8">
        <w:rPr>
          <w:rFonts w:eastAsia="Times New Roman" w:cs="Calibri"/>
          <w:b/>
          <w:bCs/>
          <w:color w:val="000000" w:themeColor="text1"/>
          <w:highlight w:val="yellow"/>
          <w:u w:val="single"/>
        </w:rPr>
        <w:t xml:space="preserve">beyond the </w:t>
      </w:r>
      <w:r w:rsidRPr="003F04B8">
        <w:rPr>
          <w:rFonts w:eastAsia="Times New Roman" w:cs="Calibri"/>
          <w:b/>
          <w:bCs/>
          <w:color w:val="000000" w:themeColor="text1"/>
          <w:u w:val="single"/>
        </w:rPr>
        <w:t xml:space="preserve">specific </w:t>
      </w:r>
      <w:r w:rsidRPr="003F04B8">
        <w:rPr>
          <w:rFonts w:eastAsia="Times New Roman" w:cs="Calibri"/>
          <w:b/>
          <w:bCs/>
          <w:color w:val="000000" w:themeColor="text1"/>
          <w:highlight w:val="yellow"/>
          <w:u w:val="single"/>
        </w:rPr>
        <w:t xml:space="preserve">catastrophe of a </w:t>
      </w:r>
      <w:proofErr w:type="spellStart"/>
      <w:r w:rsidRPr="003F04B8">
        <w:rPr>
          <w:rFonts w:eastAsia="Times New Roman" w:cs="Calibri"/>
          <w:b/>
          <w:bCs/>
          <w:color w:val="000000" w:themeColor="text1"/>
          <w:highlight w:val="yellow"/>
          <w:u w:val="single"/>
        </w:rPr>
        <w:t>carbonised</w:t>
      </w:r>
      <w:proofErr w:type="spellEnd"/>
      <w:r w:rsidRPr="003F04B8">
        <w:rPr>
          <w:rFonts w:eastAsia="Times New Roman" w:cs="Calibri"/>
          <w:b/>
          <w:bCs/>
          <w:color w:val="000000" w:themeColor="text1"/>
          <w:highlight w:val="yellow"/>
          <w:u w:val="single"/>
        </w:rPr>
        <w:t xml:space="preserve"> atmosphere</w:t>
      </w:r>
      <w:r w:rsidRPr="003F04B8">
        <w:rPr>
          <w:rFonts w:eastAsia="Times New Roman" w:cs="Calibri"/>
          <w:b/>
          <w:bCs/>
          <w:color w:val="000000" w:themeColor="text1"/>
          <w:u w:val="single"/>
        </w:rPr>
        <w:t>.</w:t>
      </w:r>
      <w:r w:rsidRPr="003F04B8">
        <w:rPr>
          <w:rFonts w:eastAsia="Times New Roman" w:cs="Calibri"/>
          <w:color w:val="000000" w:themeColor="text1"/>
          <w:sz w:val="10"/>
        </w:rPr>
        <w:t xml:space="preserve"> Capitalism is a comprehensive system of work-energetics. The food industry, which powers waged </w:t>
      </w:r>
      <w:proofErr w:type="spellStart"/>
      <w:r w:rsidRPr="003F04B8">
        <w:rPr>
          <w:rFonts w:eastAsia="Times New Roman" w:cs="Calibri"/>
          <w:color w:val="000000" w:themeColor="text1"/>
          <w:sz w:val="10"/>
        </w:rPr>
        <w:t>labour</w:t>
      </w:r>
      <w:proofErr w:type="spellEnd"/>
      <w:r w:rsidRPr="003F04B8">
        <w:rPr>
          <w:rFonts w:eastAsia="Times New Roman" w:cs="Calibri"/>
          <w:color w:val="000000" w:themeColor="text1"/>
          <w:sz w:val="10"/>
        </w:rPr>
        <w:t xml:space="preserve">, and is key to the shifting value of </w:t>
      </w:r>
      <w:proofErr w:type="spellStart"/>
      <w:r w:rsidRPr="003F04B8">
        <w:rPr>
          <w:rFonts w:eastAsia="Times New Roman" w:cs="Calibri"/>
          <w:color w:val="000000" w:themeColor="text1"/>
          <w:sz w:val="10"/>
        </w:rPr>
        <w:t>labour</w:t>
      </w:r>
      <w:proofErr w:type="spellEnd"/>
      <w:r w:rsidRPr="003F04B8">
        <w:rPr>
          <w:rFonts w:eastAsia="Times New Roman" w:cs="Calibri"/>
          <w:color w:val="000000" w:themeColor="text1"/>
          <w:sz w:val="10"/>
        </w:rPr>
        <w:t>-power itself, is as central to the deterioration of the biosphere as is fossil-</w:t>
      </w:r>
      <w:proofErr w:type="spellStart"/>
      <w:r w:rsidRPr="003F04B8">
        <w:rPr>
          <w:rFonts w:eastAsia="Times New Roman" w:cs="Calibri"/>
          <w:color w:val="000000" w:themeColor="text1"/>
          <w:sz w:val="10"/>
        </w:rPr>
        <w:t>fuelled</w:t>
      </w:r>
      <w:proofErr w:type="spellEnd"/>
      <w:r w:rsidRPr="003F04B8">
        <w:rPr>
          <w:rFonts w:eastAsia="Times New Roman" w:cs="Calibri"/>
          <w:color w:val="000000" w:themeColor="text1"/>
          <w:sz w:val="10"/>
        </w:rPr>
        <w:t xml:space="preserve"> transit. Nonetheless, the continuing decision for fossil fuels as a solution to the energy demands of capitalist production, for all the growing denial of climate-change denial among the </w:t>
      </w:r>
      <w:proofErr w:type="spellStart"/>
      <w:r w:rsidRPr="003F04B8">
        <w:rPr>
          <w:rFonts w:eastAsia="Times New Roman" w:cs="Calibri"/>
          <w:color w:val="000000" w:themeColor="text1"/>
          <w:sz w:val="10"/>
        </w:rPr>
        <w:t>antivulgarian</w:t>
      </w:r>
      <w:proofErr w:type="spellEnd"/>
      <w:r w:rsidRPr="003F04B8">
        <w:rPr>
          <w:rFonts w:eastAsia="Times New Roman" w:cs="Calibri"/>
          <w:color w:val="000000" w:themeColor="text1"/>
          <w:sz w:val="10"/>
        </w:rPr>
        <w:t xml:space="preserve"> ruling class, for all their concerned mouth music, is an exemplary case of the capitalist imperative of competitive accumulation at work.  As Andreas </w:t>
      </w:r>
      <w:proofErr w:type="spellStart"/>
      <w:r w:rsidRPr="003F04B8">
        <w:rPr>
          <w:rFonts w:eastAsia="Times New Roman" w:cs="Calibri"/>
          <w:color w:val="000000" w:themeColor="text1"/>
          <w:sz w:val="10"/>
        </w:rPr>
        <w:t>Malm</w:t>
      </w:r>
      <w:proofErr w:type="spellEnd"/>
      <w:r w:rsidRPr="003F04B8">
        <w:rPr>
          <w:rFonts w:eastAsia="Times New Roman" w:cs="Calibri"/>
          <w:color w:val="000000" w:themeColor="text1"/>
          <w:sz w:val="10"/>
        </w:rPr>
        <w:t xml:space="preserve"> has fiercely and beautifully argued, </w:t>
      </w:r>
      <w:r w:rsidRPr="003F04B8">
        <w:rPr>
          <w:rFonts w:eastAsia="Times New Roman" w:cs="Calibri"/>
          <w:b/>
          <w:bCs/>
          <w:color w:val="000000" w:themeColor="text1"/>
          <w:u w:val="single"/>
        </w:rPr>
        <w:t xml:space="preserve">capitalism did not settle for fossil fuels as a solution to energy scarcity. The common assumption that fossil energy is an </w:t>
      </w:r>
      <w:r w:rsidRPr="003F04B8">
        <w:rPr>
          <w:rFonts w:eastAsia="Times New Roman" w:cs="Calibri"/>
          <w:b/>
          <w:bCs/>
          <w:i/>
          <w:iCs/>
          <w:color w:val="000000" w:themeColor="text1"/>
          <w:u w:val="single"/>
        </w:rPr>
        <w:t xml:space="preserve">intrinsically </w:t>
      </w:r>
      <w:r w:rsidRPr="003F04B8">
        <w:rPr>
          <w:rFonts w:eastAsia="Times New Roman" w:cs="Calibri"/>
          <w:b/>
          <w:bCs/>
          <w:color w:val="000000" w:themeColor="text1"/>
          <w:u w:val="single"/>
        </w:rPr>
        <w:t>valuable energy resource worth competing over</w:t>
      </w:r>
      <w:r w:rsidRPr="003F04B8">
        <w:rPr>
          <w:rFonts w:eastAsia="Times New Roman" w:cs="Calibri"/>
          <w:color w:val="000000" w:themeColor="text1"/>
          <w:sz w:val="10"/>
        </w:rPr>
        <w:t xml:space="preserve">, and fighting wars for </w:t>
      </w:r>
      <w:r w:rsidRPr="003F04B8">
        <w:rPr>
          <w:rFonts w:eastAsia="Times New Roman" w:cs="Calibri"/>
          <w:b/>
          <w:bCs/>
          <w:color w:val="000000" w:themeColor="text1"/>
          <w:u w:val="single"/>
        </w:rPr>
        <w:t>is</w:t>
      </w:r>
      <w:r w:rsidRPr="003F04B8">
        <w:rPr>
          <w:rFonts w:eastAsia="Times New Roman" w:cs="Calibri"/>
          <w:color w:val="000000" w:themeColor="text1"/>
          <w:sz w:val="10"/>
        </w:rPr>
        <w:t xml:space="preserve">, as geographer Matthew Huber argues, </w:t>
      </w:r>
      <w:r w:rsidRPr="003F04B8">
        <w:rPr>
          <w:rFonts w:eastAsia="Times New Roman" w:cs="Calibri"/>
          <w:b/>
          <w:bCs/>
          <w:color w:val="000000" w:themeColor="text1"/>
          <w:u w:val="single"/>
        </w:rPr>
        <w:t>an example of fetishism. At the onset of steam power, water was abundant, and, even with its fixed costs, cheaper to use than coal.</w:t>
      </w:r>
      <w:r w:rsidRPr="003F04B8">
        <w:rPr>
          <w:rFonts w:eastAsia="Times New Roman" w:cs="Calibri"/>
          <w:color w:val="000000" w:themeColor="text1"/>
          <w:sz w:val="10"/>
        </w:rPr>
        <w:t xml:space="preserve"> The hydraulic mammoths powered by water wheels required far less human </w:t>
      </w:r>
      <w:proofErr w:type="spellStart"/>
      <w:r w:rsidRPr="003F04B8">
        <w:rPr>
          <w:rFonts w:eastAsia="Times New Roman" w:cs="Calibri"/>
          <w:color w:val="000000" w:themeColor="text1"/>
          <w:sz w:val="10"/>
        </w:rPr>
        <w:t>labour</w:t>
      </w:r>
      <w:proofErr w:type="spellEnd"/>
      <w:r w:rsidRPr="003F04B8">
        <w:rPr>
          <w:rFonts w:eastAsia="Times New Roman" w:cs="Calibri"/>
          <w:color w:val="000000" w:themeColor="text1"/>
          <w:sz w:val="10"/>
        </w:rPr>
        <w:t xml:space="preserve"> to convert to </w:t>
      </w:r>
      <w:proofErr w:type="gramStart"/>
      <w:r w:rsidRPr="003F04B8">
        <w:rPr>
          <w:rFonts w:eastAsia="Times New Roman" w:cs="Calibri"/>
          <w:color w:val="000000" w:themeColor="text1"/>
          <w:sz w:val="10"/>
        </w:rPr>
        <w:t>energy, and</w:t>
      </w:r>
      <w:proofErr w:type="gramEnd"/>
      <w:r w:rsidRPr="003F04B8">
        <w:rPr>
          <w:rFonts w:eastAsia="Times New Roman" w:cs="Calibri"/>
          <w:color w:val="000000" w:themeColor="text1"/>
          <w:sz w:val="10"/>
        </w:rPr>
        <w:t xml:space="preserve"> were more energy-efficient. </w:t>
      </w:r>
      <w:r w:rsidRPr="003F04B8">
        <w:rPr>
          <w:rFonts w:eastAsia="Times New Roman" w:cs="Calibri"/>
          <w:b/>
          <w:bCs/>
          <w:color w:val="000000" w:themeColor="text1"/>
          <w:u w:val="single"/>
        </w:rPr>
        <w:t xml:space="preserve">Even today, </w:t>
      </w:r>
      <w:r w:rsidRPr="003F04B8">
        <w:rPr>
          <w:rFonts w:eastAsia="Times New Roman" w:cs="Calibri"/>
          <w:b/>
          <w:bCs/>
          <w:color w:val="000000" w:themeColor="text1"/>
          <w:highlight w:val="yellow"/>
          <w:u w:val="single"/>
        </w:rPr>
        <w:t xml:space="preserve">only a third of the energy in coal is </w:t>
      </w:r>
      <w:proofErr w:type="gramStart"/>
      <w:r w:rsidRPr="003F04B8">
        <w:rPr>
          <w:rFonts w:eastAsia="Times New Roman" w:cs="Calibri"/>
          <w:b/>
          <w:bCs/>
          <w:color w:val="000000" w:themeColor="text1"/>
          <w:u w:val="single"/>
        </w:rPr>
        <w:t xml:space="preserve">actually </w:t>
      </w:r>
      <w:r w:rsidRPr="003F04B8">
        <w:rPr>
          <w:rFonts w:eastAsia="Times New Roman" w:cs="Calibri"/>
          <w:b/>
          <w:bCs/>
          <w:color w:val="000000" w:themeColor="text1"/>
          <w:highlight w:val="yellow"/>
          <w:u w:val="single"/>
        </w:rPr>
        <w:t>converted</w:t>
      </w:r>
      <w:proofErr w:type="gramEnd"/>
      <w:r w:rsidRPr="003F04B8">
        <w:rPr>
          <w:rFonts w:eastAsia="Times New Roman" w:cs="Calibri"/>
          <w:b/>
          <w:bCs/>
          <w:color w:val="000000" w:themeColor="text1"/>
          <w:highlight w:val="yellow"/>
          <w:u w:val="single"/>
        </w:rPr>
        <w:t xml:space="preserve"> in the industrial processes </w:t>
      </w:r>
      <w:r w:rsidRPr="003F04B8">
        <w:rPr>
          <w:rFonts w:eastAsia="Times New Roman" w:cs="Calibri"/>
          <w:b/>
          <w:bCs/>
          <w:color w:val="000000" w:themeColor="text1"/>
          <w:u w:val="single"/>
        </w:rPr>
        <w:t xml:space="preserve">dedicated thereto: </w:t>
      </w:r>
      <w:r w:rsidRPr="003F04B8">
        <w:rPr>
          <w:rFonts w:eastAsia="Times New Roman" w:cs="Calibri"/>
          <w:b/>
          <w:bCs/>
          <w:color w:val="000000" w:themeColor="text1"/>
          <w:highlight w:val="yellow"/>
          <w:u w:val="single"/>
        </w:rPr>
        <w:t>the only thing that is efficiently produced is carbon dioxide</w:t>
      </w:r>
      <w:r w:rsidRPr="003F04B8">
        <w:rPr>
          <w:rFonts w:eastAsia="Times New Roman" w:cs="Calibri"/>
          <w:b/>
          <w:bCs/>
          <w:color w:val="000000" w:themeColor="text1"/>
          <w:u w:val="single"/>
        </w:rPr>
        <w:t xml:space="preserve">. On such basis, the striving for competitive advantage </w:t>
      </w:r>
      <w:proofErr w:type="gramStart"/>
      <w:r w:rsidRPr="003F04B8">
        <w:rPr>
          <w:rFonts w:eastAsia="Times New Roman" w:cs="Calibri"/>
          <w:b/>
          <w:bCs/>
          <w:color w:val="000000" w:themeColor="text1"/>
          <w:u w:val="single"/>
        </w:rPr>
        <w:t>by  capitalists</w:t>
      </w:r>
      <w:proofErr w:type="gramEnd"/>
      <w:r w:rsidRPr="003F04B8">
        <w:rPr>
          <w:rFonts w:eastAsia="Times New Roman" w:cs="Calibri"/>
          <w:b/>
          <w:bCs/>
          <w:color w:val="000000" w:themeColor="text1"/>
          <w:u w:val="single"/>
        </w:rPr>
        <w:t xml:space="preserve"> seeking maximum market control ‘should’ have </w:t>
      </w:r>
      <w:proofErr w:type="spellStart"/>
      <w:r w:rsidRPr="003F04B8">
        <w:rPr>
          <w:rFonts w:eastAsia="Times New Roman" w:cs="Calibri"/>
          <w:b/>
          <w:bCs/>
          <w:color w:val="000000" w:themeColor="text1"/>
          <w:u w:val="single"/>
        </w:rPr>
        <w:t>favoured</w:t>
      </w:r>
      <w:proofErr w:type="spellEnd"/>
      <w:r w:rsidRPr="003F04B8">
        <w:rPr>
          <w:rFonts w:eastAsia="Times New Roman" w:cs="Calibri"/>
          <w:b/>
          <w:bCs/>
          <w:color w:val="000000" w:themeColor="text1"/>
          <w:u w:val="single"/>
        </w:rPr>
        <w:t xml:space="preserve"> renewable energy.  </w:t>
      </w:r>
      <w:r w:rsidRPr="003F04B8">
        <w:rPr>
          <w:rFonts w:eastAsia="Times New Roman" w:cs="Calibri"/>
          <w:color w:val="000000" w:themeColor="text1"/>
          <w:sz w:val="10"/>
        </w:rPr>
        <w:t xml:space="preserve">Capital, however, preferred the </w:t>
      </w:r>
      <w:proofErr w:type="spellStart"/>
      <w:r w:rsidRPr="003F04B8">
        <w:rPr>
          <w:rFonts w:eastAsia="Times New Roman" w:cs="Calibri"/>
          <w:color w:val="000000" w:themeColor="text1"/>
          <w:sz w:val="10"/>
        </w:rPr>
        <w:t>spatio</w:t>
      </w:r>
      <w:proofErr w:type="spellEnd"/>
      <w:r w:rsidRPr="003F04B8">
        <w:rPr>
          <w:rFonts w:eastAsia="Times New Roman" w:cs="Calibri"/>
          <w:color w:val="000000" w:themeColor="text1"/>
          <w:sz w:val="10"/>
        </w:rPr>
        <w:t xml:space="preserve">-temporal profile of stocks due to the internal politics of competitive accumulation. </w:t>
      </w:r>
      <w:r w:rsidRPr="003F04B8">
        <w:rPr>
          <w:rFonts w:eastAsia="Times New Roman" w:cs="Calibri"/>
          <w:b/>
          <w:bCs/>
          <w:color w:val="000000" w:themeColor="text1"/>
          <w:u w:val="single"/>
        </w:rPr>
        <w:t>Water use necessitated communal administration, with its perilously collectivist implications</w:t>
      </w:r>
      <w:r w:rsidRPr="003F04B8">
        <w:rPr>
          <w:rFonts w:eastAsia="Times New Roman" w:cs="Calibri"/>
          <w:color w:val="000000" w:themeColor="text1"/>
          <w:sz w:val="10"/>
        </w:rPr>
        <w:t xml:space="preserve">. Coal, and later oil, could be transported to urban </w:t>
      </w:r>
      <w:proofErr w:type="spellStart"/>
      <w:r w:rsidRPr="003F04B8">
        <w:rPr>
          <w:rFonts w:eastAsia="Times New Roman" w:cs="Calibri"/>
          <w:color w:val="000000" w:themeColor="text1"/>
          <w:sz w:val="10"/>
        </w:rPr>
        <w:t>centres</w:t>
      </w:r>
      <w:proofErr w:type="spellEnd"/>
      <w:r w:rsidRPr="003F04B8">
        <w:rPr>
          <w:rFonts w:eastAsia="Times New Roman" w:cs="Calibri"/>
          <w:color w:val="000000" w:themeColor="text1"/>
          <w:sz w:val="10"/>
        </w:rPr>
        <w:t xml:space="preserve">, where workers were acculturated to the </w:t>
      </w:r>
      <w:proofErr w:type="gramStart"/>
      <w:r w:rsidRPr="003F04B8">
        <w:rPr>
          <w:rFonts w:eastAsia="Times New Roman" w:cs="Calibri"/>
          <w:color w:val="000000" w:themeColor="text1"/>
          <w:sz w:val="10"/>
        </w:rPr>
        <w:t>work-time</w:t>
      </w:r>
      <w:proofErr w:type="gramEnd"/>
      <w:r w:rsidRPr="003F04B8">
        <w:rPr>
          <w:rFonts w:eastAsia="Times New Roman" w:cs="Calibri"/>
          <w:color w:val="000000" w:themeColor="text1"/>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3F04B8">
        <w:rPr>
          <w:rFonts w:eastAsia="Times New Roman" w:cs="Calibri"/>
          <w:color w:val="000000" w:themeColor="text1"/>
          <w:sz w:val="10"/>
        </w:rPr>
        <w:t>atomised</w:t>
      </w:r>
      <w:proofErr w:type="spellEnd"/>
      <w:r w:rsidRPr="003F04B8">
        <w:rPr>
          <w:rFonts w:eastAsia="Times New Roman" w:cs="Calibri"/>
          <w:color w:val="000000" w:themeColor="text1"/>
          <w:sz w:val="10"/>
        </w:rPr>
        <w:t xml:space="preserve"> systems of reproduction, from transport to heating. </w:t>
      </w:r>
      <w:r w:rsidRPr="003F04B8">
        <w:rPr>
          <w:rFonts w:eastAsia="Times New Roman" w:cs="Calibri"/>
          <w:b/>
          <w:bCs/>
          <w:color w:val="000000" w:themeColor="text1"/>
          <w:u w:val="single"/>
        </w:rPr>
        <w:t xml:space="preserve"> Thus, locked in by the short-</w:t>
      </w:r>
      <w:proofErr w:type="spellStart"/>
      <w:r w:rsidRPr="003F04B8">
        <w:rPr>
          <w:rFonts w:eastAsia="Times New Roman" w:cs="Calibri"/>
          <w:b/>
          <w:bCs/>
          <w:color w:val="000000" w:themeColor="text1"/>
          <w:u w:val="single"/>
        </w:rPr>
        <w:t>termist</w:t>
      </w:r>
      <w:proofErr w:type="spellEnd"/>
      <w:r w:rsidRPr="003F04B8">
        <w:rPr>
          <w:rFonts w:eastAsia="Times New Roman" w:cs="Calibri"/>
          <w:b/>
          <w:bCs/>
          <w:color w:val="000000" w:themeColor="text1"/>
          <w:u w:val="single"/>
        </w:rPr>
        <w:t xml:space="preserve"> imperatives of competitive accumulation, fossil capital assumed a politically privileged position within an emerging world capitalist ecology</w:t>
      </w:r>
      <w:r w:rsidRPr="003F04B8">
        <w:rPr>
          <w:rFonts w:eastAsia="Times New Roman" w:cs="Calibri"/>
          <w:color w:val="000000" w:themeColor="text1"/>
          <w:sz w:val="10"/>
        </w:rPr>
        <w:t xml:space="preserve">. It </w:t>
      </w:r>
      <w:proofErr w:type="spellStart"/>
      <w:r w:rsidRPr="003F04B8">
        <w:rPr>
          <w:rFonts w:eastAsia="Times New Roman" w:cs="Calibri"/>
          <w:color w:val="000000" w:themeColor="text1"/>
          <w:sz w:val="10"/>
        </w:rPr>
        <w:t>monopolised</w:t>
      </w:r>
      <w:proofErr w:type="spellEnd"/>
      <w:r w:rsidRPr="003F04B8">
        <w:rPr>
          <w:rFonts w:eastAsia="Times New Roman" w:cs="Calibri"/>
          <w:color w:val="000000" w:themeColor="text1"/>
          <w:sz w:val="10"/>
        </w:rPr>
        <w:t xml:space="preserve"> the supply of energy for dead </w:t>
      </w:r>
      <w:proofErr w:type="spellStart"/>
      <w:r w:rsidRPr="003F04B8">
        <w:rPr>
          <w:rFonts w:eastAsia="Times New Roman" w:cs="Calibri"/>
          <w:color w:val="000000" w:themeColor="text1"/>
          <w:sz w:val="10"/>
        </w:rPr>
        <w:t>labour</w:t>
      </w:r>
      <w:proofErr w:type="spellEnd"/>
      <w:r w:rsidRPr="003F04B8">
        <w:rPr>
          <w:rFonts w:eastAsia="Times New Roman" w:cs="Calibri"/>
          <w:color w:val="000000" w:themeColor="text1"/>
          <w:sz w:val="10"/>
        </w:rPr>
        <w:t xml:space="preserve">, albeit in a highly inefficient way. </w:t>
      </w:r>
      <w:r w:rsidRPr="003F04B8">
        <w:rPr>
          <w:rFonts w:eastAsia="Times New Roman" w:cs="Calibri"/>
          <w:b/>
          <w:bCs/>
          <w:color w:val="000000" w:themeColor="text1"/>
          <w:u w:val="single"/>
        </w:rPr>
        <w:t xml:space="preserve"> </w:t>
      </w:r>
      <w:r w:rsidRPr="003F04B8">
        <w:rPr>
          <w:rFonts w:eastAsia="Times New Roman" w:cs="Calibri"/>
          <w:color w:val="000000" w:themeColor="text1"/>
          <w:sz w:val="10"/>
        </w:rPr>
        <w:t xml:space="preserve">This is the tragedy of the worker. That, as avatar of a </w:t>
      </w:r>
      <w:proofErr w:type="gramStart"/>
      <w:r w:rsidRPr="003F04B8">
        <w:rPr>
          <w:rFonts w:eastAsia="Times New Roman" w:cs="Calibri"/>
          <w:color w:val="000000" w:themeColor="text1"/>
          <w:sz w:val="10"/>
        </w:rPr>
        <w:t>class in itself, she</w:t>
      </w:r>
      <w:proofErr w:type="gramEnd"/>
      <w:r w:rsidRPr="003F04B8">
        <w:rPr>
          <w:rFonts w:eastAsia="Times New Roman" w:cs="Calibri"/>
          <w:color w:val="000000" w:themeColor="text1"/>
          <w:sz w:val="10"/>
        </w:rPr>
        <w:t xml:space="preserve"> was put to work for the accumulation of capital, from capitalism’s youth, amid means of production not of her choosing, and with a telos of ecological catastrophe. </w:t>
      </w:r>
      <w:r w:rsidRPr="003F04B8">
        <w:rPr>
          <w:rFonts w:eastAsia="Times New Roman" w:cs="Calibri"/>
          <w:b/>
          <w:bCs/>
          <w:color w:val="000000" w:themeColor="text1"/>
          <w:u w:val="single"/>
        </w:rPr>
        <w:t xml:space="preserve">That thus, even </w:t>
      </w:r>
      <w:r w:rsidRPr="003F04B8">
        <w:rPr>
          <w:rFonts w:eastAsia="Times New Roman" w:cs="Calibri"/>
          <w:b/>
          <w:bCs/>
          <w:color w:val="000000" w:themeColor="text1"/>
          <w:highlight w:val="yellow"/>
          <w:u w:val="single"/>
        </w:rPr>
        <w:t>should the proletariat become a class for itself</w:t>
      </w:r>
      <w:r w:rsidRPr="003F04B8">
        <w:rPr>
          <w:rFonts w:eastAsia="Times New Roman" w:cs="Calibri"/>
          <w:b/>
          <w:bCs/>
          <w:color w:val="000000" w:themeColor="text1"/>
          <w:u w:val="single"/>
        </w:rPr>
        <w:t xml:space="preserve">, and even if it does so at a point of history where the full horror of the methods of fossil capitalism is becoming clear, </w:t>
      </w:r>
      <w:r w:rsidRPr="003F04B8">
        <w:rPr>
          <w:rFonts w:eastAsia="Times New Roman" w:cs="Calibri"/>
          <w:b/>
          <w:bCs/>
          <w:color w:val="000000" w:themeColor="text1"/>
          <w:highlight w:val="yellow"/>
          <w:u w:val="single"/>
        </w:rPr>
        <w:t xml:space="preserve">it </w:t>
      </w:r>
      <w:r w:rsidRPr="003F04B8">
        <w:rPr>
          <w:rFonts w:eastAsia="Times New Roman" w:cs="Calibri"/>
          <w:b/>
          <w:bCs/>
          <w:color w:val="000000" w:themeColor="text1"/>
          <w:u w:val="single"/>
        </w:rPr>
        <w:t xml:space="preserve">would – </w:t>
      </w:r>
      <w:r w:rsidRPr="003F04B8">
        <w:rPr>
          <w:rFonts w:eastAsia="Times New Roman" w:cs="Calibri"/>
          <w:b/>
          <w:bCs/>
          <w:color w:val="000000" w:themeColor="text1"/>
          <w:highlight w:val="yellow"/>
          <w:u w:val="single"/>
        </w:rPr>
        <w:t>will – inherit productive forces inextricable from mass, trans-species death</w:t>
      </w:r>
      <w:r w:rsidRPr="003F04B8">
        <w:rPr>
          <w:rFonts w:eastAsia="Times New Roman" w:cs="Calibri"/>
          <w:b/>
          <w:bCs/>
          <w:color w:val="000000" w:themeColor="text1"/>
          <w:u w:val="single"/>
        </w:rPr>
        <w:t>. This does not preclude systemic, planet-wide transformatio</w:t>
      </w:r>
      <w:r w:rsidRPr="003F04B8">
        <w:rPr>
          <w:rFonts w:eastAsia="Times New Roman" w:cs="Calibri"/>
          <w:color w:val="000000" w:themeColor="text1"/>
          <w:sz w:val="10"/>
        </w:rPr>
        <w:t xml:space="preserve">n. Particularly given the inevitably uneven global growth of class consciousness and resistance, however, and the concomitant </w:t>
      </w:r>
      <w:proofErr w:type="spellStart"/>
      <w:r w:rsidRPr="003F04B8">
        <w:rPr>
          <w:rFonts w:eastAsia="Times New Roman" w:cs="Calibri"/>
          <w:color w:val="000000" w:themeColor="text1"/>
          <w:sz w:val="10"/>
        </w:rPr>
        <w:t>embattledness</w:t>
      </w:r>
      <w:proofErr w:type="spellEnd"/>
      <w:r w:rsidRPr="003F04B8">
        <w:rPr>
          <w:rFonts w:eastAsia="Times New Roman" w:cs="Calibri"/>
          <w:color w:val="000000" w:themeColor="text1"/>
          <w:sz w:val="10"/>
        </w:rPr>
        <w:t xml:space="preserve"> of any reformist, let alone revolutionary, power on the global stage, </w:t>
      </w:r>
      <w:r w:rsidRPr="003F04B8">
        <w:rPr>
          <w:rFonts w:eastAsia="Times New Roman" w:cs="Calibri"/>
          <w:b/>
          <w:bCs/>
          <w:color w:val="000000" w:themeColor="text1"/>
          <w:u w:val="single"/>
        </w:rPr>
        <w:t>it does ensure that it faces extraordinary barriers</w:t>
      </w:r>
      <w:r w:rsidRPr="003F04B8">
        <w:rPr>
          <w:rFonts w:eastAsia="Times New Roman" w:cs="Calibri"/>
          <w:color w:val="000000" w:themeColor="text1"/>
          <w:sz w:val="10"/>
        </w:rPr>
        <w:t>. As will become clear</w:t>
      </w:r>
      <w:r w:rsidRPr="003F04B8">
        <w:rPr>
          <w:rFonts w:eastAsia="Times New Roman" w:cs="Calibri"/>
          <w:b/>
          <w:bCs/>
          <w:color w:val="000000" w:themeColor="text1"/>
          <w:u w:val="single"/>
        </w:rPr>
        <w:t>.  As of 2015, estimates suggested that humanity produced a total of 15.5 trillion watts of energy each year, of which a considerable 29 per cent was not used</w:t>
      </w:r>
      <w:r w:rsidRPr="003F04B8">
        <w:rPr>
          <w:rFonts w:eastAsia="Times New Roman" w:cs="Calibri"/>
          <w:color w:val="000000" w:themeColor="text1"/>
          <w:sz w:val="10"/>
        </w:rPr>
        <w:t xml:space="preserve">. At an average of 2,000 watts per person (rising to 10,000 watts in the core capitalist economies), the majority was used for industry, </w:t>
      </w:r>
      <w:proofErr w:type="gramStart"/>
      <w:r w:rsidRPr="003F04B8">
        <w:rPr>
          <w:rFonts w:eastAsia="Times New Roman" w:cs="Calibri"/>
          <w:color w:val="000000" w:themeColor="text1"/>
          <w:sz w:val="10"/>
        </w:rPr>
        <w:t>commerce</w:t>
      </w:r>
      <w:proofErr w:type="gramEnd"/>
      <w:r w:rsidRPr="003F04B8">
        <w:rPr>
          <w:rFonts w:eastAsia="Times New Roman" w:cs="Calibri"/>
          <w:color w:val="000000" w:themeColor="text1"/>
          <w:sz w:val="10"/>
        </w:rPr>
        <w:t xml:space="preserve"> and transit, with only 22 per cent for household consumption. Some 90 per cent of this output was powered by fossil fuels: oil, coal, gas. This monopoly, enabling </w:t>
      </w:r>
      <w:proofErr w:type="spellStart"/>
      <w:r w:rsidRPr="003F04B8">
        <w:rPr>
          <w:rFonts w:eastAsia="Times New Roman" w:cs="Calibri"/>
          <w:color w:val="000000" w:themeColor="text1"/>
          <w:sz w:val="10"/>
        </w:rPr>
        <w:t>superprofits</w:t>
      </w:r>
      <w:proofErr w:type="spellEnd"/>
      <w:r w:rsidRPr="003F04B8">
        <w:rPr>
          <w:rFonts w:eastAsia="Times New Roman" w:cs="Calibri"/>
          <w:color w:val="000000" w:themeColor="text1"/>
          <w:sz w:val="10"/>
        </w:rPr>
        <w:t xml:space="preserve"> as monopolies do, ensured that fossil capital would always </w:t>
      </w:r>
      <w:proofErr w:type="spellStart"/>
      <w:r w:rsidRPr="003F04B8">
        <w:rPr>
          <w:rFonts w:eastAsia="Times New Roman" w:cs="Calibri"/>
          <w:color w:val="000000" w:themeColor="text1"/>
          <w:sz w:val="10"/>
        </w:rPr>
        <w:t>realise</w:t>
      </w:r>
      <w:proofErr w:type="spellEnd"/>
      <w:r w:rsidRPr="003F04B8">
        <w:rPr>
          <w:rFonts w:eastAsia="Times New Roman" w:cs="Calibri"/>
          <w:color w:val="000000" w:themeColor="text1"/>
          <w:sz w:val="10"/>
        </w:rPr>
        <w:t xml:space="preserve"> profit margins far higher than the industrial average. It has, in </w:t>
      </w:r>
      <w:proofErr w:type="spellStart"/>
      <w:r w:rsidRPr="003F04B8">
        <w:rPr>
          <w:rFonts w:eastAsia="Times New Roman" w:cs="Calibri"/>
          <w:color w:val="000000" w:themeColor="text1"/>
          <w:sz w:val="10"/>
        </w:rPr>
        <w:t>Malm’s</w:t>
      </w:r>
      <w:proofErr w:type="spellEnd"/>
      <w:r w:rsidRPr="003F04B8">
        <w:rPr>
          <w:rFonts w:eastAsia="Times New Roman" w:cs="Calibri"/>
          <w:color w:val="000000" w:themeColor="text1"/>
          <w:sz w:val="10"/>
        </w:rPr>
        <w:t xml:space="preserve"> term, become worth a ‘planet of value’. Each fossil fuel plant represents decades of investment awaiting </w:t>
      </w:r>
      <w:proofErr w:type="spellStart"/>
      <w:r w:rsidRPr="003F04B8">
        <w:rPr>
          <w:rFonts w:eastAsia="Times New Roman" w:cs="Calibri"/>
          <w:color w:val="000000" w:themeColor="text1"/>
          <w:sz w:val="10"/>
        </w:rPr>
        <w:t>realisation</w:t>
      </w:r>
      <w:proofErr w:type="spellEnd"/>
      <w:r w:rsidRPr="003F04B8">
        <w:rPr>
          <w:rFonts w:eastAsia="Times New Roman" w:cs="Calibri"/>
          <w:color w:val="000000" w:themeColor="text1"/>
          <w:sz w:val="10"/>
        </w:rPr>
        <w:t xml:space="preserve">. </w:t>
      </w:r>
      <w:r w:rsidRPr="003F04B8">
        <w:rPr>
          <w:rFonts w:eastAsia="Times New Roman" w:cs="Calibri"/>
          <w:b/>
          <w:bCs/>
          <w:color w:val="000000" w:themeColor="text1"/>
          <w:u w:val="single"/>
        </w:rPr>
        <w:t xml:space="preserve"> </w:t>
      </w:r>
      <w:r w:rsidRPr="003F04B8">
        <w:rPr>
          <w:rFonts w:eastAsia="Times New Roman" w:cs="Calibri"/>
          <w:b/>
          <w:bCs/>
          <w:color w:val="000000" w:themeColor="text1"/>
          <w:highlight w:val="yellow"/>
          <w:u w:val="single"/>
        </w:rPr>
        <w:t xml:space="preserve">To avert planetary disaster is </w:t>
      </w:r>
      <w:r w:rsidRPr="003F04B8">
        <w:rPr>
          <w:rFonts w:eastAsia="Times New Roman" w:cs="Calibri"/>
          <w:b/>
          <w:bCs/>
          <w:color w:val="000000" w:themeColor="text1"/>
          <w:u w:val="single"/>
        </w:rPr>
        <w:t xml:space="preserve">to inflict an earth-sized blow on capitalist industry. It is </w:t>
      </w:r>
      <w:r w:rsidRPr="003F04B8">
        <w:rPr>
          <w:rFonts w:eastAsia="Times New Roman" w:cs="Calibri"/>
          <w:b/>
          <w:bCs/>
          <w:color w:val="000000" w:themeColor="text1"/>
          <w:highlight w:val="yellow"/>
          <w:u w:val="single"/>
        </w:rPr>
        <w:t xml:space="preserve">to choose between burning a planet of </w:t>
      </w:r>
      <w:proofErr w:type="gramStart"/>
      <w:r w:rsidRPr="003F04B8">
        <w:rPr>
          <w:rFonts w:eastAsia="Times New Roman" w:cs="Calibri"/>
          <w:b/>
          <w:bCs/>
          <w:color w:val="000000" w:themeColor="text1"/>
          <w:highlight w:val="yellow"/>
          <w:u w:val="single"/>
        </w:rPr>
        <w:t>value, and</w:t>
      </w:r>
      <w:proofErr w:type="gramEnd"/>
      <w:r w:rsidRPr="003F04B8">
        <w:rPr>
          <w:rFonts w:eastAsia="Times New Roman" w:cs="Calibri"/>
          <w:b/>
          <w:bCs/>
          <w:color w:val="000000" w:themeColor="text1"/>
          <w:highlight w:val="yellow"/>
          <w:u w:val="single"/>
        </w:rPr>
        <w:t xml:space="preserve"> burning the planet itself</w:t>
      </w:r>
      <w:r w:rsidRPr="003F04B8">
        <w:rPr>
          <w:rFonts w:eastAsia="Times New Roman" w:cs="Calibri"/>
          <w:b/>
          <w:bCs/>
          <w:color w:val="000000" w:themeColor="text1"/>
          <w:u w:val="single"/>
        </w:rPr>
        <w:t>.</w:t>
      </w:r>
      <w:r w:rsidRPr="003F04B8">
        <w:rPr>
          <w:rFonts w:eastAsia="Times New Roman" w:cs="Calibri"/>
          <w:color w:val="000000" w:themeColor="text1"/>
          <w:sz w:val="10"/>
        </w:rPr>
        <w:t xml:space="preserve"> But the death cult is so strong, so pervasive, that, against all resistance, the choice has already been made.  </w:t>
      </w:r>
      <w:r w:rsidRPr="003F04B8">
        <w:rPr>
          <w:rFonts w:cs="Calibri"/>
          <w:b/>
          <w:bCs/>
          <w:color w:val="000000" w:themeColor="text1"/>
          <w:highlight w:val="yellow"/>
          <w:u w:val="single"/>
        </w:rPr>
        <w:t>Apocalypse has begun</w:t>
      </w:r>
      <w:r w:rsidRPr="003F04B8">
        <w:rPr>
          <w:rFonts w:cs="Calibri"/>
          <w:b/>
          <w:bCs/>
          <w:color w:val="000000" w:themeColor="text1"/>
          <w:u w:val="single"/>
        </w:rPr>
        <w:t>. The button has been pushed</w:t>
      </w:r>
      <w:r w:rsidRPr="003F04B8">
        <w:rPr>
          <w:rFonts w:cs="Calibri"/>
          <w:color w:val="000000" w:themeColor="text1"/>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3F04B8">
        <w:rPr>
          <w:rFonts w:cs="Calibri"/>
          <w:color w:val="000000" w:themeColor="text1"/>
          <w:sz w:val="10"/>
        </w:rPr>
        <w:t>mad-eyed</w:t>
      </w:r>
      <w:proofErr w:type="gramEnd"/>
      <w:r w:rsidRPr="003F04B8">
        <w:rPr>
          <w:rFonts w:cs="Calibri"/>
          <w:color w:val="000000" w:themeColor="text1"/>
          <w:sz w:val="10"/>
        </w:rPr>
        <w:t xml:space="preserve"> from stating the obvious’. To understand the scale of what faces us, and the way it ramifies into every corner of our lives, is to marvel that we aren’t having emergency meetings in every city, </w:t>
      </w:r>
      <w:proofErr w:type="gramStart"/>
      <w:r w:rsidRPr="003F04B8">
        <w:rPr>
          <w:rFonts w:cs="Calibri"/>
          <w:color w:val="000000" w:themeColor="text1"/>
          <w:sz w:val="10"/>
        </w:rPr>
        <w:t>town</w:t>
      </w:r>
      <w:proofErr w:type="gramEnd"/>
      <w:r w:rsidRPr="003F04B8">
        <w:rPr>
          <w:rFonts w:cs="Calibri"/>
          <w:color w:val="000000" w:themeColor="text1"/>
          <w:sz w:val="10"/>
        </w:rPr>
        <w:t xml:space="preserve"> and village every week. </w:t>
      </w:r>
      <w:r w:rsidRPr="003F04B8">
        <w:rPr>
          <w:rFonts w:cs="Calibri"/>
          <w:b/>
          <w:bCs/>
          <w:color w:val="000000" w:themeColor="text1"/>
          <w:u w:val="single"/>
        </w:rPr>
        <w:t>We are, increasingly, out of time. In</w:t>
      </w:r>
      <w:r w:rsidRPr="003F04B8">
        <w:rPr>
          <w:rFonts w:cs="Calibri"/>
          <w:color w:val="000000" w:themeColor="text1"/>
          <w:sz w:val="10"/>
        </w:rPr>
        <w:t xml:space="preserve"> the capitalist </w:t>
      </w:r>
      <w:proofErr w:type="spellStart"/>
      <w:r w:rsidRPr="003F04B8">
        <w:rPr>
          <w:rFonts w:cs="Calibri"/>
          <w:i/>
          <w:iCs/>
          <w:color w:val="000000" w:themeColor="text1"/>
          <w:sz w:val="10"/>
        </w:rPr>
        <w:t>untimelich</w:t>
      </w:r>
      <w:proofErr w:type="spellEnd"/>
      <w:r w:rsidRPr="003F04B8">
        <w:rPr>
          <w:rFonts w:cs="Calibri"/>
          <w:i/>
          <w:iCs/>
          <w:color w:val="000000" w:themeColor="text1"/>
          <w:sz w:val="10"/>
        </w:rPr>
        <w:t xml:space="preserve">, </w:t>
      </w:r>
      <w:r w:rsidRPr="003F04B8">
        <w:rPr>
          <w:rFonts w:cs="Calibri"/>
          <w:color w:val="000000" w:themeColor="text1"/>
          <w:sz w:val="10"/>
        </w:rPr>
        <w:t xml:space="preserve">the time of the living and the time of the dead, human </w:t>
      </w:r>
      <w:proofErr w:type="gramStart"/>
      <w:r w:rsidRPr="003F04B8">
        <w:rPr>
          <w:rFonts w:cs="Calibri"/>
          <w:color w:val="000000" w:themeColor="text1"/>
          <w:sz w:val="10"/>
        </w:rPr>
        <w:t>history</w:t>
      </w:r>
      <w:proofErr w:type="gramEnd"/>
      <w:r w:rsidRPr="003F04B8">
        <w:rPr>
          <w:rFonts w:cs="Calibri"/>
          <w:color w:val="000000" w:themeColor="text1"/>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3F04B8">
        <w:rPr>
          <w:rFonts w:cs="Calibr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3F04B8">
        <w:rPr>
          <w:rFonts w:cs="Calibri"/>
          <w:color w:val="000000" w:themeColor="text1"/>
          <w:sz w:val="10"/>
        </w:rPr>
        <w:t xml:space="preserve"> </w:t>
      </w:r>
      <w:r w:rsidRPr="003F04B8">
        <w:rPr>
          <w:rFonts w:cs="Calibri"/>
          <w:b/>
          <w:bCs/>
          <w:color w:val="000000" w:themeColor="text1"/>
          <w:u w:val="single"/>
        </w:rPr>
        <w:t>years</w:t>
      </w:r>
      <w:r w:rsidRPr="003F04B8">
        <w:rPr>
          <w:rFonts w:cs="Calibri"/>
          <w:color w:val="000000" w:themeColor="text1"/>
          <w:sz w:val="10"/>
        </w:rPr>
        <w:t xml:space="preserve">. The polar vortex wanders, perturbed, and the mid-West freezes. In a parody of Revelations, Mediterranean storms rain fish on the island of Malta. </w:t>
      </w:r>
      <w:r w:rsidRPr="003F04B8">
        <w:rPr>
          <w:rFonts w:cs="Calibri"/>
          <w:b/>
          <w:bCs/>
          <w:color w:val="000000" w:themeColor="text1"/>
          <w:u w:val="single"/>
        </w:rPr>
        <w:t>Stochastic weather events accumulate. Birds fall dead from the sky.</w:t>
      </w:r>
      <w:r w:rsidRPr="003F04B8">
        <w:rPr>
          <w:rFonts w:cs="Calibr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3F04B8">
        <w:rPr>
          <w:rFonts w:cs="Calibri"/>
          <w:color w:val="000000" w:themeColor="text1"/>
          <w:sz w:val="10"/>
        </w:rPr>
        <w:t>civilisation</w:t>
      </w:r>
      <w:proofErr w:type="spellEnd"/>
      <w:r w:rsidRPr="003F04B8">
        <w:rPr>
          <w:rFonts w:cs="Calibri"/>
          <w:color w:val="000000" w:themeColor="text1"/>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3F04B8">
        <w:rPr>
          <w:rFonts w:cs="Calibri"/>
          <w:color w:val="000000" w:themeColor="text1"/>
          <w:sz w:val="10"/>
        </w:rPr>
        <w:t>solastalgia</w:t>
      </w:r>
      <w:proofErr w:type="spellEnd"/>
      <w:r w:rsidRPr="003F04B8">
        <w:rPr>
          <w:rFonts w:cs="Calibri"/>
          <w:color w:val="000000" w:themeColor="text1"/>
          <w:sz w:val="10"/>
        </w:rPr>
        <w:t xml:space="preserve">’, Ashlee </w:t>
      </w:r>
      <w:proofErr w:type="spellStart"/>
      <w:r w:rsidRPr="003F04B8">
        <w:rPr>
          <w:rFonts w:cs="Calibri"/>
          <w:color w:val="000000" w:themeColor="text1"/>
          <w:sz w:val="10"/>
        </w:rPr>
        <w:t>Cunsolo</w:t>
      </w:r>
      <w:proofErr w:type="spellEnd"/>
      <w:r w:rsidRPr="003F04B8">
        <w:rPr>
          <w:rFonts w:cs="Calibri"/>
          <w:color w:val="000000" w:themeColor="text1"/>
          <w:sz w:val="10"/>
        </w:rPr>
        <w:t xml:space="preserve"> and Neville Ellis’s ‘ecological grief’, Renee </w:t>
      </w:r>
      <w:proofErr w:type="spellStart"/>
      <w:r w:rsidRPr="003F04B8">
        <w:rPr>
          <w:rFonts w:cs="Calibri"/>
          <w:color w:val="000000" w:themeColor="text1"/>
          <w:sz w:val="10"/>
        </w:rPr>
        <w:t>Lertzmann’s</w:t>
      </w:r>
      <w:proofErr w:type="spellEnd"/>
      <w:r w:rsidRPr="003F04B8">
        <w:rPr>
          <w:rFonts w:cs="Calibri"/>
          <w:color w:val="000000" w:themeColor="text1"/>
          <w:sz w:val="10"/>
        </w:rPr>
        <w:t xml:space="preserve"> ‘environmental melancholia’. Even at the end of 2018, 70 per cent of Americans describing themselves as ‘worried’ about climate change, and it has been a long two years for that fear to wax. </w:t>
      </w:r>
      <w:r w:rsidRPr="003F04B8">
        <w:rPr>
          <w:rFonts w:cs="Calibri"/>
          <w:b/>
          <w:bCs/>
          <w:color w:val="000000" w:themeColor="text1"/>
          <w:highlight w:val="yellow"/>
          <w:u w:val="single"/>
        </w:rPr>
        <w:t>The sixth mass extinction</w:t>
      </w:r>
      <w:r w:rsidRPr="003F04B8">
        <w:rPr>
          <w:rFonts w:cs="Calibri"/>
          <w:b/>
          <w:bCs/>
          <w:color w:val="000000" w:themeColor="text1"/>
          <w:u w:val="single"/>
        </w:rPr>
        <w:t xml:space="preserve">, </w:t>
      </w:r>
      <w:proofErr w:type="spellStart"/>
      <w:r w:rsidRPr="003F04B8">
        <w:rPr>
          <w:rFonts w:cs="Calibri"/>
          <w:b/>
          <w:bCs/>
          <w:color w:val="000000" w:themeColor="text1"/>
          <w:u w:val="single"/>
        </w:rPr>
        <w:t>signalled</w:t>
      </w:r>
      <w:proofErr w:type="spellEnd"/>
      <w:r w:rsidRPr="003F04B8">
        <w:rPr>
          <w:rFonts w:cs="Calibri"/>
          <w:b/>
          <w:bCs/>
          <w:color w:val="000000" w:themeColor="text1"/>
          <w:u w:val="single"/>
        </w:rPr>
        <w:t xml:space="preserve"> by what one study calls ‘biological annihilation’, </w:t>
      </w:r>
      <w:r w:rsidRPr="003F04B8">
        <w:rPr>
          <w:rFonts w:cs="Calibri"/>
          <w:b/>
          <w:bCs/>
          <w:color w:val="000000" w:themeColor="text1"/>
          <w:highlight w:val="yellow"/>
          <w:u w:val="single"/>
        </w:rPr>
        <w:t>is underway</w:t>
      </w:r>
      <w:r w:rsidRPr="003F04B8">
        <w:rPr>
          <w:rFonts w:cs="Calibri"/>
          <w:color w:val="000000" w:themeColor="text1"/>
          <w:sz w:val="10"/>
        </w:rPr>
        <w:t xml:space="preserve">. </w:t>
      </w:r>
      <w:r w:rsidRPr="003F04B8">
        <w:rPr>
          <w:rFonts w:cs="Calibri"/>
          <w:b/>
          <w:bCs/>
          <w:color w:val="000000" w:themeColor="text1"/>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3F04B8">
        <w:rPr>
          <w:rFonts w:cs="Calibri"/>
          <w:color w:val="000000" w:themeColor="text1"/>
          <w:sz w:val="10"/>
        </w:rPr>
        <w:t xml:space="preserve">. </w:t>
      </w:r>
      <w:r w:rsidRPr="003F04B8">
        <w:rPr>
          <w:rFonts w:cs="Calibri"/>
          <w:b/>
          <w:bCs/>
          <w:color w:val="000000" w:themeColor="text1"/>
          <w:u w:val="single"/>
        </w:rPr>
        <w:t xml:space="preserve">The bees, that once we believed were saved, are disappearing eight times faster than are mammals, </w:t>
      </w:r>
      <w:proofErr w:type="gramStart"/>
      <w:r w:rsidRPr="003F04B8">
        <w:rPr>
          <w:rFonts w:cs="Calibri"/>
          <w:b/>
          <w:bCs/>
          <w:color w:val="000000" w:themeColor="text1"/>
          <w:u w:val="single"/>
        </w:rPr>
        <w:t>birds</w:t>
      </w:r>
      <w:proofErr w:type="gramEnd"/>
      <w:r w:rsidRPr="003F04B8">
        <w:rPr>
          <w:rFonts w:cs="Calibri"/>
          <w:b/>
          <w:bCs/>
          <w:color w:val="000000" w:themeColor="text1"/>
          <w:u w:val="single"/>
        </w:rPr>
        <w:t xml:space="preserve"> or reptiles. Without their pollination work, </w:t>
      </w:r>
      <w:r w:rsidRPr="003F04B8">
        <w:rPr>
          <w:rFonts w:cs="Calibri"/>
          <w:b/>
          <w:bCs/>
          <w:color w:val="000000" w:themeColor="text1"/>
          <w:highlight w:val="yellow"/>
          <w:u w:val="single"/>
        </w:rPr>
        <w:t>70 per cent of the crops that feed 90 per cent of the planet will fail</w:t>
      </w:r>
      <w:r w:rsidRPr="003F04B8">
        <w:rPr>
          <w:rFonts w:cs="Calibri"/>
          <w:color w:val="000000" w:themeColor="text1"/>
          <w:sz w:val="10"/>
        </w:rPr>
        <w:t xml:space="preserve">.  </w:t>
      </w:r>
      <w:r w:rsidRPr="003F04B8">
        <w:rPr>
          <w:rFonts w:cs="Calibri"/>
          <w:b/>
          <w:bCs/>
          <w:color w:val="000000" w:themeColor="text1"/>
          <w:u w:val="single"/>
        </w:rPr>
        <w:t>The question of human survival is inextricable from that of what sort of humans we should be</w:t>
      </w:r>
      <w:r w:rsidRPr="003F04B8">
        <w:rPr>
          <w:rFonts w:cs="Calibri"/>
          <w:b/>
          <w:bCs/>
          <w:color w:val="000000" w:themeColor="text1"/>
          <w:highlight w:val="yellow"/>
          <w:u w:val="single"/>
        </w:rPr>
        <w:t xml:space="preserve">. By 2070, </w:t>
      </w:r>
      <w:r w:rsidRPr="003F04B8">
        <w:rPr>
          <w:rFonts w:cs="Calibri"/>
          <w:b/>
          <w:bCs/>
          <w:color w:val="000000" w:themeColor="text1"/>
          <w:u w:val="single"/>
        </w:rPr>
        <w:t>MIT research says</w:t>
      </w:r>
      <w:r w:rsidRPr="003F04B8">
        <w:rPr>
          <w:rFonts w:cs="Calibri"/>
          <w:b/>
          <w:bCs/>
          <w:color w:val="000000" w:themeColor="text1"/>
          <w:highlight w:val="yellow"/>
          <w:u w:val="single"/>
        </w:rPr>
        <w:t xml:space="preserve">, the new norm for ‘many </w:t>
      </w:r>
      <w:proofErr w:type="gramStart"/>
      <w:r w:rsidRPr="003F04B8">
        <w:rPr>
          <w:rFonts w:cs="Calibri"/>
          <w:b/>
          <w:bCs/>
          <w:color w:val="000000" w:themeColor="text1"/>
          <w:highlight w:val="yellow"/>
          <w:u w:val="single"/>
        </w:rPr>
        <w:t>billions’</w:t>
      </w:r>
      <w:proofErr w:type="gramEnd"/>
      <w:r w:rsidRPr="003F04B8">
        <w:rPr>
          <w:rFonts w:cs="Calibri"/>
          <w:b/>
          <w:bCs/>
          <w:color w:val="000000" w:themeColor="text1"/>
          <w:highlight w:val="yellow"/>
          <w:u w:val="single"/>
        </w:rPr>
        <w:t xml:space="preserve"> of people will be impossibly high temperatures </w:t>
      </w:r>
      <w:r w:rsidRPr="003F04B8">
        <w:rPr>
          <w:rFonts w:cs="Calibri"/>
          <w:b/>
          <w:bCs/>
          <w:color w:val="000000" w:themeColor="text1"/>
          <w:u w:val="single"/>
        </w:rPr>
        <w:t xml:space="preserve">that will kill less fit people and make outdoor work impossible. Half a billion will experience temperatures that would ‘kill even healthy people in the shade within six </w:t>
      </w:r>
      <w:proofErr w:type="gramStart"/>
      <w:r w:rsidRPr="003F04B8">
        <w:rPr>
          <w:rFonts w:cs="Calibri"/>
          <w:b/>
          <w:bCs/>
          <w:color w:val="000000" w:themeColor="text1"/>
          <w:u w:val="single"/>
        </w:rPr>
        <w:t>hours’</w:t>
      </w:r>
      <w:proofErr w:type="gramEnd"/>
      <w:r w:rsidRPr="003F04B8">
        <w:rPr>
          <w:rFonts w:cs="Calibri"/>
          <w:color w:val="000000" w:themeColor="text1"/>
          <w:sz w:val="10"/>
        </w:rPr>
        <w:t xml:space="preserve">. </w:t>
      </w:r>
      <w:r w:rsidRPr="003F04B8">
        <w:rPr>
          <w:rFonts w:cs="Calibri"/>
          <w:b/>
          <w:bCs/>
          <w:color w:val="000000" w:themeColor="text1"/>
          <w:u w:val="single"/>
        </w:rPr>
        <w:t xml:space="preserve">The </w:t>
      </w:r>
      <w:r w:rsidRPr="003F04B8">
        <w:rPr>
          <w:rFonts w:cs="Calibri"/>
          <w:b/>
          <w:bCs/>
          <w:color w:val="000000" w:themeColor="text1"/>
          <w:highlight w:val="yellow"/>
          <w:u w:val="single"/>
        </w:rPr>
        <w:t>Arctic</w:t>
      </w:r>
      <w:r w:rsidRPr="003F04B8">
        <w:rPr>
          <w:rFonts w:cs="Calibri"/>
          <w:b/>
          <w:bCs/>
          <w:color w:val="000000" w:themeColor="text1"/>
          <w:u w:val="single"/>
        </w:rPr>
        <w:t xml:space="preserve">, that ‘sluggish and congealed sea’ discovered by </w:t>
      </w:r>
      <w:proofErr w:type="spellStart"/>
      <w:r w:rsidRPr="003F04B8">
        <w:rPr>
          <w:rFonts w:cs="Calibri"/>
          <w:b/>
          <w:bCs/>
          <w:color w:val="000000" w:themeColor="text1"/>
          <w:u w:val="single"/>
        </w:rPr>
        <w:t>Pytheas</w:t>
      </w:r>
      <w:proofErr w:type="spellEnd"/>
      <w:r w:rsidRPr="003F04B8">
        <w:rPr>
          <w:rFonts w:cs="Calibri"/>
          <w:b/>
          <w:bCs/>
          <w:color w:val="000000" w:themeColor="text1"/>
          <w:u w:val="single"/>
        </w:rPr>
        <w:t xml:space="preserve">, a breathing ‘mixture like sea-lung’, </w:t>
      </w:r>
      <w:r w:rsidRPr="003F04B8">
        <w:rPr>
          <w:rFonts w:cs="Calibri"/>
          <w:b/>
          <w:bCs/>
          <w:color w:val="000000" w:themeColor="text1"/>
          <w:highlight w:val="yellow"/>
          <w:u w:val="single"/>
        </w:rPr>
        <w:t>will be gone</w:t>
      </w:r>
      <w:r w:rsidRPr="003F04B8">
        <w:rPr>
          <w:rFonts w:cs="Calibri"/>
          <w:b/>
          <w:bCs/>
          <w:color w:val="000000" w:themeColor="text1"/>
          <w:u w:val="single"/>
        </w:rPr>
        <w:t>, on conservative estimates by 2040.</w:t>
      </w:r>
      <w:r w:rsidRPr="003F04B8">
        <w:rPr>
          <w:rFonts w:cs="Calibr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3F04B8">
        <w:rPr>
          <w:rFonts w:cs="Calibri"/>
          <w:b/>
          <w:bCs/>
          <w:color w:val="000000" w:themeColor="text1"/>
          <w:u w:val="single"/>
        </w:rPr>
        <w:t>So</w:t>
      </w:r>
      <w:proofErr w:type="gramEnd"/>
      <w:r w:rsidRPr="003F04B8">
        <w:rPr>
          <w:rFonts w:cs="Calibri"/>
          <w:b/>
          <w:bCs/>
          <w:color w:val="000000" w:themeColor="text1"/>
          <w:u w:val="single"/>
        </w:rPr>
        <w:t xml:space="preserve"> adapt. But to what?</w:t>
      </w:r>
      <w:r w:rsidRPr="003F04B8">
        <w:rPr>
          <w:rFonts w:cs="Calibri"/>
          <w:color w:val="000000" w:themeColor="text1"/>
          <w:sz w:val="10"/>
        </w:rPr>
        <w:t xml:space="preserve"> Those species now going extinct were once well adapted. The widely accepted geo-</w:t>
      </w:r>
      <w:proofErr w:type="spellStart"/>
      <w:r w:rsidRPr="003F04B8">
        <w:rPr>
          <w:rFonts w:cs="Calibri"/>
          <w:color w:val="000000" w:themeColor="text1"/>
          <w:sz w:val="10"/>
        </w:rPr>
        <w:t>logism</w:t>
      </w:r>
      <w:proofErr w:type="spellEnd"/>
      <w:r w:rsidRPr="003F04B8">
        <w:rPr>
          <w:rFonts w:cs="Calibri"/>
          <w:color w:val="000000" w:themeColor="text1"/>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3F04B8">
        <w:rPr>
          <w:rFonts w:cs="Calibri"/>
          <w:color w:val="000000" w:themeColor="text1"/>
          <w:sz w:val="10"/>
        </w:rPr>
        <w:t>petro</w:t>
      </w:r>
      <w:proofErr w:type="spellEnd"/>
      <w:r w:rsidRPr="003F04B8">
        <w:rPr>
          <w:rFonts w:cs="Calibri"/>
          <w:color w:val="000000" w:themeColor="text1"/>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3F04B8">
        <w:rPr>
          <w:rFonts w:cs="Calibri"/>
          <w:color w:val="000000" w:themeColor="text1"/>
          <w:sz w:val="10"/>
        </w:rPr>
        <w:t>weaponised</w:t>
      </w:r>
      <w:proofErr w:type="spellEnd"/>
      <w:r w:rsidRPr="003F04B8">
        <w:rPr>
          <w:rFonts w:cs="Calibri"/>
          <w:color w:val="000000" w:themeColor="text1"/>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3F04B8">
        <w:rPr>
          <w:rFonts w:cs="Calibri"/>
          <w:color w:val="000000" w:themeColor="text1"/>
          <w:sz w:val="10"/>
        </w:rPr>
        <w:t>eople</w:t>
      </w:r>
      <w:proofErr w:type="spellEnd"/>
      <w:r w:rsidRPr="003F04B8">
        <w:rPr>
          <w:rFonts w:cs="Calibri"/>
          <w:color w:val="000000" w:themeColor="text1"/>
          <w:sz w:val="10"/>
        </w:rPr>
        <w:t xml:space="preserve"> do not want to pay large sums of money ... </w:t>
      </w:r>
      <w:proofErr w:type="gramStart"/>
      <w:r w:rsidRPr="003F04B8">
        <w:rPr>
          <w:rFonts w:cs="Calibri"/>
          <w:color w:val="000000" w:themeColor="text1"/>
          <w:sz w:val="10"/>
        </w:rPr>
        <w:t>in order to</w:t>
      </w:r>
      <w:proofErr w:type="gramEnd"/>
      <w:r w:rsidRPr="003F04B8">
        <w:rPr>
          <w:rFonts w:cs="Calibri"/>
          <w:color w:val="000000" w:themeColor="text1"/>
          <w:sz w:val="10"/>
        </w:rPr>
        <w:t xml:space="preserve"> maybe protect the environment’.  In fact, however, and allowing that the movement is hardly monolithic, the French uprising was </w:t>
      </w:r>
      <w:proofErr w:type="spellStart"/>
      <w:r w:rsidRPr="003F04B8">
        <w:rPr>
          <w:rFonts w:cs="Calibri"/>
          <w:color w:val="000000" w:themeColor="text1"/>
          <w:sz w:val="10"/>
        </w:rPr>
        <w:t>characterised</w:t>
      </w:r>
      <w:proofErr w:type="spellEnd"/>
      <w:r w:rsidRPr="003F04B8">
        <w:rPr>
          <w:rFonts w:cs="Calibri"/>
          <w:color w:val="000000" w:themeColor="text1"/>
          <w:sz w:val="10"/>
        </w:rPr>
        <w:t xml:space="preserve"> by a remarkable </w:t>
      </w:r>
      <w:r w:rsidRPr="003F04B8">
        <w:rPr>
          <w:rFonts w:cs="Calibri"/>
          <w:i/>
          <w:iCs/>
          <w:color w:val="000000" w:themeColor="text1"/>
          <w:sz w:val="10"/>
        </w:rPr>
        <w:t xml:space="preserve">refusal to refuse </w:t>
      </w:r>
      <w:r w:rsidRPr="003F04B8">
        <w:rPr>
          <w:rFonts w:cs="Calibri"/>
          <w:color w:val="000000" w:themeColor="text1"/>
          <w:sz w:val="10"/>
        </w:rPr>
        <w:t xml:space="preserve">to engage with questions of ecology, particularly compared, say, to the fuel- price protests in the UK in 2000 and 2005. Far from being </w:t>
      </w:r>
      <w:proofErr w:type="spellStart"/>
      <w:r w:rsidRPr="003F04B8">
        <w:rPr>
          <w:rFonts w:cs="Calibri"/>
          <w:color w:val="000000" w:themeColor="text1"/>
          <w:sz w:val="10"/>
        </w:rPr>
        <w:t>characterised</w:t>
      </w:r>
      <w:proofErr w:type="spellEnd"/>
      <w:r w:rsidRPr="003F04B8">
        <w:rPr>
          <w:rFonts w:cs="Calibri"/>
          <w:color w:val="000000" w:themeColor="text1"/>
          <w:sz w:val="10"/>
        </w:rPr>
        <w:t xml:space="preserve"> by ecological indifference, what </w:t>
      </w:r>
      <w:proofErr w:type="spellStart"/>
      <w:r w:rsidRPr="003F04B8">
        <w:rPr>
          <w:rFonts w:cs="Calibri"/>
          <w:color w:val="000000" w:themeColor="text1"/>
          <w:sz w:val="10"/>
        </w:rPr>
        <w:t>characterised</w:t>
      </w:r>
      <w:proofErr w:type="spellEnd"/>
      <w:r w:rsidRPr="003F04B8">
        <w:rPr>
          <w:rFonts w:cs="Calibri"/>
          <w:color w:val="000000" w:themeColor="text1"/>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3F04B8">
        <w:rPr>
          <w:rFonts w:cs="Calibri"/>
          <w:color w:val="000000" w:themeColor="text1"/>
          <w:sz w:val="10"/>
        </w:rPr>
        <w:t>Jerôme</w:t>
      </w:r>
      <w:proofErr w:type="spellEnd"/>
      <w:r w:rsidRPr="003F04B8">
        <w:rPr>
          <w:rFonts w:cs="Calibri"/>
          <w:color w:val="000000" w:themeColor="text1"/>
          <w:sz w:val="10"/>
        </w:rPr>
        <w:t xml:space="preserve"> Rodriguez that ‘[e]</w:t>
      </w:r>
      <w:proofErr w:type="spellStart"/>
      <w:r w:rsidRPr="003F04B8">
        <w:rPr>
          <w:rFonts w:cs="Calibri"/>
          <w:color w:val="000000" w:themeColor="text1"/>
          <w:sz w:val="10"/>
        </w:rPr>
        <w:t>ventually</w:t>
      </w:r>
      <w:proofErr w:type="spellEnd"/>
      <w:r w:rsidRPr="003F04B8">
        <w:rPr>
          <w:rFonts w:cs="Calibri"/>
          <w:color w:val="000000" w:themeColor="text1"/>
          <w:sz w:val="10"/>
        </w:rPr>
        <w:t xml:space="preserve">, when we obtain the first things, ecology will have its place’; of the latter, the words of another, </w:t>
      </w:r>
      <w:proofErr w:type="spellStart"/>
      <w:r w:rsidRPr="003F04B8">
        <w:rPr>
          <w:rFonts w:cs="Calibri"/>
          <w:color w:val="000000" w:themeColor="text1"/>
          <w:sz w:val="10"/>
        </w:rPr>
        <w:t>François</w:t>
      </w:r>
      <w:proofErr w:type="spellEnd"/>
      <w:r w:rsidRPr="003F04B8">
        <w:rPr>
          <w:rFonts w:cs="Calibri"/>
          <w:color w:val="000000" w:themeColor="text1"/>
          <w:sz w:val="10"/>
        </w:rPr>
        <w:t xml:space="preserve"> </w:t>
      </w:r>
      <w:proofErr w:type="spellStart"/>
      <w:r w:rsidRPr="003F04B8">
        <w:rPr>
          <w:rFonts w:cs="Calibri"/>
          <w:color w:val="000000" w:themeColor="text1"/>
          <w:sz w:val="10"/>
        </w:rPr>
        <w:t>Boulot</w:t>
      </w:r>
      <w:proofErr w:type="spellEnd"/>
      <w:r w:rsidRPr="003F04B8">
        <w:rPr>
          <w:rFonts w:cs="Calibri"/>
          <w:color w:val="000000" w:themeColor="text1"/>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3F04B8">
        <w:rPr>
          <w:rFonts w:cs="Calibri"/>
          <w:color w:val="000000" w:themeColor="text1"/>
          <w:sz w:val="10"/>
        </w:rPr>
        <w:t>compartmentalise</w:t>
      </w:r>
      <w:proofErr w:type="spellEnd"/>
      <w:r w:rsidRPr="003F04B8">
        <w:rPr>
          <w:rFonts w:cs="Calibri"/>
          <w:color w:val="000000" w:themeColor="text1"/>
          <w:sz w:val="10"/>
        </w:rPr>
        <w:t xml:space="preserve"> is </w:t>
      </w:r>
      <w:proofErr w:type="spellStart"/>
      <w:r w:rsidRPr="003F04B8">
        <w:rPr>
          <w:rFonts w:cs="Calibri"/>
          <w:color w:val="000000" w:themeColor="text1"/>
          <w:sz w:val="10"/>
        </w:rPr>
        <w:t>energising</w:t>
      </w:r>
      <w:proofErr w:type="spellEnd"/>
      <w:r w:rsidRPr="003F04B8">
        <w:rPr>
          <w:rFonts w:cs="Calibri"/>
          <w:color w:val="000000" w:themeColor="text1"/>
          <w:sz w:val="10"/>
        </w:rPr>
        <w:t xml:space="preserve"> evidence of the new </w:t>
      </w:r>
      <w:proofErr w:type="spellStart"/>
      <w:r w:rsidRPr="003F04B8">
        <w:rPr>
          <w:rFonts w:cs="Calibri"/>
          <w:color w:val="000000" w:themeColor="text1"/>
          <w:sz w:val="10"/>
        </w:rPr>
        <w:t>politicisation</w:t>
      </w:r>
      <w:proofErr w:type="spellEnd"/>
      <w:r w:rsidRPr="003F04B8">
        <w:rPr>
          <w:rFonts w:cs="Calibri"/>
          <w:color w:val="000000" w:themeColor="text1"/>
          <w:sz w:val="10"/>
        </w:rPr>
        <w:t xml:space="preserve"> of the moment.  Still, that not everyone opposed to the fuel tax rise has been so assiduous in drawing the connections is in part because the dispersed, </w:t>
      </w:r>
      <w:proofErr w:type="spellStart"/>
      <w:r w:rsidRPr="003F04B8">
        <w:rPr>
          <w:rFonts w:cs="Calibri"/>
          <w:color w:val="000000" w:themeColor="text1"/>
          <w:sz w:val="10"/>
        </w:rPr>
        <w:t>privatised</w:t>
      </w:r>
      <w:proofErr w:type="spellEnd"/>
      <w:r w:rsidRPr="003F04B8">
        <w:rPr>
          <w:rFonts w:cs="Calibri"/>
          <w:color w:val="000000" w:themeColor="text1"/>
          <w:sz w:val="10"/>
        </w:rPr>
        <w:t xml:space="preserve"> accommodation and </w:t>
      </w:r>
      <w:proofErr w:type="spellStart"/>
      <w:r w:rsidRPr="003F04B8">
        <w:rPr>
          <w:rFonts w:cs="Calibri"/>
          <w:color w:val="000000" w:themeColor="text1"/>
          <w:sz w:val="10"/>
        </w:rPr>
        <w:t>individualised</w:t>
      </w:r>
      <w:proofErr w:type="spellEnd"/>
      <w:r w:rsidRPr="003F04B8">
        <w:rPr>
          <w:rFonts w:cs="Calibri"/>
          <w:color w:val="000000" w:themeColor="text1"/>
          <w:sz w:val="10"/>
        </w:rPr>
        <w:t xml:space="preserve"> transportation of modern life offer </w:t>
      </w:r>
      <w:proofErr w:type="spellStart"/>
      <w:r w:rsidRPr="003F04B8">
        <w:rPr>
          <w:rFonts w:cs="Calibri"/>
          <w:color w:val="000000" w:themeColor="text1"/>
          <w:sz w:val="10"/>
        </w:rPr>
        <w:t>individualised</w:t>
      </w:r>
      <w:proofErr w:type="spellEnd"/>
      <w:r w:rsidRPr="003F04B8">
        <w:rPr>
          <w:rFonts w:cs="Calibri"/>
          <w:color w:val="000000" w:themeColor="text1"/>
          <w:sz w:val="10"/>
        </w:rPr>
        <w:t xml:space="preserve">, immediate-term and distinctively capitalist answer to specifically human strivings. The concept of the Anthropocene is a tacit acknowledgment that the alienated </w:t>
      </w:r>
      <w:proofErr w:type="spellStart"/>
      <w:r w:rsidRPr="003F04B8">
        <w:rPr>
          <w:rFonts w:cs="Calibri"/>
          <w:color w:val="000000" w:themeColor="text1"/>
          <w:sz w:val="10"/>
        </w:rPr>
        <w:t>labour</w:t>
      </w:r>
      <w:proofErr w:type="spellEnd"/>
      <w:r w:rsidRPr="003F04B8">
        <w:rPr>
          <w:rFonts w:cs="Calibri"/>
          <w:color w:val="000000" w:themeColor="text1"/>
          <w:sz w:val="10"/>
        </w:rPr>
        <w:t xml:space="preserve"> of humanity has itself become a selective evolutionary pressure. It has already forced rapid adaptation in some species, where it has not resulted in extinction, as Bernard </w:t>
      </w:r>
      <w:proofErr w:type="spellStart"/>
      <w:r w:rsidRPr="003F04B8">
        <w:rPr>
          <w:rFonts w:cs="Calibri"/>
          <w:color w:val="000000" w:themeColor="text1"/>
          <w:sz w:val="10"/>
        </w:rPr>
        <w:t>Kettlewell’s</w:t>
      </w:r>
      <w:proofErr w:type="spellEnd"/>
      <w:r w:rsidRPr="003F04B8">
        <w:rPr>
          <w:rFonts w:cs="Calibri"/>
          <w:color w:val="000000" w:themeColor="text1"/>
          <w:sz w:val="10"/>
        </w:rPr>
        <w:t xml:space="preserve"> experiments with peppered moths show. The </w:t>
      </w:r>
      <w:proofErr w:type="spellStart"/>
      <w:r w:rsidRPr="003F04B8">
        <w:rPr>
          <w:rFonts w:cs="Calibri"/>
          <w:color w:val="000000" w:themeColor="text1"/>
          <w:sz w:val="10"/>
        </w:rPr>
        <w:t>besooting</w:t>
      </w:r>
      <w:proofErr w:type="spellEnd"/>
      <w:r w:rsidRPr="003F04B8">
        <w:rPr>
          <w:rFonts w:cs="Calibri"/>
          <w:color w:val="000000" w:themeColor="text1"/>
          <w:sz w:val="10"/>
        </w:rPr>
        <w:t xml:space="preserve"> of tree bark in industrial areas became a powerful selective force, </w:t>
      </w:r>
      <w:proofErr w:type="spellStart"/>
      <w:r w:rsidRPr="003F04B8">
        <w:rPr>
          <w:rFonts w:cs="Calibri"/>
          <w:color w:val="000000" w:themeColor="text1"/>
          <w:sz w:val="10"/>
        </w:rPr>
        <w:t>favouring</w:t>
      </w:r>
      <w:proofErr w:type="spellEnd"/>
      <w:r w:rsidRPr="003F04B8">
        <w:rPr>
          <w:rFonts w:cs="Calibri"/>
          <w:color w:val="000000" w:themeColor="text1"/>
          <w:sz w:val="10"/>
        </w:rPr>
        <w:t xml:space="preserve"> darker moths, harder for birds to see and pick off</w:t>
      </w:r>
      <w:r w:rsidRPr="003F04B8">
        <w:rPr>
          <w:rFonts w:cs="Calibri"/>
          <w:b/>
          <w:bCs/>
          <w:color w:val="000000" w:themeColor="text1"/>
          <w:u w:val="single"/>
        </w:rPr>
        <w:t xml:space="preserve">. Now such pressures are coming for us, as powerful as the asteroid strike behind the Cretaceous-Paleogene mass extinction. We </w:t>
      </w:r>
      <w:r w:rsidRPr="003F04B8">
        <w:rPr>
          <w:rFonts w:cs="Calibri"/>
          <w:b/>
          <w:bCs/>
          <w:color w:val="000000" w:themeColor="text1"/>
          <w:highlight w:val="yellow"/>
          <w:u w:val="single"/>
        </w:rPr>
        <w:t>are compelled to adapt to ourselves</w:t>
      </w:r>
      <w:r w:rsidRPr="003F04B8">
        <w:rPr>
          <w:rFonts w:cs="Calibri"/>
          <w:b/>
          <w:bCs/>
          <w:color w:val="000000" w:themeColor="text1"/>
          <w:u w:val="single"/>
        </w:rPr>
        <w:t xml:space="preserve">. </w:t>
      </w:r>
      <w:r w:rsidRPr="003F04B8">
        <w:rPr>
          <w:rFonts w:cs="Calibri"/>
          <w:color w:val="000000" w:themeColor="text1"/>
          <w:sz w:val="10"/>
        </w:rPr>
        <w:t xml:space="preserve">From this point of view, there is no difference between adaptation and mitigation. </w:t>
      </w:r>
      <w:r w:rsidRPr="003F04B8">
        <w:rPr>
          <w:rFonts w:cs="Calibri"/>
          <w:b/>
          <w:bCs/>
          <w:color w:val="000000" w:themeColor="text1"/>
          <w:u w:val="single"/>
        </w:rPr>
        <w:t xml:space="preserve">To close the fossil fuel plants, </w:t>
      </w:r>
      <w:r w:rsidRPr="003F04B8">
        <w:rPr>
          <w:rFonts w:cs="Calibri"/>
          <w:b/>
          <w:bCs/>
          <w:color w:val="000000" w:themeColor="text1"/>
          <w:highlight w:val="yellow"/>
          <w:u w:val="single"/>
        </w:rPr>
        <w:t xml:space="preserve">to destroy </w:t>
      </w:r>
      <w:r w:rsidRPr="003F04B8">
        <w:rPr>
          <w:rFonts w:cs="Calibri"/>
          <w:b/>
          <w:bCs/>
          <w:color w:val="000000" w:themeColor="text1"/>
          <w:u w:val="single"/>
        </w:rPr>
        <w:t xml:space="preserve">a planet of value, or even, dare we hope, </w:t>
      </w:r>
      <w:r w:rsidRPr="003F04B8">
        <w:rPr>
          <w:rFonts w:cs="Calibri"/>
          <w:b/>
          <w:bCs/>
          <w:color w:val="000000" w:themeColor="text1"/>
          <w:highlight w:val="yellow"/>
          <w:u w:val="single"/>
        </w:rPr>
        <w:t>the value-form itself</w:t>
      </w:r>
      <w:r w:rsidRPr="003F04B8">
        <w:rPr>
          <w:rFonts w:cs="Calibri"/>
          <w:b/>
          <w:bCs/>
          <w:color w:val="000000" w:themeColor="text1"/>
          <w:u w:val="single"/>
        </w:rPr>
        <w:t xml:space="preserve">: </w:t>
      </w:r>
      <w:r w:rsidRPr="003F04B8">
        <w:rPr>
          <w:rFonts w:cs="Calibri"/>
          <w:color w:val="000000" w:themeColor="text1"/>
          <w:sz w:val="10"/>
        </w:rPr>
        <w:t>are these not adaptations</w:t>
      </w:r>
      <w:r w:rsidRPr="003F04B8">
        <w:rPr>
          <w:rFonts w:cs="Calibri"/>
          <w:b/>
          <w:bCs/>
          <w:color w:val="000000" w:themeColor="text1"/>
          <w:u w:val="single"/>
        </w:rPr>
        <w:t xml:space="preserve">? </w:t>
      </w:r>
      <w:r w:rsidRPr="003F04B8">
        <w:rPr>
          <w:rFonts w:cs="Calibr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7BE25B6" w14:textId="77777777" w:rsidR="003F04B8" w:rsidRPr="003F04B8" w:rsidRDefault="003F04B8" w:rsidP="003F04B8">
      <w:pPr>
        <w:pStyle w:val="Heading4"/>
        <w:rPr>
          <w:rFonts w:cs="Calibri"/>
          <w:color w:val="000000" w:themeColor="text1"/>
          <w:shd w:val="clear" w:color="auto" w:fill="FFFFFF"/>
        </w:rPr>
      </w:pPr>
      <w:r w:rsidRPr="003F04B8">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04B99648" w14:textId="77777777" w:rsidR="003F04B8" w:rsidRPr="003F04B8" w:rsidRDefault="003F04B8" w:rsidP="003F04B8">
      <w:pPr>
        <w:rPr>
          <w:rFonts w:cs="Calibri"/>
          <w:color w:val="000000" w:themeColor="text1"/>
        </w:rPr>
      </w:pPr>
      <w:proofErr w:type="spellStart"/>
      <w:r w:rsidRPr="003F04B8">
        <w:rPr>
          <w:rFonts w:cs="Calibri"/>
          <w:color w:val="000000" w:themeColor="text1"/>
          <w:sz w:val="20"/>
          <w:szCs w:val="20"/>
          <w:shd w:val="clear" w:color="auto" w:fill="FFFFFF"/>
        </w:rPr>
        <w:t>Bastani</w:t>
      </w:r>
      <w:proofErr w:type="spellEnd"/>
      <w:r w:rsidRPr="003F04B8">
        <w:rPr>
          <w:rFonts w:cs="Calibri"/>
          <w:color w:val="000000" w:themeColor="text1"/>
          <w:sz w:val="20"/>
          <w:szCs w:val="20"/>
          <w:shd w:val="clear" w:color="auto" w:fill="FFFFFF"/>
        </w:rPr>
        <w:t>, A. (2019). </w:t>
      </w:r>
      <w:r w:rsidRPr="003F04B8">
        <w:rPr>
          <w:rFonts w:cs="Calibri"/>
          <w:i/>
          <w:iCs/>
          <w:color w:val="000000" w:themeColor="text1"/>
          <w:sz w:val="20"/>
          <w:szCs w:val="20"/>
          <w:shd w:val="clear" w:color="auto" w:fill="FFFFFF"/>
        </w:rPr>
        <w:t>Fully automated luxury communism</w:t>
      </w:r>
      <w:r w:rsidRPr="003F04B8">
        <w:rPr>
          <w:rFonts w:cs="Calibri"/>
          <w:color w:val="000000" w:themeColor="text1"/>
          <w:sz w:val="20"/>
          <w:szCs w:val="20"/>
          <w:shd w:val="clear" w:color="auto" w:fill="FFFFFF"/>
        </w:rPr>
        <w:t>. Verso Books.</w:t>
      </w:r>
    </w:p>
    <w:p w14:paraId="5EC6EF7E" w14:textId="77777777" w:rsidR="003F04B8" w:rsidRPr="003F04B8" w:rsidRDefault="003F04B8" w:rsidP="003F04B8">
      <w:pPr>
        <w:shd w:val="clear" w:color="auto" w:fill="FFFFFF"/>
        <w:spacing w:before="100" w:beforeAutospacing="1" w:after="100" w:afterAutospacing="1" w:line="240" w:lineRule="auto"/>
        <w:rPr>
          <w:rFonts w:cs="Calibri"/>
          <w:b/>
          <w:iCs/>
          <w:color w:val="000000" w:themeColor="text1"/>
          <w:u w:val="single"/>
        </w:rPr>
      </w:pPr>
      <w:r w:rsidRPr="003F04B8">
        <w:rPr>
          <w:rFonts w:eastAsia="Times New Roman" w:cs="Calibri"/>
          <w:color w:val="000000" w:themeColor="text1"/>
          <w:sz w:val="12"/>
          <w:szCs w:val="16"/>
        </w:rPr>
        <w:t xml:space="preserve">Populism is a politics that refuses to </w:t>
      </w:r>
      <w:proofErr w:type="spellStart"/>
      <w:r w:rsidRPr="003F04B8">
        <w:rPr>
          <w:rFonts w:eastAsia="Times New Roman" w:cs="Calibri"/>
          <w:color w:val="000000" w:themeColor="text1"/>
          <w:sz w:val="12"/>
          <w:szCs w:val="16"/>
        </w:rPr>
        <w:t>recognise</w:t>
      </w:r>
      <w:proofErr w:type="spellEnd"/>
      <w:r w:rsidRPr="003F04B8">
        <w:rPr>
          <w:rFonts w:eastAsia="Times New Roman" w:cs="Calibri"/>
          <w:color w:val="000000" w:themeColor="text1"/>
          <w:sz w:val="12"/>
          <w:szCs w:val="16"/>
        </w:rPr>
        <w:t xml:space="preserve"> the prevailing common sense in managing the economy. </w:t>
      </w:r>
      <w:proofErr w:type="gramStart"/>
      <w:r w:rsidRPr="003F04B8">
        <w:rPr>
          <w:rFonts w:eastAsia="Times New Roman" w:cs="Calibri"/>
          <w:color w:val="000000" w:themeColor="text1"/>
          <w:sz w:val="12"/>
          <w:szCs w:val="16"/>
        </w:rPr>
        <w:t>Consequently</w:t>
      </w:r>
      <w:proofErr w:type="gramEnd"/>
      <w:r w:rsidRPr="003F04B8">
        <w:rPr>
          <w:rFonts w:eastAsia="Times New Roman" w:cs="Calibri"/>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3F04B8">
        <w:rPr>
          <w:rFonts w:eastAsia="Times New Roman" w:cs="Calibri"/>
          <w:color w:val="000000" w:themeColor="text1"/>
          <w:sz w:val="12"/>
          <w:szCs w:val="16"/>
        </w:rPr>
        <w:t>imperilled</w:t>
      </w:r>
      <w:proofErr w:type="spellEnd"/>
      <w:r w:rsidRPr="003F04B8">
        <w:rPr>
          <w:rFonts w:eastAsia="Times New Roman" w:cs="Calibri"/>
          <w:color w:val="000000" w:themeColor="text1"/>
          <w:sz w:val="12"/>
          <w:szCs w:val="16"/>
        </w:rPr>
        <w:t xml:space="preserve"> by the five crises, as well as the long f</w:t>
      </w:r>
      <w:r w:rsidRPr="003F04B8">
        <w:rPr>
          <w:rFonts w:cs="Calibri"/>
          <w:color w:val="000000" w:themeColor="text1"/>
          <w:sz w:val="12"/>
          <w:szCs w:val="16"/>
        </w:rPr>
        <w:t>allout</w:t>
      </w:r>
      <w:r w:rsidRPr="003F04B8">
        <w:rPr>
          <w:rFonts w:cs="Calibri"/>
          <w:color w:val="000000" w:themeColor="text1"/>
          <w:sz w:val="12"/>
        </w:rPr>
        <w:t xml:space="preserve"> from 2008, such </w:t>
      </w:r>
      <w:proofErr w:type="spellStart"/>
      <w:r w:rsidRPr="003F04B8">
        <w:rPr>
          <w:rFonts w:cs="Calibri"/>
          <w:color w:val="000000" w:themeColor="text1"/>
          <w:sz w:val="12"/>
        </w:rPr>
        <w:t>defences</w:t>
      </w:r>
      <w:proofErr w:type="spellEnd"/>
      <w:r w:rsidRPr="003F04B8">
        <w:rPr>
          <w:rFonts w:cs="Calibri"/>
          <w:color w:val="000000" w:themeColor="text1"/>
          <w:sz w:val="12"/>
        </w:rPr>
        <w:t xml:space="preserve"> will increasingly take place through appeals to anti-utopianism rather than anything positive or propositional. </w:t>
      </w:r>
      <w:proofErr w:type="gramStart"/>
      <w:r w:rsidRPr="003F04B8">
        <w:rPr>
          <w:rStyle w:val="Emphasis"/>
          <w:rFonts w:cs="Calibri"/>
          <w:color w:val="000000" w:themeColor="text1"/>
        </w:rPr>
        <w:t>Thus</w:t>
      </w:r>
      <w:proofErr w:type="gramEnd"/>
      <w:r w:rsidRPr="003F04B8">
        <w:rPr>
          <w:rStyle w:val="Emphasis"/>
          <w:rFonts w:cs="Calibri"/>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3F04B8">
        <w:rPr>
          <w:rFonts w:cs="Calibr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3F04B8">
        <w:rPr>
          <w:rStyle w:val="Emphasis"/>
          <w:rFonts w:cs="Calibri"/>
          <w:color w:val="000000" w:themeColor="text1"/>
        </w:rPr>
        <w:t xml:space="preserve">What is more, a superficial changing of the guard exclusively at the level of </w:t>
      </w:r>
      <w:proofErr w:type="gramStart"/>
      <w:r w:rsidRPr="003F04B8">
        <w:rPr>
          <w:rStyle w:val="Emphasis"/>
          <w:rFonts w:cs="Calibri"/>
          <w:color w:val="000000" w:themeColor="text1"/>
        </w:rPr>
        <w:t>policy-making</w:t>
      </w:r>
      <w:proofErr w:type="gramEnd"/>
      <w:r w:rsidRPr="003F04B8">
        <w:rPr>
          <w:rStyle w:val="Emphasis"/>
          <w:rFonts w:cs="Calibri"/>
          <w:color w:val="000000" w:themeColor="text1"/>
        </w:rPr>
        <w:t xml:space="preserve"> is easier to envisage than building a mass political movement – and far simpler to execute as a strategy</w:t>
      </w:r>
      <w:r w:rsidRPr="003F04B8">
        <w:rPr>
          <w:rFonts w:cs="Calibri"/>
          <w:color w:val="000000" w:themeColor="text1"/>
          <w:sz w:val="12"/>
        </w:rPr>
        <w:t xml:space="preserve">. </w:t>
      </w:r>
      <w:r w:rsidRPr="003F04B8">
        <w:rPr>
          <w:rStyle w:val="Emphasis"/>
          <w:rFonts w:cs="Calibri"/>
          <w:color w:val="000000" w:themeColor="text1"/>
        </w:rPr>
        <w:t xml:space="preserve">Yet the truth is </w:t>
      </w:r>
      <w:r w:rsidRPr="003F04B8">
        <w:rPr>
          <w:rStyle w:val="Emphasis"/>
          <w:rFonts w:cs="Calibri"/>
          <w:color w:val="000000" w:themeColor="text1"/>
          <w:highlight w:val="yellow"/>
        </w:rPr>
        <w:t>any social settlement imposed without mass consent,</w:t>
      </w:r>
      <w:r w:rsidRPr="003F04B8">
        <w:rPr>
          <w:rStyle w:val="Emphasis"/>
          <w:rFonts w:cs="Calibri"/>
          <w:color w:val="000000" w:themeColor="text1"/>
        </w:rPr>
        <w:t xml:space="preserve"> particularly given the turbulent energies unleashed by the Third Disruption, simply </w:t>
      </w:r>
      <w:r w:rsidRPr="003F04B8">
        <w:rPr>
          <w:rStyle w:val="Emphasis"/>
          <w:rFonts w:cs="Calibri"/>
          <w:color w:val="000000" w:themeColor="text1"/>
          <w:highlight w:val="yellow"/>
        </w:rPr>
        <w:t>won’t endure</w:t>
      </w:r>
      <w:r w:rsidRPr="003F04B8">
        <w:rPr>
          <w:rStyle w:val="Emphasis"/>
          <w:rFonts w:cs="Calibri"/>
          <w:color w:val="000000" w:themeColor="text1"/>
        </w:rPr>
        <w:t xml:space="preserve">. Which is why for the kind of change required, and for it to last in a world increasingly at odds with the received wisdom of the past, a </w:t>
      </w:r>
      <w:r w:rsidRPr="003F04B8">
        <w:rPr>
          <w:rStyle w:val="Emphasis"/>
          <w:rFonts w:cs="Calibri"/>
          <w:color w:val="000000" w:themeColor="text1"/>
          <w:highlight w:val="yellow"/>
        </w:rPr>
        <w:t>populist</w:t>
      </w:r>
      <w:r w:rsidRPr="003F04B8">
        <w:rPr>
          <w:rStyle w:val="Emphasis"/>
          <w:rFonts w:cs="Calibri"/>
          <w:color w:val="000000" w:themeColor="text1"/>
        </w:rPr>
        <w:t xml:space="preserve"> </w:t>
      </w:r>
      <w:r w:rsidRPr="003F04B8">
        <w:rPr>
          <w:rStyle w:val="Emphasis"/>
          <w:rFonts w:cs="Calibri"/>
          <w:color w:val="000000" w:themeColor="text1"/>
          <w:highlight w:val="yellow"/>
        </w:rPr>
        <w:t>politics is necessary</w:t>
      </w:r>
      <w:r w:rsidRPr="003F04B8">
        <w:rPr>
          <w:rFonts w:cs="Calibri"/>
          <w:color w:val="000000" w:themeColor="text1"/>
          <w:sz w:val="12"/>
        </w:rPr>
        <w:t xml:space="preserve">. One that </w:t>
      </w:r>
      <w:r w:rsidRPr="003F04B8">
        <w:rPr>
          <w:rStyle w:val="Emphasis"/>
          <w:rFonts w:cs="Calibri"/>
          <w:color w:val="000000" w:themeColor="text1"/>
        </w:rPr>
        <w:t>blends culture and government with ideas of personal and social renewal</w:t>
      </w:r>
      <w:r w:rsidRPr="003F04B8">
        <w:rPr>
          <w:rFonts w:cs="Calibri"/>
          <w:color w:val="000000" w:themeColor="text1"/>
          <w:sz w:val="12"/>
        </w:rPr>
        <w:t xml:space="preserve">. One that, to borrow a term, invents the future. </w:t>
      </w:r>
      <w:r w:rsidRPr="003F04B8">
        <w:rPr>
          <w:rStyle w:val="Emphasis"/>
          <w:rFonts w:cs="Calibri"/>
          <w:color w:val="000000" w:themeColor="text1"/>
        </w:rPr>
        <w:t xml:space="preserve">Anything less will fall short. </w:t>
      </w:r>
      <w:r w:rsidRPr="003F04B8">
        <w:rPr>
          <w:rFonts w:cs="Calibri"/>
          <w:color w:val="000000" w:themeColor="text1"/>
          <w:sz w:val="12"/>
        </w:rPr>
        <w:t xml:space="preserve">A populist politics is one that calls upon, and claims to represent, ‘the people’. </w:t>
      </w:r>
      <w:r w:rsidRPr="003F04B8">
        <w:rPr>
          <w:rStyle w:val="Emphasis"/>
          <w:rFonts w:cs="Calibri"/>
          <w:color w:val="000000" w:themeColor="text1"/>
        </w:rPr>
        <w:t xml:space="preserve">While this category does not exist as a permanent and immutable entity, what does prevail are parameters that elevate certain kinds of assembly, social </w:t>
      </w:r>
      <w:proofErr w:type="gramStart"/>
      <w:r w:rsidRPr="003F04B8">
        <w:rPr>
          <w:rStyle w:val="Emphasis"/>
          <w:rFonts w:cs="Calibri"/>
          <w:color w:val="000000" w:themeColor="text1"/>
        </w:rPr>
        <w:t>trait</w:t>
      </w:r>
      <w:proofErr w:type="gramEnd"/>
      <w:r w:rsidRPr="003F04B8">
        <w:rPr>
          <w:rStyle w:val="Emphasis"/>
          <w:rFonts w:cs="Calibri"/>
          <w:color w:val="000000" w:themeColor="text1"/>
        </w:rPr>
        <w:t xml:space="preserve"> or capacity</w:t>
      </w:r>
      <w:r w:rsidRPr="003F04B8">
        <w:rPr>
          <w:rFonts w:cs="Calibri"/>
          <w:color w:val="000000" w:themeColor="text1"/>
          <w:sz w:val="12"/>
        </w:rPr>
        <w:t xml:space="preserve">. That is why the transition to renewable energy offers a bridge to energy abundance – permitting more prosperous societies than previously possible under the petty limits of fossil fuels. </w:t>
      </w:r>
      <w:r w:rsidRPr="003F04B8">
        <w:rPr>
          <w:rStyle w:val="Emphasis"/>
          <w:rFonts w:cs="Calibri"/>
          <w:color w:val="000000" w:themeColor="text1"/>
        </w:rPr>
        <w:t xml:space="preserve">A </w:t>
      </w:r>
      <w:r w:rsidRPr="003F04B8">
        <w:rPr>
          <w:rStyle w:val="Emphasis"/>
          <w:rFonts w:cs="Calibri"/>
          <w:color w:val="000000" w:themeColor="text1"/>
          <w:highlight w:val="yellow"/>
        </w:rPr>
        <w:t>green politics</w:t>
      </w:r>
      <w:r w:rsidRPr="003F04B8">
        <w:rPr>
          <w:rStyle w:val="Emphasis"/>
          <w:rFonts w:cs="Calibri"/>
          <w:color w:val="000000" w:themeColor="text1"/>
        </w:rPr>
        <w:t xml:space="preserve"> of ecology </w:t>
      </w:r>
      <w:r w:rsidRPr="003F04B8">
        <w:rPr>
          <w:rStyle w:val="Emphasis"/>
          <w:rFonts w:cs="Calibri"/>
          <w:color w:val="000000" w:themeColor="text1"/>
          <w:highlight w:val="yellow"/>
        </w:rPr>
        <w:t>without a red politics</w:t>
      </w:r>
      <w:r w:rsidRPr="003F04B8">
        <w:rPr>
          <w:rStyle w:val="Emphasis"/>
          <w:rFonts w:cs="Calibri"/>
          <w:color w:val="000000" w:themeColor="text1"/>
        </w:rPr>
        <w:t xml:space="preserve"> of shared wealth </w:t>
      </w:r>
      <w:r w:rsidRPr="003F04B8">
        <w:rPr>
          <w:rStyle w:val="Emphasis"/>
          <w:rFonts w:cs="Calibri"/>
          <w:color w:val="000000" w:themeColor="text1"/>
          <w:highlight w:val="yellow"/>
        </w:rPr>
        <w:t>will fail to command popular support</w:t>
      </w:r>
      <w:r w:rsidRPr="003F04B8">
        <w:rPr>
          <w:rFonts w:cs="Calibri"/>
          <w:color w:val="000000" w:themeColor="text1"/>
          <w:sz w:val="12"/>
        </w:rPr>
        <w:t xml:space="preserve">. Conversely, the </w:t>
      </w:r>
      <w:r w:rsidRPr="003F04B8">
        <w:rPr>
          <w:rStyle w:val="Emphasis"/>
          <w:rFonts w:cs="Calibri"/>
          <w:color w:val="000000" w:themeColor="text1"/>
          <w:highlight w:val="yellow"/>
        </w:rPr>
        <w:t xml:space="preserve">promise of red plenty based on fossil fuels and </w:t>
      </w:r>
      <w:r w:rsidRPr="003F04B8">
        <w:rPr>
          <w:rStyle w:val="Emphasis"/>
          <w:rFonts w:cs="Calibri"/>
          <w:color w:val="000000" w:themeColor="text1"/>
        </w:rPr>
        <w:t xml:space="preserve">resource </w:t>
      </w:r>
      <w:r w:rsidRPr="003F04B8">
        <w:rPr>
          <w:rStyle w:val="Emphasis"/>
          <w:rFonts w:cs="Calibri"/>
          <w:color w:val="000000" w:themeColor="text1"/>
          <w:highlight w:val="yellow"/>
        </w:rPr>
        <w:t>scarcity will fall victim to climate breakdown</w:t>
      </w:r>
      <w:r w:rsidRPr="003F04B8">
        <w:rPr>
          <w:rStyle w:val="Emphasis"/>
          <w:rFonts w:cs="Calibri"/>
          <w:color w:val="000000" w:themeColor="text1"/>
        </w:rPr>
        <w:t xml:space="preserve">, leaving the world’s poor exposed to devastation like </w:t>
      </w:r>
      <w:proofErr w:type="gramStart"/>
      <w:r w:rsidRPr="003F04B8">
        <w:rPr>
          <w:rStyle w:val="Emphasis"/>
          <w:rFonts w:cs="Calibri"/>
          <w:color w:val="000000" w:themeColor="text1"/>
        </w:rPr>
        <w:t>never before</w:t>
      </w:r>
      <w:proofErr w:type="gramEnd"/>
      <w:r w:rsidRPr="003F04B8">
        <w:rPr>
          <w:rStyle w:val="Emphasis"/>
          <w:rFonts w:cs="Calibri"/>
          <w:color w:val="000000" w:themeColor="text1"/>
        </w:rPr>
        <w:t xml:space="preserve">. Which is why the only </w:t>
      </w:r>
      <w:r w:rsidRPr="003F04B8">
        <w:rPr>
          <w:rStyle w:val="Emphasis"/>
          <w:rFonts w:cs="Calibri"/>
          <w:color w:val="000000" w:themeColor="text1"/>
          <w:highlight w:val="yellow"/>
        </w:rPr>
        <w:t>politics fit to fight climate change is the demand for FALC</w:t>
      </w:r>
      <w:r w:rsidRPr="003F04B8">
        <w:rPr>
          <w:rStyle w:val="Emphasis"/>
          <w:rFonts w:cs="Calibri"/>
          <w:color w:val="000000" w:themeColor="text1"/>
        </w:rPr>
        <w:t xml:space="preserve"> – driven by the impulse </w:t>
      </w:r>
      <w:r w:rsidRPr="003F04B8">
        <w:rPr>
          <w:rStyle w:val="Emphasis"/>
          <w:rFonts w:cs="Calibri"/>
          <w:color w:val="000000" w:themeColor="text1"/>
          <w:highlight w:val="yellow"/>
        </w:rPr>
        <w:t>to lead fuller, expanded lives,</w:t>
      </w:r>
      <w:r w:rsidRPr="003F04B8">
        <w:rPr>
          <w:rStyle w:val="Emphasis"/>
          <w:rFonts w:cs="Calibri"/>
          <w:color w:val="000000" w:themeColor="text1"/>
        </w:rPr>
        <w:t xml:space="preserve"> not diminished ones.</w:t>
      </w:r>
      <w:r w:rsidRPr="003F04B8">
        <w:rPr>
          <w:rFonts w:cs="Calibr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w:t>
      </w:r>
      <w:proofErr w:type="gramStart"/>
      <w:r w:rsidRPr="003F04B8">
        <w:rPr>
          <w:rFonts w:cs="Calibri"/>
          <w:color w:val="000000" w:themeColor="text1"/>
          <w:sz w:val="12"/>
        </w:rPr>
        <w:t>bullshit</w:t>
      </w:r>
      <w:proofErr w:type="gramEnd"/>
      <w:r w:rsidRPr="003F04B8">
        <w:rPr>
          <w:rFonts w:cs="Calibri"/>
          <w:color w:val="000000" w:themeColor="text1"/>
          <w:sz w:val="12"/>
        </w:rPr>
        <w:t xml:space="preserve"> jobs and built-in obsolescence – from pursuing the good life under conditions of extreme supply. </w:t>
      </w:r>
      <w:r w:rsidRPr="003F04B8">
        <w:rPr>
          <w:rStyle w:val="StyleUnderline"/>
          <w:rFonts w:cs="Calibri"/>
          <w:color w:val="000000" w:themeColor="text1"/>
        </w:rPr>
        <w:t xml:space="preserve">Under FALC we will see more of the world than ever before, eat varieties of food we have never heard of, and lead lives </w:t>
      </w:r>
      <w:r w:rsidRPr="003F04B8">
        <w:rPr>
          <w:rStyle w:val="StyleUnderline"/>
          <w:rFonts w:cs="Calibri"/>
          <w:color w:val="000000" w:themeColor="text1"/>
          <w:highlight w:val="yellow"/>
        </w:rPr>
        <w:t>equivalent</w:t>
      </w:r>
      <w:r w:rsidRPr="003F04B8">
        <w:rPr>
          <w:rStyle w:val="StyleUnderline"/>
          <w:rFonts w:cs="Calibri"/>
          <w:color w:val="000000" w:themeColor="text1"/>
        </w:rPr>
        <w:t xml:space="preserve"> – if we so wish – </w:t>
      </w:r>
      <w:r w:rsidRPr="003F04B8">
        <w:rPr>
          <w:rStyle w:val="StyleUnderline"/>
          <w:rFonts w:cs="Calibri"/>
          <w:color w:val="000000" w:themeColor="text1"/>
          <w:highlight w:val="yellow"/>
        </w:rPr>
        <w:t>to</w:t>
      </w:r>
      <w:r w:rsidRPr="003F04B8">
        <w:rPr>
          <w:rStyle w:val="StyleUnderline"/>
          <w:rFonts w:cs="Calibri"/>
          <w:color w:val="000000" w:themeColor="text1"/>
        </w:rPr>
        <w:t xml:space="preserve"> those of </w:t>
      </w:r>
      <w:r w:rsidRPr="003F04B8">
        <w:rPr>
          <w:rStyle w:val="StyleUnderline"/>
          <w:rFonts w:cs="Calibri"/>
          <w:color w:val="000000" w:themeColor="text1"/>
          <w:highlight w:val="yellow"/>
        </w:rPr>
        <w:t>today’s billionaires</w:t>
      </w:r>
      <w:r w:rsidRPr="003F04B8">
        <w:rPr>
          <w:rFonts w:cs="Calibr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3F04B8">
        <w:rPr>
          <w:rStyle w:val="StyleUnderline"/>
          <w:rFonts w:cs="Calibri"/>
          <w:color w:val="000000" w:themeColor="text1"/>
        </w:rPr>
        <w:t xml:space="preserve">the process of </w:t>
      </w:r>
      <w:r w:rsidRPr="003F04B8">
        <w:rPr>
          <w:rStyle w:val="StyleUnderline"/>
          <w:rFonts w:cs="Calibri"/>
          <w:color w:val="000000" w:themeColor="text1"/>
          <w:highlight w:val="yellow"/>
        </w:rPr>
        <w:t>building FALC will</w:t>
      </w:r>
      <w:r w:rsidRPr="003F04B8">
        <w:rPr>
          <w:rStyle w:val="StyleUnderline"/>
          <w:rFonts w:cs="Calibri"/>
          <w:color w:val="000000" w:themeColor="text1"/>
        </w:rPr>
        <w:t xml:space="preserve"> not only </w:t>
      </w:r>
      <w:r w:rsidRPr="003F04B8">
        <w:rPr>
          <w:rStyle w:val="StyleUnderline"/>
          <w:rFonts w:cs="Calibri"/>
          <w:color w:val="000000" w:themeColor="text1"/>
          <w:highlight w:val="yellow"/>
        </w:rPr>
        <w:t>bequeath us</w:t>
      </w:r>
      <w:r w:rsidRPr="003F04B8">
        <w:rPr>
          <w:rStyle w:val="StyleUnderline"/>
          <w:rFonts w:cs="Calibri"/>
          <w:color w:val="000000" w:themeColor="text1"/>
        </w:rPr>
        <w:t xml:space="preserve"> the resources needed to make us happy, but also </w:t>
      </w:r>
      <w:r w:rsidRPr="003F04B8">
        <w:rPr>
          <w:rStyle w:val="StyleUnderline"/>
          <w:rFonts w:cs="Calibri"/>
          <w:color w:val="000000" w:themeColor="text1"/>
          <w:highlight w:val="yellow"/>
        </w:rPr>
        <w:t>a sense of common purpose</w:t>
      </w:r>
      <w:r w:rsidRPr="003F04B8">
        <w:rPr>
          <w:rStyle w:val="StyleUnderline"/>
          <w:rFonts w:cs="Calibri"/>
          <w:color w:val="000000" w:themeColor="text1"/>
        </w:rPr>
        <w:t>.</w:t>
      </w:r>
      <w:r w:rsidRPr="003F04B8">
        <w:rPr>
          <w:rFonts w:cs="Calibri"/>
          <w:color w:val="000000" w:themeColor="text1"/>
          <w:sz w:val="12"/>
        </w:rPr>
        <w:t xml:space="preserve"> What is more, </w:t>
      </w:r>
      <w:r w:rsidRPr="003F04B8">
        <w:rPr>
          <w:rStyle w:val="Emphasis"/>
          <w:rFonts w:cs="Calibri"/>
          <w:b w:val="0"/>
          <w:bCs/>
          <w:color w:val="000000" w:themeColor="text1"/>
          <w:sz w:val="12"/>
        </w:rPr>
        <w:t>luxury populism rejects the folk politics of ethical consumption and the sphere of ‘the local’ as inherently virtuous</w:t>
      </w:r>
      <w:r w:rsidRPr="003F04B8">
        <w:rPr>
          <w:rFonts w:cs="Calibr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3F04B8">
        <w:rPr>
          <w:rStyle w:val="Emphasis"/>
          <w:rFonts w:cs="Calibri"/>
          <w:b w:val="0"/>
          <w:bCs/>
          <w:color w:val="000000" w:themeColor="text1"/>
          <w:sz w:val="12"/>
        </w:rPr>
        <w:t>Our ambitions must be Promethean because our technology is already making us gods – so we might as well get good at it.</w:t>
      </w:r>
      <w:r w:rsidRPr="003F04B8">
        <w:rPr>
          <w:rStyle w:val="Emphasis"/>
          <w:rFonts w:cs="Calibri"/>
          <w:color w:val="000000" w:themeColor="text1"/>
        </w:rPr>
        <w:t xml:space="preserve"> </w:t>
      </w:r>
      <w:r w:rsidRPr="003F04B8">
        <w:rPr>
          <w:rFonts w:cs="Calibri"/>
          <w:color w:val="000000" w:themeColor="text1"/>
          <w:sz w:val="12"/>
        </w:rPr>
        <w:t xml:space="preserve">Nevertheless, </w:t>
      </w:r>
      <w:r w:rsidRPr="003F04B8">
        <w:rPr>
          <w:rFonts w:cs="Calibri"/>
          <w:b/>
          <w:bCs/>
          <w:color w:val="000000" w:themeColor="text1"/>
          <w:u w:val="single"/>
        </w:rPr>
        <w:t>space must remain for ‘grassroots’ campaigns which advance the post-scarcity alternative while attacking a broken status quo</w:t>
      </w:r>
      <w:r w:rsidRPr="003F04B8">
        <w:rPr>
          <w:rFonts w:cs="Calibri"/>
          <w:color w:val="000000" w:themeColor="text1"/>
          <w:sz w:val="12"/>
        </w:rPr>
        <w:t xml:space="preserve">. Campaigns around divestment from fossil fuels offer one example of how that will work. </w:t>
      </w:r>
      <w:r w:rsidRPr="003F04B8">
        <w:rPr>
          <w:rStyle w:val="Emphasis"/>
          <w:rFonts w:cs="Calibri"/>
          <w:color w:val="000000" w:themeColor="text1"/>
        </w:rPr>
        <w:t xml:space="preserve">Rather than calling for climate justice through appeals to turn down the volume on modernity here, </w:t>
      </w:r>
      <w:r w:rsidRPr="003F04B8">
        <w:rPr>
          <w:rStyle w:val="Emphasis"/>
          <w:rFonts w:cs="Calibri"/>
          <w:color w:val="000000" w:themeColor="text1"/>
          <w:highlight w:val="yellow"/>
        </w:rPr>
        <w:t xml:space="preserve">criticism of fossil fuels is </w:t>
      </w:r>
      <w:r w:rsidRPr="003F04B8">
        <w:rPr>
          <w:rStyle w:val="Emphasis"/>
          <w:rFonts w:cs="Calibri"/>
          <w:color w:val="000000" w:themeColor="text1"/>
        </w:rPr>
        <w:t xml:space="preserve">situated within the broader frame </w:t>
      </w:r>
      <w:r w:rsidRPr="003F04B8">
        <w:rPr>
          <w:rStyle w:val="Emphasis"/>
          <w:rFonts w:cs="Calibri"/>
          <w:color w:val="000000" w:themeColor="text1"/>
          <w:highlight w:val="yellow"/>
        </w:rPr>
        <w:t>that they are an obstacle to yet higher standards of living</w:t>
      </w:r>
      <w:r w:rsidRPr="003F04B8">
        <w:rPr>
          <w:rFonts w:cs="Calibri"/>
          <w:color w:val="000000" w:themeColor="text1"/>
          <w:sz w:val="12"/>
        </w:rPr>
        <w:t xml:space="preserve">. </w:t>
      </w:r>
      <w:r w:rsidRPr="003F04B8">
        <w:rPr>
          <w:rFonts w:cs="Calibri"/>
          <w:b/>
          <w:bCs/>
          <w:color w:val="000000" w:themeColor="text1"/>
          <w:u w:val="single"/>
        </w:rPr>
        <w:t xml:space="preserve">In comparison to solar and wind, hydrocarbons are as unsuitable to the needs of our century as burning whale fat for light was for the last. </w:t>
      </w:r>
      <w:r w:rsidRPr="003F04B8">
        <w:rPr>
          <w:rFonts w:cs="Calibri"/>
          <w:b/>
          <w:bCs/>
          <w:color w:val="000000" w:themeColor="text1"/>
          <w:highlight w:val="yellow"/>
          <w:u w:val="single"/>
        </w:rPr>
        <w:t>Digging up and burning mineral deposits for energy is so last century</w:t>
      </w:r>
      <w:r w:rsidRPr="003F04B8">
        <w:rPr>
          <w:rFonts w:cs="Calibri"/>
          <w:color w:val="000000" w:themeColor="text1"/>
          <w:sz w:val="12"/>
          <w:szCs w:val="8"/>
        </w:rPr>
        <w:t>. The same approach is needed in resisting extraction of shale gas, the most glaring example of the myopia of ‘</w:t>
      </w:r>
      <w:proofErr w:type="spellStart"/>
      <w:r w:rsidRPr="003F04B8">
        <w:rPr>
          <w:rFonts w:cs="Calibri"/>
          <w:color w:val="000000" w:themeColor="text1"/>
          <w:sz w:val="12"/>
          <w:szCs w:val="8"/>
        </w:rPr>
        <w:t>scarcism</w:t>
      </w:r>
      <w:proofErr w:type="spellEnd"/>
      <w:r w:rsidRPr="003F04B8">
        <w:rPr>
          <w:rFonts w:cs="Calibri"/>
          <w:color w:val="000000" w:themeColor="text1"/>
          <w:sz w:val="12"/>
          <w:szCs w:val="8"/>
        </w:rPr>
        <w:t>’ amid the final embers of the Second Disruption.</w:t>
      </w:r>
      <w:r w:rsidRPr="003F04B8">
        <w:rPr>
          <w:rFonts w:cs="Calibri"/>
          <w:color w:val="000000" w:themeColor="text1"/>
          <w:sz w:val="12"/>
        </w:rPr>
        <w:t xml:space="preserve"> </w:t>
      </w:r>
      <w:r w:rsidRPr="003F04B8">
        <w:rPr>
          <w:rStyle w:val="Emphasis"/>
          <w:rFonts w:cs="Calibri"/>
          <w:color w:val="000000" w:themeColor="text1"/>
        </w:rPr>
        <w:t xml:space="preserve">While one part of that is to continue pursuing outright bans, like those already in place in France, </w:t>
      </w:r>
      <w:proofErr w:type="gramStart"/>
      <w:r w:rsidRPr="003F04B8">
        <w:rPr>
          <w:rStyle w:val="Emphasis"/>
          <w:rFonts w:cs="Calibri"/>
          <w:color w:val="000000" w:themeColor="text1"/>
        </w:rPr>
        <w:t>Germany</w:t>
      </w:r>
      <w:proofErr w:type="gramEnd"/>
      <w:r w:rsidRPr="003F04B8">
        <w:rPr>
          <w:rStyle w:val="Emphasis"/>
          <w:rFonts w:cs="Calibri"/>
          <w:color w:val="000000" w:themeColor="text1"/>
        </w:rPr>
        <w:t xml:space="preserve"> and New York, this must be done alongside the demand for something better. Here advocates must </w:t>
      </w:r>
      <w:proofErr w:type="spellStart"/>
      <w:r w:rsidRPr="003F04B8">
        <w:rPr>
          <w:rStyle w:val="Emphasis"/>
          <w:rFonts w:cs="Calibri"/>
          <w:color w:val="000000" w:themeColor="text1"/>
        </w:rPr>
        <w:t>clamour</w:t>
      </w:r>
      <w:proofErr w:type="spellEnd"/>
      <w:r w:rsidRPr="003F04B8">
        <w:rPr>
          <w:rStyle w:val="Emphasis"/>
          <w:rFonts w:cs="Calibri"/>
          <w:color w:val="000000" w:themeColor="text1"/>
        </w:rPr>
        <w:t xml:space="preserve"> for the alternative with and alongside communities targeted for fracking, demanding indigenous rights, local </w:t>
      </w:r>
      <w:proofErr w:type="gramStart"/>
      <w:r w:rsidRPr="003F04B8">
        <w:rPr>
          <w:rStyle w:val="Emphasis"/>
          <w:rFonts w:cs="Calibri"/>
          <w:color w:val="000000" w:themeColor="text1"/>
        </w:rPr>
        <w:t>democracy</w:t>
      </w:r>
      <w:proofErr w:type="gramEnd"/>
      <w:r w:rsidRPr="003F04B8">
        <w:rPr>
          <w:rStyle w:val="Emphasis"/>
          <w:rFonts w:cs="Calibri"/>
          <w:color w:val="000000" w:themeColor="text1"/>
        </w:rPr>
        <w:t xml:space="preserve"> and radical land reform along with calls for an end to drilling. In this respect movements in Alaska, Canada and Australia already serve as stunning examples, not to mention the case of Balcombe, a tiny village in Sussex, where a coalition of campaigners and </w:t>
      </w:r>
      <w:proofErr w:type="gramStart"/>
      <w:r w:rsidRPr="003F04B8">
        <w:rPr>
          <w:rStyle w:val="Emphasis"/>
          <w:rFonts w:cs="Calibri"/>
          <w:color w:val="000000" w:themeColor="text1"/>
        </w:rPr>
        <w:t>local residents</w:t>
      </w:r>
      <w:proofErr w:type="gramEnd"/>
      <w:r w:rsidRPr="003F04B8">
        <w:rPr>
          <w:rStyle w:val="Emphasis"/>
          <w:rFonts w:cs="Calibri"/>
          <w:color w:val="000000" w:themeColor="text1"/>
        </w:rPr>
        <w:t xml:space="preserve"> opposed plans for fracking while demanding the alternative of community-owned solar power</w:t>
      </w:r>
      <w:r w:rsidRPr="003F04B8">
        <w:rPr>
          <w:rFonts w:cs="Calibri"/>
          <w:color w:val="000000" w:themeColor="text1"/>
          <w:sz w:val="12"/>
        </w:rPr>
        <w:t xml:space="preserve">. The </w:t>
      </w:r>
      <w:r w:rsidRPr="003F04B8">
        <w:rPr>
          <w:rStyle w:val="Emphasis"/>
          <w:rFonts w:cs="Calibri"/>
          <w:color w:val="000000" w:themeColor="text1"/>
        </w:rPr>
        <w:t xml:space="preserve">call for clean energy must become synonymous not only with the expectation of permanently falling costs but also common ownership. </w:t>
      </w:r>
      <w:r w:rsidRPr="003F04B8">
        <w:rPr>
          <w:rFonts w:cs="Calibri"/>
          <w:color w:val="000000" w:themeColor="text1"/>
          <w:sz w:val="12"/>
        </w:rPr>
        <w:t xml:space="preserve">Prosperity, </w:t>
      </w:r>
      <w:proofErr w:type="gramStart"/>
      <w:r w:rsidRPr="003F04B8">
        <w:rPr>
          <w:rFonts w:cs="Calibri"/>
          <w:color w:val="000000" w:themeColor="text1"/>
          <w:sz w:val="12"/>
        </w:rPr>
        <w:t>democracy</w:t>
      </w:r>
      <w:proofErr w:type="gramEnd"/>
      <w:r w:rsidRPr="003F04B8">
        <w:rPr>
          <w:rFonts w:cs="Calibri"/>
          <w:color w:val="000000" w:themeColor="text1"/>
          <w:sz w:val="12"/>
        </w:rPr>
        <w:t xml:space="preserve"> and the commons as not only connected, but mutually constitutive. As well as advancing a red–green politics which revives ideals of progress and common plenty, this new populism will also be one of luxury. </w:t>
      </w:r>
      <w:r w:rsidRPr="003F04B8">
        <w:rPr>
          <w:rStyle w:val="Emphasis"/>
          <w:rFonts w:cs="Calibri"/>
          <w:color w:val="000000" w:themeColor="text1"/>
        </w:rPr>
        <w:t xml:space="preserve">FALC, unlike the world of </w:t>
      </w:r>
      <w:proofErr w:type="gramStart"/>
      <w:r w:rsidRPr="003F04B8">
        <w:rPr>
          <w:rStyle w:val="Emphasis"/>
          <w:rFonts w:cs="Calibri"/>
          <w:color w:val="000000" w:themeColor="text1"/>
        </w:rPr>
        <w:t>actually existing</w:t>
      </w:r>
      <w:proofErr w:type="gramEnd"/>
      <w:r w:rsidRPr="003F04B8">
        <w:rPr>
          <w:rStyle w:val="Emphasis"/>
          <w:rFonts w:cs="Calibri"/>
          <w:color w:val="000000" w:themeColor="text1"/>
        </w:rPr>
        <w:t xml:space="preserve"> neoliberalism, will not demand constant sacrifices on the altar of profit and growth.</w:t>
      </w:r>
      <w:r w:rsidRPr="003F04B8">
        <w:rPr>
          <w:rFonts w:cs="Calibr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3F04B8">
        <w:rPr>
          <w:rFonts w:cs="Calibri"/>
          <w:color w:val="000000" w:themeColor="text1"/>
          <w:sz w:val="12"/>
        </w:rPr>
        <w:t>Erdoğan</w:t>
      </w:r>
      <w:proofErr w:type="spellEnd"/>
      <w:r w:rsidRPr="003F04B8">
        <w:rPr>
          <w:rFonts w:cs="Calibri"/>
          <w:color w:val="000000" w:themeColor="text1"/>
          <w:sz w:val="12"/>
        </w:rPr>
        <w:t xml:space="preserve">, Trump, Theresa </w:t>
      </w:r>
      <w:proofErr w:type="gramStart"/>
      <w:r w:rsidRPr="003F04B8">
        <w:rPr>
          <w:rFonts w:cs="Calibri"/>
          <w:color w:val="000000" w:themeColor="text1"/>
          <w:sz w:val="12"/>
        </w:rPr>
        <w:t>May</w:t>
      </w:r>
      <w:proofErr w:type="gramEnd"/>
      <w:r w:rsidRPr="003F04B8">
        <w:rPr>
          <w:rFonts w:cs="Calibri"/>
          <w:color w:val="000000" w:themeColor="text1"/>
          <w:sz w:val="12"/>
        </w:rPr>
        <w:t xml:space="preserve"> or the European Central Bank – is an esoteric caste of administrators that nobody else can quite understand. </w:t>
      </w:r>
      <w:r w:rsidRPr="003F04B8">
        <w:rPr>
          <w:rStyle w:val="Emphasis"/>
          <w:rFonts w:cs="Calibr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3F04B8">
        <w:rPr>
          <w:rFonts w:cs="Calibri"/>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3F04B8">
        <w:rPr>
          <w:rFonts w:cs="Calibri"/>
          <w:color w:val="000000" w:themeColor="text1"/>
          <w:sz w:val="12"/>
        </w:rPr>
        <w:t>characterise</w:t>
      </w:r>
      <w:proofErr w:type="spellEnd"/>
      <w:r w:rsidRPr="003F04B8">
        <w:rPr>
          <w:rFonts w:cs="Calibri"/>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F04B8">
        <w:rPr>
          <w:rStyle w:val="Emphasis"/>
          <w:rFonts w:cs="Calibri"/>
          <w:color w:val="000000" w:themeColor="text1"/>
        </w:rPr>
        <w:t>Thus</w:t>
      </w:r>
      <w:proofErr w:type="gramEnd"/>
      <w:r w:rsidRPr="003F04B8">
        <w:rPr>
          <w:rStyle w:val="Emphasis"/>
          <w:rFonts w:cs="Calibri"/>
          <w:color w:val="000000" w:themeColor="text1"/>
        </w:rPr>
        <w:t xml:space="preserve"> the </w:t>
      </w:r>
      <w:r w:rsidRPr="003F04B8">
        <w:rPr>
          <w:rStyle w:val="Emphasis"/>
          <w:rFonts w:cs="Calibri"/>
          <w:color w:val="000000" w:themeColor="text1"/>
          <w:highlight w:val="yellow"/>
        </w:rPr>
        <w:t>return of ‘the people’ as the main political actor is inevitable</w:t>
      </w:r>
      <w:r w:rsidRPr="003F04B8">
        <w:rPr>
          <w:rStyle w:val="Emphasis"/>
          <w:rFonts w:cs="Calibr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3F04B8">
        <w:rPr>
          <w:rFonts w:cs="Calibr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3F04B8">
        <w:rPr>
          <w:rStyle w:val="Emphasis"/>
          <w:rFonts w:cs="Calibri"/>
          <w:color w:val="000000" w:themeColor="text1"/>
          <w:highlight w:val="yellow"/>
        </w:rPr>
        <w:t>FALC is not the communism of the early twentieth century</w:t>
      </w:r>
      <w:r w:rsidRPr="003F04B8">
        <w:rPr>
          <w:rStyle w:val="Emphasis"/>
          <w:rFonts w:cs="Calibri"/>
          <w:color w:val="000000" w:themeColor="text1"/>
        </w:rPr>
        <w:t>, nor will it be delivered by storming the Winter Palace.</w:t>
      </w:r>
      <w:r w:rsidRPr="003F04B8">
        <w:rPr>
          <w:rFonts w:cs="Calibri"/>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3F04B8">
        <w:rPr>
          <w:rFonts w:cs="Calibri"/>
          <w:color w:val="000000" w:themeColor="text1"/>
          <w:sz w:val="12"/>
        </w:rPr>
        <w:t>Instead</w:t>
      </w:r>
      <w:proofErr w:type="gramEnd"/>
      <w:r w:rsidRPr="003F04B8">
        <w:rPr>
          <w:rFonts w:cs="Calibri"/>
          <w:color w:val="000000" w:themeColor="text1"/>
          <w:sz w:val="12"/>
        </w:rPr>
        <w:t xml:space="preserve"> it was socialism, still defined by scarcity and jobs, which became the North Star for hope across the world. </w:t>
      </w:r>
      <w:r w:rsidRPr="003F04B8">
        <w:rPr>
          <w:rStyle w:val="Emphasis"/>
          <w:rFonts w:cs="Calibri"/>
          <w:color w:val="000000" w:themeColor="text1"/>
        </w:rPr>
        <w:t xml:space="preserve">The </w:t>
      </w:r>
      <w:r w:rsidRPr="003F04B8">
        <w:rPr>
          <w:rStyle w:val="Emphasis"/>
          <w:rFonts w:cs="Calibri"/>
          <w:color w:val="000000" w:themeColor="text1"/>
          <w:highlight w:val="yellow"/>
        </w:rPr>
        <w:t>technologies needed to deliver a</w:t>
      </w:r>
      <w:r w:rsidRPr="003F04B8">
        <w:rPr>
          <w:rStyle w:val="Emphasis"/>
          <w:rFonts w:cs="Calibri"/>
          <w:color w:val="000000" w:themeColor="text1"/>
        </w:rPr>
        <w:t xml:space="preserve"> post-scarcity, </w:t>
      </w:r>
      <w:r w:rsidRPr="003F04B8">
        <w:rPr>
          <w:rStyle w:val="Emphasis"/>
          <w:rFonts w:cs="Calibri"/>
          <w:color w:val="000000" w:themeColor="text1"/>
          <w:highlight w:val="yellow"/>
        </w:rPr>
        <w:t>post-work society</w:t>
      </w:r>
      <w:r w:rsidRPr="003F04B8">
        <w:rPr>
          <w:rStyle w:val="Emphasis"/>
          <w:rFonts w:cs="Calibri"/>
          <w:color w:val="000000" w:themeColor="text1"/>
        </w:rPr>
        <w:t xml:space="preserve"> – </w:t>
      </w:r>
      <w:proofErr w:type="spellStart"/>
      <w:r w:rsidRPr="003F04B8">
        <w:rPr>
          <w:rStyle w:val="Emphasis"/>
          <w:rFonts w:cs="Calibri"/>
          <w:color w:val="000000" w:themeColor="text1"/>
          <w:highlight w:val="yellow"/>
        </w:rPr>
        <w:t>centred</w:t>
      </w:r>
      <w:proofErr w:type="spellEnd"/>
      <w:r w:rsidRPr="003F04B8">
        <w:rPr>
          <w:rStyle w:val="Emphasis"/>
          <w:rFonts w:cs="Calibri"/>
          <w:color w:val="000000" w:themeColor="text1"/>
          <w:highlight w:val="yellow"/>
        </w:rPr>
        <w:t xml:space="preserve"> around renewable energy, </w:t>
      </w:r>
      <w:proofErr w:type="gramStart"/>
      <w:r w:rsidRPr="003F04B8">
        <w:rPr>
          <w:rStyle w:val="Emphasis"/>
          <w:rFonts w:cs="Calibri"/>
          <w:color w:val="000000" w:themeColor="text1"/>
          <w:highlight w:val="yellow"/>
        </w:rPr>
        <w:t>automation</w:t>
      </w:r>
      <w:proofErr w:type="gramEnd"/>
      <w:r w:rsidRPr="003F04B8">
        <w:rPr>
          <w:rFonts w:cs="Calibri"/>
          <w:color w:val="000000" w:themeColor="text1"/>
          <w:sz w:val="12"/>
        </w:rPr>
        <w:t xml:space="preserve"> </w:t>
      </w:r>
      <w:r w:rsidRPr="003F04B8">
        <w:rPr>
          <w:rStyle w:val="Emphasis"/>
          <w:rFonts w:cs="Calibri"/>
          <w:color w:val="000000" w:themeColor="text1"/>
          <w:highlight w:val="yellow"/>
        </w:rPr>
        <w:t>and information – were absent in the Russian Empire,</w:t>
      </w:r>
      <w:r w:rsidRPr="003F04B8">
        <w:rPr>
          <w:rStyle w:val="Emphasis"/>
          <w:rFonts w:cs="Calibri"/>
          <w:color w:val="000000" w:themeColor="text1"/>
        </w:rPr>
        <w:t xml:space="preserve"> or indeed anywhere else until the late 1960s</w:t>
      </w:r>
      <w:r w:rsidRPr="003F04B8">
        <w:rPr>
          <w:rFonts w:cs="Calibri"/>
          <w:color w:val="000000" w:themeColor="text1"/>
          <w:sz w:val="12"/>
        </w:rPr>
        <w:t xml:space="preserve">. Indeed, amid efforts to catch up with the more advanced capitalist economies of Europe and America, the Bolsheviks became students of the </w:t>
      </w:r>
      <w:proofErr w:type="spellStart"/>
      <w:r w:rsidRPr="003F04B8">
        <w:rPr>
          <w:rFonts w:cs="Calibri"/>
          <w:color w:val="000000" w:themeColor="text1"/>
          <w:sz w:val="12"/>
        </w:rPr>
        <w:t>Taylorist</w:t>
      </w:r>
      <w:proofErr w:type="spellEnd"/>
      <w:r w:rsidRPr="003F04B8">
        <w:rPr>
          <w:rFonts w:cs="Calibri"/>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3F04B8">
        <w:rPr>
          <w:rStyle w:val="Emphasis"/>
          <w:rFonts w:cs="Calibri"/>
          <w:color w:val="000000" w:themeColor="text1"/>
        </w:rPr>
        <w:t xml:space="preserve">countries set to lead the revolution would be those at the cutting edge of capitalist modernity was right. </w:t>
      </w:r>
      <w:r w:rsidRPr="003F04B8">
        <w:rPr>
          <w:rFonts w:cs="Calibri"/>
          <w:color w:val="000000" w:themeColor="text1"/>
          <w:sz w:val="12"/>
        </w:rPr>
        <w:t xml:space="preserve">Only now we know that means technology as much as politics, the Third Disruption as necessary a precursor as class consciousness and collective struggle. </w:t>
      </w:r>
      <w:r w:rsidRPr="003F04B8">
        <w:rPr>
          <w:rStyle w:val="Emphasis"/>
          <w:rFonts w:cs="Calibri"/>
          <w:color w:val="000000" w:themeColor="text1"/>
        </w:rPr>
        <w:t xml:space="preserve">Creating </w:t>
      </w:r>
      <w:r w:rsidRPr="003F04B8">
        <w:rPr>
          <w:rStyle w:val="Emphasis"/>
          <w:rFonts w:cs="Calibri"/>
          <w:color w:val="000000" w:themeColor="text1"/>
          <w:highlight w:val="yellow"/>
        </w:rPr>
        <w:t>communism</w:t>
      </w:r>
      <w:r w:rsidRPr="003F04B8">
        <w:rPr>
          <w:rStyle w:val="Emphasis"/>
          <w:rFonts w:cs="Calibri"/>
          <w:color w:val="000000" w:themeColor="text1"/>
        </w:rPr>
        <w:t xml:space="preserve"> </w:t>
      </w:r>
      <w:r w:rsidRPr="003F04B8">
        <w:rPr>
          <w:rStyle w:val="Emphasis"/>
          <w:rFonts w:cs="Calibri"/>
          <w:color w:val="000000" w:themeColor="text1"/>
          <w:highlight w:val="yellow"/>
        </w:rPr>
        <w:t>before the</w:t>
      </w:r>
      <w:r w:rsidRPr="003F04B8">
        <w:rPr>
          <w:rStyle w:val="Emphasis"/>
          <w:rFonts w:cs="Calibri"/>
          <w:color w:val="000000" w:themeColor="text1"/>
        </w:rPr>
        <w:t xml:space="preserve"> Third </w:t>
      </w:r>
      <w:r w:rsidRPr="003F04B8">
        <w:rPr>
          <w:rStyle w:val="Emphasis"/>
          <w:rFonts w:cs="Calibri"/>
          <w:color w:val="000000" w:themeColor="text1"/>
          <w:highlight w:val="yellow"/>
        </w:rPr>
        <w:t>Disruption</w:t>
      </w:r>
      <w:r w:rsidRPr="003F04B8">
        <w:rPr>
          <w:rStyle w:val="Emphasis"/>
          <w:rFonts w:cs="Calibri"/>
          <w:color w:val="000000" w:themeColor="text1"/>
        </w:rPr>
        <w:t xml:space="preserve"> is like creating a flying machine before the Second. </w:t>
      </w:r>
      <w:r w:rsidRPr="003F04B8">
        <w:rPr>
          <w:rFonts w:cs="Calibri"/>
          <w:color w:val="000000" w:themeColor="text1"/>
          <w:sz w:val="12"/>
        </w:rPr>
        <w:t xml:space="preserve">You could conceive of it – and indeed no less a genius than Leonardo Da Vinci did precisely that – </w:t>
      </w:r>
      <w:r w:rsidRPr="003F04B8">
        <w:rPr>
          <w:rStyle w:val="Emphasis"/>
          <w:rFonts w:cs="Calibri"/>
          <w:color w:val="000000" w:themeColor="text1"/>
        </w:rPr>
        <w:t xml:space="preserve">but you </w:t>
      </w:r>
      <w:r w:rsidRPr="003F04B8">
        <w:rPr>
          <w:rStyle w:val="Emphasis"/>
          <w:rFonts w:cs="Calibri"/>
          <w:color w:val="000000" w:themeColor="text1"/>
          <w:highlight w:val="yellow"/>
        </w:rPr>
        <w:t>could not create it.</w:t>
      </w:r>
      <w:r w:rsidRPr="003F04B8">
        <w:rPr>
          <w:rStyle w:val="Emphasis"/>
          <w:rFonts w:cs="Calibri"/>
          <w:color w:val="000000" w:themeColor="text1"/>
        </w:rPr>
        <w:t xml:space="preserve"> This was not a failure of will or of intellect, but simply an inevitability of history.</w:t>
      </w:r>
      <w:r w:rsidRPr="003F04B8">
        <w:rPr>
          <w:rFonts w:cs="Calibri"/>
          <w:color w:val="000000" w:themeColor="text1"/>
          <w:sz w:val="12"/>
        </w:rPr>
        <w:t xml:space="preserve"> What is more, </w:t>
      </w:r>
      <w:proofErr w:type="gramStart"/>
      <w:r w:rsidRPr="003F04B8">
        <w:rPr>
          <w:rFonts w:cs="Calibri"/>
          <w:color w:val="000000" w:themeColor="text1"/>
          <w:sz w:val="12"/>
        </w:rPr>
        <w:t>the means by which</w:t>
      </w:r>
      <w:proofErr w:type="gramEnd"/>
      <w:r w:rsidRPr="003F04B8">
        <w:rPr>
          <w:rFonts w:cs="Calibri"/>
          <w:color w:val="000000" w:themeColor="text1"/>
          <w:sz w:val="12"/>
        </w:rPr>
        <w:t xml:space="preserve">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3F04B8">
        <w:rPr>
          <w:rStyle w:val="Emphasis"/>
          <w:rFonts w:cs="Calibri"/>
          <w:color w:val="000000" w:themeColor="text1"/>
        </w:rPr>
        <w:t xml:space="preserve">, </w:t>
      </w:r>
      <w:r w:rsidRPr="003F04B8">
        <w:rPr>
          <w:rStyle w:val="Emphasis"/>
          <w:rFonts w:cs="Calibri"/>
          <w:b w:val="0"/>
          <w:bCs/>
          <w:color w:val="000000" w:themeColor="text1"/>
          <w:sz w:val="12"/>
        </w:rPr>
        <w:t xml:space="preserve">FALC is different. </w:t>
      </w:r>
      <w:proofErr w:type="gramStart"/>
      <w:r w:rsidRPr="003F04B8">
        <w:rPr>
          <w:rStyle w:val="Emphasis"/>
          <w:rFonts w:cs="Calibri"/>
          <w:b w:val="0"/>
          <w:bCs/>
          <w:color w:val="000000" w:themeColor="text1"/>
          <w:sz w:val="12"/>
        </w:rPr>
        <w:t>Instead</w:t>
      </w:r>
      <w:proofErr w:type="gramEnd"/>
      <w:r w:rsidRPr="003F04B8">
        <w:rPr>
          <w:rStyle w:val="Emphasis"/>
          <w:rFonts w:cs="Calibri"/>
          <w:b w:val="0"/>
          <w:bCs/>
          <w:color w:val="000000" w:themeColor="text1"/>
          <w:sz w:val="12"/>
        </w:rPr>
        <w:t xml:space="preserve"> it </w:t>
      </w:r>
      <w:proofErr w:type="spellStart"/>
      <w:r w:rsidRPr="003F04B8">
        <w:rPr>
          <w:rStyle w:val="Emphasis"/>
          <w:rFonts w:cs="Calibri"/>
          <w:b w:val="0"/>
          <w:bCs/>
          <w:color w:val="000000" w:themeColor="text1"/>
          <w:sz w:val="12"/>
        </w:rPr>
        <w:t>recognises</w:t>
      </w:r>
      <w:proofErr w:type="spellEnd"/>
      <w:r w:rsidRPr="003F04B8">
        <w:rPr>
          <w:rStyle w:val="Emphasis"/>
          <w:rFonts w:cs="Calibri"/>
          <w:b w:val="0"/>
          <w:bCs/>
          <w:color w:val="000000" w:themeColor="text1"/>
          <w:sz w:val="12"/>
        </w:rPr>
        <w:t xml:space="preserve"> the centrality of human rights, most importantly the right of personal happiness</w:t>
      </w:r>
      <w:r w:rsidRPr="003F04B8">
        <w:rPr>
          <w:rFonts w:cs="Calibri"/>
          <w:color w:val="000000" w:themeColor="text1"/>
          <w:sz w:val="12"/>
        </w:rPr>
        <w:t xml:space="preserve">, and seeks to build a society where everyone can access the necessary resources to further that end. </w:t>
      </w:r>
      <w:r w:rsidRPr="003F04B8">
        <w:rPr>
          <w:rStyle w:val="Emphasis"/>
          <w:rFonts w:cs="Calibri"/>
          <w:color w:val="000000" w:themeColor="text1"/>
        </w:rPr>
        <w:t xml:space="preserve">This is a politics </w:t>
      </w:r>
      <w:proofErr w:type="spellStart"/>
      <w:r w:rsidRPr="003F04B8">
        <w:rPr>
          <w:rStyle w:val="Emphasis"/>
          <w:rFonts w:cs="Calibri"/>
          <w:color w:val="000000" w:themeColor="text1"/>
        </w:rPr>
        <w:t>centred</w:t>
      </w:r>
      <w:proofErr w:type="spellEnd"/>
      <w:r w:rsidRPr="003F04B8">
        <w:rPr>
          <w:rStyle w:val="Emphasis"/>
          <w:rFonts w:cs="Calibri"/>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3F04B8">
        <w:rPr>
          <w:rFonts w:cs="Calibri"/>
          <w:color w:val="000000" w:themeColor="text1"/>
          <w:sz w:val="12"/>
        </w:rPr>
        <w:t>. Liberal ends, specifically the individual being uniquely placed to determine their path in life, are impossible without communist means</w:t>
      </w:r>
      <w:r w:rsidRPr="003F04B8">
        <w:rPr>
          <w:rStyle w:val="Emphasis"/>
          <w:rFonts w:cs="Calibri"/>
          <w:color w:val="000000" w:themeColor="text1"/>
        </w:rPr>
        <w:t xml:space="preserve">. The possibility of most </w:t>
      </w:r>
      <w:r w:rsidRPr="003F04B8">
        <w:rPr>
          <w:rStyle w:val="Emphasis"/>
          <w:rFonts w:cs="Calibri"/>
          <w:color w:val="000000" w:themeColor="text1"/>
          <w:highlight w:val="yellow"/>
        </w:rPr>
        <w:t xml:space="preserve">people finding happiness and meaning is impossible </w:t>
      </w:r>
      <w:proofErr w:type="gramStart"/>
      <w:r w:rsidRPr="003F04B8">
        <w:rPr>
          <w:rStyle w:val="Emphasis"/>
          <w:rFonts w:cs="Calibri"/>
          <w:color w:val="000000" w:themeColor="text1"/>
          <w:highlight w:val="yellow"/>
        </w:rPr>
        <w:t>as long as</w:t>
      </w:r>
      <w:proofErr w:type="gramEnd"/>
      <w:r w:rsidRPr="003F04B8">
        <w:rPr>
          <w:rStyle w:val="Emphasis"/>
          <w:rFonts w:cs="Calibri"/>
          <w:color w:val="000000" w:themeColor="text1"/>
          <w:highlight w:val="yellow"/>
        </w:rPr>
        <w:t xml:space="preserve"> </w:t>
      </w:r>
      <w:r w:rsidRPr="003F04B8">
        <w:rPr>
          <w:rStyle w:val="Emphasis"/>
          <w:rFonts w:cs="Calibri"/>
          <w:color w:val="000000" w:themeColor="text1"/>
        </w:rPr>
        <w:t xml:space="preserve">these </w:t>
      </w:r>
      <w:r w:rsidRPr="003F04B8">
        <w:rPr>
          <w:rStyle w:val="Emphasis"/>
          <w:rFonts w:cs="Calibri"/>
          <w:color w:val="000000" w:themeColor="text1"/>
          <w:highlight w:val="yellow"/>
        </w:rPr>
        <w:t>things are commodities</w:t>
      </w:r>
      <w:r w:rsidRPr="003F04B8">
        <w:rPr>
          <w:rStyle w:val="Emphasis"/>
          <w:rFonts w:cs="Calibri"/>
          <w:color w:val="000000" w:themeColor="text1"/>
        </w:rPr>
        <w:t xml:space="preserve"> – subject to profit rather than need.</w:t>
      </w:r>
      <w:r w:rsidRPr="003F04B8">
        <w:rPr>
          <w:rFonts w:cs="Calibri"/>
          <w:color w:val="000000" w:themeColor="text1"/>
          <w:sz w:val="12"/>
        </w:rPr>
        <w:t xml:space="preserve"> We must understand that appropriate forms of political </w:t>
      </w:r>
      <w:proofErr w:type="spellStart"/>
      <w:r w:rsidRPr="003F04B8">
        <w:rPr>
          <w:rFonts w:cs="Calibri"/>
          <w:color w:val="000000" w:themeColor="text1"/>
          <w:sz w:val="12"/>
        </w:rPr>
        <w:t>organisation</w:t>
      </w:r>
      <w:proofErr w:type="spellEnd"/>
      <w:r w:rsidRPr="003F04B8">
        <w:rPr>
          <w:rFonts w:cs="Calibri"/>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3F04B8">
        <w:rPr>
          <w:rFonts w:cs="Calibri"/>
          <w:color w:val="000000" w:themeColor="text1"/>
          <w:sz w:val="12"/>
        </w:rPr>
        <w:t>makes</w:t>
      </w:r>
      <w:proofErr w:type="gramEnd"/>
      <w:r w:rsidRPr="003F04B8">
        <w:rPr>
          <w:rFonts w:cs="Calibri"/>
          <w:color w:val="000000" w:themeColor="text1"/>
          <w:sz w:val="12"/>
        </w:rPr>
        <w:t xml:space="preserve"> increasingly little sense. The same is true for forms of worker </w:t>
      </w:r>
      <w:proofErr w:type="spellStart"/>
      <w:r w:rsidRPr="003F04B8">
        <w:rPr>
          <w:rFonts w:cs="Calibri"/>
          <w:color w:val="000000" w:themeColor="text1"/>
          <w:sz w:val="12"/>
        </w:rPr>
        <w:t>organising</w:t>
      </w:r>
      <w:proofErr w:type="spellEnd"/>
      <w:r w:rsidRPr="003F04B8">
        <w:rPr>
          <w:rFonts w:cs="Calibri"/>
          <w:color w:val="000000" w:themeColor="text1"/>
          <w:sz w:val="12"/>
        </w:rPr>
        <w:t xml:space="preserve">, radical or reformist, which are erroneously premised on the society of work enduring forever. That society will not endure, nor should that be our political ambition. </w:t>
      </w:r>
      <w:r w:rsidRPr="003F04B8">
        <w:rPr>
          <w:rStyle w:val="Emphasis"/>
          <w:rFonts w:cs="Calibri"/>
          <w:color w:val="000000" w:themeColor="text1"/>
        </w:rPr>
        <w:t xml:space="preserve">The role of the </w:t>
      </w:r>
      <w:proofErr w:type="spellStart"/>
      <w:r w:rsidRPr="003F04B8">
        <w:rPr>
          <w:rStyle w:val="Emphasis"/>
          <w:rFonts w:cs="Calibri"/>
          <w:color w:val="000000" w:themeColor="text1"/>
        </w:rPr>
        <w:t>labour</w:t>
      </w:r>
      <w:proofErr w:type="spellEnd"/>
      <w:r w:rsidRPr="003F04B8">
        <w:rPr>
          <w:rStyle w:val="Emphasis"/>
          <w:rFonts w:cs="Calibri"/>
          <w:color w:val="000000" w:themeColor="text1"/>
        </w:rPr>
        <w:t xml:space="preserve"> movement is to liberate the working class, and therefore all of society, not save a broken system which is passing away. </w:t>
      </w:r>
      <w:r w:rsidRPr="003F04B8">
        <w:rPr>
          <w:rFonts w:cs="Calibri"/>
          <w:color w:val="000000" w:themeColor="text1"/>
          <w:sz w:val="12"/>
        </w:rPr>
        <w:t xml:space="preserve">The vehicles for political transformation change, just like the worlds we reach for. </w:t>
      </w:r>
      <w:r w:rsidRPr="003F04B8">
        <w:rPr>
          <w:rStyle w:val="Emphasis"/>
          <w:rFonts w:cs="Calibri"/>
          <w:color w:val="000000" w:themeColor="text1"/>
        </w:rPr>
        <w:t xml:space="preserve">Now </w:t>
      </w:r>
      <w:r w:rsidRPr="003F04B8">
        <w:rPr>
          <w:rStyle w:val="Emphasis"/>
          <w:rFonts w:cs="Calibri"/>
          <w:color w:val="000000" w:themeColor="text1"/>
          <w:highlight w:val="yellow"/>
        </w:rPr>
        <w:t>we must build a workers’ party against work</w:t>
      </w:r>
      <w:r w:rsidRPr="003F04B8">
        <w:rPr>
          <w:rStyle w:val="Emphasis"/>
          <w:rFonts w:cs="Calibri"/>
          <w:color w:val="000000" w:themeColor="text1"/>
        </w:rPr>
        <w:t xml:space="preserve"> – one whose politics are populist, democratic and open, all while fighting the establishment which, through its power over civil society and the state, won’t rest in ensuring FALC never comes to pass.</w:t>
      </w:r>
    </w:p>
    <w:p w14:paraId="10DE9C7A" w14:textId="77777777" w:rsidR="003F04B8" w:rsidRPr="003F04B8" w:rsidRDefault="003F04B8" w:rsidP="003F04B8">
      <w:pPr>
        <w:pStyle w:val="Heading3"/>
        <w:rPr>
          <w:rFonts w:cs="Calibri"/>
          <w:color w:val="000000" w:themeColor="text1"/>
        </w:rPr>
      </w:pPr>
      <w:r w:rsidRPr="003F04B8">
        <w:rPr>
          <w:rFonts w:cs="Calibri"/>
          <w:color w:val="000000" w:themeColor="text1"/>
        </w:rPr>
        <w:t>Part 3 – Luxury Populism</w:t>
      </w:r>
    </w:p>
    <w:p w14:paraId="4725B6C8" w14:textId="77777777" w:rsidR="003F04B8" w:rsidRPr="003F04B8" w:rsidRDefault="003F04B8" w:rsidP="003F04B8">
      <w:pPr>
        <w:pStyle w:val="Heading4"/>
        <w:rPr>
          <w:rFonts w:cs="Calibri"/>
          <w:color w:val="000000" w:themeColor="text1"/>
        </w:rPr>
      </w:pPr>
      <w:r w:rsidRPr="003F04B8">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0CE1F4EB" w14:textId="77777777" w:rsidR="003F04B8" w:rsidRPr="003F04B8" w:rsidRDefault="003F04B8" w:rsidP="003F04B8">
      <w:pPr>
        <w:rPr>
          <w:rFonts w:cs="Calibri"/>
          <w:color w:val="000000" w:themeColor="text1"/>
        </w:rPr>
      </w:pPr>
      <w:r w:rsidRPr="003F04B8">
        <w:rPr>
          <w:rFonts w:cs="Calibri"/>
          <w:color w:val="000000" w:themeColor="text1"/>
        </w:rPr>
        <w:t xml:space="preserve">Heron, Kai. “Journal of the Marxist Literary Group.” Mediations, </w:t>
      </w:r>
      <w:hyperlink r:id="rId9" w:history="1">
        <w:r w:rsidRPr="003F04B8">
          <w:rPr>
            <w:rStyle w:val="Hyperlink"/>
            <w:rFonts w:cs="Calibri"/>
            <w:color w:val="000000" w:themeColor="text1"/>
          </w:rPr>
          <w:t>https://mediationsjournal.org/articles/still-a-world. //</w:t>
        </w:r>
      </w:hyperlink>
      <w:r w:rsidRPr="003F04B8">
        <w:rPr>
          <w:rFonts w:cs="Calibri"/>
          <w:color w:val="000000" w:themeColor="text1"/>
        </w:rPr>
        <w:t xml:space="preserve"> LHP PS </w:t>
      </w:r>
    </w:p>
    <w:p w14:paraId="537DA22D" w14:textId="77777777" w:rsidR="003F04B8" w:rsidRPr="003F04B8" w:rsidRDefault="003F04B8" w:rsidP="003F04B8">
      <w:pPr>
        <w:rPr>
          <w:rFonts w:cs="Calibri"/>
          <w:color w:val="000000" w:themeColor="text1"/>
          <w:sz w:val="10"/>
        </w:rPr>
      </w:pPr>
      <w:r w:rsidRPr="003F04B8">
        <w:rPr>
          <w:rFonts w:cs="Calibri"/>
          <w:color w:val="000000" w:themeColor="text1"/>
          <w:sz w:val="10"/>
        </w:rPr>
        <w:t xml:space="preserve">Fisher defines </w:t>
      </w:r>
      <w:r w:rsidRPr="003F04B8">
        <w:rPr>
          <w:rFonts w:cs="Calibri"/>
          <w:b/>
          <w:color w:val="000000" w:themeColor="text1"/>
          <w:highlight w:val="yellow"/>
          <w:u w:val="single"/>
        </w:rPr>
        <w:t>capitalist realism</w:t>
      </w:r>
      <w:r w:rsidRPr="003F04B8">
        <w:rPr>
          <w:rFonts w:cs="Calibri"/>
          <w:b/>
          <w:bCs/>
          <w:color w:val="000000" w:themeColor="text1"/>
          <w:u w:val="single"/>
        </w:rPr>
        <w:t xml:space="preserve"> as “</w:t>
      </w:r>
      <w:r w:rsidRPr="003F04B8">
        <w:rPr>
          <w:rFonts w:cs="Calibri"/>
          <w:b/>
          <w:color w:val="000000" w:themeColor="text1"/>
          <w:highlight w:val="yellow"/>
          <w:u w:val="single"/>
        </w:rPr>
        <w:t>the</w:t>
      </w:r>
      <w:r w:rsidRPr="003F04B8">
        <w:rPr>
          <w:rFonts w:cs="Calibri"/>
          <w:b/>
          <w:bCs/>
          <w:color w:val="000000" w:themeColor="text1"/>
          <w:u w:val="single"/>
        </w:rPr>
        <w:t xml:space="preserve"> widespread </w:t>
      </w:r>
      <w:r w:rsidRPr="003F04B8">
        <w:rPr>
          <w:rFonts w:cs="Calibri"/>
          <w:b/>
          <w:color w:val="000000" w:themeColor="text1"/>
          <w:highlight w:val="yellow"/>
          <w:u w:val="single"/>
        </w:rPr>
        <w:t>sense</w:t>
      </w:r>
      <w:r w:rsidRPr="003F04B8">
        <w:rPr>
          <w:rFonts w:cs="Calibri"/>
          <w:b/>
          <w:bCs/>
          <w:color w:val="000000" w:themeColor="text1"/>
          <w:u w:val="single"/>
        </w:rPr>
        <w:t xml:space="preserve"> that not only is </w:t>
      </w:r>
      <w:r w:rsidRPr="003F04B8">
        <w:rPr>
          <w:rFonts w:cs="Calibri"/>
          <w:b/>
          <w:color w:val="000000" w:themeColor="text1"/>
          <w:highlight w:val="yellow"/>
          <w:u w:val="single"/>
        </w:rPr>
        <w:t xml:space="preserve">capitalism the only viable </w:t>
      </w:r>
      <w:r w:rsidRPr="003F04B8">
        <w:rPr>
          <w:rFonts w:cs="Calibri"/>
          <w:b/>
          <w:color w:val="000000" w:themeColor="text1"/>
          <w:u w:val="single"/>
        </w:rPr>
        <w:t xml:space="preserve">political and economic </w:t>
      </w:r>
      <w:r w:rsidRPr="003F04B8">
        <w:rPr>
          <w:rFonts w:cs="Calibri"/>
          <w:b/>
          <w:color w:val="000000" w:themeColor="text1"/>
          <w:highlight w:val="yellow"/>
          <w:u w:val="single"/>
        </w:rPr>
        <w:t>system,</w:t>
      </w:r>
      <w:r w:rsidRPr="003F04B8">
        <w:rPr>
          <w:rFonts w:cs="Calibri"/>
          <w:b/>
          <w:bCs/>
          <w:color w:val="000000" w:themeColor="text1"/>
          <w:u w:val="single"/>
        </w:rPr>
        <w:t xml:space="preserve"> </w:t>
      </w:r>
      <w:r w:rsidRPr="003F04B8">
        <w:rPr>
          <w:rFonts w:cs="Calibri"/>
          <w:b/>
          <w:color w:val="000000" w:themeColor="text1"/>
          <w:u w:val="single"/>
        </w:rPr>
        <w:t>but</w:t>
      </w:r>
      <w:r w:rsidRPr="003F04B8">
        <w:rPr>
          <w:rFonts w:cs="Calibri"/>
          <w:b/>
          <w:bCs/>
          <w:color w:val="000000" w:themeColor="text1"/>
          <w:u w:val="single"/>
        </w:rPr>
        <w:t xml:space="preserve"> also that </w:t>
      </w:r>
      <w:r w:rsidRPr="003F04B8">
        <w:rPr>
          <w:rFonts w:cs="Calibri"/>
          <w:b/>
          <w:color w:val="000000" w:themeColor="text1"/>
          <w:highlight w:val="yellow"/>
          <w:u w:val="single"/>
        </w:rPr>
        <w:t>it is</w:t>
      </w:r>
      <w:r w:rsidRPr="003F04B8">
        <w:rPr>
          <w:rFonts w:cs="Calibri"/>
          <w:b/>
          <w:bCs/>
          <w:color w:val="000000" w:themeColor="text1"/>
          <w:u w:val="single"/>
        </w:rPr>
        <w:t xml:space="preserve"> now almost </w:t>
      </w:r>
      <w:r w:rsidRPr="003F04B8">
        <w:rPr>
          <w:rFonts w:cs="Calibri"/>
          <w:b/>
          <w:color w:val="000000" w:themeColor="text1"/>
          <w:highlight w:val="yellow"/>
          <w:u w:val="single"/>
        </w:rPr>
        <w:t>impossible</w:t>
      </w:r>
      <w:r w:rsidRPr="003F04B8">
        <w:rPr>
          <w:rFonts w:cs="Calibri"/>
          <w:b/>
          <w:bCs/>
          <w:color w:val="000000" w:themeColor="text1"/>
          <w:u w:val="single"/>
        </w:rPr>
        <w:t xml:space="preserve"> </w:t>
      </w:r>
      <w:r w:rsidRPr="003F04B8">
        <w:rPr>
          <w:rFonts w:cs="Calibri"/>
          <w:b/>
          <w:color w:val="000000" w:themeColor="text1"/>
          <w:highlight w:val="yellow"/>
          <w:u w:val="single"/>
        </w:rPr>
        <w:t>to</w:t>
      </w:r>
      <w:r w:rsidRPr="003F04B8">
        <w:rPr>
          <w:rFonts w:cs="Calibri"/>
          <w:b/>
          <w:bCs/>
          <w:color w:val="000000" w:themeColor="text1"/>
          <w:u w:val="single"/>
        </w:rPr>
        <w:t xml:space="preserve"> even </w:t>
      </w:r>
      <w:r w:rsidRPr="003F04B8">
        <w:rPr>
          <w:rFonts w:cs="Calibri"/>
          <w:b/>
          <w:color w:val="000000" w:themeColor="text1"/>
          <w:highlight w:val="yellow"/>
          <w:u w:val="single"/>
        </w:rPr>
        <w:t>imagine a</w:t>
      </w:r>
      <w:r w:rsidRPr="003F04B8">
        <w:rPr>
          <w:rFonts w:cs="Calibri"/>
          <w:b/>
          <w:bCs/>
          <w:color w:val="000000" w:themeColor="text1"/>
          <w:u w:val="single"/>
        </w:rPr>
        <w:t xml:space="preserve"> </w:t>
      </w:r>
      <w:r w:rsidRPr="003F04B8">
        <w:rPr>
          <w:rFonts w:cs="Calibri"/>
          <w:b/>
          <w:color w:val="000000" w:themeColor="text1"/>
          <w:highlight w:val="yellow"/>
          <w:u w:val="single"/>
        </w:rPr>
        <w:t xml:space="preserve">coherent alternative </w:t>
      </w:r>
      <w:r w:rsidRPr="003F04B8">
        <w:rPr>
          <w:rFonts w:cs="Calibri"/>
          <w:b/>
          <w:color w:val="000000" w:themeColor="text1"/>
          <w:u w:val="single"/>
        </w:rPr>
        <w:t>to it</w:t>
      </w:r>
      <w:r w:rsidRPr="003F04B8">
        <w:rPr>
          <w:rFonts w:cs="Calibri"/>
          <w:b/>
          <w:bCs/>
          <w:color w:val="000000" w:themeColor="text1"/>
          <w:u w:val="single"/>
        </w:rPr>
        <w:t>.”</w:t>
      </w:r>
      <w:r w:rsidRPr="003F04B8">
        <w:rPr>
          <w:rFonts w:cs="Calibri"/>
          <w:color w:val="000000" w:themeColor="text1"/>
          <w:sz w:val="10"/>
        </w:rPr>
        <w:t xml:space="preserve">4 The concept incorporates both Francis Fukuyama’s “End of History Thesis” and the often-repeated maxim, attributed to both Frederic Jameson and </w:t>
      </w:r>
      <w:proofErr w:type="spellStart"/>
      <w:r w:rsidRPr="003F04B8">
        <w:rPr>
          <w:rFonts w:cs="Calibri"/>
          <w:color w:val="000000" w:themeColor="text1"/>
          <w:sz w:val="10"/>
        </w:rPr>
        <w:t>Slavoj</w:t>
      </w:r>
      <w:proofErr w:type="spellEnd"/>
      <w:r w:rsidRPr="003F04B8">
        <w:rPr>
          <w:rFonts w:cs="Calibri"/>
          <w:color w:val="000000" w:themeColor="text1"/>
          <w:sz w:val="10"/>
        </w:rPr>
        <w:t xml:space="preserve"> </w:t>
      </w:r>
      <w:proofErr w:type="spellStart"/>
      <w:r w:rsidRPr="003F04B8">
        <w:rPr>
          <w:rFonts w:cs="Calibri"/>
          <w:color w:val="000000" w:themeColor="text1"/>
          <w:sz w:val="10"/>
        </w:rPr>
        <w:t>Žižek</w:t>
      </w:r>
      <w:proofErr w:type="spellEnd"/>
      <w:r w:rsidRPr="003F04B8">
        <w:rPr>
          <w:rFonts w:cs="Calibri"/>
          <w:color w:val="000000" w:themeColor="text1"/>
          <w:sz w:val="10"/>
        </w:rPr>
        <w:t>, that “</w:t>
      </w:r>
      <w:r w:rsidRPr="003F04B8">
        <w:rPr>
          <w:rFonts w:cs="Calibri"/>
          <w:b/>
          <w:bCs/>
          <w:color w:val="000000" w:themeColor="text1"/>
          <w:u w:val="single"/>
        </w:rPr>
        <w:t>it is easier to imagine the end of the world than the end of capitalism</w:t>
      </w:r>
      <w:r w:rsidRPr="003F04B8">
        <w:rPr>
          <w:rFonts w:cs="Calibri"/>
          <w:color w:val="000000" w:themeColor="text1"/>
          <w:sz w:val="10"/>
        </w:rPr>
        <w:t>.” In fact, Fisher says that this “slogan captures precisely” what he means by capitalist realism.5 Yet as his argument proceeds, the concept takes on a much more all-encompassing character. No longer narrowly about the imagination</w:t>
      </w:r>
      <w:r w:rsidRPr="003F04B8">
        <w:rPr>
          <w:rFonts w:cs="Calibri"/>
          <w:b/>
          <w:bCs/>
          <w:color w:val="000000" w:themeColor="text1"/>
          <w:u w:val="single"/>
        </w:rPr>
        <w:t xml:space="preserve">, it begins to have </w:t>
      </w:r>
      <w:r w:rsidRPr="003F04B8">
        <w:rPr>
          <w:rFonts w:cs="Calibri"/>
          <w:b/>
          <w:bCs/>
          <w:color w:val="000000" w:themeColor="text1"/>
          <w:highlight w:val="yellow"/>
          <w:u w:val="single"/>
        </w:rPr>
        <w:t xml:space="preserve">a </w:t>
      </w:r>
      <w:r w:rsidRPr="003F04B8">
        <w:rPr>
          <w:rFonts w:cs="Calibri"/>
          <w:b/>
          <w:color w:val="000000" w:themeColor="text1"/>
          <w:highlight w:val="yellow"/>
          <w:u w:val="single"/>
        </w:rPr>
        <w:t>quasi-ontological</w:t>
      </w:r>
      <w:r w:rsidRPr="003F04B8">
        <w:rPr>
          <w:rFonts w:cs="Calibri"/>
          <w:b/>
          <w:bCs/>
          <w:color w:val="000000" w:themeColor="text1"/>
          <w:u w:val="single"/>
        </w:rPr>
        <w:t xml:space="preserve"> sense</w:t>
      </w:r>
      <w:r w:rsidRPr="003F04B8">
        <w:rPr>
          <w:rFonts w:cs="Calibri"/>
          <w:color w:val="000000" w:themeColor="text1"/>
          <w:sz w:val="10"/>
        </w:rPr>
        <w:t xml:space="preserve">. To borrow a phrase from Raymond Williams, </w:t>
      </w:r>
      <w:r w:rsidRPr="003F04B8">
        <w:rPr>
          <w:rFonts w:cs="Calibri"/>
          <w:b/>
          <w:bCs/>
          <w:color w:val="000000" w:themeColor="text1"/>
          <w:u w:val="single"/>
        </w:rPr>
        <w:t xml:space="preserve">it becomes a </w:t>
      </w:r>
      <w:r w:rsidRPr="003F04B8">
        <w:rPr>
          <w:rFonts w:cs="Calibri"/>
          <w:b/>
          <w:color w:val="000000" w:themeColor="text1"/>
          <w:highlight w:val="yellow"/>
          <w:u w:val="single"/>
        </w:rPr>
        <w:t>shared “structure of feeling</w:t>
      </w:r>
      <w:r w:rsidRPr="003F04B8">
        <w:rPr>
          <w:rFonts w:cs="Calibri"/>
          <w:b/>
          <w:bCs/>
          <w:color w:val="000000" w:themeColor="text1"/>
          <w:u w:val="single"/>
        </w:rPr>
        <w:t xml:space="preserve">.”6 Impersonal, comprehensive, </w:t>
      </w:r>
      <w:proofErr w:type="gramStart"/>
      <w:r w:rsidRPr="003F04B8">
        <w:rPr>
          <w:rFonts w:cs="Calibri"/>
          <w:b/>
          <w:bCs/>
          <w:color w:val="000000" w:themeColor="text1"/>
          <w:u w:val="single"/>
        </w:rPr>
        <w:t>unconscious</w:t>
      </w:r>
      <w:proofErr w:type="gramEnd"/>
      <w:r w:rsidRPr="003F04B8">
        <w:rPr>
          <w:rFonts w:cs="Calibri"/>
          <w:b/>
          <w:bCs/>
          <w:color w:val="000000" w:themeColor="text1"/>
          <w:u w:val="single"/>
        </w:rPr>
        <w:t xml:space="preserve"> and insidious, </w:t>
      </w:r>
      <w:r w:rsidRPr="003F04B8">
        <w:rPr>
          <w:rFonts w:cs="Calibri"/>
          <w:b/>
          <w:color w:val="000000" w:themeColor="text1"/>
          <w:u w:val="single"/>
        </w:rPr>
        <w:t xml:space="preserve">capitalist realism </w:t>
      </w:r>
      <w:r w:rsidRPr="003F04B8">
        <w:rPr>
          <w:rFonts w:cs="Calibri"/>
          <w:b/>
          <w:color w:val="000000" w:themeColor="text1"/>
          <w:highlight w:val="yellow"/>
          <w:u w:val="single"/>
        </w:rPr>
        <w:t>names</w:t>
      </w:r>
      <w:r w:rsidRPr="003F04B8">
        <w:rPr>
          <w:rFonts w:cs="Calibri"/>
          <w:b/>
          <w:bCs/>
          <w:color w:val="000000" w:themeColor="text1"/>
          <w:u w:val="single"/>
        </w:rPr>
        <w:t xml:space="preserve"> the naturalization of </w:t>
      </w:r>
      <w:r w:rsidRPr="003F04B8">
        <w:rPr>
          <w:rFonts w:cs="Calibri"/>
          <w:b/>
          <w:color w:val="000000" w:themeColor="text1"/>
          <w:highlight w:val="yellow"/>
          <w:u w:val="single"/>
        </w:rPr>
        <w:t>neoliberalism as an ineradicable fact of life</w:t>
      </w:r>
      <w:r w:rsidRPr="003F04B8">
        <w:rPr>
          <w:rFonts w:cs="Calibri"/>
          <w:b/>
          <w:bCs/>
          <w:color w:val="000000" w:themeColor="text1"/>
          <w:u w:val="single"/>
        </w:rPr>
        <w:t xml:space="preserve">. </w:t>
      </w:r>
      <w:r w:rsidRPr="003F04B8">
        <w:rPr>
          <w:rFonts w:cs="Calibri"/>
          <w:b/>
          <w:color w:val="000000" w:themeColor="text1"/>
          <w:highlight w:val="yellow"/>
          <w:u w:val="single"/>
        </w:rPr>
        <w:t>But</w:t>
      </w:r>
      <w:r w:rsidRPr="003F04B8">
        <w:rPr>
          <w:rFonts w:cs="Calibri"/>
          <w:b/>
          <w:bCs/>
          <w:color w:val="000000" w:themeColor="text1"/>
          <w:u w:val="single"/>
        </w:rPr>
        <w:t xml:space="preserve"> </w:t>
      </w:r>
      <w:r w:rsidRPr="003F04B8">
        <w:rPr>
          <w:rFonts w:cs="Calibri"/>
          <w:color w:val="000000" w:themeColor="text1"/>
          <w:sz w:val="10"/>
        </w:rPr>
        <w:t xml:space="preserve">— and this is crucial for Fisher — </w:t>
      </w:r>
      <w:r w:rsidRPr="003F04B8">
        <w:rPr>
          <w:rFonts w:cs="Calibri"/>
          <w:b/>
          <w:color w:val="000000" w:themeColor="text1"/>
          <w:u w:val="single"/>
        </w:rPr>
        <w:t>capitalist realism is only quasi-ontological</w:t>
      </w:r>
      <w:r w:rsidRPr="003F04B8">
        <w:rPr>
          <w:rFonts w:cs="Calibri"/>
          <w:b/>
          <w:bCs/>
          <w:color w:val="000000" w:themeColor="text1"/>
          <w:u w:val="single"/>
        </w:rPr>
        <w:t xml:space="preserve">. </w:t>
      </w:r>
      <w:r w:rsidRPr="003F04B8">
        <w:rPr>
          <w:rFonts w:cs="Calibri"/>
          <w:b/>
          <w:color w:val="000000" w:themeColor="text1"/>
          <w:u w:val="single"/>
        </w:rPr>
        <w:t xml:space="preserve">However hard it might be </w:t>
      </w:r>
      <w:r w:rsidRPr="003F04B8">
        <w:rPr>
          <w:rFonts w:cs="Calibri"/>
          <w:b/>
          <w:bCs/>
          <w:color w:val="000000" w:themeColor="text1"/>
          <w:u w:val="single"/>
        </w:rPr>
        <w:t xml:space="preserve">for us </w:t>
      </w:r>
      <w:r w:rsidRPr="003F04B8">
        <w:rPr>
          <w:rFonts w:cs="Calibri"/>
          <w:b/>
          <w:color w:val="000000" w:themeColor="text1"/>
          <w:u w:val="single"/>
        </w:rPr>
        <w:t>to imagine the end of capitalism</w:t>
      </w:r>
      <w:r w:rsidRPr="003F04B8">
        <w:rPr>
          <w:rFonts w:cs="Calibri"/>
          <w:b/>
          <w:bCs/>
          <w:color w:val="000000" w:themeColor="text1"/>
          <w:u w:val="single"/>
        </w:rPr>
        <w:t xml:space="preserve">, </w:t>
      </w:r>
      <w:r w:rsidRPr="003F04B8">
        <w:rPr>
          <w:rFonts w:cs="Calibri"/>
          <w:b/>
          <w:color w:val="000000" w:themeColor="text1"/>
          <w:highlight w:val="yellow"/>
          <w:u w:val="single"/>
        </w:rPr>
        <w:t>the perception</w:t>
      </w:r>
      <w:r w:rsidRPr="003F04B8">
        <w:rPr>
          <w:rFonts w:cs="Calibri"/>
          <w:b/>
          <w:bCs/>
          <w:color w:val="000000" w:themeColor="text1"/>
          <w:u w:val="single"/>
        </w:rPr>
        <w:t xml:space="preserve"> that we live at the end of history </w:t>
      </w:r>
      <w:r w:rsidRPr="003F04B8">
        <w:rPr>
          <w:rFonts w:cs="Calibri"/>
          <w:b/>
          <w:color w:val="000000" w:themeColor="text1"/>
          <w:highlight w:val="yellow"/>
          <w:u w:val="single"/>
        </w:rPr>
        <w:t xml:space="preserve">is nothing more than a highly successful class project </w:t>
      </w:r>
      <w:r w:rsidRPr="003F04B8">
        <w:rPr>
          <w:rFonts w:cs="Calibri"/>
          <w:b/>
          <w:bCs/>
          <w:color w:val="000000" w:themeColor="text1"/>
          <w:u w:val="single"/>
        </w:rPr>
        <w:t xml:space="preserve">in need of constant reinforcement by the bourgeoisie. </w:t>
      </w:r>
      <w:r w:rsidRPr="003F04B8">
        <w:rPr>
          <w:rFonts w:cs="Calibri"/>
          <w:b/>
          <w:color w:val="000000" w:themeColor="text1"/>
          <w:u w:val="single"/>
        </w:rPr>
        <w:t>Their principal weapon</w:t>
      </w:r>
      <w:r w:rsidRPr="003F04B8">
        <w:rPr>
          <w:rFonts w:cs="Calibri"/>
          <w:b/>
          <w:bCs/>
          <w:color w:val="000000" w:themeColor="text1"/>
          <w:u w:val="single"/>
        </w:rPr>
        <w:t xml:space="preserve"> in this respect </w:t>
      </w:r>
      <w:r w:rsidRPr="003F04B8">
        <w:rPr>
          <w:rFonts w:cs="Calibri"/>
          <w:b/>
          <w:color w:val="000000" w:themeColor="text1"/>
          <w:u w:val="single"/>
        </w:rPr>
        <w:t>is the manipulation of desire</w:t>
      </w:r>
      <w:r w:rsidRPr="003F04B8">
        <w:rPr>
          <w:rFonts w:cs="Calibri"/>
          <w:color w:val="000000" w:themeColor="text1"/>
          <w:sz w:val="10"/>
        </w:rPr>
        <w:t xml:space="preserve">, or what Fisher would later call “libidinal engineering.”7 </w:t>
      </w:r>
      <w:r w:rsidRPr="003F04B8">
        <w:rPr>
          <w:rFonts w:cs="Calibri"/>
          <w:b/>
          <w:color w:val="000000" w:themeColor="text1"/>
          <w:u w:val="single"/>
        </w:rPr>
        <w:t xml:space="preserve">The trick of </w:t>
      </w:r>
      <w:r w:rsidRPr="003F04B8">
        <w:rPr>
          <w:rFonts w:cs="Calibri"/>
          <w:b/>
          <w:color w:val="000000" w:themeColor="text1"/>
          <w:highlight w:val="yellow"/>
          <w:u w:val="single"/>
        </w:rPr>
        <w:t xml:space="preserve">capitalist realism </w:t>
      </w:r>
      <w:r w:rsidRPr="003F04B8">
        <w:rPr>
          <w:rFonts w:cs="Calibri"/>
          <w:b/>
          <w:color w:val="000000" w:themeColor="text1"/>
          <w:u w:val="single"/>
        </w:rPr>
        <w:t>is</w:t>
      </w:r>
      <w:r w:rsidRPr="003F04B8">
        <w:rPr>
          <w:rFonts w:cs="Calibri"/>
          <w:b/>
          <w:bCs/>
          <w:color w:val="000000" w:themeColor="text1"/>
          <w:u w:val="single"/>
        </w:rPr>
        <w:t xml:space="preserve"> not </w:t>
      </w:r>
      <w:r w:rsidRPr="003F04B8">
        <w:rPr>
          <w:rFonts w:cs="Calibri"/>
          <w:b/>
          <w:color w:val="000000" w:themeColor="text1"/>
          <w:u w:val="single"/>
        </w:rPr>
        <w:t>to make people</w:t>
      </w:r>
      <w:r w:rsidRPr="003F04B8">
        <w:rPr>
          <w:rFonts w:cs="Calibri"/>
          <w:b/>
          <w:bCs/>
          <w:color w:val="000000" w:themeColor="text1"/>
          <w:u w:val="single"/>
        </w:rPr>
        <w:t xml:space="preserve"> think that capitalism is the perfect system (it clearly isn’t) but that </w:t>
      </w:r>
      <w:r w:rsidRPr="003F04B8">
        <w:rPr>
          <w:rFonts w:cs="Calibri"/>
          <w:b/>
          <w:color w:val="000000" w:themeColor="text1"/>
          <w:u w:val="single"/>
        </w:rPr>
        <w:t>it is the most realistic system</w:t>
      </w:r>
      <w:r w:rsidRPr="003F04B8">
        <w:rPr>
          <w:rFonts w:cs="Calibri"/>
          <w:b/>
          <w:bCs/>
          <w:color w:val="000000" w:themeColor="text1"/>
          <w:u w:val="single"/>
        </w:rPr>
        <w:t xml:space="preserve">. Its function is to </w:t>
      </w:r>
      <w:r w:rsidRPr="003F04B8">
        <w:rPr>
          <w:rFonts w:cs="Calibri"/>
          <w:b/>
          <w:color w:val="000000" w:themeColor="text1"/>
          <w:highlight w:val="yellow"/>
          <w:u w:val="single"/>
        </w:rPr>
        <w:t>suppress post-capitalist imaginaries</w:t>
      </w:r>
      <w:r w:rsidRPr="003F04B8">
        <w:rPr>
          <w:rFonts w:cs="Calibri"/>
          <w:b/>
          <w:bCs/>
          <w:color w:val="000000" w:themeColor="text1"/>
          <w:u w:val="single"/>
        </w:rPr>
        <w:t xml:space="preserve"> </w:t>
      </w:r>
      <w:r w:rsidRPr="003F04B8">
        <w:rPr>
          <w:rFonts w:cs="Calibri"/>
          <w:b/>
          <w:color w:val="000000" w:themeColor="text1"/>
          <w:highlight w:val="yellow"/>
          <w:u w:val="single"/>
        </w:rPr>
        <w:t>and working-class power</w:t>
      </w:r>
      <w:r w:rsidRPr="003F04B8">
        <w:rPr>
          <w:rFonts w:cs="Calibri"/>
          <w:b/>
          <w:bCs/>
          <w:color w:val="000000" w:themeColor="text1"/>
          <w:u w:val="single"/>
        </w:rPr>
        <w:t xml:space="preserve">. Its </w:t>
      </w:r>
      <w:proofErr w:type="gramStart"/>
      <w:r w:rsidRPr="003F04B8">
        <w:rPr>
          <w:rFonts w:cs="Calibri"/>
          <w:b/>
          <w:color w:val="000000" w:themeColor="text1"/>
          <w:u w:val="single"/>
        </w:rPr>
        <w:t>ultimate aim</w:t>
      </w:r>
      <w:proofErr w:type="gramEnd"/>
      <w:r w:rsidRPr="003F04B8">
        <w:rPr>
          <w:rFonts w:cs="Calibri"/>
          <w:b/>
          <w:color w:val="000000" w:themeColor="text1"/>
          <w:u w:val="single"/>
        </w:rPr>
        <w:t xml:space="preserve"> is </w:t>
      </w:r>
      <w:r w:rsidRPr="003F04B8">
        <w:rPr>
          <w:rFonts w:cs="Calibri"/>
          <w:b/>
          <w:color w:val="000000" w:themeColor="text1"/>
          <w:highlight w:val="yellow"/>
          <w:u w:val="single"/>
        </w:rPr>
        <w:t xml:space="preserve">to make it unthinkable </w:t>
      </w:r>
      <w:r w:rsidRPr="003F04B8">
        <w:rPr>
          <w:rFonts w:cs="Calibri"/>
          <w:b/>
          <w:color w:val="000000" w:themeColor="text1"/>
          <w:u w:val="single"/>
        </w:rPr>
        <w:t>that</w:t>
      </w:r>
      <w:r w:rsidRPr="003F04B8">
        <w:rPr>
          <w:rFonts w:cs="Calibri"/>
          <w:b/>
          <w:bCs/>
          <w:color w:val="000000" w:themeColor="text1"/>
          <w:u w:val="single"/>
        </w:rPr>
        <w:t xml:space="preserve"> </w:t>
      </w:r>
      <w:r w:rsidRPr="003F04B8">
        <w:rPr>
          <w:rFonts w:cs="Calibri"/>
          <w:b/>
          <w:bCs/>
          <w:color w:val="000000" w:themeColor="text1"/>
          <w:highlight w:val="yellow"/>
          <w:u w:val="single"/>
        </w:rPr>
        <w:t xml:space="preserve">a </w:t>
      </w:r>
      <w:r w:rsidRPr="003F04B8">
        <w:rPr>
          <w:rFonts w:cs="Calibri"/>
          <w:b/>
          <w:color w:val="000000" w:themeColor="text1"/>
          <w:highlight w:val="yellow"/>
          <w:u w:val="single"/>
        </w:rPr>
        <w:t>post-capitalist world</w:t>
      </w:r>
      <w:r w:rsidRPr="003F04B8">
        <w:rPr>
          <w:rFonts w:cs="Calibri"/>
          <w:b/>
          <w:bCs/>
          <w:color w:val="000000" w:themeColor="text1"/>
          <w:u w:val="single"/>
        </w:rPr>
        <w:t xml:space="preserve"> might </w:t>
      </w:r>
      <w:r w:rsidRPr="003F04B8">
        <w:rPr>
          <w:rFonts w:cs="Calibri"/>
          <w:b/>
          <w:color w:val="000000" w:themeColor="text1"/>
          <w:highlight w:val="yellow"/>
          <w:u w:val="single"/>
        </w:rPr>
        <w:t>create</w:t>
      </w:r>
      <w:r w:rsidRPr="003F04B8">
        <w:rPr>
          <w:rFonts w:cs="Calibri"/>
          <w:b/>
          <w:bCs/>
          <w:color w:val="000000" w:themeColor="text1"/>
          <w:u w:val="single"/>
        </w:rPr>
        <w:t xml:space="preserve"> a </w:t>
      </w:r>
      <w:r w:rsidRPr="003F04B8">
        <w:rPr>
          <w:rFonts w:cs="Calibri"/>
          <w:b/>
          <w:color w:val="000000" w:themeColor="text1"/>
          <w:highlight w:val="yellow"/>
          <w:u w:val="single"/>
        </w:rPr>
        <w:t>richer</w:t>
      </w:r>
      <w:r w:rsidRPr="003F04B8">
        <w:rPr>
          <w:rFonts w:cs="Calibri"/>
          <w:b/>
          <w:bCs/>
          <w:color w:val="000000" w:themeColor="text1"/>
          <w:u w:val="single"/>
        </w:rPr>
        <w:t xml:space="preserve"> </w:t>
      </w:r>
      <w:r w:rsidRPr="003F04B8">
        <w:rPr>
          <w:rFonts w:cs="Calibri"/>
          <w:b/>
          <w:color w:val="000000" w:themeColor="text1"/>
          <w:u w:val="single"/>
        </w:rPr>
        <w:t>and</w:t>
      </w:r>
      <w:r w:rsidRPr="003F04B8">
        <w:rPr>
          <w:rFonts w:cs="Calibri"/>
          <w:b/>
          <w:bCs/>
          <w:color w:val="000000" w:themeColor="text1"/>
          <w:u w:val="single"/>
        </w:rPr>
        <w:t xml:space="preserve"> </w:t>
      </w:r>
      <w:r w:rsidRPr="003F04B8">
        <w:rPr>
          <w:rFonts w:cs="Calibri"/>
          <w:b/>
          <w:color w:val="000000" w:themeColor="text1"/>
          <w:highlight w:val="yellow"/>
          <w:u w:val="single"/>
        </w:rPr>
        <w:t>more fulfilling life</w:t>
      </w:r>
      <w:r w:rsidRPr="003F04B8">
        <w:rPr>
          <w:rFonts w:cs="Calibri"/>
          <w:b/>
          <w:bCs/>
          <w:color w:val="000000" w:themeColor="text1"/>
          <w:u w:val="single"/>
        </w:rPr>
        <w:t xml:space="preserve"> for the majority of people </w:t>
      </w:r>
      <w:r w:rsidRPr="003F04B8">
        <w:rPr>
          <w:rFonts w:cs="Calibri"/>
          <w:b/>
          <w:color w:val="000000" w:themeColor="text1"/>
          <w:u w:val="single"/>
        </w:rPr>
        <w:t>than capitalism</w:t>
      </w:r>
      <w:r w:rsidRPr="003F04B8">
        <w:rPr>
          <w:rFonts w:cs="Calibri"/>
          <w:b/>
          <w:bCs/>
          <w:color w:val="000000" w:themeColor="text1"/>
          <w:u w:val="single"/>
        </w:rPr>
        <w:t xml:space="preserve"> will ever be able to muster.</w:t>
      </w:r>
      <w:r w:rsidRPr="003F04B8">
        <w:rPr>
          <w:rFonts w:cs="Calibri"/>
          <w:color w:val="000000" w:themeColor="text1"/>
          <w:sz w:val="10"/>
        </w:rPr>
        <w:t xml:space="preserve"> For Fisher, </w:t>
      </w:r>
      <w:r w:rsidRPr="003F04B8">
        <w:rPr>
          <w:rFonts w:cs="Calibri"/>
          <w:b/>
          <w:color w:val="000000" w:themeColor="text1"/>
          <w:highlight w:val="yellow"/>
          <w:u w:val="single"/>
        </w:rPr>
        <w:t xml:space="preserve">the only way to combat a class project at the level of desire is with an opposing class project </w:t>
      </w:r>
      <w:r w:rsidRPr="003F04B8">
        <w:rPr>
          <w:rFonts w:cs="Calibri"/>
          <w:b/>
          <w:color w:val="000000" w:themeColor="text1"/>
          <w:u w:val="single"/>
        </w:rPr>
        <w:t>at the level of desire</w:t>
      </w:r>
      <w:r w:rsidRPr="003F04B8">
        <w:rPr>
          <w:rFonts w:cs="Calibri"/>
          <w:color w:val="000000" w:themeColor="text1"/>
          <w:sz w:val="10"/>
        </w:rPr>
        <w:t xml:space="preserve">. </w:t>
      </w:r>
      <w:r w:rsidRPr="003F04B8">
        <w:rPr>
          <w:rFonts w:cs="Calibri"/>
          <w:b/>
          <w:bCs/>
          <w:color w:val="000000" w:themeColor="text1"/>
          <w:u w:val="single"/>
        </w:rPr>
        <w:t xml:space="preserve">What </w:t>
      </w:r>
      <w:r w:rsidRPr="003F04B8">
        <w:rPr>
          <w:rFonts w:cs="Calibri"/>
          <w:b/>
          <w:color w:val="000000" w:themeColor="text1"/>
          <w:u w:val="single"/>
        </w:rPr>
        <w:t>the Left needs</w:t>
      </w:r>
      <w:r w:rsidRPr="003F04B8">
        <w:rPr>
          <w:rFonts w:cs="Calibri"/>
          <w:b/>
          <w:bCs/>
          <w:color w:val="000000" w:themeColor="text1"/>
          <w:u w:val="single"/>
        </w:rPr>
        <w:t xml:space="preserve"> is a </w:t>
      </w:r>
      <w:r w:rsidRPr="003F04B8">
        <w:rPr>
          <w:rFonts w:cs="Calibri"/>
          <w:b/>
          <w:color w:val="000000" w:themeColor="text1"/>
          <w:u w:val="single"/>
        </w:rPr>
        <w:t xml:space="preserve">politics </w:t>
      </w:r>
      <w:r w:rsidRPr="003F04B8">
        <w:rPr>
          <w:rFonts w:cs="Calibri"/>
          <w:b/>
          <w:color w:val="000000" w:themeColor="text1"/>
          <w:highlight w:val="yellow"/>
          <w:u w:val="single"/>
        </w:rPr>
        <w:t>that can compete with capitalism at a libidinal level</w:t>
      </w:r>
      <w:r w:rsidRPr="003F04B8">
        <w:rPr>
          <w:rFonts w:cs="Calibri"/>
          <w:b/>
          <w:bCs/>
          <w:color w:val="000000" w:themeColor="text1"/>
          <w:u w:val="single"/>
        </w:rPr>
        <w:t xml:space="preserve"> and win.</w:t>
      </w:r>
      <w:r w:rsidRPr="003F04B8">
        <w:rPr>
          <w:rFonts w:cs="Calibri"/>
          <w:color w:val="000000" w:themeColor="text1"/>
          <w:sz w:val="10"/>
        </w:rPr>
        <w:t xml:space="preserve"> As Fisher sees it, </w:t>
      </w:r>
      <w:r w:rsidRPr="003F04B8">
        <w:rPr>
          <w:rFonts w:cs="Calibri"/>
          <w:b/>
          <w:bCs/>
          <w:color w:val="000000" w:themeColor="text1"/>
          <w:u w:val="single"/>
        </w:rPr>
        <w:t>the historic failure of the Left in this respect is as much to blame for the spread of capitalist realism as the Right’s successes.</w:t>
      </w:r>
      <w:r w:rsidRPr="003F04B8">
        <w:rPr>
          <w:rFonts w:cs="Calibri"/>
          <w:color w:val="000000" w:themeColor="text1"/>
          <w:sz w:val="10"/>
        </w:rPr>
        <w:t xml:space="preserve"> Fisher admonishes the Left for failing to keep up with the desires unleashed among the working classes in the wake of 1968: </w:t>
      </w:r>
      <w:r w:rsidRPr="003F04B8">
        <w:rPr>
          <w:rFonts w:cs="Calibri"/>
          <w:b/>
          <w:bCs/>
          <w:color w:val="000000" w:themeColor="text1"/>
          <w:u w:val="single"/>
        </w:rPr>
        <w:t>“If neoliberalism triumphed by incorporating the desires of the post 68 working class, a new left could begin by building on the desires which neoliberalism has generated but which it has been unable to satisfy.</w:t>
      </w:r>
      <w:r w:rsidRPr="003F04B8">
        <w:rPr>
          <w:rFonts w:cs="Calibri"/>
          <w:color w:val="000000" w:themeColor="text1"/>
          <w:sz w:val="10"/>
        </w:rPr>
        <w:t xml:space="preserve">”8 </w:t>
      </w:r>
      <w:r w:rsidRPr="003F04B8">
        <w:rPr>
          <w:rFonts w:cs="Calibri"/>
          <w:b/>
          <w:bCs/>
          <w:color w:val="000000" w:themeColor="text1"/>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3F04B8">
        <w:rPr>
          <w:rFonts w:cs="Calibri"/>
          <w:color w:val="000000" w:themeColor="text1"/>
          <w:sz w:val="10"/>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3F04B8">
        <w:rPr>
          <w:rFonts w:cs="Calibri"/>
          <w:b/>
          <w:bCs/>
          <w:color w:val="000000" w:themeColor="text1"/>
          <w:u w:val="single"/>
        </w:rPr>
        <w:t xml:space="preserve">capitalism cannot be allowed to maintain its self-proclaimed monopoly on desire. </w:t>
      </w:r>
      <w:r w:rsidRPr="003F04B8">
        <w:rPr>
          <w:rFonts w:cs="Calibri"/>
          <w:color w:val="000000" w:themeColor="text1"/>
          <w:sz w:val="10"/>
        </w:rPr>
        <w:t xml:space="preserve">This conviction leads Fisher to pose a question that runs sharply against the grain of large sections of today’s </w:t>
      </w:r>
      <w:proofErr w:type="spellStart"/>
      <w:r w:rsidRPr="003F04B8">
        <w:rPr>
          <w:rFonts w:cs="Calibri"/>
          <w:color w:val="000000" w:themeColor="text1"/>
          <w:sz w:val="10"/>
        </w:rPr>
        <w:t>Left:“</w:t>
      </w:r>
      <w:r w:rsidRPr="003F04B8">
        <w:rPr>
          <w:rFonts w:cs="Calibri"/>
          <w:b/>
          <w:bCs/>
          <w:color w:val="000000" w:themeColor="text1"/>
          <w:u w:val="single"/>
        </w:rPr>
        <w:t>Where</w:t>
      </w:r>
      <w:proofErr w:type="spellEnd"/>
      <w:r w:rsidRPr="003F04B8">
        <w:rPr>
          <w:rFonts w:cs="Calibri"/>
          <w:b/>
          <w:bCs/>
          <w:color w:val="000000" w:themeColor="text1"/>
          <w:u w:val="single"/>
        </w:rPr>
        <w:t xml:space="preserve"> is the left,”</w:t>
      </w:r>
      <w:r w:rsidRPr="003F04B8">
        <w:rPr>
          <w:rFonts w:cs="Calibri"/>
          <w:color w:val="000000" w:themeColor="text1"/>
          <w:sz w:val="10"/>
        </w:rPr>
        <w:t xml:space="preserve"> he asks, “</w:t>
      </w:r>
      <w:r w:rsidRPr="003F04B8">
        <w:rPr>
          <w:rFonts w:cs="Calibri"/>
          <w:b/>
          <w:bCs/>
          <w:color w:val="000000" w:themeColor="text1"/>
          <w:u w:val="single"/>
        </w:rPr>
        <w:t xml:space="preserve">that can speak confidently in the name of an alien future, that can openly celebrate, rather than mourn, the disintegration of existing </w:t>
      </w:r>
      <w:proofErr w:type="spellStart"/>
      <w:r w:rsidRPr="003F04B8">
        <w:rPr>
          <w:rFonts w:cs="Calibri"/>
          <w:b/>
          <w:bCs/>
          <w:color w:val="000000" w:themeColor="text1"/>
          <w:u w:val="single"/>
        </w:rPr>
        <w:t>socialities</w:t>
      </w:r>
      <w:proofErr w:type="spellEnd"/>
      <w:r w:rsidRPr="003F04B8">
        <w:rPr>
          <w:rFonts w:cs="Calibri"/>
          <w:b/>
          <w:bCs/>
          <w:color w:val="000000" w:themeColor="text1"/>
          <w:u w:val="single"/>
        </w:rPr>
        <w:t xml:space="preserve"> and territorialities</w:t>
      </w:r>
      <w:r w:rsidRPr="003F04B8">
        <w:rPr>
          <w:rFonts w:cs="Calibri"/>
          <w:color w:val="000000" w:themeColor="text1"/>
          <w:sz w:val="10"/>
        </w:rPr>
        <w:t xml:space="preserve">?”11 In other words, </w:t>
      </w:r>
      <w:r w:rsidRPr="003F04B8">
        <w:rPr>
          <w:rFonts w:cs="Calibri"/>
          <w:b/>
          <w:color w:val="000000" w:themeColor="text1"/>
          <w:u w:val="single"/>
        </w:rPr>
        <w:t>where is the Left that resolutely rejects the fantasy of a return to some non-existent holism</w:t>
      </w:r>
      <w:r w:rsidRPr="003F04B8">
        <w:rPr>
          <w:rFonts w:cs="Calibri"/>
          <w:b/>
          <w:bCs/>
          <w:color w:val="000000" w:themeColor="text1"/>
          <w:u w:val="single"/>
        </w:rPr>
        <w:t xml:space="preserve">, to a national neo-Keynesian industrial strategy, to a ready-made revolutionary working class, and that will compete with capitalism at the level of desire? Where is the Left that dares to see in capitalist desires, practices, </w:t>
      </w:r>
      <w:proofErr w:type="gramStart"/>
      <w:r w:rsidRPr="003F04B8">
        <w:rPr>
          <w:rFonts w:cs="Calibri"/>
          <w:b/>
          <w:bCs/>
          <w:color w:val="000000" w:themeColor="text1"/>
          <w:u w:val="single"/>
        </w:rPr>
        <w:t>infrastructures</w:t>
      </w:r>
      <w:proofErr w:type="gramEnd"/>
      <w:r w:rsidRPr="003F04B8">
        <w:rPr>
          <w:rFonts w:cs="Calibri"/>
          <w:b/>
          <w:bCs/>
          <w:color w:val="000000" w:themeColor="text1"/>
          <w:u w:val="single"/>
        </w:rPr>
        <w:t xml:space="preserve"> and institutions, a nascent but corrupted desire for post-capitalism?</w:t>
      </w:r>
      <w:r w:rsidRPr="003F04B8">
        <w:rPr>
          <w:rFonts w:cs="Calibri"/>
          <w:color w:val="000000" w:themeColor="text1"/>
          <w:sz w:val="10"/>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3F04B8">
        <w:rPr>
          <w:rFonts w:cs="Calibri"/>
          <w:color w:val="000000" w:themeColor="text1"/>
          <w:sz w:val="10"/>
        </w:rPr>
        <w:t>Pegida</w:t>
      </w:r>
      <w:proofErr w:type="spellEnd"/>
      <w:r w:rsidRPr="003F04B8">
        <w:rPr>
          <w:rFonts w:cs="Calibri"/>
          <w:color w:val="000000" w:themeColor="text1"/>
          <w:sz w:val="10"/>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3F04B8">
        <w:rPr>
          <w:rFonts w:cs="Calibri"/>
          <w:b/>
          <w:bCs/>
          <w:color w:val="000000" w:themeColor="text1"/>
          <w:u w:val="single"/>
        </w:rPr>
        <w:t xml:space="preserve">For Marx, then, </w:t>
      </w:r>
      <w:r w:rsidRPr="003F04B8">
        <w:rPr>
          <w:rFonts w:cs="Calibri"/>
          <w:b/>
          <w:color w:val="000000" w:themeColor="text1"/>
          <w:u w:val="single"/>
        </w:rPr>
        <w:t>a true communist rejects nostalgic moralism</w:t>
      </w:r>
      <w:r w:rsidRPr="003F04B8">
        <w:rPr>
          <w:rFonts w:cs="Calibri"/>
          <w:b/>
          <w:bCs/>
          <w:color w:val="000000" w:themeColor="text1"/>
          <w:u w:val="single"/>
        </w:rPr>
        <w:t xml:space="preserve"> </w:t>
      </w:r>
      <w:r w:rsidRPr="003F04B8">
        <w:rPr>
          <w:rFonts w:cs="Calibri"/>
          <w:b/>
          <w:color w:val="000000" w:themeColor="text1"/>
          <w:u w:val="single"/>
        </w:rPr>
        <w:t>and projects their desires into the present</w:t>
      </w:r>
      <w:r w:rsidRPr="003F04B8">
        <w:rPr>
          <w:rFonts w:cs="Calibri"/>
          <w:b/>
          <w:bCs/>
          <w:color w:val="000000" w:themeColor="text1"/>
          <w:u w:val="single"/>
        </w:rPr>
        <w:t xml:space="preserve"> to tease out a possible post-capitalist future.</w:t>
      </w:r>
      <w:r w:rsidRPr="003F04B8">
        <w:rPr>
          <w:rFonts w:cs="Calibri"/>
          <w:color w:val="000000" w:themeColor="text1"/>
          <w:sz w:val="10"/>
        </w:rPr>
        <w:t xml:space="preserve"> As he explained in the Critique of the Gotha </w:t>
      </w:r>
      <w:proofErr w:type="spellStart"/>
      <w:r w:rsidRPr="003F04B8">
        <w:rPr>
          <w:rFonts w:cs="Calibri"/>
          <w:color w:val="000000" w:themeColor="text1"/>
          <w:sz w:val="10"/>
        </w:rPr>
        <w:t>Programme</w:t>
      </w:r>
      <w:proofErr w:type="spellEnd"/>
      <w:r w:rsidRPr="003F04B8">
        <w:rPr>
          <w:rFonts w:cs="Calibri"/>
          <w:color w:val="000000" w:themeColor="text1"/>
          <w:sz w:val="10"/>
        </w:rPr>
        <w:t xml:space="preserve">, </w:t>
      </w:r>
      <w:r w:rsidRPr="003F04B8">
        <w:rPr>
          <w:rFonts w:cs="Calibri"/>
          <w:b/>
          <w:color w:val="000000" w:themeColor="text1"/>
          <w:u w:val="single"/>
        </w:rPr>
        <w:t xml:space="preserve">communism will have to emerge </w:t>
      </w:r>
      <w:r w:rsidRPr="003F04B8">
        <w:rPr>
          <w:rFonts w:cs="Calibri"/>
          <w:b/>
          <w:bCs/>
          <w:color w:val="000000" w:themeColor="text1"/>
          <w:u w:val="single"/>
        </w:rPr>
        <w:t xml:space="preserve">in and against capitalism.15 It will need to see in the structures of capitalist society an emergent communist society. </w:t>
      </w:r>
      <w:r w:rsidRPr="003F04B8">
        <w:rPr>
          <w:rFonts w:cs="Calibri"/>
          <w:color w:val="000000" w:themeColor="text1"/>
          <w:sz w:val="10"/>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3F04B8">
        <w:rPr>
          <w:rFonts w:cs="Calibri"/>
          <w:b/>
          <w:color w:val="000000" w:themeColor="text1"/>
          <w:highlight w:val="yellow"/>
          <w:u w:val="single"/>
        </w:rPr>
        <w:t>The</w:t>
      </w:r>
      <w:r w:rsidRPr="003F04B8">
        <w:rPr>
          <w:rFonts w:cs="Calibri"/>
          <w:b/>
          <w:bCs/>
          <w:color w:val="000000" w:themeColor="text1"/>
          <w:u w:val="single"/>
        </w:rPr>
        <w:t xml:space="preserve"> </w:t>
      </w:r>
      <w:r w:rsidRPr="003F04B8">
        <w:rPr>
          <w:rFonts w:cs="Calibri"/>
          <w:b/>
          <w:color w:val="000000" w:themeColor="text1"/>
          <w:highlight w:val="yellow"/>
          <w:u w:val="single"/>
        </w:rPr>
        <w:t>challenge</w:t>
      </w:r>
      <w:r w:rsidRPr="003F04B8">
        <w:rPr>
          <w:rFonts w:cs="Calibri"/>
          <w:b/>
          <w:bCs/>
          <w:color w:val="000000" w:themeColor="text1"/>
          <w:u w:val="single"/>
        </w:rPr>
        <w:t xml:space="preserve">, then, </w:t>
      </w:r>
      <w:r w:rsidRPr="003F04B8">
        <w:rPr>
          <w:rFonts w:cs="Calibri"/>
          <w:b/>
          <w:color w:val="000000" w:themeColor="text1"/>
          <w:highlight w:val="yellow"/>
          <w:u w:val="single"/>
        </w:rPr>
        <w:t>is to turn form against content</w:t>
      </w:r>
      <w:r w:rsidRPr="003F04B8">
        <w:rPr>
          <w:rFonts w:cs="Calibri"/>
          <w:b/>
          <w:bCs/>
          <w:color w:val="000000" w:themeColor="text1"/>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3F04B8">
        <w:rPr>
          <w:rFonts w:cs="Calibri"/>
          <w:b/>
          <w:bCs/>
          <w:color w:val="000000" w:themeColor="text1"/>
          <w:u w:val="single"/>
        </w:rPr>
        <w:t>place</w:t>
      </w:r>
      <w:proofErr w:type="gramEnd"/>
      <w:r w:rsidRPr="003F04B8">
        <w:rPr>
          <w:rFonts w:cs="Calibri"/>
          <w:b/>
          <w:bCs/>
          <w:color w:val="000000" w:themeColor="text1"/>
          <w:u w:val="single"/>
        </w:rPr>
        <w:t xml:space="preserve"> for all kinds of unsuspected wish-fulfilments</w:t>
      </w:r>
      <w:r w:rsidRPr="003F04B8">
        <w:rPr>
          <w:rFonts w:cs="Calibri"/>
          <w:color w:val="000000" w:themeColor="text1"/>
          <w:sz w:val="10"/>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3F04B8">
        <w:rPr>
          <w:rFonts w:cs="Calibri"/>
          <w:b/>
          <w:bCs/>
          <w:color w:val="000000" w:themeColor="text1"/>
          <w:u w:val="single"/>
        </w:rPr>
        <w:t xml:space="preserve">Jameson’s provocation— very much in the vein of Marx and Lenin before him — is to get us to </w:t>
      </w:r>
      <w:r w:rsidRPr="003F04B8">
        <w:rPr>
          <w:rFonts w:cs="Calibri"/>
          <w:b/>
          <w:bCs/>
          <w:color w:val="000000" w:themeColor="text1"/>
          <w:highlight w:val="yellow"/>
          <w:u w:val="single"/>
        </w:rPr>
        <w:t>imag</w:t>
      </w:r>
      <w:r w:rsidRPr="003F04B8">
        <w:rPr>
          <w:rFonts w:cs="Calibri"/>
          <w:b/>
          <w:color w:val="000000" w:themeColor="text1"/>
          <w:highlight w:val="yellow"/>
          <w:u w:val="single"/>
        </w:rPr>
        <w:t xml:space="preserve">ine Amazon as both ruthlessly capitalist and </w:t>
      </w:r>
      <w:r w:rsidRPr="003F04B8">
        <w:rPr>
          <w:rFonts w:cs="Calibri"/>
          <w:b/>
          <w:color w:val="000000" w:themeColor="text1"/>
          <w:u w:val="single"/>
        </w:rPr>
        <w:t xml:space="preserve">as perhaps </w:t>
      </w:r>
      <w:r w:rsidRPr="003F04B8">
        <w:rPr>
          <w:rFonts w:cs="Calibri"/>
          <w:b/>
          <w:color w:val="000000" w:themeColor="text1"/>
          <w:highlight w:val="yellow"/>
          <w:u w:val="single"/>
        </w:rPr>
        <w:t>the most communist business in existence today</w:t>
      </w:r>
      <w:r w:rsidRPr="003F04B8">
        <w:rPr>
          <w:rFonts w:cs="Calibri"/>
          <w:b/>
          <w:bCs/>
          <w:color w:val="000000" w:themeColor="text1"/>
          <w:u w:val="single"/>
        </w:rPr>
        <w:t xml:space="preserve">. To paraphrase Lenin, once it has been put into the hands of the workers, a nationalized, or </w:t>
      </w:r>
      <w:r w:rsidRPr="003F04B8">
        <w:rPr>
          <w:rFonts w:cs="Calibri"/>
          <w:b/>
          <w:bCs/>
          <w:color w:val="000000" w:themeColor="text1"/>
          <w:highlight w:val="yellow"/>
          <w:u w:val="single"/>
        </w:rPr>
        <w:t>internationalized</w:t>
      </w:r>
      <w:r w:rsidRPr="003F04B8">
        <w:rPr>
          <w:rFonts w:cs="Calibri"/>
          <w:b/>
          <w:bCs/>
          <w:color w:val="000000" w:themeColor="text1"/>
          <w:u w:val="single"/>
        </w:rPr>
        <w:t xml:space="preserve">, Amazon may prove to be the skeleton of a twenty-first century socialist society; a socialism that is entirely reconcilable with today’s desire for almost instantaneous satisfaction of our wants and needs. </w:t>
      </w:r>
      <w:r w:rsidRPr="003F04B8">
        <w:rPr>
          <w:rFonts w:cs="Calibri"/>
          <w:color w:val="000000" w:themeColor="text1"/>
          <w:sz w:val="10"/>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3F04B8">
        <w:rPr>
          <w:rFonts w:cs="Calibri"/>
          <w:color w:val="000000" w:themeColor="text1"/>
          <w:sz w:val="10"/>
        </w:rPr>
        <w:t>itselfgeneric</w:t>
      </w:r>
      <w:proofErr w:type="spellEnd"/>
      <w:r w:rsidRPr="003F04B8">
        <w:rPr>
          <w:rFonts w:cs="Calibri"/>
          <w:color w:val="000000" w:themeColor="text1"/>
          <w:sz w:val="10"/>
        </w:rPr>
        <w:t xml:space="preserve"> and homogenous? Can we not go to any Starbucks in the world, and order the same dry falafel salad, the same mediocre over-priced coffee, and sit in the same inoffensively decorated interiors? Fisher’s bold claim is that </w:t>
      </w:r>
      <w:r w:rsidRPr="003F04B8">
        <w:rPr>
          <w:rFonts w:cs="Calibri"/>
          <w:b/>
          <w:color w:val="000000" w:themeColor="text1"/>
          <w:highlight w:val="yellow"/>
          <w:u w:val="single"/>
        </w:rPr>
        <w:t xml:space="preserve">Starbucks is </w:t>
      </w:r>
      <w:r w:rsidRPr="003F04B8">
        <w:rPr>
          <w:rFonts w:cs="Calibri"/>
          <w:b/>
          <w:bCs/>
          <w:color w:val="000000" w:themeColor="text1"/>
          <w:u w:val="single"/>
        </w:rPr>
        <w:t xml:space="preserve">not </w:t>
      </w:r>
      <w:r w:rsidRPr="003F04B8">
        <w:rPr>
          <w:rFonts w:cs="Calibri"/>
          <w:b/>
          <w:color w:val="000000" w:themeColor="text1"/>
          <w:highlight w:val="yellow"/>
          <w:u w:val="single"/>
        </w:rPr>
        <w:t>successful</w:t>
      </w:r>
      <w:r w:rsidRPr="003F04B8">
        <w:rPr>
          <w:rFonts w:cs="Calibri"/>
          <w:b/>
          <w:bCs/>
          <w:color w:val="000000" w:themeColor="text1"/>
          <w:u w:val="single"/>
        </w:rPr>
        <w:t xml:space="preserve"> because it satisfies supposedly capitalist desires but </w:t>
      </w:r>
      <w:r w:rsidRPr="003F04B8">
        <w:rPr>
          <w:rFonts w:cs="Calibri"/>
          <w:b/>
          <w:color w:val="000000" w:themeColor="text1"/>
          <w:highlight w:val="yellow"/>
          <w:u w:val="single"/>
        </w:rPr>
        <w:t>because it is</w:t>
      </w:r>
      <w:r w:rsidRPr="003F04B8">
        <w:rPr>
          <w:rFonts w:cs="Calibri"/>
          <w:b/>
          <w:bCs/>
          <w:color w:val="000000" w:themeColor="text1"/>
          <w:u w:val="single"/>
        </w:rPr>
        <w:t xml:space="preserve"> in fact </w:t>
      </w:r>
      <w:r w:rsidRPr="003F04B8">
        <w:rPr>
          <w:rFonts w:cs="Calibri"/>
          <w:b/>
          <w:color w:val="000000" w:themeColor="text1"/>
          <w:highlight w:val="yellow"/>
          <w:u w:val="single"/>
        </w:rPr>
        <w:t>satisfying a “thwarted desire for communism</w:t>
      </w:r>
      <w:r w:rsidRPr="003F04B8">
        <w:rPr>
          <w:rFonts w:cs="Calibri"/>
          <w:b/>
          <w:bCs/>
          <w:color w:val="000000" w:themeColor="text1"/>
          <w:u w:val="single"/>
        </w:rPr>
        <w:t xml:space="preserve">,” for </w:t>
      </w:r>
      <w:r w:rsidRPr="003F04B8">
        <w:rPr>
          <w:rFonts w:cs="Calibri"/>
          <w:b/>
          <w:color w:val="000000" w:themeColor="text1"/>
          <w:highlight w:val="yellow"/>
          <w:u w:val="single"/>
        </w:rPr>
        <w:t xml:space="preserve">a shared “third space” </w:t>
      </w:r>
      <w:r w:rsidRPr="003F04B8">
        <w:rPr>
          <w:rFonts w:cs="Calibri"/>
          <w:b/>
          <w:color w:val="000000" w:themeColor="text1"/>
          <w:u w:val="single"/>
        </w:rPr>
        <w:t>that is neither the home nor workplace,</w:t>
      </w:r>
      <w:r w:rsidRPr="003F04B8">
        <w:rPr>
          <w:rFonts w:cs="Calibri"/>
          <w:b/>
          <w:bCs/>
          <w:color w:val="000000" w:themeColor="text1"/>
          <w:u w:val="single"/>
        </w:rPr>
        <w:t xml:space="preserve"> and that is increasingly under attack, enclosed, </w:t>
      </w:r>
      <w:r w:rsidRPr="003F04B8">
        <w:rPr>
          <w:rFonts w:cs="Calibri"/>
          <w:b/>
          <w:color w:val="000000" w:themeColor="text1"/>
          <w:u w:val="single"/>
        </w:rPr>
        <w:t>and privatized in today’s capitalist societies</w:t>
      </w:r>
      <w:r w:rsidRPr="003F04B8">
        <w:rPr>
          <w:rFonts w:cs="Calibri"/>
          <w:b/>
          <w:bCs/>
          <w:color w:val="000000" w:themeColor="text1"/>
          <w:u w:val="single"/>
        </w:rPr>
        <w:t>.21 On</w:t>
      </w:r>
      <w:r w:rsidRPr="003F04B8">
        <w:rPr>
          <w:rFonts w:cs="Calibri"/>
          <w:b/>
          <w:color w:val="000000" w:themeColor="text1"/>
          <w:u w:val="single"/>
        </w:rPr>
        <w:t xml:space="preserve">ce we make this shift in perspective, we can </w:t>
      </w:r>
      <w:r w:rsidRPr="003F04B8">
        <w:rPr>
          <w:rFonts w:cs="Calibri"/>
          <w:b/>
          <w:color w:val="000000" w:themeColor="text1"/>
          <w:highlight w:val="yellow"/>
          <w:u w:val="single"/>
        </w:rPr>
        <w:t>see</w:t>
      </w:r>
      <w:r w:rsidRPr="003F04B8">
        <w:rPr>
          <w:rFonts w:cs="Calibri"/>
          <w:b/>
          <w:bCs/>
          <w:color w:val="000000" w:themeColor="text1"/>
          <w:u w:val="single"/>
        </w:rPr>
        <w:t xml:space="preserve"> the masses of </w:t>
      </w:r>
      <w:r w:rsidRPr="003F04B8">
        <w:rPr>
          <w:rFonts w:cs="Calibri"/>
          <w:b/>
          <w:color w:val="000000" w:themeColor="text1"/>
          <w:highlight w:val="yellow"/>
          <w:u w:val="single"/>
        </w:rPr>
        <w:t xml:space="preserve">people sitting alone in Starbucks </w:t>
      </w:r>
      <w:r w:rsidRPr="003F04B8">
        <w:rPr>
          <w:rFonts w:cs="Calibri"/>
          <w:b/>
          <w:bCs/>
          <w:color w:val="000000" w:themeColor="text1"/>
          <w:u w:val="single"/>
        </w:rPr>
        <w:t xml:space="preserve">with their laptops and coffee </w:t>
      </w:r>
      <w:r w:rsidRPr="003F04B8">
        <w:rPr>
          <w:rFonts w:cs="Calibri"/>
          <w:b/>
          <w:color w:val="000000" w:themeColor="text1"/>
          <w:highlight w:val="yellow"/>
          <w:u w:val="single"/>
        </w:rPr>
        <w:t>as participating in a sad</w:t>
      </w:r>
      <w:r w:rsidRPr="003F04B8">
        <w:rPr>
          <w:rFonts w:cs="Calibri"/>
          <w:b/>
          <w:bCs/>
          <w:color w:val="000000" w:themeColor="text1"/>
          <w:u w:val="single"/>
        </w:rPr>
        <w:t xml:space="preserve"> and diminished </w:t>
      </w:r>
      <w:r w:rsidRPr="003F04B8">
        <w:rPr>
          <w:rFonts w:cs="Calibri"/>
          <w:b/>
          <w:color w:val="000000" w:themeColor="text1"/>
          <w:highlight w:val="yellow"/>
          <w:u w:val="single"/>
        </w:rPr>
        <w:t>reflection of a fuller</w:t>
      </w:r>
      <w:r w:rsidRPr="003F04B8">
        <w:rPr>
          <w:rFonts w:cs="Calibri"/>
          <w:b/>
          <w:color w:val="000000" w:themeColor="text1"/>
          <w:u w:val="single"/>
        </w:rPr>
        <w:t xml:space="preserve">, richer, </w:t>
      </w:r>
      <w:r w:rsidRPr="003F04B8">
        <w:rPr>
          <w:rFonts w:cs="Calibri"/>
          <w:b/>
          <w:color w:val="000000" w:themeColor="text1"/>
          <w:highlight w:val="yellow"/>
          <w:u w:val="single"/>
        </w:rPr>
        <w:t>practice of being and desiring in common</w:t>
      </w:r>
      <w:r w:rsidRPr="003F04B8">
        <w:rPr>
          <w:rFonts w:cs="Calibri"/>
          <w:b/>
          <w:bCs/>
          <w:color w:val="000000" w:themeColor="text1"/>
          <w:u w:val="single"/>
        </w:rPr>
        <w:t xml:space="preserve">. </w:t>
      </w:r>
      <w:r w:rsidRPr="003F04B8">
        <w:rPr>
          <w:rFonts w:cs="Calibri"/>
          <w:b/>
          <w:color w:val="000000" w:themeColor="text1"/>
          <w:highlight w:val="yellow"/>
          <w:u w:val="single"/>
        </w:rPr>
        <w:t>Capitalism becomes a threat to our desires</w:t>
      </w:r>
      <w:r w:rsidRPr="003F04B8">
        <w:rPr>
          <w:rFonts w:cs="Calibri"/>
          <w:b/>
          <w:bCs/>
          <w:color w:val="000000" w:themeColor="text1"/>
          <w:u w:val="single"/>
        </w:rPr>
        <w:t xml:space="preserve"> rather than their precondition. </w:t>
      </w:r>
      <w:r w:rsidRPr="003F04B8">
        <w:rPr>
          <w:rFonts w:cs="Calibri"/>
          <w:color w:val="000000" w:themeColor="text1"/>
          <w:sz w:val="10"/>
        </w:rPr>
        <w:t xml:space="preserve">The ambivalence of Walmart, Amazon, and Starbucks is already apparent in their customers. No one </w:t>
      </w:r>
      <w:proofErr w:type="gramStart"/>
      <w:r w:rsidRPr="003F04B8">
        <w:rPr>
          <w:rFonts w:cs="Calibri"/>
          <w:color w:val="000000" w:themeColor="text1"/>
          <w:sz w:val="10"/>
        </w:rPr>
        <w:t xml:space="preserve">actually </w:t>
      </w:r>
      <w:proofErr w:type="spellStart"/>
      <w:r w:rsidRPr="003F04B8">
        <w:rPr>
          <w:rFonts w:cs="Calibri"/>
          <w:color w:val="000000" w:themeColor="text1"/>
          <w:sz w:val="10"/>
        </w:rPr>
        <w:t>likesshopping</w:t>
      </w:r>
      <w:proofErr w:type="spellEnd"/>
      <w:proofErr w:type="gramEnd"/>
      <w:r w:rsidRPr="003F04B8">
        <w:rPr>
          <w:rFonts w:cs="Calibri"/>
          <w:color w:val="000000" w:themeColor="text1"/>
          <w:sz w:val="10"/>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3F04B8">
        <w:rPr>
          <w:rFonts w:cs="Calibri"/>
          <w:color w:val="000000" w:themeColor="text1"/>
          <w:sz w:val="10"/>
        </w:rPr>
        <w:t>Žižekian</w:t>
      </w:r>
      <w:proofErr w:type="spellEnd"/>
      <w:r w:rsidRPr="003F04B8">
        <w:rPr>
          <w:rFonts w:cs="Calibri"/>
          <w:color w:val="000000" w:themeColor="text1"/>
          <w:sz w:val="10"/>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3F04B8">
        <w:rPr>
          <w:rFonts w:cs="Calibri"/>
          <w:b/>
          <w:bCs/>
          <w:color w:val="000000" w:themeColor="text1"/>
          <w:u w:val="single"/>
        </w:rPr>
        <w:t xml:space="preserve">What </w:t>
      </w:r>
      <w:r w:rsidRPr="003F04B8">
        <w:rPr>
          <w:rFonts w:cs="Calibri"/>
          <w:b/>
          <w:color w:val="000000" w:themeColor="text1"/>
          <w:highlight w:val="yellow"/>
          <w:u w:val="single"/>
        </w:rPr>
        <w:t>we need</w:t>
      </w:r>
      <w:r w:rsidRPr="003F04B8">
        <w:rPr>
          <w:rFonts w:cs="Calibri"/>
          <w:b/>
          <w:bCs/>
          <w:color w:val="000000" w:themeColor="text1"/>
          <w:u w:val="single"/>
        </w:rPr>
        <w:t xml:space="preserve"> is </w:t>
      </w:r>
      <w:r w:rsidRPr="003F04B8">
        <w:rPr>
          <w:rFonts w:cs="Calibri"/>
          <w:b/>
          <w:color w:val="000000" w:themeColor="text1"/>
          <w:highlight w:val="yellow"/>
          <w:u w:val="single"/>
        </w:rPr>
        <w:t>a dialectical attunement to</w:t>
      </w:r>
      <w:r w:rsidRPr="003F04B8">
        <w:rPr>
          <w:rFonts w:cs="Calibri"/>
          <w:b/>
          <w:bCs/>
          <w:color w:val="000000" w:themeColor="text1"/>
          <w:u w:val="single"/>
        </w:rPr>
        <w:t xml:space="preserve"> already </w:t>
      </w:r>
      <w:r w:rsidRPr="003F04B8">
        <w:rPr>
          <w:rFonts w:cs="Calibri"/>
          <w:b/>
          <w:color w:val="000000" w:themeColor="text1"/>
          <w:highlight w:val="yellow"/>
          <w:u w:val="single"/>
        </w:rPr>
        <w:t>existing infrastructures and practices whose form can be read against their content</w:t>
      </w:r>
      <w:r w:rsidRPr="003F04B8">
        <w:rPr>
          <w:rFonts w:cs="Calibri"/>
          <w:b/>
          <w:bCs/>
          <w:color w:val="000000" w:themeColor="text1"/>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3F04B8">
        <w:rPr>
          <w:rFonts w:cs="Calibri"/>
          <w:color w:val="000000" w:themeColor="text1"/>
          <w:sz w:val="10"/>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3F04B8">
        <w:rPr>
          <w:rFonts w:cs="Calibri"/>
          <w:color w:val="000000" w:themeColor="text1"/>
          <w:sz w:val="10"/>
        </w:rPr>
        <w:t>Realismwas</w:t>
      </w:r>
      <w:proofErr w:type="spellEnd"/>
      <w:r w:rsidRPr="003F04B8">
        <w:rPr>
          <w:rFonts w:cs="Calibri"/>
          <w:color w:val="000000" w:themeColor="text1"/>
          <w:sz w:val="10"/>
        </w:rPr>
        <w:t xml:space="preserve"> first published. Perhaps one of Fisher’s challenges to us today, then, is to find the post-capitalist kernel in Corbyn’s social-democratic </w:t>
      </w:r>
      <w:r w:rsidRPr="003F04B8">
        <w:rPr>
          <w:rFonts w:cs="Calibri"/>
          <w:color w:val="000000" w:themeColor="text1"/>
          <w:sz w:val="10"/>
          <w:vertAlign w:val="subscript"/>
        </w:rPr>
        <w:t>project</w:t>
      </w:r>
      <w:r w:rsidRPr="003F04B8">
        <w:rPr>
          <w:rFonts w:cs="Calibri"/>
          <w:color w:val="000000" w:themeColor="text1"/>
          <w:sz w:val="10"/>
        </w:rPr>
        <w:t xml:space="preserve">, bearing in mind, as Fisher warns in his conclusion to Capitalist Realism, that capitalist realism might outlast neoliberalism by compromising with precisely such social-democratic projects.26 </w:t>
      </w:r>
    </w:p>
    <w:p w14:paraId="15C38B24" w14:textId="77777777" w:rsidR="003F04B8" w:rsidRPr="003F04B8" w:rsidRDefault="003F04B8" w:rsidP="003F04B8">
      <w:pPr>
        <w:pStyle w:val="Heading4"/>
        <w:rPr>
          <w:rFonts w:cs="Calibri"/>
          <w:color w:val="000000" w:themeColor="text1"/>
        </w:rPr>
      </w:pPr>
      <w:r w:rsidRPr="003F04B8">
        <w:rPr>
          <w:rFonts w:cs="Calibri"/>
          <w:color w:val="000000" w:themeColor="text1"/>
        </w:rPr>
        <w:t>The role of the ballot is fidelity to the truth – unified dedication to a shared horizon is liberatory – the affirmative’s horizon is FALC, Dean 19:</w:t>
      </w:r>
    </w:p>
    <w:p w14:paraId="09BDA20C" w14:textId="77777777" w:rsidR="003F04B8" w:rsidRPr="003F04B8" w:rsidRDefault="003F04B8" w:rsidP="003F04B8">
      <w:pPr>
        <w:rPr>
          <w:rFonts w:cs="Calibri"/>
          <w:color w:val="000000" w:themeColor="text1"/>
        </w:rPr>
      </w:pPr>
      <w:r w:rsidRPr="003F04B8">
        <w:rPr>
          <w:rFonts w:cs="Calibri"/>
          <w:color w:val="000000" w:themeColor="text1"/>
        </w:rPr>
        <w:t xml:space="preserve">Dean, Jodi. Comrade: An essay on political belonging. Verso, 2019. // LHP BT + LHP PS </w:t>
      </w:r>
    </w:p>
    <w:p w14:paraId="4AFE6227" w14:textId="77777777" w:rsidR="003F04B8" w:rsidRPr="003F04B8" w:rsidRDefault="003F04B8" w:rsidP="003F04B8">
      <w:pPr>
        <w:spacing w:before="24"/>
        <w:jc w:val="both"/>
        <w:rPr>
          <w:rFonts w:cs="Calibri"/>
          <w:b/>
          <w:color w:val="000000" w:themeColor="text1"/>
          <w:u w:val="single"/>
        </w:rPr>
      </w:pPr>
      <w:r w:rsidRPr="003F04B8">
        <w:rPr>
          <w:rFonts w:cs="Calibri"/>
          <w:color w:val="000000" w:themeColor="text1"/>
          <w:sz w:val="8"/>
        </w:rPr>
        <w:t xml:space="preserve">The idea that comrades are those who belong to the same side of a political struggle leads to the fourth thesis: </w:t>
      </w:r>
      <w:r w:rsidRPr="003F04B8">
        <w:rPr>
          <w:rFonts w:cs="Calibri"/>
          <w:b/>
          <w:color w:val="000000" w:themeColor="text1"/>
          <w:u w:val="single"/>
        </w:rPr>
        <w:t xml:space="preserve">The </w:t>
      </w:r>
      <w:r w:rsidRPr="003F04B8">
        <w:rPr>
          <w:rStyle w:val="Emphasis"/>
          <w:rFonts w:cs="Calibri"/>
          <w:color w:val="000000" w:themeColor="text1"/>
          <w:highlight w:val="yellow"/>
        </w:rPr>
        <w:t>relation between comrades is mediated by</w:t>
      </w:r>
      <w:r w:rsidRPr="003F04B8">
        <w:rPr>
          <w:rFonts w:cs="Calibri"/>
          <w:b/>
          <w:color w:val="000000" w:themeColor="text1"/>
          <w:u w:val="single"/>
        </w:rPr>
        <w:t xml:space="preserve"> fidelity to a </w:t>
      </w:r>
      <w:r w:rsidRPr="003F04B8">
        <w:rPr>
          <w:rStyle w:val="Emphasis"/>
          <w:rFonts w:cs="Calibri"/>
          <w:color w:val="000000" w:themeColor="text1"/>
          <w:highlight w:val="yellow"/>
        </w:rPr>
        <w:t>truth</w:t>
      </w:r>
      <w:r w:rsidRPr="003F04B8">
        <w:rPr>
          <w:rFonts w:cs="Calibri"/>
          <w:b/>
          <w:color w:val="000000" w:themeColor="text1"/>
          <w:highlight w:val="yellow"/>
          <w:u w:val="single"/>
        </w:rPr>
        <w:t xml:space="preserve">; </w:t>
      </w:r>
      <w:r w:rsidRPr="003F04B8">
        <w:rPr>
          <w:rStyle w:val="Emphasis"/>
          <w:rFonts w:cs="Calibri"/>
          <w:color w:val="000000" w:themeColor="text1"/>
          <w:highlight w:val="yellow"/>
        </w:rPr>
        <w:t>practices</w:t>
      </w:r>
      <w:r w:rsidRPr="003F04B8">
        <w:rPr>
          <w:rFonts w:cs="Calibri"/>
          <w:b/>
          <w:color w:val="000000" w:themeColor="text1"/>
          <w:u w:val="single"/>
        </w:rPr>
        <w:t xml:space="preserve"> of comradeship </w:t>
      </w:r>
      <w:r w:rsidRPr="003F04B8">
        <w:rPr>
          <w:rStyle w:val="Emphasis"/>
          <w:rFonts w:cs="Calibri"/>
          <w:color w:val="000000" w:themeColor="text1"/>
          <w:highlight w:val="yellow"/>
        </w:rPr>
        <w:t>materialize</w:t>
      </w:r>
      <w:r w:rsidRPr="003F04B8">
        <w:rPr>
          <w:rFonts w:cs="Calibri"/>
          <w:b/>
          <w:color w:val="000000" w:themeColor="text1"/>
          <w:u w:val="single"/>
        </w:rPr>
        <w:t xml:space="preserve"> this </w:t>
      </w:r>
      <w:r w:rsidRPr="003F04B8">
        <w:rPr>
          <w:rStyle w:val="Emphasis"/>
          <w:rFonts w:cs="Calibri"/>
          <w:color w:val="000000" w:themeColor="text1"/>
          <w:highlight w:val="yellow"/>
        </w:rPr>
        <w:t>fidelity</w:t>
      </w:r>
      <w:r w:rsidRPr="003F04B8">
        <w:rPr>
          <w:rFonts w:cs="Calibri"/>
          <w:b/>
          <w:color w:val="000000" w:themeColor="text1"/>
          <w:u w:val="single"/>
        </w:rPr>
        <w:t>. The “same side” points to the truth comrades are faithful to—the political truth that unites them</w:t>
      </w:r>
      <w:r w:rsidRPr="003F04B8">
        <w:rPr>
          <w:rFonts w:cs="Calibri"/>
          <w:color w:val="000000" w:themeColor="text1"/>
          <w:sz w:val="8"/>
        </w:rPr>
        <w:t>—</w:t>
      </w:r>
      <w:r w:rsidRPr="003F04B8">
        <w:rPr>
          <w:rFonts w:cs="Calibri"/>
          <w:b/>
          <w:color w:val="000000" w:themeColor="text1"/>
          <w:u w:val="single"/>
        </w:rPr>
        <w:t>and the fidelity with which they work to realize this truth in the world.</w:t>
      </w:r>
      <w:r w:rsidRPr="003F04B8">
        <w:rPr>
          <w:rFonts w:cs="Calibri"/>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3F04B8">
        <w:rPr>
          <w:rFonts w:cs="Calibri"/>
          <w:color w:val="000000" w:themeColor="text1"/>
          <w:sz w:val="8"/>
        </w:rPr>
        <w:t>Badiou</w:t>
      </w:r>
      <w:proofErr w:type="spellEnd"/>
      <w:r w:rsidRPr="003F04B8">
        <w:rPr>
          <w:rFonts w:cs="Calibri"/>
          <w:color w:val="000000" w:themeColor="text1"/>
          <w:sz w:val="8"/>
        </w:rPr>
        <w:t xml:space="preserve">. In brief, </w:t>
      </w:r>
      <w:proofErr w:type="spellStart"/>
      <w:r w:rsidRPr="003F04B8">
        <w:rPr>
          <w:rFonts w:cs="Calibri"/>
          <w:b/>
          <w:color w:val="000000" w:themeColor="text1"/>
          <w:u w:val="single"/>
        </w:rPr>
        <w:t>Badiou</w:t>
      </w:r>
      <w:proofErr w:type="spellEnd"/>
      <w:r w:rsidRPr="003F04B8">
        <w:rPr>
          <w:rFonts w:cs="Calibri"/>
          <w:b/>
          <w:color w:val="000000" w:themeColor="text1"/>
          <w:u w:val="single"/>
        </w:rPr>
        <w:t xml:space="preserve"> rejects the idea of truth as a proposition or judgment, arguing instead that </w:t>
      </w:r>
      <w:r w:rsidRPr="003F04B8">
        <w:rPr>
          <w:rStyle w:val="StyleUnderline"/>
          <w:rFonts w:cs="Calibri"/>
          <w:color w:val="000000" w:themeColor="text1"/>
          <w:highlight w:val="yellow"/>
        </w:rPr>
        <w:t>truth is a process</w:t>
      </w:r>
      <w:r w:rsidRPr="003F04B8">
        <w:rPr>
          <w:rFonts w:cs="Calibri"/>
          <w:b/>
          <w:color w:val="000000" w:themeColor="text1"/>
          <w:u w:val="single"/>
        </w:rPr>
        <w:t xml:space="preserve">. The process </w:t>
      </w:r>
      <w:r w:rsidRPr="003F04B8">
        <w:rPr>
          <w:rFonts w:cs="Calibri"/>
          <w:b/>
          <w:color w:val="000000" w:themeColor="text1"/>
          <w:highlight w:val="yellow"/>
          <w:u w:val="single"/>
        </w:rPr>
        <w:t>begins</w:t>
      </w:r>
      <w:r w:rsidRPr="003F04B8">
        <w:rPr>
          <w:rFonts w:cs="Calibri"/>
          <w:b/>
          <w:color w:val="000000" w:themeColor="text1"/>
          <w:u w:val="single"/>
        </w:rPr>
        <w:t xml:space="preserve"> </w:t>
      </w:r>
      <w:r w:rsidRPr="003F04B8">
        <w:rPr>
          <w:rFonts w:cs="Calibri"/>
          <w:b/>
          <w:color w:val="000000" w:themeColor="text1"/>
          <w:highlight w:val="yellow"/>
          <w:u w:val="single"/>
        </w:rPr>
        <w:t>with</w:t>
      </w:r>
      <w:r w:rsidRPr="003F04B8">
        <w:rPr>
          <w:rFonts w:cs="Calibri"/>
          <w:b/>
          <w:color w:val="000000" w:themeColor="text1"/>
          <w:u w:val="single"/>
        </w:rPr>
        <w:t xml:space="preserve"> the eruption of something new, </w:t>
      </w:r>
      <w:r w:rsidRPr="003F04B8">
        <w:rPr>
          <w:rFonts w:cs="Calibri"/>
          <w:b/>
          <w:color w:val="000000" w:themeColor="text1"/>
          <w:highlight w:val="yellow"/>
          <w:u w:val="single"/>
        </w:rPr>
        <w:t>an event</w:t>
      </w:r>
      <w:r w:rsidRPr="003F04B8">
        <w:rPr>
          <w:rFonts w:cs="Calibri"/>
          <w:b/>
          <w:color w:val="000000" w:themeColor="text1"/>
          <w:u w:val="single"/>
        </w:rPr>
        <w:t>.</w:t>
      </w:r>
      <w:r w:rsidRPr="003F04B8">
        <w:rPr>
          <w:rFonts w:cs="Calibri"/>
          <w:color w:val="000000" w:themeColor="text1"/>
          <w:sz w:val="8"/>
        </w:rPr>
        <w:t xml:space="preserve"> </w:t>
      </w:r>
      <w:r w:rsidRPr="003F04B8">
        <w:rPr>
          <w:rFonts w:cs="Calibri"/>
          <w:b/>
          <w:color w:val="000000" w:themeColor="text1"/>
          <w:u w:val="single"/>
        </w:rPr>
        <w:t xml:space="preserve">Because an event changes the situation, breaks the confines of the given, </w:t>
      </w:r>
      <w:r w:rsidRPr="003F04B8">
        <w:rPr>
          <w:rFonts w:cs="Calibri"/>
          <w:b/>
          <w:color w:val="000000" w:themeColor="text1"/>
          <w:highlight w:val="yellow"/>
          <w:u w:val="single"/>
        </w:rPr>
        <w:t>it is undecidable</w:t>
      </w:r>
      <w:r w:rsidRPr="003F04B8">
        <w:rPr>
          <w:rFonts w:cs="Calibri"/>
          <w:b/>
          <w:color w:val="000000" w:themeColor="text1"/>
          <w:u w:val="single"/>
        </w:rPr>
        <w:t xml:space="preserve"> in terms of the given; it is something entirely new</w:t>
      </w:r>
      <w:r w:rsidRPr="003F04B8">
        <w:rPr>
          <w:rFonts w:cs="Calibri"/>
          <w:color w:val="000000" w:themeColor="text1"/>
          <w:sz w:val="8"/>
        </w:rPr>
        <w:t xml:space="preserve">. </w:t>
      </w:r>
      <w:proofErr w:type="spellStart"/>
      <w:r w:rsidRPr="003F04B8">
        <w:rPr>
          <w:rFonts w:cs="Calibri"/>
          <w:color w:val="000000" w:themeColor="text1"/>
          <w:sz w:val="8"/>
        </w:rPr>
        <w:t>Badiou</w:t>
      </w:r>
      <w:proofErr w:type="spellEnd"/>
      <w:r w:rsidRPr="003F04B8">
        <w:rPr>
          <w:rFonts w:cs="Calibri"/>
          <w:color w:val="000000" w:themeColor="text1"/>
          <w:sz w:val="8"/>
        </w:rPr>
        <w:t xml:space="preserve"> argues that this undecidability “induces the appearance of a </w:t>
      </w:r>
      <w:r w:rsidRPr="003F04B8">
        <w:rPr>
          <w:rFonts w:cs="Calibri"/>
          <w:i/>
          <w:color w:val="000000" w:themeColor="text1"/>
          <w:sz w:val="8"/>
        </w:rPr>
        <w:t>subject</w:t>
      </w:r>
      <w:r w:rsidRPr="003F04B8">
        <w:rPr>
          <w:rFonts w:cs="Calibri"/>
          <w:color w:val="000000" w:themeColor="text1"/>
          <w:sz w:val="8"/>
        </w:rPr>
        <w:t xml:space="preserve"> of the event.”</w:t>
      </w:r>
      <w:hyperlink r:id="rId10">
        <w:r w:rsidRPr="003F04B8">
          <w:rPr>
            <w:rFonts w:cs="Calibri"/>
            <w:color w:val="000000" w:themeColor="text1"/>
            <w:u w:val="single"/>
            <w:vertAlign w:val="superscript"/>
          </w:rPr>
          <w:t>60</w:t>
        </w:r>
      </w:hyperlink>
      <w:r w:rsidRPr="003F04B8">
        <w:rPr>
          <w:rFonts w:cs="Calibri"/>
          <w:color w:val="000000" w:themeColor="text1"/>
          <w:sz w:val="8"/>
        </w:rPr>
        <w:t xml:space="preserve"> </w:t>
      </w:r>
      <w:r w:rsidRPr="003F04B8">
        <w:rPr>
          <w:rFonts w:cs="Calibri"/>
          <w:b/>
          <w:color w:val="000000" w:themeColor="text1"/>
          <w:highlight w:val="yellow"/>
          <w:u w:val="single"/>
        </w:rPr>
        <w:t>This subject isn’t the cause of the event. It’s an effect</w:t>
      </w:r>
      <w:r w:rsidRPr="003F04B8">
        <w:rPr>
          <w:rFonts w:cs="Calibri"/>
          <w:b/>
          <w:color w:val="000000" w:themeColor="text1"/>
          <w:u w:val="single"/>
        </w:rPr>
        <w:t xml:space="preserve"> of </w:t>
      </w:r>
      <w:r w:rsidRPr="003F04B8">
        <w:rPr>
          <w:rFonts w:cs="Calibri"/>
          <w:b/>
          <w:color w:val="000000" w:themeColor="text1"/>
          <w:highlight w:val="yellow"/>
          <w:u w:val="single"/>
        </w:rPr>
        <w:t>or response</w:t>
      </w:r>
      <w:r w:rsidRPr="003F04B8">
        <w:rPr>
          <w:rFonts w:cs="Calibri"/>
          <w:b/>
          <w:color w:val="000000" w:themeColor="text1"/>
          <w:u w:val="single"/>
        </w:rPr>
        <w:t xml:space="preserve"> to the event,</w:t>
      </w:r>
      <w:r w:rsidRPr="003F04B8">
        <w:rPr>
          <w:rFonts w:cs="Calibri"/>
          <w:color w:val="000000" w:themeColor="text1"/>
          <w:sz w:val="8"/>
        </w:rPr>
        <w:t xml:space="preserve"> “the decision to </w:t>
      </w:r>
      <w:r w:rsidRPr="003F04B8">
        <w:rPr>
          <w:rFonts w:cs="Calibri"/>
          <w:i/>
          <w:color w:val="000000" w:themeColor="text1"/>
          <w:sz w:val="8"/>
        </w:rPr>
        <w:t>say</w:t>
      </w:r>
      <w:r w:rsidRPr="003F04B8">
        <w:rPr>
          <w:rFonts w:cs="Calibri"/>
          <w:color w:val="000000" w:themeColor="text1"/>
          <w:sz w:val="8"/>
        </w:rPr>
        <w:t xml:space="preserve"> that the event has taken place.” Grammar might seduce us into rendering this subject as “I.” </w:t>
      </w:r>
      <w:r w:rsidRPr="003F04B8">
        <w:rPr>
          <w:rFonts w:cs="Calibri"/>
          <w:b/>
          <w:color w:val="000000" w:themeColor="text1"/>
          <w:u w:val="single"/>
        </w:rPr>
        <w:t>We should</w:t>
      </w:r>
      <w:r w:rsidRPr="003F04B8">
        <w:rPr>
          <w:rFonts w:cs="Calibri"/>
          <w:color w:val="000000" w:themeColor="text1"/>
          <w:sz w:val="8"/>
        </w:rPr>
        <w:t xml:space="preserve"> avoid this temptation and </w:t>
      </w:r>
      <w:r w:rsidRPr="003F04B8">
        <w:rPr>
          <w:rFonts w:cs="Calibri"/>
          <w:b/>
          <w:color w:val="000000" w:themeColor="text1"/>
          <w:highlight w:val="yellow"/>
          <w:u w:val="single"/>
        </w:rPr>
        <w:t>recognize the subject</w:t>
      </w:r>
      <w:r w:rsidRPr="003F04B8">
        <w:rPr>
          <w:rFonts w:cs="Calibri"/>
          <w:color w:val="000000" w:themeColor="text1"/>
          <w:sz w:val="8"/>
          <w:highlight w:val="yellow"/>
        </w:rPr>
        <w:t xml:space="preserve"> </w:t>
      </w:r>
      <w:r w:rsidRPr="003F04B8">
        <w:rPr>
          <w:rFonts w:cs="Calibri"/>
          <w:b/>
          <w:color w:val="000000" w:themeColor="text1"/>
          <w:highlight w:val="yellow"/>
          <w:u w:val="single"/>
        </w:rPr>
        <w:t>as</w:t>
      </w:r>
      <w:r w:rsidRPr="003F04B8">
        <w:rPr>
          <w:rFonts w:cs="Calibri"/>
          <w:color w:val="000000" w:themeColor="text1"/>
          <w:sz w:val="8"/>
        </w:rPr>
        <w:t xml:space="preserve"> designating an inflection point, </w:t>
      </w:r>
      <w:r w:rsidRPr="003F04B8">
        <w:rPr>
          <w:rFonts w:cs="Calibri"/>
          <w:b/>
          <w:color w:val="000000" w:themeColor="text1"/>
          <w:highlight w:val="yellow"/>
          <w:u w:val="single"/>
        </w:rPr>
        <w:t>a response that extends the event</w:t>
      </w:r>
      <w:r w:rsidRPr="003F04B8">
        <w:rPr>
          <w:rFonts w:cs="Calibri"/>
          <w:b/>
          <w:color w:val="000000" w:themeColor="text1"/>
          <w:u w:val="single"/>
        </w:rPr>
        <w:t>.</w:t>
      </w:r>
      <w:r w:rsidRPr="003F04B8">
        <w:rPr>
          <w:rFonts w:cs="Calibri"/>
          <w:color w:val="000000" w:themeColor="text1"/>
          <w:sz w:val="8"/>
        </w:rPr>
        <w:t xml:space="preserve"> </w:t>
      </w:r>
      <w:r w:rsidRPr="003F04B8">
        <w:rPr>
          <w:rFonts w:cs="Calibri"/>
          <w:b/>
          <w:color w:val="000000" w:themeColor="text1"/>
          <w:u w:val="single"/>
        </w:rPr>
        <w:t xml:space="preserve">The decision that a truth has appeared, that an event has occurred, </w:t>
      </w:r>
      <w:r w:rsidRPr="003F04B8">
        <w:rPr>
          <w:rFonts w:cs="Calibri"/>
          <w:b/>
          <w:color w:val="000000" w:themeColor="text1"/>
          <w:highlight w:val="yellow"/>
          <w:u w:val="single"/>
        </w:rPr>
        <w:t>incites a process of verification</w:t>
      </w:r>
      <w:r w:rsidRPr="003F04B8">
        <w:rPr>
          <w:rFonts w:cs="Calibri"/>
          <w:color w:val="000000" w:themeColor="text1"/>
          <w:sz w:val="8"/>
        </w:rPr>
        <w:t xml:space="preserve">, the “infinite procedure of verification of the true,” </w:t>
      </w:r>
      <w:r w:rsidRPr="003F04B8">
        <w:rPr>
          <w:rFonts w:cs="Calibri"/>
          <w:b/>
          <w:color w:val="000000" w:themeColor="text1"/>
          <w:u w:val="single"/>
        </w:rPr>
        <w:t>in</w:t>
      </w:r>
      <w:r w:rsidRPr="003F04B8">
        <w:rPr>
          <w:rFonts w:cs="Calibri"/>
          <w:color w:val="000000" w:themeColor="text1"/>
          <w:sz w:val="8"/>
        </w:rPr>
        <w:t xml:space="preserve"> </w:t>
      </w:r>
      <w:r w:rsidRPr="003F04B8">
        <w:rPr>
          <w:rFonts w:cs="Calibri"/>
          <w:b/>
          <w:color w:val="000000" w:themeColor="text1"/>
          <w:u w:val="single"/>
        </w:rPr>
        <w:t xml:space="preserve">what </w:t>
      </w:r>
      <w:proofErr w:type="spellStart"/>
      <w:r w:rsidRPr="003F04B8">
        <w:rPr>
          <w:rFonts w:cs="Calibri"/>
          <w:b/>
          <w:color w:val="000000" w:themeColor="text1"/>
          <w:u w:val="single"/>
        </w:rPr>
        <w:t>Badiou</w:t>
      </w:r>
      <w:proofErr w:type="spellEnd"/>
      <w:r w:rsidRPr="003F04B8">
        <w:rPr>
          <w:rFonts w:cs="Calibri"/>
          <w:b/>
          <w:color w:val="000000" w:themeColor="text1"/>
          <w:u w:val="single"/>
        </w:rPr>
        <w:t xml:space="preserve"> calls </w:t>
      </w:r>
      <w:r w:rsidRPr="003F04B8">
        <w:rPr>
          <w:rFonts w:cs="Calibri"/>
          <w:b/>
          <w:color w:val="000000" w:themeColor="text1"/>
          <w:highlight w:val="yellow"/>
          <w:u w:val="single"/>
        </w:rPr>
        <w:t>an “exercise of fidelity</w:t>
      </w:r>
      <w:r w:rsidRPr="003F04B8">
        <w:rPr>
          <w:rFonts w:cs="Calibri"/>
          <w:color w:val="000000" w:themeColor="text1"/>
          <w:sz w:val="8"/>
        </w:rPr>
        <w:t>.”</w:t>
      </w:r>
      <w:hyperlink r:id="rId11">
        <w:r w:rsidRPr="003F04B8">
          <w:rPr>
            <w:rFonts w:cs="Calibri"/>
            <w:color w:val="000000" w:themeColor="text1"/>
            <w:u w:val="single"/>
            <w:vertAlign w:val="superscript"/>
          </w:rPr>
          <w:t>61</w:t>
        </w:r>
      </w:hyperlink>
      <w:r w:rsidRPr="003F04B8">
        <w:rPr>
          <w:rFonts w:cs="Calibri"/>
          <w:color w:val="000000" w:themeColor="text1"/>
          <w:sz w:val="8"/>
        </w:rPr>
        <w:t xml:space="preserve"> </w:t>
      </w:r>
      <w:r w:rsidRPr="003F04B8">
        <w:rPr>
          <w:rFonts w:cs="Calibri"/>
          <w:b/>
          <w:color w:val="000000" w:themeColor="text1"/>
          <w:u w:val="single"/>
        </w:rPr>
        <w:t xml:space="preserve">Fidelity is a working out and </w:t>
      </w:r>
      <w:r w:rsidRPr="003F04B8">
        <w:rPr>
          <w:rFonts w:cs="Calibri"/>
          <w:b/>
          <w:color w:val="000000" w:themeColor="text1"/>
          <w:highlight w:val="yellow"/>
          <w:u w:val="single"/>
        </w:rPr>
        <w:t>working through</w:t>
      </w:r>
      <w:r w:rsidRPr="003F04B8">
        <w:rPr>
          <w:rFonts w:cs="Calibri"/>
          <w:b/>
          <w:color w:val="000000" w:themeColor="text1"/>
          <w:u w:val="single"/>
        </w:rPr>
        <w:t xml:space="preserve"> of the </w:t>
      </w:r>
      <w:r w:rsidRPr="003F04B8">
        <w:rPr>
          <w:rFonts w:cs="Calibri"/>
          <w:b/>
          <w:color w:val="000000" w:themeColor="text1"/>
          <w:highlight w:val="yellow"/>
          <w:u w:val="single"/>
        </w:rPr>
        <w:t>truth</w:t>
      </w:r>
      <w:r w:rsidRPr="003F04B8">
        <w:rPr>
          <w:rFonts w:cs="Calibri"/>
          <w:b/>
          <w:color w:val="000000" w:themeColor="text1"/>
          <w:u w:val="single"/>
        </w:rPr>
        <w:t xml:space="preserve">, an </w:t>
      </w:r>
      <w:r w:rsidRPr="003F04B8">
        <w:rPr>
          <w:rFonts w:cs="Calibri"/>
          <w:b/>
          <w:color w:val="000000" w:themeColor="text1"/>
          <w:highlight w:val="yellow"/>
          <w:u w:val="single"/>
        </w:rPr>
        <w:t>engagement</w:t>
      </w:r>
      <w:r w:rsidRPr="003F04B8">
        <w:rPr>
          <w:rFonts w:cs="Calibri"/>
          <w:b/>
          <w:color w:val="000000" w:themeColor="text1"/>
          <w:u w:val="single"/>
        </w:rPr>
        <w:t xml:space="preserve"> with truth </w:t>
      </w:r>
      <w:r w:rsidRPr="003F04B8">
        <w:rPr>
          <w:rFonts w:cs="Calibri"/>
          <w:b/>
          <w:color w:val="000000" w:themeColor="text1"/>
          <w:highlight w:val="yellow"/>
          <w:u w:val="single"/>
        </w:rPr>
        <w:t>that extends</w:t>
      </w:r>
      <w:r w:rsidRPr="003F04B8">
        <w:rPr>
          <w:rFonts w:cs="Calibri"/>
          <w:b/>
          <w:color w:val="000000" w:themeColor="text1"/>
          <w:u w:val="single"/>
        </w:rPr>
        <w:t xml:space="preserve"> out </w:t>
      </w:r>
      <w:r w:rsidRPr="003F04B8">
        <w:rPr>
          <w:rFonts w:cs="Calibri"/>
          <w:b/>
          <w:color w:val="000000" w:themeColor="text1"/>
          <w:highlight w:val="yellow"/>
          <w:u w:val="single"/>
        </w:rPr>
        <w:t>into</w:t>
      </w:r>
      <w:r w:rsidRPr="003F04B8">
        <w:rPr>
          <w:rFonts w:cs="Calibri"/>
          <w:b/>
          <w:color w:val="000000" w:themeColor="text1"/>
          <w:u w:val="single"/>
        </w:rPr>
        <w:t xml:space="preserve"> </w:t>
      </w:r>
      <w:r w:rsidRPr="003F04B8">
        <w:rPr>
          <w:rFonts w:cs="Calibri"/>
          <w:b/>
          <w:color w:val="000000" w:themeColor="text1"/>
          <w:highlight w:val="yellow"/>
          <w:u w:val="single"/>
        </w:rPr>
        <w:t>and</w:t>
      </w:r>
      <w:r w:rsidRPr="003F04B8">
        <w:rPr>
          <w:rFonts w:cs="Calibri"/>
          <w:b/>
          <w:color w:val="000000" w:themeColor="text1"/>
          <w:u w:val="single"/>
        </w:rPr>
        <w:t xml:space="preserve"> </w:t>
      </w:r>
      <w:r w:rsidRPr="003F04B8">
        <w:rPr>
          <w:rFonts w:cs="Calibri"/>
          <w:b/>
          <w:color w:val="000000" w:themeColor="text1"/>
          <w:highlight w:val="yellow"/>
          <w:u w:val="single"/>
        </w:rPr>
        <w:t>changes the world</w:t>
      </w:r>
      <w:r w:rsidRPr="003F04B8">
        <w:rPr>
          <w:rFonts w:cs="Calibri"/>
          <w:b/>
          <w:color w:val="000000" w:themeColor="text1"/>
          <w:u w:val="single"/>
        </w:rPr>
        <w:t xml:space="preserve">. We should recognize here the unavoidably collective dimension of fidelity: </w:t>
      </w:r>
      <w:r w:rsidRPr="003F04B8">
        <w:rPr>
          <w:rFonts w:cs="Calibri"/>
          <w:b/>
          <w:color w:val="000000" w:themeColor="text1"/>
          <w:highlight w:val="yellow"/>
          <w:u w:val="single"/>
        </w:rPr>
        <w:t>in</w:t>
      </w:r>
      <w:r w:rsidRPr="003F04B8">
        <w:rPr>
          <w:rFonts w:cs="Calibri"/>
          <w:b/>
          <w:color w:val="000000" w:themeColor="text1"/>
          <w:u w:val="single"/>
        </w:rPr>
        <w:t xml:space="preserve"> the </w:t>
      </w:r>
      <w:r w:rsidRPr="003F04B8">
        <w:rPr>
          <w:rFonts w:cs="Calibri"/>
          <w:b/>
          <w:color w:val="000000" w:themeColor="text1"/>
          <w:highlight w:val="yellow"/>
          <w:u w:val="single"/>
        </w:rPr>
        <w:t>political</w:t>
      </w:r>
      <w:r w:rsidRPr="003F04B8">
        <w:rPr>
          <w:rFonts w:cs="Calibri"/>
          <w:b/>
          <w:color w:val="000000" w:themeColor="text1"/>
          <w:u w:val="single"/>
        </w:rPr>
        <w:t xml:space="preserve"> field, </w:t>
      </w:r>
      <w:r w:rsidRPr="003F04B8">
        <w:rPr>
          <w:rFonts w:cs="Calibri"/>
          <w:b/>
          <w:color w:val="000000" w:themeColor="text1"/>
          <w:highlight w:val="yellow"/>
          <w:u w:val="single"/>
        </w:rPr>
        <w:t>verification is a struggle</w:t>
      </w:r>
      <w:r w:rsidRPr="003F04B8">
        <w:rPr>
          <w:rFonts w:cs="Calibri"/>
          <w:b/>
          <w:color w:val="000000" w:themeColor="text1"/>
          <w:u w:val="single"/>
        </w:rPr>
        <w:t xml:space="preserve"> of the many. </w:t>
      </w:r>
      <w:r w:rsidRPr="003F04B8">
        <w:rPr>
          <w:rFonts w:cs="Calibri"/>
          <w:color w:val="000000" w:themeColor="text1"/>
          <w:sz w:val="8"/>
        </w:rPr>
        <w:t xml:space="preserve">Peter Hallward draws out some implications of </w:t>
      </w:r>
      <w:proofErr w:type="spellStart"/>
      <w:r w:rsidRPr="003F04B8">
        <w:rPr>
          <w:rFonts w:cs="Calibri"/>
          <w:color w:val="000000" w:themeColor="text1"/>
          <w:sz w:val="8"/>
        </w:rPr>
        <w:t>Badiou’s</w:t>
      </w:r>
      <w:proofErr w:type="spellEnd"/>
      <w:r w:rsidRPr="003F04B8">
        <w:rPr>
          <w:rFonts w:cs="Calibri"/>
          <w:color w:val="000000" w:themeColor="text1"/>
          <w:sz w:val="8"/>
        </w:rPr>
        <w:t xml:space="preserve"> conception of truth. First, it is subjective. Those faithful to an </w:t>
      </w:r>
      <w:proofErr w:type="spellStart"/>
      <w:r w:rsidRPr="003F04B8">
        <w:rPr>
          <w:rFonts w:cs="Calibri"/>
          <w:color w:val="000000" w:themeColor="text1"/>
          <w:sz w:val="8"/>
        </w:rPr>
        <w:t>evental</w:t>
      </w:r>
      <w:proofErr w:type="spellEnd"/>
      <w:r w:rsidRPr="003F04B8">
        <w:rPr>
          <w:rFonts w:cs="Calibri"/>
          <w:color w:val="000000" w:themeColor="text1"/>
          <w:sz w:val="8"/>
        </w:rPr>
        <w:t xml:space="preserve"> truth involve themselves in working it out, exploring its consequences.</w:t>
      </w:r>
      <w:hyperlink r:id="rId12">
        <w:r w:rsidRPr="003F04B8">
          <w:rPr>
            <w:rFonts w:cs="Calibri"/>
            <w:color w:val="000000" w:themeColor="text1"/>
            <w:u w:val="single"/>
            <w:vertAlign w:val="superscript"/>
          </w:rPr>
          <w:t>62</w:t>
        </w:r>
      </w:hyperlink>
      <w:r w:rsidRPr="003F04B8">
        <w:rPr>
          <w:rFonts w:cs="Calibri"/>
          <w:color w:val="000000" w:themeColor="text1"/>
          <w:sz w:val="8"/>
        </w:rPr>
        <w:t xml:space="preserve"> Second, fidelity is not blind faith; it is rigorous engagement unconcerned with individual personality and incorporated into the body of truth that it generates. Hallward writes:</w:t>
      </w:r>
      <w:r w:rsidRPr="003F04B8">
        <w:rPr>
          <w:rFonts w:cs="Calibri"/>
          <w:b/>
          <w:color w:val="000000" w:themeColor="text1"/>
          <w:u w:val="single"/>
        </w:rPr>
        <w:t xml:space="preserve"> </w:t>
      </w:r>
      <w:r w:rsidRPr="003F04B8">
        <w:rPr>
          <w:rFonts w:cs="Calibri"/>
          <w:color w:val="000000" w:themeColor="text1"/>
          <w:sz w:val="8"/>
        </w:rPr>
        <w:t xml:space="preserve">Fidelity is, by definition, ex-centric, directed outward, beyond the limits of a merely personal integrity. To be faithful to an </w:t>
      </w:r>
      <w:proofErr w:type="spellStart"/>
      <w:r w:rsidRPr="003F04B8">
        <w:rPr>
          <w:rFonts w:cs="Calibri"/>
          <w:color w:val="000000" w:themeColor="text1"/>
          <w:sz w:val="8"/>
        </w:rPr>
        <w:t>evental</w:t>
      </w:r>
      <w:proofErr w:type="spellEnd"/>
      <w:r w:rsidRPr="003F04B8">
        <w:rPr>
          <w:rFonts w:cs="Calibri"/>
          <w:color w:val="000000" w:themeColor="text1"/>
          <w:sz w:val="8"/>
        </w:rPr>
        <w:t xml:space="preserve"> implication always means to abandon oneself, rigorously, to the unfolding of its consequences. </w:t>
      </w:r>
      <w:r w:rsidRPr="003F04B8">
        <w:rPr>
          <w:rFonts w:cs="Calibri"/>
          <w:b/>
          <w:color w:val="000000" w:themeColor="text1"/>
          <w:u w:val="single"/>
        </w:rPr>
        <w:t>Fidelity implies that, if there is truth, it can be only cruelly indifferent to the private as such.</w:t>
      </w:r>
      <w:r w:rsidRPr="003F04B8">
        <w:rPr>
          <w:rFonts w:cs="Calibri"/>
          <w:color w:val="000000" w:themeColor="text1"/>
          <w:sz w:val="8"/>
        </w:rPr>
        <w:t xml:space="preserve"> </w:t>
      </w:r>
      <w:r w:rsidRPr="003F04B8">
        <w:rPr>
          <w:rFonts w:cs="Calibr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3F04B8">
          <w:rPr>
            <w:rFonts w:cs="Calibri"/>
            <w:b/>
            <w:color w:val="000000" w:themeColor="text1"/>
            <w:u w:val="single"/>
            <w:vertAlign w:val="superscript"/>
          </w:rPr>
          <w:t>63</w:t>
        </w:r>
      </w:hyperlink>
      <w:r w:rsidRPr="003F04B8">
        <w:rPr>
          <w:rFonts w:cs="Calibri"/>
          <w:b/>
          <w:color w:val="000000" w:themeColor="text1"/>
          <w:u w:val="single"/>
        </w:rPr>
        <w:t xml:space="preserve"> The truth process builds a new body</w:t>
      </w:r>
      <w:r w:rsidRPr="003F04B8">
        <w:rPr>
          <w:rFonts w:cs="Calibri"/>
          <w:color w:val="000000" w:themeColor="text1"/>
          <w:sz w:val="8"/>
        </w:rPr>
        <w:t>. This body of truth is a collective formed to “work for the consequences of the new” and this work, this collective, disciplines and subsumes the faithful.</w:t>
      </w:r>
      <w:hyperlink r:id="rId14">
        <w:r w:rsidRPr="003F04B8">
          <w:rPr>
            <w:rFonts w:cs="Calibri"/>
            <w:color w:val="000000" w:themeColor="text1"/>
            <w:u w:val="single"/>
            <w:vertAlign w:val="superscript"/>
          </w:rPr>
          <w:t>64</w:t>
        </w:r>
      </w:hyperlink>
      <w:r w:rsidRPr="003F04B8">
        <w:rPr>
          <w:rFonts w:cs="Calibri"/>
          <w:color w:val="000000" w:themeColor="text1"/>
          <w:sz w:val="8"/>
        </w:rPr>
        <w:t>Third, collectivity does not imply uniformity. The infinite procedure of verification incorporates multiple experiments, enactments, and effects.</w:t>
      </w:r>
      <w:r w:rsidRPr="003F04B8">
        <w:rPr>
          <w:rFonts w:cs="Calibri"/>
          <w:b/>
          <w:color w:val="000000" w:themeColor="text1"/>
          <w:u w:val="single"/>
        </w:rPr>
        <w:t xml:space="preserve"> </w:t>
      </w:r>
      <w:proofErr w:type="spellStart"/>
      <w:r w:rsidRPr="003F04B8">
        <w:rPr>
          <w:rFonts w:cs="Calibri"/>
          <w:color w:val="000000" w:themeColor="text1"/>
          <w:sz w:val="8"/>
        </w:rPr>
        <w:t>Badiou</w:t>
      </w:r>
      <w:proofErr w:type="spellEnd"/>
      <w:r w:rsidRPr="003F04B8">
        <w:rPr>
          <w:rFonts w:cs="Calibri"/>
          <w:color w:val="000000" w:themeColor="text1"/>
          <w:sz w:val="8"/>
        </w:rPr>
        <w:t xml:space="preserve"> writes, “An organization lies at the intersection between an </w:t>
      </w:r>
      <w:proofErr w:type="gramStart"/>
      <w:r w:rsidRPr="003F04B8">
        <w:rPr>
          <w:rFonts w:cs="Calibri"/>
          <w:color w:val="000000" w:themeColor="text1"/>
          <w:sz w:val="8"/>
        </w:rPr>
        <w:t>Idea</w:t>
      </w:r>
      <w:proofErr w:type="gramEnd"/>
      <w:r w:rsidRPr="003F04B8">
        <w:rPr>
          <w:rFonts w:cs="Calibri"/>
          <w:color w:val="000000" w:themeColor="text1"/>
          <w:sz w:val="8"/>
        </w:rPr>
        <w:t xml:space="preserve"> and an event. However, this intersection only exists as process, whose immediate subject is the political militant.”</w:t>
      </w:r>
      <w:hyperlink r:id="rId15">
        <w:r w:rsidRPr="003F04B8">
          <w:rPr>
            <w:rFonts w:cs="Calibri"/>
            <w:color w:val="000000" w:themeColor="text1"/>
            <w:u w:val="single"/>
            <w:vertAlign w:val="superscript"/>
          </w:rPr>
          <w:t>65</w:t>
        </w:r>
      </w:hyperlink>
      <w:r w:rsidRPr="003F04B8">
        <w:rPr>
          <w:rFonts w:cs="Calibri"/>
          <w:color w:val="000000" w:themeColor="text1"/>
          <w:sz w:val="8"/>
        </w:rPr>
        <w:t xml:space="preserve"> We should amend this statement by replacing </w:t>
      </w:r>
      <w:r w:rsidRPr="003F04B8">
        <w:rPr>
          <w:rFonts w:cs="Calibri"/>
          <w:i/>
          <w:color w:val="000000" w:themeColor="text1"/>
          <w:sz w:val="8"/>
        </w:rPr>
        <w:t>militant</w:t>
      </w:r>
      <w:r w:rsidRPr="003F04B8">
        <w:rPr>
          <w:rFonts w:cs="Calibri"/>
          <w:color w:val="000000" w:themeColor="text1"/>
          <w:sz w:val="8"/>
        </w:rPr>
        <w:t xml:space="preserve"> with </w:t>
      </w:r>
      <w:r w:rsidRPr="003F04B8">
        <w:rPr>
          <w:rFonts w:cs="Calibri"/>
          <w:i/>
          <w:color w:val="000000" w:themeColor="text1"/>
          <w:sz w:val="8"/>
        </w:rPr>
        <w:t>comrade</w:t>
      </w:r>
      <w:r w:rsidRPr="003F04B8">
        <w:rPr>
          <w:rFonts w:cs="Calibr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3F04B8">
        <w:rPr>
          <w:rFonts w:cs="Calibri"/>
          <w:color w:val="000000" w:themeColor="text1"/>
          <w:sz w:val="8"/>
        </w:rPr>
        <w:t>body</w:t>
      </w:r>
      <w:proofErr w:type="gramEnd"/>
      <w:r w:rsidRPr="003F04B8">
        <w:rPr>
          <w:rFonts w:cs="Calibri"/>
          <w:color w:val="000000" w:themeColor="text1"/>
          <w:sz w:val="8"/>
        </w:rPr>
        <w:t xml:space="preserve"> and that body is the party, in both its historical and formal sense. Already in </w:t>
      </w:r>
      <w:r w:rsidRPr="003F04B8">
        <w:rPr>
          <w:rFonts w:cs="Calibri"/>
          <w:i/>
          <w:color w:val="000000" w:themeColor="text1"/>
          <w:sz w:val="8"/>
        </w:rPr>
        <w:t>Theory of the Subject</w:t>
      </w:r>
      <w:r w:rsidRPr="003F04B8">
        <w:rPr>
          <w:rFonts w:cs="Calibri"/>
          <w:color w:val="000000" w:themeColor="text1"/>
          <w:sz w:val="8"/>
        </w:rPr>
        <w:t xml:space="preserve">, </w:t>
      </w:r>
      <w:proofErr w:type="spellStart"/>
      <w:r w:rsidRPr="003F04B8">
        <w:rPr>
          <w:rFonts w:cs="Calibri"/>
          <w:color w:val="000000" w:themeColor="text1"/>
          <w:sz w:val="8"/>
        </w:rPr>
        <w:t>Badiou</w:t>
      </w:r>
      <w:proofErr w:type="spellEnd"/>
      <w:r w:rsidRPr="003F04B8">
        <w:rPr>
          <w:rFonts w:cs="Calibri"/>
          <w:color w:val="000000" w:themeColor="text1"/>
          <w:sz w:val="8"/>
        </w:rPr>
        <w:t xml:space="preserve"> recognizes the necessity of a political body, the party as the “subject-support of all politics.”</w:t>
      </w:r>
      <w:hyperlink r:id="rId16">
        <w:r w:rsidRPr="003F04B8">
          <w:rPr>
            <w:rFonts w:cs="Calibri"/>
            <w:color w:val="000000" w:themeColor="text1"/>
            <w:u w:val="single"/>
            <w:vertAlign w:val="superscript"/>
          </w:rPr>
          <w:t>66</w:t>
        </w:r>
      </w:hyperlink>
      <w:r w:rsidRPr="003F04B8">
        <w:rPr>
          <w:rFonts w:cs="Calibri"/>
          <w:color w:val="000000" w:themeColor="text1"/>
          <w:sz w:val="8"/>
        </w:rPr>
        <w:t xml:space="preserve"> He writes:</w:t>
      </w:r>
      <w:r w:rsidRPr="003F04B8">
        <w:rPr>
          <w:rFonts w:cs="Calibri"/>
          <w:b/>
          <w:color w:val="000000" w:themeColor="text1"/>
          <w:u w:val="single"/>
        </w:rPr>
        <w:t xml:space="preserve"> </w:t>
      </w:r>
      <w:r w:rsidRPr="003F04B8">
        <w:rPr>
          <w:rFonts w:cs="Calibr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3F04B8">
          <w:rPr>
            <w:rFonts w:cs="Calibri"/>
            <w:color w:val="000000" w:themeColor="text1"/>
            <w:u w:val="single"/>
            <w:vertAlign w:val="superscript"/>
          </w:rPr>
          <w:t>67</w:t>
        </w:r>
      </w:hyperlink>
      <w:r w:rsidRPr="003F04B8">
        <w:rPr>
          <w:rFonts w:cs="Calibri"/>
          <w:b/>
          <w:color w:val="000000" w:themeColor="text1"/>
          <w:u w:val="single"/>
        </w:rPr>
        <w:t xml:space="preserve"> As a figure of political belonging, the comrade is a faithful response to the </w:t>
      </w:r>
      <w:proofErr w:type="spellStart"/>
      <w:r w:rsidRPr="003F04B8">
        <w:rPr>
          <w:rFonts w:cs="Calibri"/>
          <w:b/>
          <w:color w:val="000000" w:themeColor="text1"/>
          <w:u w:val="single"/>
        </w:rPr>
        <w:t>evental</w:t>
      </w:r>
      <w:proofErr w:type="spellEnd"/>
      <w:r w:rsidRPr="003F04B8">
        <w:rPr>
          <w:rFonts w:cs="Calibri"/>
          <w:b/>
          <w:color w:val="000000" w:themeColor="text1"/>
          <w:u w:val="single"/>
        </w:rPr>
        <w:t xml:space="preserve"> rupture of crowds and movements, to the egalitarian discharge that erupts from the force of the many where they don’t belong, to the movement of the </w:t>
      </w:r>
      <w:r w:rsidRPr="003F04B8">
        <w:rPr>
          <w:rFonts w:cs="Calibri"/>
          <w:b/>
          <w:color w:val="000000" w:themeColor="text1"/>
          <w:highlight w:val="yellow"/>
          <w:u w:val="single"/>
        </w:rPr>
        <w:t>people</w:t>
      </w:r>
      <w:r w:rsidRPr="003F04B8">
        <w:rPr>
          <w:rFonts w:cs="Calibri"/>
          <w:b/>
          <w:color w:val="000000" w:themeColor="text1"/>
          <w:u w:val="single"/>
        </w:rPr>
        <w:t xml:space="preserve"> </w:t>
      </w:r>
      <w:r w:rsidRPr="003F04B8">
        <w:rPr>
          <w:rFonts w:cs="Calibri"/>
          <w:b/>
          <w:color w:val="000000" w:themeColor="text1"/>
          <w:highlight w:val="yellow"/>
          <w:u w:val="single"/>
        </w:rPr>
        <w:t xml:space="preserve">as </w:t>
      </w:r>
      <w:r w:rsidRPr="003F04B8">
        <w:rPr>
          <w:rFonts w:cs="Calibri"/>
          <w:b/>
          <w:color w:val="000000" w:themeColor="text1"/>
          <w:u w:val="single"/>
        </w:rPr>
        <w:t xml:space="preserve">the </w:t>
      </w:r>
      <w:r w:rsidRPr="003F04B8">
        <w:rPr>
          <w:rFonts w:cs="Calibri"/>
          <w:b/>
          <w:color w:val="000000" w:themeColor="text1"/>
          <w:highlight w:val="yellow"/>
          <w:u w:val="single"/>
        </w:rPr>
        <w:t>subject of politics</w:t>
      </w:r>
      <w:r w:rsidRPr="003F04B8">
        <w:rPr>
          <w:rFonts w:cs="Calibri"/>
          <w:b/>
          <w:color w:val="000000" w:themeColor="text1"/>
          <w:u w:val="single"/>
        </w:rPr>
        <w:t>.</w:t>
      </w:r>
      <w:hyperlink r:id="rId18">
        <w:r w:rsidRPr="003F04B8">
          <w:rPr>
            <w:rFonts w:cs="Calibri"/>
            <w:b/>
            <w:color w:val="000000" w:themeColor="text1"/>
            <w:u w:val="single"/>
            <w:vertAlign w:val="superscript"/>
          </w:rPr>
          <w:t>68</w:t>
        </w:r>
      </w:hyperlink>
      <w:r w:rsidRPr="003F04B8">
        <w:rPr>
          <w:rFonts w:cs="Calibri"/>
          <w:b/>
          <w:color w:val="000000" w:themeColor="text1"/>
          <w:u w:val="single"/>
        </w:rPr>
        <w:t xml:space="preserve"> </w:t>
      </w:r>
      <w:r w:rsidRPr="003F04B8">
        <w:rPr>
          <w:rFonts w:cs="Calibri"/>
          <w:b/>
          <w:color w:val="000000" w:themeColor="text1"/>
          <w:highlight w:val="yellow"/>
          <w:u w:val="single"/>
        </w:rPr>
        <w:t>Comrades demonstrate fidelity through political work;</w:t>
      </w:r>
      <w:r w:rsidRPr="003F04B8">
        <w:rPr>
          <w:rFonts w:cs="Calibri"/>
          <w:b/>
          <w:color w:val="000000" w:themeColor="text1"/>
          <w:u w:val="single"/>
        </w:rPr>
        <w:t xml:space="preserve"> through concerted, </w:t>
      </w:r>
      <w:r w:rsidRPr="003F04B8">
        <w:rPr>
          <w:rFonts w:cs="Calibri"/>
          <w:b/>
          <w:color w:val="000000" w:themeColor="text1"/>
          <w:highlight w:val="yellow"/>
          <w:u w:val="single"/>
        </w:rPr>
        <w:t>disciplined engagement</w:t>
      </w:r>
      <w:r w:rsidRPr="003F04B8">
        <w:rPr>
          <w:rFonts w:cs="Calibri"/>
          <w:b/>
          <w:color w:val="000000" w:themeColor="text1"/>
          <w:u w:val="single"/>
        </w:rPr>
        <w:t>. Their practical political work ex</w:t>
      </w:r>
      <w:r w:rsidRPr="003F04B8">
        <w:rPr>
          <w:rFonts w:cs="Calibri"/>
          <w:b/>
          <w:color w:val="000000" w:themeColor="text1"/>
          <w:highlight w:val="yellow"/>
          <w:u w:val="single"/>
        </w:rPr>
        <w:t>tends the truth of the emancipatory egalitarian struggle of the oppressed into the world</w:t>
      </w:r>
      <w:r w:rsidRPr="003F04B8">
        <w:rPr>
          <w:rFonts w:cs="Calibri"/>
          <w:b/>
          <w:color w:val="000000" w:themeColor="text1"/>
          <w:u w:val="single"/>
        </w:rPr>
        <w:t>.</w:t>
      </w:r>
      <w:r w:rsidRPr="003F04B8">
        <w:rPr>
          <w:rFonts w:cs="Calibri"/>
          <w:color w:val="000000" w:themeColor="text1"/>
          <w:sz w:val="8"/>
        </w:rPr>
        <w:t xml:space="preserve"> Amending </w:t>
      </w:r>
      <w:proofErr w:type="spellStart"/>
      <w:r w:rsidRPr="003F04B8">
        <w:rPr>
          <w:rFonts w:cs="Calibri"/>
          <w:color w:val="000000" w:themeColor="text1"/>
          <w:sz w:val="8"/>
        </w:rPr>
        <w:t>Badiou</w:t>
      </w:r>
      <w:proofErr w:type="spellEnd"/>
      <w:r w:rsidRPr="003F04B8">
        <w:rPr>
          <w:rFonts w:cs="Calibri"/>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9">
        <w:r w:rsidRPr="003F04B8">
          <w:rPr>
            <w:rFonts w:cs="Calibri"/>
            <w:color w:val="000000" w:themeColor="text1"/>
            <w:u w:val="single"/>
            <w:vertAlign w:val="superscript"/>
          </w:rPr>
          <w:t>69</w:t>
        </w:r>
      </w:hyperlink>
      <w:r w:rsidRPr="003F04B8">
        <w:rPr>
          <w:rFonts w:cs="Calibri"/>
          <w:color w:val="000000" w:themeColor="text1"/>
          <w:sz w:val="8"/>
        </w:rPr>
        <w:t xml:space="preserve"> </w:t>
      </w:r>
      <w:r w:rsidRPr="003F04B8">
        <w:rPr>
          <w:rFonts w:cs="Calibri"/>
          <w:b/>
          <w:color w:val="000000" w:themeColor="text1"/>
          <w:u w:val="single"/>
        </w:rPr>
        <w:t xml:space="preserve">For us </w:t>
      </w:r>
      <w:r w:rsidRPr="003F04B8">
        <w:rPr>
          <w:rFonts w:cs="Calibri"/>
          <w:b/>
          <w:color w:val="000000" w:themeColor="text1"/>
          <w:highlight w:val="yellow"/>
          <w:u w:val="single"/>
        </w:rPr>
        <w:t>to see t</w:t>
      </w:r>
      <w:r w:rsidRPr="003F04B8">
        <w:rPr>
          <w:rFonts w:cs="Calibri"/>
          <w:b/>
          <w:color w:val="000000" w:themeColor="text1"/>
          <w:u w:val="single"/>
        </w:rPr>
        <w:t xml:space="preserve">he </w:t>
      </w:r>
      <w:r w:rsidRPr="003F04B8">
        <w:rPr>
          <w:rFonts w:cs="Calibri"/>
          <w:b/>
          <w:color w:val="000000" w:themeColor="text1"/>
          <w:highlight w:val="yellow"/>
          <w:u w:val="single"/>
        </w:rPr>
        <w:t>revolution</w:t>
      </w:r>
      <w:r w:rsidRPr="003F04B8">
        <w:rPr>
          <w:rFonts w:cs="Calibri"/>
          <w:b/>
          <w:color w:val="000000" w:themeColor="text1"/>
          <w:u w:val="single"/>
        </w:rPr>
        <w:t>ary people as the subject i</w:t>
      </w:r>
      <w:r w:rsidRPr="003F04B8">
        <w:rPr>
          <w:rFonts w:cs="Calibri"/>
          <w:b/>
          <w:color w:val="000000" w:themeColor="text1"/>
          <w:highlight w:val="yellow"/>
          <w:u w:val="single"/>
        </w:rPr>
        <w:t>n the struggles of</w:t>
      </w:r>
      <w:r w:rsidRPr="003F04B8">
        <w:rPr>
          <w:rFonts w:cs="Calibri"/>
          <w:b/>
          <w:color w:val="000000" w:themeColor="text1"/>
          <w:u w:val="single"/>
        </w:rPr>
        <w:t xml:space="preserve"> the </w:t>
      </w:r>
      <w:r w:rsidRPr="003F04B8">
        <w:rPr>
          <w:rFonts w:cs="Calibri"/>
          <w:b/>
          <w:color w:val="000000" w:themeColor="text1"/>
          <w:highlight w:val="yellow"/>
          <w:u w:val="single"/>
        </w:rPr>
        <w:t>oppressed</w:t>
      </w:r>
      <w:r w:rsidRPr="003F04B8">
        <w:rPr>
          <w:rFonts w:cs="Calibri"/>
          <w:b/>
          <w:color w:val="000000" w:themeColor="text1"/>
          <w:u w:val="single"/>
        </w:rPr>
        <w:t xml:space="preserve">, for their subject to be found, </w:t>
      </w:r>
      <w:r w:rsidRPr="003F04B8">
        <w:rPr>
          <w:rFonts w:cs="Calibri"/>
          <w:b/>
          <w:color w:val="000000" w:themeColor="text1"/>
          <w:highlight w:val="yellow"/>
          <w:u w:val="single"/>
        </w:rPr>
        <w:t>we must be comrades</w:t>
      </w:r>
      <w:r w:rsidRPr="003F04B8">
        <w:rPr>
          <w:rFonts w:cs="Calibri"/>
          <w:b/>
          <w:color w:val="000000" w:themeColor="text1"/>
          <w:u w:val="single"/>
        </w:rPr>
        <w:t xml:space="preserve">. </w:t>
      </w:r>
      <w:r w:rsidRPr="003F04B8">
        <w:rPr>
          <w:rFonts w:cs="Calibri"/>
          <w:color w:val="000000" w:themeColor="text1"/>
          <w:sz w:val="8"/>
        </w:rPr>
        <w:t xml:space="preserve">In </w:t>
      </w:r>
      <w:r w:rsidRPr="003F04B8">
        <w:rPr>
          <w:rFonts w:cs="Calibri"/>
          <w:i/>
          <w:color w:val="000000" w:themeColor="text1"/>
          <w:sz w:val="8"/>
        </w:rPr>
        <w:t>Ninotchka</w:t>
      </w:r>
      <w:r w:rsidRPr="003F04B8">
        <w:rPr>
          <w:rFonts w:cs="Calibri"/>
          <w:color w:val="000000" w:themeColor="text1"/>
          <w:sz w:val="8"/>
        </w:rPr>
        <w:t xml:space="preserve">, Nina Ivanova </w:t>
      </w:r>
      <w:proofErr w:type="spellStart"/>
      <w:r w:rsidRPr="003F04B8">
        <w:rPr>
          <w:rFonts w:cs="Calibri"/>
          <w:color w:val="000000" w:themeColor="text1"/>
          <w:sz w:val="8"/>
        </w:rPr>
        <w:t>Yakushova</w:t>
      </w:r>
      <w:proofErr w:type="spellEnd"/>
      <w:r w:rsidRPr="003F04B8">
        <w:rPr>
          <w:rFonts w:cs="Calibri"/>
          <w:color w:val="000000" w:themeColor="text1"/>
          <w:sz w:val="8"/>
        </w:rPr>
        <w:t xml:space="preserve"> can’t tell who her comrades are by looking at them. The party has told her who to look for, but she </w:t>
      </w:r>
      <w:proofErr w:type="gramStart"/>
      <w:r w:rsidRPr="003F04B8">
        <w:rPr>
          <w:rFonts w:cs="Calibri"/>
          <w:color w:val="000000" w:themeColor="text1"/>
          <w:sz w:val="8"/>
        </w:rPr>
        <w:t>has to</w:t>
      </w:r>
      <w:proofErr w:type="gramEnd"/>
      <w:r w:rsidRPr="003F04B8">
        <w:rPr>
          <w:rFonts w:cs="Calibri"/>
          <w:color w:val="000000" w:themeColor="text1"/>
          <w:sz w:val="8"/>
        </w:rPr>
        <w:t xml:space="preserve"> ask. After </w:t>
      </w:r>
      <w:proofErr w:type="spellStart"/>
      <w:r w:rsidRPr="003F04B8">
        <w:rPr>
          <w:rFonts w:cs="Calibri"/>
          <w:color w:val="000000" w:themeColor="text1"/>
          <w:sz w:val="8"/>
        </w:rPr>
        <w:t>Iranoff</w:t>
      </w:r>
      <w:proofErr w:type="spellEnd"/>
      <w:r w:rsidRPr="003F04B8">
        <w:rPr>
          <w:rFonts w:cs="Calibri"/>
          <w:color w:val="000000" w:themeColor="text1"/>
          <w:sz w:val="8"/>
        </w:rPr>
        <w:t xml:space="preserve"> identifies himself, </w:t>
      </w:r>
      <w:proofErr w:type="spellStart"/>
      <w:r w:rsidRPr="003F04B8">
        <w:rPr>
          <w:rFonts w:cs="Calibri"/>
          <w:color w:val="000000" w:themeColor="text1"/>
          <w:sz w:val="8"/>
        </w:rPr>
        <w:t>Yakushova</w:t>
      </w:r>
      <w:proofErr w:type="spellEnd"/>
      <w:r w:rsidRPr="003F04B8">
        <w:rPr>
          <w:rFonts w:cs="Calibri"/>
          <w:color w:val="000000" w:themeColor="text1"/>
          <w:sz w:val="8"/>
        </w:rPr>
        <w:t xml:space="preserve"> tells him her name and the name and position of the party comrade who authorized her visit. </w:t>
      </w:r>
      <w:proofErr w:type="spellStart"/>
      <w:r w:rsidRPr="003F04B8">
        <w:rPr>
          <w:rFonts w:cs="Calibri"/>
          <w:color w:val="000000" w:themeColor="text1"/>
          <w:sz w:val="8"/>
        </w:rPr>
        <w:t>Iranoff</w:t>
      </w:r>
      <w:proofErr w:type="spellEnd"/>
      <w:r w:rsidRPr="003F04B8">
        <w:rPr>
          <w:rFonts w:cs="Calibri"/>
          <w:color w:val="000000" w:themeColor="text1"/>
          <w:sz w:val="8"/>
        </w:rPr>
        <w:t xml:space="preserve"> introduces </w:t>
      </w:r>
      <w:proofErr w:type="spellStart"/>
      <w:r w:rsidRPr="003F04B8">
        <w:rPr>
          <w:rFonts w:cs="Calibri"/>
          <w:color w:val="000000" w:themeColor="text1"/>
          <w:sz w:val="8"/>
        </w:rPr>
        <w:t>Buljanoff</w:t>
      </w:r>
      <w:proofErr w:type="spellEnd"/>
      <w:r w:rsidRPr="003F04B8">
        <w:rPr>
          <w:rFonts w:cs="Calibri"/>
          <w:color w:val="000000" w:themeColor="text1"/>
          <w:sz w:val="8"/>
        </w:rPr>
        <w:t xml:space="preserve"> and </w:t>
      </w:r>
      <w:proofErr w:type="spellStart"/>
      <w:r w:rsidRPr="003F04B8">
        <w:rPr>
          <w:rFonts w:cs="Calibri"/>
          <w:color w:val="000000" w:themeColor="text1"/>
          <w:sz w:val="8"/>
        </w:rPr>
        <w:t>Kopalski</w:t>
      </w:r>
      <w:proofErr w:type="spellEnd"/>
      <w:r w:rsidRPr="003F04B8">
        <w:rPr>
          <w:rFonts w:cs="Calibri"/>
          <w:color w:val="000000" w:themeColor="text1"/>
          <w:sz w:val="8"/>
        </w:rPr>
        <w:t xml:space="preserve">. </w:t>
      </w:r>
      <w:proofErr w:type="spellStart"/>
      <w:r w:rsidRPr="003F04B8">
        <w:rPr>
          <w:rFonts w:cs="Calibri"/>
          <w:color w:val="000000" w:themeColor="text1"/>
          <w:sz w:val="8"/>
        </w:rPr>
        <w:t>Yakushova</w:t>
      </w:r>
      <w:proofErr w:type="spellEnd"/>
      <w:r w:rsidRPr="003F04B8">
        <w:rPr>
          <w:rFonts w:cs="Calibri"/>
          <w:color w:val="000000" w:themeColor="text1"/>
          <w:sz w:val="8"/>
        </w:rPr>
        <w:t xml:space="preserve"> addresses each as comrade. But it’s not the address that makes them all comrades. They are comrades because they are members of the same party. </w:t>
      </w:r>
      <w:r w:rsidRPr="003F04B8">
        <w:rPr>
          <w:rFonts w:cs="Calibri"/>
          <w:b/>
          <w:color w:val="000000" w:themeColor="text1"/>
          <w:u w:val="single"/>
        </w:rPr>
        <w:t>The party is the organized body of truth that mediates their relationship. This mediation makes clear what is expected of comrades—</w:t>
      </w:r>
      <w:r w:rsidRPr="003F04B8">
        <w:rPr>
          <w:rFonts w:cs="Calibri"/>
          <w:b/>
          <w:color w:val="000000" w:themeColor="text1"/>
          <w:highlight w:val="yellow"/>
          <w:u w:val="single"/>
        </w:rPr>
        <w:t>disciplined, faithful work</w:t>
      </w:r>
      <w:r w:rsidRPr="003F04B8">
        <w:rPr>
          <w:rFonts w:cs="Calibri"/>
          <w:b/>
          <w:color w:val="000000" w:themeColor="text1"/>
          <w:u w:val="single"/>
        </w:rPr>
        <w:t>.</w:t>
      </w:r>
      <w:r w:rsidRPr="003F04B8">
        <w:rPr>
          <w:rFonts w:cs="Calibri"/>
          <w:color w:val="000000" w:themeColor="text1"/>
          <w:sz w:val="8"/>
        </w:rPr>
        <w:t xml:space="preserve"> </w:t>
      </w:r>
      <w:proofErr w:type="spellStart"/>
      <w:r w:rsidRPr="003F04B8">
        <w:rPr>
          <w:rFonts w:cs="Calibri"/>
          <w:color w:val="000000" w:themeColor="text1"/>
          <w:sz w:val="8"/>
        </w:rPr>
        <w:t>Iranoff</w:t>
      </w:r>
      <w:proofErr w:type="spellEnd"/>
      <w:r w:rsidRPr="003F04B8">
        <w:rPr>
          <w:rFonts w:cs="Calibri"/>
          <w:color w:val="000000" w:themeColor="text1"/>
          <w:sz w:val="8"/>
        </w:rPr>
        <w:t xml:space="preserve">, </w:t>
      </w:r>
      <w:proofErr w:type="spellStart"/>
      <w:r w:rsidRPr="003F04B8">
        <w:rPr>
          <w:rFonts w:cs="Calibri"/>
          <w:color w:val="000000" w:themeColor="text1"/>
          <w:sz w:val="8"/>
        </w:rPr>
        <w:t>Buljanoff</w:t>
      </w:r>
      <w:proofErr w:type="spellEnd"/>
      <w:r w:rsidRPr="003F04B8">
        <w:rPr>
          <w:rFonts w:cs="Calibri"/>
          <w:color w:val="000000" w:themeColor="text1"/>
          <w:sz w:val="8"/>
        </w:rPr>
        <w:t xml:space="preserve">, and </w:t>
      </w:r>
      <w:proofErr w:type="spellStart"/>
      <w:r w:rsidRPr="003F04B8">
        <w:rPr>
          <w:rFonts w:cs="Calibri"/>
          <w:color w:val="000000" w:themeColor="text1"/>
          <w:sz w:val="8"/>
        </w:rPr>
        <w:t>Kopalski</w:t>
      </w:r>
      <w:proofErr w:type="spellEnd"/>
      <w:r w:rsidRPr="003F04B8">
        <w:rPr>
          <w:rFonts w:cs="Calibri"/>
          <w:color w:val="000000" w:themeColor="text1"/>
          <w:sz w:val="8"/>
        </w:rPr>
        <w:t xml:space="preserve"> have not been doing the work expected of comrades, which is why Moscow sent </w:t>
      </w:r>
      <w:proofErr w:type="spellStart"/>
      <w:r w:rsidRPr="003F04B8">
        <w:rPr>
          <w:rFonts w:cs="Calibri"/>
          <w:color w:val="000000" w:themeColor="text1"/>
          <w:sz w:val="8"/>
        </w:rPr>
        <w:t>Yakushova</w:t>
      </w:r>
      <w:proofErr w:type="spellEnd"/>
      <w:r w:rsidRPr="003F04B8">
        <w:rPr>
          <w:rFonts w:cs="Calibri"/>
          <w:color w:val="000000" w:themeColor="text1"/>
          <w:sz w:val="8"/>
        </w:rPr>
        <w:t xml:space="preserve"> to oversee them in Paris. That </w:t>
      </w:r>
      <w:proofErr w:type="spellStart"/>
      <w:r w:rsidRPr="003F04B8">
        <w:rPr>
          <w:rFonts w:cs="Calibri"/>
          <w:color w:val="000000" w:themeColor="text1"/>
          <w:sz w:val="8"/>
        </w:rPr>
        <w:t>Kopalski</w:t>
      </w:r>
      <w:proofErr w:type="spellEnd"/>
      <w:r w:rsidRPr="003F04B8">
        <w:rPr>
          <w:rFonts w:cs="Calibri"/>
          <w:color w:val="000000" w:themeColor="text1"/>
          <w:sz w:val="8"/>
        </w:rPr>
        <w:t xml:space="preserve"> says they would have greeted her with flowers demonstrates their </w:t>
      </w:r>
      <w:proofErr w:type="spellStart"/>
      <w:r w:rsidRPr="003F04B8">
        <w:rPr>
          <w:rFonts w:cs="Calibri"/>
          <w:i/>
          <w:color w:val="000000" w:themeColor="text1"/>
          <w:sz w:val="8"/>
        </w:rPr>
        <w:t>embourgeoisment</w:t>
      </w:r>
      <w:proofErr w:type="spellEnd"/>
      <w:r w:rsidRPr="003F04B8">
        <w:rPr>
          <w:rFonts w:cs="Calibri"/>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3F04B8">
        <w:rPr>
          <w:rFonts w:cs="Calibri"/>
          <w:b/>
          <w:color w:val="000000" w:themeColor="text1"/>
          <w:u w:val="single"/>
        </w:rPr>
        <w:t>Comrades are not simply those who believe in the same truth—as in, for example, the idea of communism. Their fidelity to a certain truth is manifested in practical work.</w:t>
      </w:r>
      <w:r w:rsidRPr="003F04B8">
        <w:rPr>
          <w:rFonts w:cs="Calibri"/>
          <w:color w:val="000000" w:themeColor="text1"/>
          <w:sz w:val="8"/>
        </w:rPr>
        <w:t xml:space="preserve"> Work for the realization of a political truth brings people into comradely relation. </w:t>
      </w:r>
      <w:r w:rsidRPr="003F04B8">
        <w:rPr>
          <w:rFonts w:cs="Calibri"/>
          <w:b/>
          <w:color w:val="000000" w:themeColor="text1"/>
          <w:u w:val="single"/>
        </w:rPr>
        <w:t xml:space="preserve">But carrying out similar tasks in fidelity to the same truth isn’t sufficient for comradeship. The work must be in common; no one is a comrade on their own. </w:t>
      </w:r>
      <w:r w:rsidRPr="003F04B8">
        <w:rPr>
          <w:rFonts w:cs="Calibri"/>
          <w:b/>
          <w:color w:val="000000" w:themeColor="text1"/>
          <w:highlight w:val="yellow"/>
          <w:u w:val="single"/>
        </w:rPr>
        <w:t>Practices of comradeship are</w:t>
      </w:r>
      <w:r w:rsidRPr="003F04B8">
        <w:rPr>
          <w:rFonts w:cs="Calibri"/>
          <w:b/>
          <w:color w:val="000000" w:themeColor="text1"/>
          <w:u w:val="single"/>
        </w:rPr>
        <w:t xml:space="preserve"> coordinated, </w:t>
      </w:r>
      <w:r w:rsidRPr="003F04B8">
        <w:rPr>
          <w:rFonts w:cs="Calibri"/>
          <w:b/>
          <w:color w:val="000000" w:themeColor="text1"/>
          <w:highlight w:val="yellow"/>
          <w:u w:val="single"/>
        </w:rPr>
        <w:t>organized. The party is</w:t>
      </w:r>
      <w:r w:rsidRPr="003F04B8">
        <w:rPr>
          <w:rFonts w:cs="Calibri"/>
          <w:b/>
          <w:color w:val="000000" w:themeColor="text1"/>
          <w:u w:val="single"/>
        </w:rPr>
        <w:t xml:space="preserve"> the organization out of </w:t>
      </w:r>
      <w:r w:rsidRPr="003F04B8">
        <w:rPr>
          <w:rFonts w:cs="Calibri"/>
          <w:b/>
          <w:color w:val="000000" w:themeColor="text1"/>
          <w:highlight w:val="yellow"/>
          <w:u w:val="single"/>
        </w:rPr>
        <w:t>which comradeship emerges and</w:t>
      </w:r>
      <w:r w:rsidRPr="003F04B8">
        <w:rPr>
          <w:rFonts w:cs="Calibri"/>
          <w:b/>
          <w:color w:val="000000" w:themeColor="text1"/>
          <w:u w:val="single"/>
        </w:rPr>
        <w:t xml:space="preserve"> that comrade </w:t>
      </w:r>
      <w:r w:rsidRPr="003F04B8">
        <w:rPr>
          <w:rFonts w:cs="Calibri"/>
          <w:b/>
          <w:color w:val="000000" w:themeColor="text1"/>
          <w:highlight w:val="yellow"/>
          <w:u w:val="single"/>
        </w:rPr>
        <w:t>relations produce</w:t>
      </w:r>
      <w:r w:rsidRPr="003F04B8">
        <w:rPr>
          <w:rFonts w:cs="Calibri"/>
          <w:b/>
          <w:color w:val="000000" w:themeColor="text1"/>
          <w:u w:val="single"/>
        </w:rPr>
        <w:t>. It concentrates comradeship even as comradeship exceeds it.</w:t>
      </w:r>
    </w:p>
    <w:p w14:paraId="1C084A10" w14:textId="77777777" w:rsidR="003F04B8" w:rsidRPr="003F04B8" w:rsidRDefault="003F04B8" w:rsidP="003F04B8">
      <w:pPr>
        <w:pStyle w:val="Heading4"/>
        <w:rPr>
          <w:rFonts w:cs="Calibri"/>
          <w:color w:val="000000" w:themeColor="text1"/>
        </w:rPr>
      </w:pPr>
      <w:proofErr w:type="gramStart"/>
      <w:r w:rsidRPr="003F04B8">
        <w:rPr>
          <w:rFonts w:cs="Calibri"/>
          <w:color w:val="000000" w:themeColor="text1"/>
        </w:rPr>
        <w:t>And,</w:t>
      </w:r>
      <w:proofErr w:type="gramEnd"/>
      <w:r w:rsidRPr="003F04B8">
        <w:rPr>
          <w:rFonts w:cs="Calibri"/>
          <w:color w:val="000000" w:themeColor="text1"/>
        </w:rPr>
        <w:t xml:space="preserve"> space optimism is key to resisting capitalism – it goes against dominant capitalist narratives and enables a unified social movement against capitalism, Levin 21,</w:t>
      </w:r>
    </w:p>
    <w:p w14:paraId="050DFDC4" w14:textId="77777777" w:rsidR="003F04B8" w:rsidRPr="003F04B8" w:rsidRDefault="003F04B8" w:rsidP="003F04B8">
      <w:pPr>
        <w:shd w:val="clear" w:color="auto" w:fill="FFFFFF"/>
        <w:spacing w:after="360" w:line="240" w:lineRule="auto"/>
        <w:rPr>
          <w:rFonts w:eastAsia="Times New Roman" w:cs="Calibri"/>
          <w:color w:val="000000" w:themeColor="text1"/>
          <w:sz w:val="16"/>
          <w:szCs w:val="16"/>
        </w:rPr>
      </w:pPr>
      <w:r w:rsidRPr="003F04B8">
        <w:rPr>
          <w:rFonts w:eastAsia="Times New Roman" w:cs="Calibri"/>
          <w:color w:val="000000" w:themeColor="text1"/>
          <w:sz w:val="16"/>
          <w:szCs w:val="16"/>
        </w:rPr>
        <w:t xml:space="preserve">Annie Levin, 16 Aug 2021, </w:t>
      </w:r>
      <w:hyperlink r:id="rId20" w:history="1">
        <w:r w:rsidRPr="003F04B8">
          <w:rPr>
            <w:rStyle w:val="Hyperlink"/>
            <w:rFonts w:eastAsia="Times New Roman" w:cs="Calibri"/>
            <w:color w:val="000000" w:themeColor="text1"/>
            <w:sz w:val="16"/>
            <w:szCs w:val="16"/>
          </w:rPr>
          <w:t>https://christiansocialism.com/space-travel-capitalism-communism-fully-automated-luxury-dsa/</w:t>
        </w:r>
      </w:hyperlink>
      <w:r w:rsidRPr="003F04B8">
        <w:rPr>
          <w:rFonts w:eastAsia="Times New Roman" w:cs="Calibri"/>
          <w:color w:val="000000" w:themeColor="text1"/>
          <w:sz w:val="16"/>
          <w:szCs w:val="16"/>
        </w:rPr>
        <w:t xml:space="preserve"> // LHP AB</w:t>
      </w:r>
    </w:p>
    <w:p w14:paraId="04CCF34A" w14:textId="77777777" w:rsidR="003F04B8" w:rsidRPr="003F04B8" w:rsidRDefault="003F04B8" w:rsidP="003F04B8">
      <w:pPr>
        <w:shd w:val="clear" w:color="auto" w:fill="FFFFFF"/>
        <w:spacing w:after="360" w:line="240" w:lineRule="auto"/>
        <w:rPr>
          <w:rFonts w:eastAsia="Times New Roman" w:cs="Calibri"/>
          <w:b/>
          <w:bCs/>
          <w:color w:val="000000" w:themeColor="text1"/>
          <w:u w:val="single"/>
        </w:rPr>
      </w:pPr>
      <w:r w:rsidRPr="003F04B8">
        <w:rPr>
          <w:rFonts w:eastAsia="Times New Roman" w:cs="Calibri"/>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3F04B8">
        <w:rPr>
          <w:rFonts w:eastAsia="Times New Roman" w:cs="Calibri"/>
          <w:b/>
          <w:bCs/>
          <w:color w:val="000000" w:themeColor="text1"/>
          <w:u w:val="single"/>
        </w:rPr>
        <w:t>Space exploration, we are told, is a miserable job that someone must do. In the end, our celestial adventurers merely pave the way for billionaires to take to the stars</w:t>
      </w:r>
      <w:r w:rsidRPr="003F04B8">
        <w:rPr>
          <w:rFonts w:eastAsia="Times New Roman" w:cs="Calibri"/>
          <w:color w:val="000000" w:themeColor="text1"/>
        </w:rPr>
        <w:t xml:space="preserve">. </w:t>
      </w:r>
      <w:r w:rsidRPr="003F04B8">
        <w:rPr>
          <w:rFonts w:eastAsia="Times New Roman" w:cs="Calibri"/>
          <w:b/>
          <w:bCs/>
          <w:color w:val="000000" w:themeColor="text1"/>
          <w:u w:val="single"/>
        </w:rPr>
        <w:t>Life in space is miserable and it might kill you. In this way, it is not so unlike your job: your survival depends on your ability to rein in your humanity and plod obediently along.</w:t>
      </w:r>
      <w:r w:rsidRPr="003F04B8">
        <w:rPr>
          <w:rFonts w:eastAsia="Times New Roman" w:cs="Calibri"/>
          <w:color w:val="000000" w:themeColor="text1"/>
        </w:rPr>
        <w:t xml:space="preserve"> </w:t>
      </w:r>
      <w:r w:rsidRPr="003F04B8">
        <w:rPr>
          <w:rFonts w:eastAsia="Times New Roman" w:cs="Calibri"/>
          <w:b/>
          <w:bCs/>
          <w:color w:val="000000" w:themeColor="text1"/>
          <w:u w:val="single"/>
        </w:rPr>
        <w:t>When it comes to celestial exploration, our space epics reflect an ethos of capitalist pessimism</w:t>
      </w:r>
      <w:r w:rsidRPr="003F04B8">
        <w:rPr>
          <w:rFonts w:eastAsia="Times New Roman" w:cs="Calibri"/>
          <w:color w:val="000000" w:themeColor="text1"/>
          <w:sz w:val="14"/>
          <w:szCs w:val="32"/>
        </w:rPr>
        <w:t xml:space="preserve">. Instead of reaching out to the universe from a place of scientific inquiry, the wealthy look to flee a planet they have stripped of resources, leaving the rest of us to scrounge off our scorched, starving world. </w:t>
      </w:r>
      <w:r w:rsidRPr="003F04B8">
        <w:rPr>
          <w:rFonts w:eastAsia="Times New Roman" w:cs="Calibri"/>
          <w:b/>
          <w:bCs/>
          <w:color w:val="000000" w:themeColor="text1"/>
          <w:sz w:val="14"/>
          <w:szCs w:val="32"/>
        </w:rPr>
        <w:t>LIFE</w:t>
      </w:r>
      <w:r w:rsidRPr="003F04B8">
        <w:rPr>
          <w:rFonts w:eastAsia="Times New Roman" w:cs="Calibri"/>
          <w:color w:val="000000" w:themeColor="text1"/>
          <w:sz w:val="14"/>
          <w:szCs w:val="32"/>
        </w:rPr>
        <w:t xml:space="preserve"> in space was equally dangerous, impractical, and dull in the 1960s and 1970s. Yet, in the golden age of Apollo and Sputnik, mainstream science fiction wasn’t interested in these bleak technological realities. Instead of </w:t>
      </w:r>
      <w:r w:rsidRPr="003F04B8">
        <w:rPr>
          <w:rFonts w:eastAsia="Times New Roman" w:cs="Calibri"/>
          <w:i/>
          <w:iCs/>
          <w:color w:val="000000" w:themeColor="text1"/>
          <w:sz w:val="14"/>
          <w:szCs w:val="32"/>
        </w:rPr>
        <w:t>Gravity</w:t>
      </w:r>
      <w:r w:rsidRPr="003F04B8">
        <w:rPr>
          <w:rFonts w:eastAsia="Times New Roman" w:cs="Calibri"/>
          <w:color w:val="000000" w:themeColor="text1"/>
          <w:sz w:val="14"/>
          <w:szCs w:val="32"/>
        </w:rPr>
        <w:t xml:space="preserve"> and </w:t>
      </w:r>
      <w:r w:rsidRPr="003F04B8">
        <w:rPr>
          <w:rFonts w:eastAsia="Times New Roman" w:cs="Calibri"/>
          <w:i/>
          <w:iCs/>
          <w:color w:val="000000" w:themeColor="text1"/>
          <w:sz w:val="14"/>
          <w:szCs w:val="32"/>
        </w:rPr>
        <w:t>The Martian</w:t>
      </w:r>
      <w:r w:rsidRPr="003F04B8">
        <w:rPr>
          <w:rFonts w:eastAsia="Times New Roman" w:cs="Calibri"/>
          <w:color w:val="000000" w:themeColor="text1"/>
          <w:sz w:val="14"/>
          <w:szCs w:val="32"/>
        </w:rPr>
        <w:t xml:space="preserve">, we got </w:t>
      </w:r>
      <w:r w:rsidRPr="003F04B8">
        <w:rPr>
          <w:rFonts w:eastAsia="Times New Roman" w:cs="Calibri"/>
          <w:i/>
          <w:iCs/>
          <w:color w:val="000000" w:themeColor="text1"/>
          <w:sz w:val="14"/>
          <w:szCs w:val="32"/>
        </w:rPr>
        <w:t>Doctor Who</w:t>
      </w:r>
      <w:r w:rsidRPr="003F04B8">
        <w:rPr>
          <w:rFonts w:eastAsia="Times New Roman" w:cs="Calibri"/>
          <w:color w:val="000000" w:themeColor="text1"/>
          <w:sz w:val="14"/>
          <w:szCs w:val="32"/>
        </w:rPr>
        <w:t xml:space="preserve"> and </w:t>
      </w:r>
      <w:r w:rsidRPr="003F04B8">
        <w:rPr>
          <w:rFonts w:eastAsia="Times New Roman" w:cs="Calibri"/>
          <w:i/>
          <w:iCs/>
          <w:color w:val="000000" w:themeColor="text1"/>
          <w:sz w:val="14"/>
          <w:szCs w:val="32"/>
        </w:rPr>
        <w:t>Barbarella</w:t>
      </w:r>
      <w:r w:rsidRPr="003F04B8">
        <w:rPr>
          <w:rFonts w:eastAsia="Times New Roman" w:cs="Calibri"/>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3F04B8">
        <w:rPr>
          <w:rFonts w:eastAsia="Times New Roman" w:cs="Calibri"/>
          <w:color w:val="000000" w:themeColor="text1"/>
          <w:sz w:val="14"/>
        </w:rPr>
        <w:t xml:space="preserve"> </w:t>
      </w:r>
      <w:r w:rsidRPr="003F04B8">
        <w:rPr>
          <w:rFonts w:eastAsia="Times New Roman" w:cs="Calibri"/>
          <w:color w:val="000000" w:themeColor="text1"/>
          <w:sz w:val="14"/>
          <w:szCs w:val="32"/>
        </w:rPr>
        <w:t xml:space="preserve">But the transformation of space imaginaries also reflects historical shifts in the decades since the first moonwalk. </w:t>
      </w:r>
      <w:r w:rsidRPr="003F04B8">
        <w:rPr>
          <w:rFonts w:eastAsia="Times New Roman" w:cs="Calibri"/>
          <w:b/>
          <w:bCs/>
          <w:color w:val="000000" w:themeColor="text1"/>
          <w:u w:val="single"/>
        </w:rPr>
        <w:t xml:space="preserve">As neoliberalism ascended in the 1970s, wages were depressed while the cost of living soared. The postwar middle class </w:t>
      </w:r>
      <w:proofErr w:type="gramStart"/>
      <w:r w:rsidRPr="003F04B8">
        <w:rPr>
          <w:rFonts w:eastAsia="Times New Roman" w:cs="Calibri"/>
          <w:b/>
          <w:bCs/>
          <w:color w:val="000000" w:themeColor="text1"/>
          <w:u w:val="single"/>
        </w:rPr>
        <w:t>declined</w:t>
      </w:r>
      <w:proofErr w:type="gramEnd"/>
      <w:r w:rsidRPr="003F04B8">
        <w:rPr>
          <w:rFonts w:eastAsia="Times New Roman" w:cs="Calibri"/>
          <w:b/>
          <w:bCs/>
          <w:color w:val="000000" w:themeColor="text1"/>
          <w:u w:val="single"/>
        </w:rPr>
        <w:t xml:space="preserve">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3F04B8">
        <w:rPr>
          <w:rFonts w:eastAsia="Times New Roman" w:cs="Calibri"/>
          <w:color w:val="000000" w:themeColor="text1"/>
        </w:rPr>
        <w:t xml:space="preserve"> </w:t>
      </w:r>
      <w:r w:rsidRPr="003F04B8">
        <w:rPr>
          <w:rFonts w:eastAsia="Times New Roman" w:cs="Calibri"/>
          <w:b/>
          <w:bCs/>
          <w:color w:val="000000" w:themeColor="text1"/>
          <w:u w:val="single"/>
        </w:rPr>
        <w:t>Many films set in outer space today aren’t interested in dreams or profound moral questions</w:t>
      </w:r>
      <w:r w:rsidRPr="003F04B8">
        <w:rPr>
          <w:rFonts w:eastAsia="Times New Roman" w:cs="Calibri"/>
          <w:color w:val="000000" w:themeColor="text1"/>
          <w:sz w:val="14"/>
          <w:szCs w:val="32"/>
        </w:rPr>
        <w:t xml:space="preserve">. They don’t philosophize about our purpose in the universe. They deal in hard science and grim physical realities. </w:t>
      </w:r>
      <w:r w:rsidRPr="003F04B8">
        <w:rPr>
          <w:rFonts w:eastAsia="Times New Roman" w:cs="Calibri"/>
          <w:b/>
          <w:bCs/>
          <w:color w:val="000000" w:themeColor="text1"/>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3F04B8">
        <w:rPr>
          <w:rFonts w:eastAsia="Times New Roman" w:cs="Calibri"/>
          <w:b/>
          <w:bCs/>
          <w:color w:val="000000" w:themeColor="text1"/>
          <w:highlight w:val="yellow"/>
          <w:u w:val="single"/>
        </w:rPr>
        <w:t>We live in an era of space pessimism</w:t>
      </w:r>
      <w:r w:rsidRPr="003F04B8">
        <w:rPr>
          <w:rFonts w:eastAsia="Times New Roman" w:cs="Calibri"/>
          <w:b/>
          <w:bCs/>
          <w:color w:val="000000" w:themeColor="text1"/>
          <w:u w:val="single"/>
        </w:rPr>
        <w:t>. But our space-obsessed</w:t>
      </w:r>
      <w:r w:rsidRPr="003F04B8">
        <w:rPr>
          <w:rFonts w:eastAsia="Times New Roman" w:cs="Calibri"/>
          <w:b/>
          <w:bCs/>
          <w:color w:val="000000" w:themeColor="text1"/>
          <w:sz w:val="26"/>
          <w:szCs w:val="26"/>
          <w:u w:val="single"/>
        </w:rPr>
        <w:t xml:space="preserve"> </w:t>
      </w:r>
      <w:r w:rsidRPr="003F04B8">
        <w:rPr>
          <w:rFonts w:eastAsia="Times New Roman" w:cs="Calibri"/>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3F04B8">
        <w:rPr>
          <w:rFonts w:eastAsia="Times New Roman" w:cs="Calibri"/>
          <w:b/>
          <w:bCs/>
          <w:color w:val="000000" w:themeColor="text1"/>
          <w:sz w:val="26"/>
          <w:szCs w:val="26"/>
          <w:u w:val="single"/>
        </w:rPr>
        <w:t>.</w:t>
      </w:r>
      <w:r w:rsidRPr="003F04B8">
        <w:rPr>
          <w:rFonts w:eastAsia="Times New Roman" w:cs="Calibri"/>
          <w:color w:val="000000" w:themeColor="text1"/>
          <w:sz w:val="14"/>
          <w:szCs w:val="32"/>
        </w:rPr>
        <w:t xml:space="preserve"> These are works that are as interested in what we do when we arrive on other planets as they are in what technology we use to propel ourselves there. In </w:t>
      </w:r>
      <w:r w:rsidRPr="003F04B8">
        <w:rPr>
          <w:rFonts w:eastAsia="Times New Roman" w:cs="Calibri"/>
          <w:i/>
          <w:iCs/>
          <w:color w:val="000000" w:themeColor="text1"/>
          <w:sz w:val="14"/>
          <w:szCs w:val="32"/>
        </w:rPr>
        <w:t>Out of the Silent Planet</w:t>
      </w:r>
      <w:r w:rsidRPr="003F04B8">
        <w:rPr>
          <w:rFonts w:eastAsia="Times New Roman" w:cs="Calibri"/>
          <w:color w:val="000000" w:themeColor="text1"/>
          <w:sz w:val="14"/>
          <w:szCs w:val="32"/>
        </w:rPr>
        <w:t xml:space="preserve">, the first volume of C.S. Lewis’s </w:t>
      </w:r>
      <w:r w:rsidRPr="003F04B8">
        <w:rPr>
          <w:rFonts w:eastAsia="Times New Roman" w:cs="Calibri"/>
          <w:i/>
          <w:iCs/>
          <w:color w:val="000000" w:themeColor="text1"/>
          <w:sz w:val="14"/>
          <w:szCs w:val="32"/>
        </w:rPr>
        <w:t>Space Trilogy</w:t>
      </w:r>
      <w:r w:rsidRPr="003F04B8">
        <w:rPr>
          <w:rFonts w:eastAsia="Times New Roman" w:cs="Calibri"/>
          <w:color w:val="000000" w:themeColor="text1"/>
          <w:sz w:val="14"/>
          <w:szCs w:val="32"/>
        </w:rPr>
        <w:t xml:space="preserve"> published in 1938</w:t>
      </w:r>
      <w:r w:rsidRPr="003F04B8">
        <w:rPr>
          <w:rFonts w:eastAsia="Times New Roman" w:cs="Calibri"/>
          <w:i/>
          <w:iCs/>
          <w:color w:val="000000" w:themeColor="text1"/>
          <w:sz w:val="14"/>
          <w:szCs w:val="32"/>
        </w:rPr>
        <w:t>,</w:t>
      </w:r>
      <w:r w:rsidRPr="003F04B8">
        <w:rPr>
          <w:rFonts w:eastAsia="Times New Roman" w:cs="Calibri"/>
          <w:color w:val="000000" w:themeColor="text1"/>
          <w:sz w:val="14"/>
          <w:szCs w:val="32"/>
        </w:rPr>
        <w:t xml:space="preserve"> the narrator, Elwin Ransom, is abducted and transported to a spaceship. While gazing out at the celestial bodies from the ship, he reflects on the differences between what he had been told of space and the reality he experiences while traversing the stars: </w:t>
      </w:r>
      <w:r w:rsidRPr="003F04B8">
        <w:rPr>
          <w:rFonts w:eastAsia="Times New Roman" w:cs="Calibri"/>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3F04B8">
        <w:rPr>
          <w:rFonts w:eastAsia="Times New Roman" w:cs="Calibri"/>
          <w:i/>
          <w:iCs/>
          <w:color w:val="000000" w:themeColor="text1"/>
          <w:sz w:val="14"/>
        </w:rPr>
        <w:t xml:space="preserve"> </w:t>
      </w:r>
      <w:r w:rsidRPr="003F04B8">
        <w:rPr>
          <w:rFonts w:eastAsia="Times New Roman" w:cs="Calibri"/>
          <w:color w:val="000000" w:themeColor="text1"/>
          <w:sz w:val="14"/>
          <w:szCs w:val="32"/>
        </w:rPr>
        <w:t xml:space="preserve">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3F04B8">
        <w:rPr>
          <w:rFonts w:eastAsia="Times New Roman" w:cs="Calibri"/>
          <w:i/>
          <w:iCs/>
          <w:color w:val="000000" w:themeColor="text1"/>
          <w:sz w:val="14"/>
          <w:szCs w:val="32"/>
        </w:rPr>
        <w:t>Space Trilogy,</w:t>
      </w:r>
      <w:r w:rsidRPr="003F04B8">
        <w:rPr>
          <w:rFonts w:eastAsia="Times New Roman" w:cs="Calibri"/>
          <w:color w:val="000000" w:themeColor="text1"/>
          <w:sz w:val="14"/>
          <w:szCs w:val="32"/>
        </w:rPr>
        <w:t xml:space="preserve">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 xml:space="preserve"> franchise. The Starfleet officers aboard the Starship Enterprise travel unimaginable distances in the blink of an eye. They visit planets, deftly picking their way through moral quandaries at which they are mostly at the center.</w:t>
      </w:r>
      <w:r w:rsidRPr="003F04B8">
        <w:rPr>
          <w:rFonts w:eastAsia="Times New Roman" w:cs="Calibri"/>
          <w:b/>
          <w:bCs/>
          <w:color w:val="000000" w:themeColor="text1"/>
          <w:sz w:val="32"/>
          <w:szCs w:val="32"/>
          <w:u w:val="single"/>
        </w:rPr>
        <w:t xml:space="preserve"> </w:t>
      </w:r>
      <w:r w:rsidRPr="003F04B8">
        <w:rPr>
          <w:rFonts w:eastAsia="Times New Roman" w:cs="Calibri"/>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3F04B8">
        <w:rPr>
          <w:rFonts w:eastAsia="Times New Roman" w:cs="Calibri"/>
          <w:b/>
          <w:bCs/>
          <w:color w:val="000000" w:themeColor="text1"/>
          <w:u w:val="single"/>
        </w:rPr>
        <w:t xml:space="preserve">.” </w:t>
      </w:r>
      <w:r w:rsidRPr="003F04B8">
        <w:rPr>
          <w:rFonts w:eastAsia="Times New Roman" w:cs="Calibri"/>
          <w:b/>
          <w:bCs/>
          <w:color w:val="000000" w:themeColor="text1"/>
          <w:highlight w:val="yellow"/>
          <w:u w:val="single"/>
        </w:rPr>
        <w:t xml:space="preserve">In </w:t>
      </w:r>
      <w:r w:rsidRPr="003F04B8">
        <w:rPr>
          <w:rFonts w:eastAsia="Times New Roman" w:cs="Calibri"/>
          <w:b/>
          <w:bCs/>
          <w:color w:val="000000" w:themeColor="text1"/>
          <w:u w:val="single"/>
        </w:rPr>
        <w:t xml:space="preserve">the </w:t>
      </w:r>
      <w:r w:rsidRPr="003F04B8">
        <w:rPr>
          <w:rFonts w:eastAsia="Times New Roman" w:cs="Calibri"/>
          <w:b/>
          <w:bCs/>
          <w:i/>
          <w:iCs/>
          <w:color w:val="000000" w:themeColor="text1"/>
          <w:highlight w:val="yellow"/>
          <w:u w:val="single"/>
        </w:rPr>
        <w:t>Star Trek</w:t>
      </w:r>
      <w:r w:rsidRPr="003F04B8">
        <w:rPr>
          <w:rFonts w:eastAsia="Times New Roman" w:cs="Calibri"/>
          <w:b/>
          <w:bCs/>
          <w:color w:val="000000" w:themeColor="text1"/>
          <w:u w:val="single"/>
        </w:rPr>
        <w:t xml:space="preserve"> universe, however, </w:t>
      </w:r>
      <w:r w:rsidRPr="003F04B8">
        <w:rPr>
          <w:rFonts w:eastAsia="Times New Roman" w:cs="Calibri"/>
          <w:b/>
          <w:bCs/>
          <w:color w:val="000000" w:themeColor="text1"/>
          <w:highlight w:val="yellow"/>
          <w:u w:val="single"/>
        </w:rPr>
        <w:t>humanity has risen above its fallen state</w:t>
      </w:r>
      <w:r w:rsidRPr="003F04B8">
        <w:rPr>
          <w:rFonts w:eastAsia="Times New Roman" w:cs="Calibri"/>
          <w:b/>
          <w:bCs/>
          <w:color w:val="000000" w:themeColor="text1"/>
          <w:u w:val="single"/>
        </w:rPr>
        <w:t xml:space="preserve">. It has solved its earthly problems and given birth to a utopian era of </w:t>
      </w:r>
      <w:r w:rsidRPr="003F04B8">
        <w:rPr>
          <w:rFonts w:eastAsia="Times New Roman" w:cs="Calibri"/>
          <w:b/>
          <w:bCs/>
          <w:color w:val="000000" w:themeColor="text1"/>
          <w:highlight w:val="yellow"/>
          <w:u w:val="single"/>
        </w:rPr>
        <w:t xml:space="preserve">post-scarcity and </w:t>
      </w:r>
      <w:r w:rsidRPr="003F04B8">
        <w:rPr>
          <w:rFonts w:eastAsia="Times New Roman" w:cs="Calibri"/>
          <w:b/>
          <w:bCs/>
          <w:color w:val="000000" w:themeColor="text1"/>
          <w:u w:val="single"/>
        </w:rPr>
        <w:t xml:space="preserve">space </w:t>
      </w:r>
      <w:r w:rsidRPr="003F04B8">
        <w:rPr>
          <w:rFonts w:eastAsia="Times New Roman" w:cs="Calibri"/>
          <w:b/>
          <w:bCs/>
          <w:color w:val="000000" w:themeColor="text1"/>
          <w:highlight w:val="yellow"/>
          <w:u w:val="single"/>
        </w:rPr>
        <w:t>exploration</w:t>
      </w:r>
      <w:r w:rsidRPr="003F04B8">
        <w:rPr>
          <w:rFonts w:eastAsia="Times New Roman" w:cs="Calibri"/>
          <w:b/>
          <w:bCs/>
          <w:color w:val="000000" w:themeColor="text1"/>
          <w:u w:val="single"/>
        </w:rPr>
        <w:t>. On</w:t>
      </w:r>
      <w:r w:rsidRPr="003F04B8">
        <w:rPr>
          <w:rFonts w:eastAsia="Times New Roman" w:cs="Calibri"/>
          <w:b/>
          <w:bCs/>
          <w:i/>
          <w:iCs/>
          <w:color w:val="000000" w:themeColor="text1"/>
          <w:u w:val="single"/>
        </w:rPr>
        <w:t xml:space="preserve"> Star Trek,</w:t>
      </w:r>
      <w:r w:rsidRPr="003F04B8">
        <w:rPr>
          <w:rFonts w:eastAsia="Times New Roman" w:cs="Calibri"/>
          <w:b/>
          <w:bCs/>
          <w:color w:val="000000" w:themeColor="text1"/>
          <w:u w:val="single"/>
        </w:rPr>
        <w:t xml:space="preserve"> anyone who wishes to can float through the “womb of worlds” in great comfort, as Elwin Ransom does. </w:t>
      </w:r>
      <w:r w:rsidRPr="003F04B8">
        <w:rPr>
          <w:rFonts w:eastAsia="Times New Roman" w:cs="Calibri"/>
          <w:b/>
          <w:bCs/>
          <w:color w:val="000000" w:themeColor="text1"/>
          <w:highlight w:val="yellow"/>
          <w:u w:val="single"/>
        </w:rPr>
        <w:t xml:space="preserve">Anyone can become an epic hero </w:t>
      </w:r>
      <w:r w:rsidRPr="003F04B8">
        <w:rPr>
          <w:rFonts w:eastAsia="Times New Roman" w:cs="Calibri"/>
          <w:b/>
          <w:bCs/>
          <w:color w:val="000000" w:themeColor="text1"/>
          <w:u w:val="single"/>
        </w:rPr>
        <w:t xml:space="preserve">on a quest across the galaxies. </w:t>
      </w:r>
      <w:r w:rsidRPr="003F04B8">
        <w:rPr>
          <w:rFonts w:eastAsia="Times New Roman" w:cs="Calibri"/>
          <w:color w:val="000000" w:themeColor="text1"/>
        </w:rPr>
        <w:t>Whether religious or not, s</w:t>
      </w:r>
      <w:r w:rsidRPr="003F04B8">
        <w:rPr>
          <w:rFonts w:eastAsia="Times New Roman" w:cs="Calibri"/>
          <w:b/>
          <w:bCs/>
          <w:color w:val="000000" w:themeColor="text1"/>
          <w:u w:val="single"/>
        </w:rPr>
        <w:t xml:space="preserve">pace </w:t>
      </w:r>
      <w:r w:rsidRPr="003F04B8">
        <w:rPr>
          <w:rFonts w:eastAsia="Times New Roman" w:cs="Calibri"/>
          <w:b/>
          <w:bCs/>
          <w:color w:val="000000" w:themeColor="text1"/>
          <w:highlight w:val="yellow"/>
          <w:u w:val="single"/>
        </w:rPr>
        <w:t xml:space="preserve">utopianism looks at space as </w:t>
      </w:r>
      <w:r w:rsidRPr="003F04B8">
        <w:rPr>
          <w:rFonts w:eastAsia="Times New Roman" w:cs="Calibri"/>
          <w:b/>
          <w:bCs/>
          <w:color w:val="000000" w:themeColor="text1"/>
          <w:u w:val="single"/>
        </w:rPr>
        <w:t xml:space="preserve">a human apotheosis: </w:t>
      </w:r>
      <w:r w:rsidRPr="003F04B8">
        <w:rPr>
          <w:rFonts w:eastAsia="Times New Roman" w:cs="Calibri"/>
          <w:b/>
          <w:bCs/>
          <w:color w:val="000000" w:themeColor="text1"/>
          <w:highlight w:val="yellow"/>
          <w:u w:val="single"/>
        </w:rPr>
        <w:t>a promised land</w:t>
      </w:r>
      <w:r w:rsidRPr="003F04B8">
        <w:rPr>
          <w:rFonts w:eastAsia="Times New Roman" w:cs="Calibri"/>
          <w:b/>
          <w:bCs/>
          <w:color w:val="000000" w:themeColor="text1"/>
          <w:u w:val="single"/>
        </w:rPr>
        <w:t xml:space="preserve">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w:t>
      </w:r>
      <w:proofErr w:type="gramStart"/>
      <w:r w:rsidRPr="003F04B8">
        <w:rPr>
          <w:rFonts w:eastAsia="Times New Roman" w:cs="Calibri"/>
          <w:b/>
          <w:bCs/>
          <w:color w:val="000000" w:themeColor="text1"/>
          <w:u w:val="single"/>
        </w:rPr>
        <w:t>At the moment</w:t>
      </w:r>
      <w:proofErr w:type="gramEnd"/>
      <w:r w:rsidRPr="003F04B8">
        <w:rPr>
          <w:rFonts w:eastAsia="Times New Roman" w:cs="Calibri"/>
          <w:b/>
          <w:bCs/>
          <w:color w:val="000000" w:themeColor="text1"/>
          <w:u w:val="single"/>
        </w:rPr>
        <w:t xml:space="preserve">, we seem to be sullying our solar system with our small, cruel, pitiable human failings. </w:t>
      </w:r>
      <w:r w:rsidRPr="003F04B8">
        <w:rPr>
          <w:rFonts w:eastAsia="Times New Roman" w:cs="Calibri"/>
          <w:color w:val="000000" w:themeColor="text1"/>
        </w:rPr>
        <w:t xml:space="preserve">Space pessimism is ascendant. </w:t>
      </w:r>
      <w:r w:rsidRPr="003F04B8">
        <w:rPr>
          <w:rFonts w:eastAsia="Times New Roman" w:cs="Calibri"/>
          <w:b/>
          <w:bCs/>
          <w:color w:val="000000" w:themeColor="text1"/>
          <w:u w:val="single"/>
        </w:rPr>
        <w:t xml:space="preserve">Our </w:t>
      </w:r>
      <w:r w:rsidRPr="003F04B8">
        <w:rPr>
          <w:rFonts w:eastAsia="Times New Roman" w:cs="Calibri"/>
          <w:b/>
          <w:bCs/>
          <w:color w:val="000000" w:themeColor="text1"/>
          <w:highlight w:val="yellow"/>
          <w:u w:val="single"/>
        </w:rPr>
        <w:t xml:space="preserve">Elon </w:t>
      </w:r>
      <w:proofErr w:type="spellStart"/>
      <w:r w:rsidRPr="003F04B8">
        <w:rPr>
          <w:rFonts w:eastAsia="Times New Roman" w:cs="Calibri"/>
          <w:b/>
          <w:bCs/>
          <w:color w:val="000000" w:themeColor="text1"/>
          <w:highlight w:val="yellow"/>
          <w:u w:val="single"/>
        </w:rPr>
        <w:t>Musks</w:t>
      </w:r>
      <w:proofErr w:type="spellEnd"/>
      <w:r w:rsidRPr="003F04B8">
        <w:rPr>
          <w:rFonts w:eastAsia="Times New Roman" w:cs="Calibri"/>
          <w:b/>
          <w:bCs/>
          <w:color w:val="000000" w:themeColor="text1"/>
          <w:highlight w:val="yellow"/>
          <w:u w:val="single"/>
        </w:rPr>
        <w:t xml:space="preserve"> make </w:t>
      </w:r>
      <w:r w:rsidRPr="003F04B8">
        <w:rPr>
          <w:rFonts w:eastAsia="Times New Roman" w:cs="Calibri"/>
          <w:b/>
          <w:bCs/>
          <w:color w:val="000000" w:themeColor="text1"/>
          <w:u w:val="single"/>
        </w:rPr>
        <w:t xml:space="preserve">phony, </w:t>
      </w:r>
      <w:r w:rsidRPr="003F04B8">
        <w:rPr>
          <w:rFonts w:eastAsia="Times New Roman" w:cs="Calibri"/>
          <w:b/>
          <w:bCs/>
          <w:color w:val="000000" w:themeColor="text1"/>
          <w:highlight w:val="yellow"/>
          <w:u w:val="single"/>
        </w:rPr>
        <w:t xml:space="preserve">cynical speeches </w:t>
      </w:r>
      <w:r w:rsidRPr="003F04B8">
        <w:rPr>
          <w:rFonts w:eastAsia="Times New Roman" w:cs="Calibri"/>
          <w:b/>
          <w:bCs/>
          <w:color w:val="000000" w:themeColor="text1"/>
          <w:u w:val="single"/>
        </w:rPr>
        <w:t>about colonizing Mars while Earth gets hotter and more inhospitable by the year.</w:t>
      </w:r>
      <w:r w:rsidRPr="003F04B8">
        <w:rPr>
          <w:rFonts w:eastAsia="Times New Roman" w:cs="Calibri"/>
          <w:color w:val="000000" w:themeColor="text1"/>
          <w:sz w:val="14"/>
          <w:szCs w:val="32"/>
        </w:rPr>
        <w:t xml:space="preserve"> In the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 xml:space="preserve"> universe, by the twenty-fourth century, human beings have been traversing the stars and meeting alien species for centuries already. </w:t>
      </w:r>
      <w:r w:rsidRPr="003F04B8">
        <w:rPr>
          <w:rFonts w:eastAsia="Times New Roman" w:cs="Calibri"/>
          <w:b/>
          <w:bCs/>
          <w:color w:val="000000" w:themeColor="text1"/>
          <w:u w:val="single"/>
        </w:rPr>
        <w:t xml:space="preserve">But right now, it’s hard to imagine our own species even lasting to the twenty-fourth century. </w:t>
      </w:r>
      <w:r w:rsidRPr="003F04B8">
        <w:rPr>
          <w:rFonts w:eastAsia="Times New Roman" w:cs="Calibri"/>
          <w:b/>
          <w:bCs/>
          <w:color w:val="000000" w:themeColor="text1"/>
          <w:highlight w:val="yellow"/>
          <w:u w:val="single"/>
        </w:rPr>
        <w:t xml:space="preserve">Optimistic </w:t>
      </w:r>
      <w:r w:rsidRPr="003F04B8">
        <w:rPr>
          <w:rFonts w:eastAsia="Times New Roman" w:cs="Calibri"/>
          <w:b/>
          <w:bCs/>
          <w:color w:val="000000" w:themeColor="text1"/>
          <w:u w:val="single"/>
        </w:rPr>
        <w:t xml:space="preserve">alternative </w:t>
      </w:r>
      <w:r w:rsidRPr="003F04B8">
        <w:rPr>
          <w:rFonts w:eastAsia="Times New Roman" w:cs="Calibri"/>
          <w:b/>
          <w:bCs/>
          <w:color w:val="000000" w:themeColor="text1"/>
          <w:highlight w:val="yellow"/>
          <w:u w:val="single"/>
        </w:rPr>
        <w:t>narratives are scarce</w:t>
      </w:r>
      <w:r w:rsidRPr="003F04B8">
        <w:rPr>
          <w:rFonts w:eastAsia="Times New Roman" w:cs="Calibri"/>
          <w:b/>
          <w:bCs/>
          <w:color w:val="000000" w:themeColor="text1"/>
          <w:u w:val="single"/>
        </w:rPr>
        <w:t>. Dystopian fiction overwhelmingly dominates</w:t>
      </w:r>
      <w:r w:rsidRPr="003F04B8">
        <w:rPr>
          <w:rFonts w:eastAsia="Times New Roman" w:cs="Calibri"/>
          <w:color w:val="000000" w:themeColor="text1"/>
        </w:rPr>
        <w:t xml:space="preserve"> in novels and films. </w:t>
      </w:r>
      <w:r w:rsidRPr="003F04B8">
        <w:rPr>
          <w:rFonts w:eastAsia="Times New Roman" w:cs="Calibri"/>
          <w:b/>
          <w:bCs/>
          <w:color w:val="000000" w:themeColor="text1"/>
          <w:u w:val="single"/>
        </w:rPr>
        <w:t xml:space="preserve">Black pilled </w:t>
      </w:r>
      <w:r w:rsidRPr="003F04B8">
        <w:rPr>
          <w:rFonts w:eastAsia="Times New Roman" w:cs="Calibri"/>
          <w:b/>
          <w:bCs/>
          <w:color w:val="000000" w:themeColor="text1"/>
          <w:highlight w:val="yellow"/>
          <w:u w:val="single"/>
        </w:rPr>
        <w:t>hopelessness</w:t>
      </w:r>
      <w:r w:rsidRPr="003F04B8">
        <w:rPr>
          <w:rFonts w:eastAsia="Times New Roman" w:cs="Calibri"/>
          <w:b/>
          <w:bCs/>
          <w:color w:val="000000" w:themeColor="text1"/>
          <w:u w:val="single"/>
        </w:rPr>
        <w:t xml:space="preserve"> on the future of humanity is all the rage. Having millions of people accept as inevitable this grim view of the future </w:t>
      </w:r>
      <w:r w:rsidRPr="003F04B8">
        <w:rPr>
          <w:rFonts w:eastAsia="Times New Roman" w:cs="Calibri"/>
          <w:b/>
          <w:bCs/>
          <w:color w:val="000000" w:themeColor="text1"/>
          <w:highlight w:val="yellow"/>
          <w:u w:val="single"/>
        </w:rPr>
        <w:t>is a boon to the capitalists who wish to continue ravaging the planet</w:t>
      </w:r>
      <w:r w:rsidRPr="003F04B8">
        <w:rPr>
          <w:rFonts w:eastAsia="Times New Roman" w:cs="Calibri"/>
          <w:b/>
          <w:bCs/>
          <w:color w:val="000000" w:themeColor="text1"/>
          <w:u w:val="single"/>
        </w:rPr>
        <w:t xml:space="preserve"> until our biosphere is rendered unlivable. Raising expectations and </w:t>
      </w:r>
      <w:r w:rsidRPr="003F04B8">
        <w:rPr>
          <w:rFonts w:eastAsia="Times New Roman" w:cs="Calibri"/>
          <w:b/>
          <w:bCs/>
          <w:color w:val="000000" w:themeColor="text1"/>
          <w:highlight w:val="yellow"/>
          <w:u w:val="single"/>
        </w:rPr>
        <w:t>creating hope is</w:t>
      </w:r>
      <w:r w:rsidRPr="003F04B8">
        <w:rPr>
          <w:rFonts w:eastAsia="Times New Roman" w:cs="Calibri"/>
          <w:b/>
          <w:bCs/>
          <w:color w:val="000000" w:themeColor="text1"/>
          <w:u w:val="single"/>
        </w:rPr>
        <w:t xml:space="preserve"> among the </w:t>
      </w:r>
      <w:r w:rsidRPr="003F04B8">
        <w:rPr>
          <w:rFonts w:eastAsia="Times New Roman" w:cs="Calibri"/>
          <w:b/>
          <w:bCs/>
          <w:color w:val="000000" w:themeColor="text1"/>
          <w:highlight w:val="yellow"/>
          <w:u w:val="single"/>
        </w:rPr>
        <w:t>hard</w:t>
      </w:r>
      <w:r w:rsidRPr="003F04B8">
        <w:rPr>
          <w:rFonts w:eastAsia="Times New Roman" w:cs="Calibri"/>
          <w:b/>
          <w:bCs/>
          <w:color w:val="000000" w:themeColor="text1"/>
          <w:u w:val="single"/>
        </w:rPr>
        <w:t>est jobs for organizers and activists trying to win progressive policy changes.</w:t>
      </w:r>
      <w:r w:rsidRPr="003F04B8">
        <w:rPr>
          <w:rFonts w:eastAsia="Times New Roman" w:cs="Calibri"/>
          <w:b/>
          <w:bCs/>
          <w:color w:val="000000" w:themeColor="text1"/>
          <w:sz w:val="32"/>
          <w:szCs w:val="32"/>
          <w:u w:val="single"/>
        </w:rPr>
        <w:t xml:space="preserve"> </w:t>
      </w:r>
      <w:r w:rsidRPr="003F04B8">
        <w:rPr>
          <w:rFonts w:eastAsia="Times New Roman" w:cs="Calibri"/>
          <w:color w:val="000000" w:themeColor="text1"/>
          <w:sz w:val="14"/>
          <w:szCs w:val="32"/>
        </w:rPr>
        <w:t xml:space="preserve">Plenty of people liked Bernie Sanders but not enough of them thought that true progressive change was possible to go out and vote for him in the primary. </w:t>
      </w:r>
      <w:r w:rsidRPr="003F04B8">
        <w:rPr>
          <w:rFonts w:eastAsia="Times New Roman" w:cs="Calibri"/>
          <w:b/>
          <w:bCs/>
          <w:color w:val="000000" w:themeColor="text1"/>
          <w:u w:val="single"/>
        </w:rPr>
        <w:t xml:space="preserve">This hopelessness is encouraged by our elected politicians, who falsely claim that programs like Medicare for All and a Green New Deal are </w:t>
      </w:r>
      <w:proofErr w:type="gramStart"/>
      <w:r w:rsidRPr="003F04B8">
        <w:rPr>
          <w:rFonts w:eastAsia="Times New Roman" w:cs="Calibri"/>
          <w:b/>
          <w:bCs/>
          <w:color w:val="000000" w:themeColor="text1"/>
          <w:u w:val="single"/>
        </w:rPr>
        <w:t>unaffordable, but</w:t>
      </w:r>
      <w:proofErr w:type="gramEnd"/>
      <w:r w:rsidRPr="003F04B8">
        <w:rPr>
          <w:rFonts w:eastAsia="Times New Roman" w:cs="Calibri"/>
          <w:b/>
          <w:bCs/>
          <w:color w:val="000000" w:themeColor="text1"/>
          <w:u w:val="single"/>
        </w:rPr>
        <w:t xml:space="preserve"> have no trouble giving away trillions to bail out failing Wall Street banks.</w:t>
      </w:r>
      <w:r w:rsidRPr="003F04B8">
        <w:rPr>
          <w:rFonts w:eastAsia="Times New Roman" w:cs="Calibri"/>
          <w:color w:val="000000" w:themeColor="text1"/>
        </w:rPr>
        <w:t xml:space="preserve"> </w:t>
      </w:r>
      <w:r w:rsidRPr="003F04B8">
        <w:rPr>
          <w:rFonts w:eastAsia="Times New Roman" w:cs="Calibri"/>
          <w:b/>
          <w:bCs/>
          <w:color w:val="000000" w:themeColor="text1"/>
          <w:u w:val="single"/>
        </w:rPr>
        <w:t>Meanwhile, as Nancy Pelosi and other conservative Democrats shame younger generations for their “Green dream,”</w:t>
      </w:r>
      <w:r w:rsidRPr="003F04B8">
        <w:rPr>
          <w:rFonts w:eastAsia="Times New Roman" w:cs="Calibri"/>
          <w:b/>
          <w:bCs/>
          <w:color w:val="000000" w:themeColor="text1"/>
          <w:sz w:val="32"/>
          <w:szCs w:val="32"/>
          <w:u w:val="single"/>
        </w:rPr>
        <w:t xml:space="preserve"> </w:t>
      </w:r>
      <w:r w:rsidRPr="003F04B8">
        <w:rPr>
          <w:rFonts w:eastAsia="Times New Roman" w:cs="Calibri"/>
          <w:color w:val="000000" w:themeColor="text1"/>
          <w:sz w:val="14"/>
          <w:szCs w:val="32"/>
        </w:rPr>
        <w:t xml:space="preserve">and for demanding anything that the stale neoliberals in power have determined to be an unnecessary extravagance, </w:t>
      </w:r>
      <w:r w:rsidRPr="003F04B8">
        <w:rPr>
          <w:rFonts w:eastAsia="Times New Roman" w:cs="Calibri"/>
          <w:b/>
          <w:bCs/>
          <w:color w:val="000000" w:themeColor="text1"/>
          <w:u w:val="single"/>
        </w:rPr>
        <w:t xml:space="preserve">younger socialists respond by demanding even more. The only half-joking </w:t>
      </w:r>
      <w:r w:rsidRPr="003F04B8">
        <w:rPr>
          <w:rFonts w:eastAsia="Times New Roman" w:cs="Calibri"/>
          <w:b/>
          <w:bCs/>
          <w:color w:val="000000" w:themeColor="text1"/>
          <w:highlight w:val="yellow"/>
          <w:u w:val="single"/>
        </w:rPr>
        <w:t>calls for “fully automated luxury gay space communism” are</w:t>
      </w:r>
      <w:r w:rsidRPr="003F04B8">
        <w:rPr>
          <w:rFonts w:eastAsia="Times New Roman" w:cs="Calibri"/>
          <w:b/>
          <w:bCs/>
          <w:color w:val="000000" w:themeColor="text1"/>
          <w:u w:val="single"/>
        </w:rPr>
        <w:t xml:space="preserve"> meant as </w:t>
      </w:r>
      <w:r w:rsidRPr="003F04B8">
        <w:rPr>
          <w:rFonts w:eastAsia="Times New Roman" w:cs="Calibri"/>
          <w:b/>
          <w:bCs/>
          <w:color w:val="000000" w:themeColor="text1"/>
          <w:highlight w:val="yellow"/>
          <w:u w:val="single"/>
        </w:rPr>
        <w:t xml:space="preserve">a slap in the face </w:t>
      </w:r>
      <w:r w:rsidRPr="003F04B8">
        <w:rPr>
          <w:rFonts w:eastAsia="Times New Roman" w:cs="Calibri"/>
          <w:b/>
          <w:bCs/>
          <w:color w:val="000000" w:themeColor="text1"/>
          <w:u w:val="single"/>
        </w:rPr>
        <w:t xml:space="preserve">to Third Way Democrats. The phrase </w:t>
      </w:r>
      <w:r w:rsidRPr="003F04B8">
        <w:rPr>
          <w:rFonts w:eastAsia="Times New Roman" w:cs="Calibri"/>
          <w:b/>
          <w:bCs/>
          <w:color w:val="000000" w:themeColor="text1"/>
          <w:highlight w:val="yellow"/>
          <w:u w:val="single"/>
        </w:rPr>
        <w:t>lays bare the future we are being denied</w:t>
      </w:r>
      <w:r w:rsidRPr="003F04B8">
        <w:rPr>
          <w:rFonts w:eastAsia="Times New Roman" w:cs="Calibri"/>
          <w:b/>
          <w:bCs/>
          <w:color w:val="000000" w:themeColor="text1"/>
          <w:u w:val="single"/>
        </w:rPr>
        <w:t xml:space="preserve"> so that private enterprise, in partnership with imperial forces, can pillage the planet as it drives all species to extinction. Space </w:t>
      </w:r>
      <w:r w:rsidRPr="003F04B8">
        <w:rPr>
          <w:rFonts w:eastAsia="Times New Roman" w:cs="Calibri"/>
          <w:b/>
          <w:bCs/>
          <w:color w:val="000000" w:themeColor="text1"/>
          <w:highlight w:val="yellow"/>
          <w:u w:val="single"/>
        </w:rPr>
        <w:t xml:space="preserve">utopias are </w:t>
      </w:r>
      <w:r w:rsidRPr="003F04B8">
        <w:rPr>
          <w:rFonts w:eastAsia="Times New Roman" w:cs="Calibri"/>
          <w:b/>
          <w:bCs/>
          <w:color w:val="000000" w:themeColor="text1"/>
          <w:u w:val="single"/>
        </w:rPr>
        <w:t xml:space="preserve">the </w:t>
      </w:r>
      <w:r w:rsidRPr="003F04B8">
        <w:rPr>
          <w:rFonts w:eastAsia="Times New Roman" w:cs="Calibri"/>
          <w:b/>
          <w:bCs/>
          <w:color w:val="000000" w:themeColor="text1"/>
          <w:highlight w:val="yellow"/>
          <w:u w:val="single"/>
        </w:rPr>
        <w:t xml:space="preserve">opposite of </w:t>
      </w:r>
      <w:r w:rsidRPr="003F04B8">
        <w:rPr>
          <w:rFonts w:eastAsia="Times New Roman" w:cs="Calibri"/>
          <w:b/>
          <w:bCs/>
          <w:color w:val="000000" w:themeColor="text1"/>
          <w:u w:val="single"/>
        </w:rPr>
        <w:t xml:space="preserve">the </w:t>
      </w:r>
      <w:r w:rsidRPr="003F04B8">
        <w:rPr>
          <w:rFonts w:eastAsia="Times New Roman" w:cs="Calibri"/>
          <w:b/>
          <w:bCs/>
          <w:color w:val="000000" w:themeColor="text1"/>
          <w:highlight w:val="yellow"/>
          <w:u w:val="single"/>
        </w:rPr>
        <w:t xml:space="preserve">neoliberal </w:t>
      </w:r>
      <w:r w:rsidRPr="003F04B8">
        <w:rPr>
          <w:rFonts w:eastAsia="Times New Roman" w:cs="Calibri"/>
          <w:b/>
          <w:bCs/>
          <w:color w:val="000000" w:themeColor="text1"/>
          <w:u w:val="single"/>
        </w:rPr>
        <w:t xml:space="preserve">austerity </w:t>
      </w:r>
      <w:r w:rsidRPr="003F04B8">
        <w:rPr>
          <w:rFonts w:eastAsia="Times New Roman" w:cs="Calibri"/>
          <w:b/>
          <w:bCs/>
          <w:color w:val="000000" w:themeColor="text1"/>
          <w:highlight w:val="yellow"/>
          <w:u w:val="single"/>
        </w:rPr>
        <w:t>economy</w:t>
      </w:r>
      <w:r w:rsidRPr="003F04B8">
        <w:rPr>
          <w:rFonts w:eastAsia="Times New Roman" w:cs="Calibri"/>
          <w:color w:val="000000" w:themeColor="text1"/>
          <w:sz w:val="14"/>
          <w:szCs w:val="32"/>
        </w:rPr>
        <w:t xml:space="preserve">. The world of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 xml:space="preserve"> has overcome scarcity. Work is unnecessary. </w:t>
      </w:r>
      <w:r w:rsidRPr="003F04B8">
        <w:rPr>
          <w:rFonts w:eastAsia="Times New Roman" w:cs="Calibri"/>
          <w:b/>
          <w:bCs/>
          <w:color w:val="000000" w:themeColor="text1"/>
          <w:u w:val="single"/>
        </w:rPr>
        <w:t xml:space="preserve">Money does not </w:t>
      </w:r>
      <w:proofErr w:type="gramStart"/>
      <w:r w:rsidRPr="003F04B8">
        <w:rPr>
          <w:rFonts w:eastAsia="Times New Roman" w:cs="Calibri"/>
          <w:b/>
          <w:bCs/>
          <w:color w:val="000000" w:themeColor="text1"/>
          <w:u w:val="single"/>
        </w:rPr>
        <w:t>exist</w:t>
      </w:r>
      <w:proofErr w:type="gramEnd"/>
      <w:r w:rsidRPr="003F04B8">
        <w:rPr>
          <w:rFonts w:eastAsia="Times New Roman" w:cs="Calibri"/>
          <w:b/>
          <w:bCs/>
          <w:color w:val="000000" w:themeColor="text1"/>
          <w:u w:val="single"/>
        </w:rPr>
        <w:t xml:space="preserve"> and no one goes hungry or houseless. It is an ideal world in which, freed from the brute necessities</w:t>
      </w:r>
      <w:r w:rsidRPr="003F04B8">
        <w:rPr>
          <w:rFonts w:eastAsia="Times New Roman" w:cs="Calibri"/>
          <w:color w:val="000000" w:themeColor="text1"/>
        </w:rPr>
        <w:t xml:space="preserve"> </w:t>
      </w:r>
      <w:r w:rsidRPr="003F04B8">
        <w:rPr>
          <w:rFonts w:eastAsia="Times New Roman" w:cs="Calibri"/>
          <w:b/>
          <w:bCs/>
          <w:color w:val="000000" w:themeColor="text1"/>
          <w:u w:val="single"/>
        </w:rPr>
        <w:t>of capitalism, everyone works collectively towards the common good.</w:t>
      </w:r>
      <w:r w:rsidRPr="003F04B8">
        <w:rPr>
          <w:rFonts w:eastAsia="Times New Roman" w:cs="Calibri"/>
          <w:color w:val="000000" w:themeColor="text1"/>
          <w:sz w:val="14"/>
          <w:szCs w:val="32"/>
        </w:rPr>
        <w:t xml:space="preserve"> For some of us,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 xml:space="preserve"> is intrinsic to the way we think about building a better world. Many of the socialists who came to the left through Bernie Sanders did not grow up with a lot of left-wing texts on hand, but we did have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w:t>
      </w:r>
      <w:r w:rsidRPr="003F04B8">
        <w:rPr>
          <w:rFonts w:eastAsia="Times New Roman" w:cs="Calibri"/>
          <w:b/>
          <w:bCs/>
          <w:color w:val="000000" w:themeColor="text1"/>
          <w:sz w:val="32"/>
          <w:szCs w:val="32"/>
          <w:u w:val="single"/>
        </w:rPr>
        <w:t xml:space="preserve"> </w:t>
      </w:r>
      <w:r w:rsidRPr="003F04B8">
        <w:rPr>
          <w:rFonts w:eastAsia="Times New Roman" w:cs="Calibri"/>
          <w:color w:val="000000" w:themeColor="text1"/>
          <w:sz w:val="14"/>
          <w:szCs w:val="32"/>
        </w:rPr>
        <w:t xml:space="preserve">That so many of us were brought up thinking of a wildly popular TV show when we think of a socialist society is nothing short of a miracle. </w:t>
      </w:r>
      <w:r w:rsidRPr="003F04B8">
        <w:rPr>
          <w:rFonts w:eastAsia="Times New Roman" w:cs="Calibri"/>
          <w:b/>
          <w:bCs/>
          <w:color w:val="000000" w:themeColor="text1"/>
          <w:u w:val="single"/>
        </w:rPr>
        <w:t>While being served anti-communist propaganda in school, we binged at home on a show set in a post-scarcity socialist universe. Like so much of pop culture, its lessons stuck far more than those learned in the classroom.</w:t>
      </w:r>
      <w:r w:rsidRPr="003F04B8">
        <w:rPr>
          <w:rFonts w:eastAsia="Times New Roman" w:cs="Calibri"/>
          <w:color w:val="000000" w:themeColor="text1"/>
        </w:rPr>
        <w:t xml:space="preserve"> And no wonder. </w:t>
      </w:r>
      <w:r w:rsidRPr="003F04B8">
        <w:rPr>
          <w:rFonts w:eastAsia="Times New Roman" w:cs="Calibri"/>
          <w:b/>
          <w:bCs/>
          <w:color w:val="000000" w:themeColor="text1"/>
          <w:u w:val="single"/>
        </w:rPr>
        <w:t xml:space="preserve">Not only is the </w:t>
      </w:r>
      <w:r w:rsidRPr="003F04B8">
        <w:rPr>
          <w:rFonts w:eastAsia="Times New Roman" w:cs="Calibri"/>
          <w:b/>
          <w:bCs/>
          <w:i/>
          <w:iCs/>
          <w:color w:val="000000" w:themeColor="text1"/>
          <w:u w:val="single"/>
        </w:rPr>
        <w:t xml:space="preserve">Star Trek </w:t>
      </w:r>
      <w:r w:rsidRPr="003F04B8">
        <w:rPr>
          <w:rFonts w:eastAsia="Times New Roman" w:cs="Calibri"/>
          <w:b/>
          <w:bCs/>
          <w:color w:val="000000" w:themeColor="text1"/>
          <w:u w:val="single"/>
        </w:rPr>
        <w:t xml:space="preserve">universe magical and inventive, it is a political utopia to yearn for in the face of devastated </w:t>
      </w:r>
      <w:proofErr w:type="spellStart"/>
      <w:proofErr w:type="gramStart"/>
      <w:r w:rsidRPr="003F04B8">
        <w:rPr>
          <w:rFonts w:eastAsia="Times New Roman" w:cs="Calibri"/>
          <w:b/>
          <w:bCs/>
          <w:color w:val="000000" w:themeColor="text1"/>
          <w:u w:val="single"/>
        </w:rPr>
        <w:t>futures.</w:t>
      </w:r>
      <w:r w:rsidRPr="003F04B8">
        <w:rPr>
          <w:rFonts w:eastAsia="Times New Roman" w:cs="Calibri"/>
          <w:color w:val="000000" w:themeColor="text1"/>
          <w:sz w:val="14"/>
          <w:szCs w:val="32"/>
        </w:rPr>
        <w:t>At</w:t>
      </w:r>
      <w:proofErr w:type="spellEnd"/>
      <w:proofErr w:type="gramEnd"/>
      <w:r w:rsidRPr="003F04B8">
        <w:rPr>
          <w:rFonts w:eastAsia="Times New Roman" w:cs="Calibri"/>
          <w:color w:val="000000" w:themeColor="text1"/>
          <w:sz w:val="14"/>
          <w:szCs w:val="32"/>
        </w:rPr>
        <w:t xml:space="preserve"> a DSA Halloween party, I attended in 2018, we were asked to come dressed as our favorite revolutionaries. Many comrades wore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 xml:space="preserve"> uniforms. </w:t>
      </w:r>
      <w:r w:rsidRPr="003F04B8">
        <w:rPr>
          <w:rFonts w:eastAsia="Times New Roman" w:cs="Calibri"/>
          <w:b/>
          <w:bCs/>
          <w:color w:val="000000" w:themeColor="text1"/>
          <w:u w:val="single"/>
        </w:rPr>
        <w:t xml:space="preserve">As interstellar therapy, space </w:t>
      </w:r>
      <w:r w:rsidRPr="003F04B8">
        <w:rPr>
          <w:rFonts w:eastAsia="Times New Roman" w:cs="Calibri"/>
          <w:b/>
          <w:bCs/>
          <w:color w:val="000000" w:themeColor="text1"/>
          <w:highlight w:val="yellow"/>
          <w:u w:val="single"/>
        </w:rPr>
        <w:t>utopias</w:t>
      </w:r>
      <w:r w:rsidRPr="003F04B8">
        <w:rPr>
          <w:rFonts w:eastAsia="Times New Roman" w:cs="Calibri"/>
          <w:b/>
          <w:bCs/>
          <w:color w:val="000000" w:themeColor="text1"/>
          <w:u w:val="single"/>
        </w:rPr>
        <w:t xml:space="preserve"> like </w:t>
      </w:r>
      <w:r w:rsidRPr="003F04B8">
        <w:rPr>
          <w:rFonts w:eastAsia="Times New Roman" w:cs="Calibri"/>
          <w:b/>
          <w:bCs/>
          <w:i/>
          <w:iCs/>
          <w:color w:val="000000" w:themeColor="text1"/>
          <w:u w:val="single"/>
        </w:rPr>
        <w:t>Star Trek</w:t>
      </w:r>
      <w:r w:rsidRPr="003F04B8">
        <w:rPr>
          <w:rFonts w:eastAsia="Times New Roman" w:cs="Calibri"/>
          <w:b/>
          <w:bCs/>
          <w:color w:val="000000" w:themeColor="text1"/>
          <w:u w:val="single"/>
        </w:rPr>
        <w:t xml:space="preserve"> bring an element of whimsy and lyricism into movement culture.</w:t>
      </w:r>
      <w:r w:rsidRPr="003F04B8">
        <w:rPr>
          <w:rFonts w:eastAsia="Times New Roman" w:cs="Calibri"/>
          <w:color w:val="000000" w:themeColor="text1"/>
        </w:rPr>
        <w:t xml:space="preserve"> </w:t>
      </w:r>
      <w:r w:rsidRPr="003F04B8">
        <w:rPr>
          <w:rFonts w:eastAsia="Times New Roman" w:cs="Calibri"/>
          <w:b/>
          <w:bCs/>
          <w:color w:val="000000" w:themeColor="text1"/>
          <w:u w:val="single"/>
        </w:rPr>
        <w:t xml:space="preserve">They </w:t>
      </w:r>
      <w:r w:rsidRPr="003F04B8">
        <w:rPr>
          <w:rFonts w:eastAsia="Times New Roman" w:cs="Calibri"/>
          <w:b/>
          <w:bCs/>
          <w:color w:val="000000" w:themeColor="text1"/>
          <w:highlight w:val="yellow"/>
          <w:u w:val="single"/>
        </w:rPr>
        <w:t xml:space="preserve">set </w:t>
      </w:r>
      <w:r w:rsidRPr="003F04B8">
        <w:rPr>
          <w:rFonts w:eastAsia="Times New Roman" w:cs="Calibri"/>
          <w:b/>
          <w:bCs/>
          <w:color w:val="000000" w:themeColor="text1"/>
          <w:u w:val="single"/>
        </w:rPr>
        <w:t xml:space="preserve">our </w:t>
      </w:r>
      <w:r w:rsidRPr="003F04B8">
        <w:rPr>
          <w:rFonts w:eastAsia="Times New Roman" w:cs="Calibri"/>
          <w:b/>
          <w:bCs/>
          <w:color w:val="000000" w:themeColor="text1"/>
          <w:highlight w:val="yellow"/>
          <w:u w:val="single"/>
        </w:rPr>
        <w:t xml:space="preserve">sights on hope </w:t>
      </w:r>
      <w:r w:rsidRPr="003F04B8">
        <w:rPr>
          <w:rFonts w:eastAsia="Times New Roman" w:cs="Calibri"/>
          <w:b/>
          <w:bCs/>
          <w:color w:val="000000" w:themeColor="text1"/>
          <w:u w:val="single"/>
        </w:rPr>
        <w:t xml:space="preserve">in a hopeless time by showing us the story of who we can become. As socialist art, </w:t>
      </w:r>
      <w:r w:rsidRPr="003F04B8">
        <w:rPr>
          <w:rFonts w:eastAsia="Times New Roman" w:cs="Calibri"/>
          <w:b/>
          <w:bCs/>
          <w:i/>
          <w:iCs/>
          <w:color w:val="000000" w:themeColor="text1"/>
          <w:u w:val="single"/>
        </w:rPr>
        <w:t>Star Trek</w:t>
      </w:r>
      <w:r w:rsidRPr="003F04B8">
        <w:rPr>
          <w:rFonts w:eastAsia="Times New Roman" w:cs="Calibri"/>
          <w:b/>
          <w:bCs/>
          <w:color w:val="000000" w:themeColor="text1"/>
          <w:u w:val="single"/>
        </w:rPr>
        <w:t xml:space="preserve"> is useful. It is one of the myths that help </w:t>
      </w:r>
      <w:r w:rsidRPr="003F04B8">
        <w:rPr>
          <w:rFonts w:eastAsia="Times New Roman" w:cs="Calibri"/>
          <w:b/>
          <w:bCs/>
          <w:color w:val="000000" w:themeColor="text1"/>
          <w:highlight w:val="yellow"/>
          <w:u w:val="single"/>
        </w:rPr>
        <w:t xml:space="preserve">keep the </w:t>
      </w:r>
      <w:r w:rsidRPr="003F04B8">
        <w:rPr>
          <w:rFonts w:eastAsia="Times New Roman" w:cs="Calibri"/>
          <w:b/>
          <w:bCs/>
          <w:color w:val="000000" w:themeColor="text1"/>
          <w:u w:val="single"/>
        </w:rPr>
        <w:t xml:space="preserve">still small, fragile, and often fractious, </w:t>
      </w:r>
      <w:r w:rsidRPr="003F04B8">
        <w:rPr>
          <w:rFonts w:eastAsia="Times New Roman" w:cs="Calibri"/>
          <w:b/>
          <w:bCs/>
          <w:color w:val="000000" w:themeColor="text1"/>
          <w:highlight w:val="yellow"/>
          <w:u w:val="single"/>
        </w:rPr>
        <w:t>socialist movement working together</w:t>
      </w:r>
      <w:r w:rsidRPr="003F04B8">
        <w:rPr>
          <w:rFonts w:eastAsia="Times New Roman" w:cs="Calibri"/>
          <w:b/>
          <w:bCs/>
          <w:color w:val="000000" w:themeColor="text1"/>
          <w:u w:val="single"/>
        </w:rPr>
        <w:t>.</w:t>
      </w:r>
      <w:r w:rsidRPr="003F04B8">
        <w:rPr>
          <w:rFonts w:eastAsia="Times New Roman" w:cs="Calibri"/>
          <w:b/>
          <w:bCs/>
          <w:color w:val="000000" w:themeColor="text1"/>
          <w:sz w:val="32"/>
          <w:szCs w:val="32"/>
          <w:u w:val="single"/>
        </w:rPr>
        <w:t xml:space="preserve"> </w:t>
      </w:r>
      <w:r w:rsidRPr="003F04B8">
        <w:rPr>
          <w:rFonts w:eastAsia="Times New Roman" w:cs="Calibri"/>
          <w:color w:val="000000" w:themeColor="text1"/>
          <w:sz w:val="14"/>
          <w:szCs w:val="32"/>
        </w:rPr>
        <w:t xml:space="preserve">In 2018, at the citywide convention for the New York City Chapter of Democratic Socialists of America, Alexandria Ocasio-Cortez accepted DSA’s endorsement for her first congressional primary. She also talked a lot about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 xml:space="preserve">. The show, she said, was one of the most socially revolutionary programs on TV. Of the writers of </w:t>
      </w:r>
      <w:r w:rsidRPr="003F04B8">
        <w:rPr>
          <w:rFonts w:eastAsia="Times New Roman" w:cs="Calibri"/>
          <w:i/>
          <w:iCs/>
          <w:color w:val="000000" w:themeColor="text1"/>
          <w:sz w:val="14"/>
          <w:szCs w:val="32"/>
        </w:rPr>
        <w:t>Star Trek</w:t>
      </w:r>
      <w:r w:rsidRPr="003F04B8">
        <w:rPr>
          <w:rFonts w:eastAsia="Times New Roman" w:cs="Calibri"/>
          <w:color w:val="000000" w:themeColor="text1"/>
          <w:sz w:val="14"/>
          <w:szCs w:val="32"/>
        </w:rPr>
        <w:t>, she said:</w:t>
      </w:r>
      <w:r w:rsidRPr="003F04B8">
        <w:rPr>
          <w:rFonts w:eastAsia="Times New Roman" w:cs="Calibri"/>
          <w:b/>
          <w:bCs/>
          <w:color w:val="000000" w:themeColor="text1"/>
          <w:sz w:val="32"/>
          <w:szCs w:val="32"/>
          <w:u w:val="single"/>
        </w:rPr>
        <w:t xml:space="preserve"> </w:t>
      </w:r>
      <w:r w:rsidRPr="003F04B8">
        <w:rPr>
          <w:rFonts w:eastAsia="Times New Roman" w:cs="Calibri"/>
          <w:i/>
          <w:iCs/>
          <w:color w:val="000000" w:themeColor="text1"/>
          <w:sz w:val="14"/>
          <w:szCs w:val="28"/>
        </w:rPr>
        <w:t xml:space="preserve">"When they think of a society that is intellectually, </w:t>
      </w:r>
      <w:proofErr w:type="gramStart"/>
      <w:r w:rsidRPr="003F04B8">
        <w:rPr>
          <w:rFonts w:eastAsia="Times New Roman" w:cs="Calibri"/>
          <w:i/>
          <w:iCs/>
          <w:color w:val="000000" w:themeColor="text1"/>
          <w:sz w:val="14"/>
          <w:szCs w:val="28"/>
        </w:rPr>
        <w:t>technologically</w:t>
      </w:r>
      <w:proofErr w:type="gramEnd"/>
      <w:r w:rsidRPr="003F04B8">
        <w:rPr>
          <w:rFonts w:eastAsia="Times New Roman" w:cs="Calibri"/>
          <w:i/>
          <w:iCs/>
          <w:color w:val="000000" w:themeColor="text1"/>
          <w:sz w:val="14"/>
          <w:szCs w:val="28"/>
        </w:rPr>
        <w:t xml:space="preserve">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3F04B8">
        <w:rPr>
          <w:rFonts w:eastAsia="Times New Roman" w:cs="Calibri"/>
          <w:i/>
          <w:iCs/>
          <w:color w:val="000000" w:themeColor="text1"/>
          <w:sz w:val="14"/>
        </w:rPr>
        <w:t xml:space="preserve"> </w:t>
      </w:r>
      <w:r w:rsidRPr="003F04B8">
        <w:rPr>
          <w:rFonts w:eastAsia="Times New Roman" w:cs="Calibri"/>
          <w:color w:val="000000" w:themeColor="text1"/>
          <w:sz w:val="14"/>
          <w:szCs w:val="32"/>
        </w:rPr>
        <w:t>She received a standing ovation. Among her other outstanding qualities as a politician, here was a candidate for congress who talked about</w:t>
      </w:r>
      <w:r w:rsidRPr="003F04B8">
        <w:rPr>
          <w:rFonts w:eastAsia="Times New Roman" w:cs="Calibri"/>
          <w:i/>
          <w:iCs/>
          <w:color w:val="000000" w:themeColor="text1"/>
          <w:sz w:val="14"/>
          <w:szCs w:val="32"/>
        </w:rPr>
        <w:t xml:space="preserve"> Star Trek </w:t>
      </w:r>
      <w:r w:rsidRPr="003F04B8">
        <w:rPr>
          <w:rFonts w:eastAsia="Times New Roman" w:cs="Calibri"/>
          <w:color w:val="000000" w:themeColor="text1"/>
          <w:sz w:val="14"/>
          <w:szCs w:val="32"/>
        </w:rPr>
        <w:t>as though it were the holy text that had set her on the path of righteousness. She was clearly cadre.</w:t>
      </w:r>
      <w:r w:rsidRPr="003F04B8">
        <w:rPr>
          <w:rFonts w:eastAsia="Times New Roman" w:cs="Calibri"/>
          <w:b/>
          <w:bCs/>
          <w:color w:val="000000" w:themeColor="text1"/>
          <w:sz w:val="32"/>
          <w:szCs w:val="32"/>
          <w:u w:val="single"/>
        </w:rPr>
        <w:t xml:space="preserve"> </w:t>
      </w:r>
      <w:r w:rsidRPr="003F04B8">
        <w:rPr>
          <w:rFonts w:eastAsia="Times New Roman" w:cs="Calibri"/>
          <w:color w:val="000000" w:themeColor="text1"/>
          <w:sz w:val="14"/>
          <w:szCs w:val="32"/>
        </w:rPr>
        <w:t xml:space="preserve">This speech was so inspirational in part because it was a speech by a socialist that described how things could be and not just how they are. </w:t>
      </w:r>
      <w:r w:rsidRPr="003F04B8">
        <w:rPr>
          <w:rFonts w:eastAsia="Times New Roman" w:cs="Calibri"/>
          <w:b/>
          <w:bCs/>
          <w:color w:val="000000" w:themeColor="text1"/>
          <w:u w:val="single"/>
        </w:rPr>
        <w:t xml:space="preserve">Leftists too often ignore the </w:t>
      </w:r>
      <w:r w:rsidRPr="003F04B8">
        <w:rPr>
          <w:rFonts w:eastAsia="Times New Roman" w:cs="Calibri"/>
          <w:b/>
          <w:bCs/>
          <w:color w:val="000000" w:themeColor="text1"/>
          <w:highlight w:val="yellow"/>
          <w:u w:val="single"/>
        </w:rPr>
        <w:t>psyche’s need to have a vision in mind</w:t>
      </w:r>
      <w:r w:rsidRPr="003F04B8">
        <w:rPr>
          <w:rFonts w:eastAsia="Times New Roman" w:cs="Calibri"/>
          <w:b/>
          <w:bCs/>
          <w:color w:val="000000" w:themeColor="text1"/>
          <w:u w:val="single"/>
        </w:rPr>
        <w:t xml:space="preserve"> of something to look forward to. Because of the longstanding Marxist tendency to denounce utopias as counterrevolutionary, we are often spiritually bereft.</w:t>
      </w:r>
      <w:r w:rsidRPr="003F04B8">
        <w:rPr>
          <w:rFonts w:eastAsia="Times New Roman" w:cs="Calibri"/>
          <w:color w:val="000000" w:themeColor="text1"/>
        </w:rPr>
        <w:t xml:space="preserve"> </w:t>
      </w:r>
      <w:r w:rsidRPr="003F04B8">
        <w:rPr>
          <w:rFonts w:eastAsia="Times New Roman" w:cs="Calibri"/>
          <w:b/>
          <w:bCs/>
          <w:color w:val="000000" w:themeColor="text1"/>
          <w:u w:val="single"/>
        </w:rPr>
        <w:t xml:space="preserve">But to always be fighting against the capitalist forces that want to kill us, to always be </w:t>
      </w:r>
      <w:r w:rsidRPr="003F04B8">
        <w:rPr>
          <w:rFonts w:eastAsia="Times New Roman" w:cs="Calibri"/>
          <w:b/>
          <w:bCs/>
          <w:color w:val="000000" w:themeColor="text1"/>
          <w:highlight w:val="yellow"/>
          <w:u w:val="single"/>
        </w:rPr>
        <w:t xml:space="preserve">considering the struggle </w:t>
      </w:r>
      <w:r w:rsidRPr="003F04B8">
        <w:rPr>
          <w:rFonts w:eastAsia="Times New Roman" w:cs="Calibri"/>
          <w:b/>
          <w:bCs/>
          <w:color w:val="000000" w:themeColor="text1"/>
          <w:u w:val="single"/>
        </w:rPr>
        <w:t xml:space="preserve">and never our collective future, </w:t>
      </w:r>
      <w:r w:rsidRPr="003F04B8">
        <w:rPr>
          <w:rFonts w:eastAsia="Times New Roman" w:cs="Calibri"/>
          <w:b/>
          <w:bCs/>
          <w:color w:val="000000" w:themeColor="text1"/>
          <w:highlight w:val="yellow"/>
          <w:u w:val="single"/>
        </w:rPr>
        <w:t xml:space="preserve">saps </w:t>
      </w:r>
      <w:r w:rsidRPr="003F04B8">
        <w:rPr>
          <w:rFonts w:eastAsia="Times New Roman" w:cs="Calibri"/>
          <w:b/>
          <w:bCs/>
          <w:color w:val="000000" w:themeColor="text1"/>
          <w:u w:val="single"/>
        </w:rPr>
        <w:t xml:space="preserve">our movement of </w:t>
      </w:r>
      <w:r w:rsidRPr="003F04B8">
        <w:rPr>
          <w:rFonts w:eastAsia="Times New Roman" w:cs="Calibri"/>
          <w:b/>
          <w:bCs/>
          <w:color w:val="000000" w:themeColor="text1"/>
          <w:highlight w:val="yellow"/>
          <w:u w:val="single"/>
        </w:rPr>
        <w:t>energy</w:t>
      </w:r>
      <w:r w:rsidRPr="003F04B8">
        <w:rPr>
          <w:rFonts w:eastAsia="Times New Roman" w:cs="Calibri"/>
          <w:b/>
          <w:bCs/>
          <w:color w:val="000000" w:themeColor="text1"/>
          <w:u w:val="single"/>
        </w:rPr>
        <w:t xml:space="preserve">. It leaves organizers with too little to look forward to. Ultimately, it </w:t>
      </w:r>
      <w:r w:rsidRPr="003F04B8">
        <w:rPr>
          <w:rFonts w:eastAsia="Times New Roman" w:cs="Calibri"/>
          <w:b/>
          <w:bCs/>
          <w:color w:val="000000" w:themeColor="text1"/>
          <w:highlight w:val="yellow"/>
          <w:u w:val="single"/>
        </w:rPr>
        <w:t xml:space="preserve">surrenders to the void of hopelessness </w:t>
      </w:r>
      <w:r w:rsidRPr="003F04B8">
        <w:rPr>
          <w:rFonts w:eastAsia="Times New Roman" w:cs="Calibri"/>
          <w:b/>
          <w:bCs/>
          <w:color w:val="000000" w:themeColor="text1"/>
          <w:u w:val="single"/>
        </w:rPr>
        <w:t xml:space="preserve">that hegemonic capitalism works so hard to suck us into. In our painfully atomized era, </w:t>
      </w:r>
      <w:r w:rsidRPr="003F04B8">
        <w:rPr>
          <w:rFonts w:eastAsia="Times New Roman" w:cs="Calibri"/>
          <w:b/>
          <w:bCs/>
          <w:color w:val="000000" w:themeColor="text1"/>
          <w:highlight w:val="yellow"/>
          <w:u w:val="single"/>
        </w:rPr>
        <w:t xml:space="preserve">space communism </w:t>
      </w:r>
      <w:r w:rsidRPr="003F04B8">
        <w:rPr>
          <w:rFonts w:eastAsia="Times New Roman" w:cs="Calibri"/>
          <w:b/>
          <w:bCs/>
          <w:color w:val="000000" w:themeColor="text1"/>
          <w:u w:val="single"/>
        </w:rPr>
        <w:t xml:space="preserve">might just be </w:t>
      </w:r>
      <w:r w:rsidRPr="003F04B8">
        <w:rPr>
          <w:rFonts w:eastAsia="Times New Roman" w:cs="Calibri"/>
          <w:b/>
          <w:bCs/>
          <w:color w:val="000000" w:themeColor="text1"/>
          <w:highlight w:val="yellow"/>
          <w:u w:val="single"/>
        </w:rPr>
        <w:t>the spiritual touchstone young activists need</w:t>
      </w:r>
      <w:r w:rsidRPr="003F04B8">
        <w:rPr>
          <w:rFonts w:eastAsia="Times New Roman" w:cs="Calibri"/>
          <w:b/>
          <w:bCs/>
          <w:color w:val="000000" w:themeColor="text1"/>
          <w:u w:val="single"/>
        </w:rPr>
        <w:t xml:space="preserve">. It shows us a vision of how we will spend our time when we no longer </w:t>
      </w:r>
      <w:proofErr w:type="gramStart"/>
      <w:r w:rsidRPr="003F04B8">
        <w:rPr>
          <w:rFonts w:eastAsia="Times New Roman" w:cs="Calibri"/>
          <w:b/>
          <w:bCs/>
          <w:color w:val="000000" w:themeColor="text1"/>
          <w:u w:val="single"/>
        </w:rPr>
        <w:t>have to</w:t>
      </w:r>
      <w:proofErr w:type="gramEnd"/>
      <w:r w:rsidRPr="003F04B8">
        <w:rPr>
          <w:rFonts w:eastAsia="Times New Roman" w:cs="Calibri"/>
          <w:b/>
          <w:bCs/>
          <w:color w:val="000000" w:themeColor="text1"/>
          <w:u w:val="single"/>
        </w:rPr>
        <w:t xml:space="preserve"> worry about survival.</w:t>
      </w:r>
      <w:r w:rsidRPr="003F04B8">
        <w:rPr>
          <w:rFonts w:eastAsia="Times New Roman" w:cs="Calibri"/>
          <w:b/>
          <w:bCs/>
          <w:color w:val="000000" w:themeColor="text1"/>
          <w:sz w:val="32"/>
          <w:szCs w:val="32"/>
          <w:u w:val="single"/>
        </w:rPr>
        <w:t xml:space="preserve"> </w:t>
      </w:r>
      <w:r w:rsidRPr="003F04B8">
        <w:rPr>
          <w:rFonts w:eastAsia="Times New Roman" w:cs="Calibri"/>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3F04B8">
        <w:rPr>
          <w:rFonts w:eastAsia="Times New Roman" w:cs="Calibri"/>
          <w:b/>
          <w:bCs/>
          <w:color w:val="000000" w:themeColor="text1"/>
          <w:sz w:val="32"/>
          <w:szCs w:val="32"/>
          <w:u w:val="single"/>
        </w:rPr>
        <w:t xml:space="preserve"> </w:t>
      </w:r>
      <w:r w:rsidRPr="003F04B8">
        <w:rPr>
          <w:rFonts w:eastAsia="Times New Roman" w:cs="Calibri"/>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3F04B8">
        <w:rPr>
          <w:rFonts w:eastAsia="Times New Roman" w:cs="Calibri"/>
          <w:i/>
          <w:iCs/>
          <w:color w:val="000000" w:themeColor="text1"/>
          <w:sz w:val="14"/>
        </w:rPr>
        <w:t xml:space="preserve"> </w:t>
      </w:r>
      <w:r w:rsidRPr="003F04B8">
        <w:rPr>
          <w:rFonts w:eastAsia="Times New Roman" w:cs="Calibri"/>
          <w:b/>
          <w:bCs/>
          <w:color w:val="000000" w:themeColor="text1"/>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bookmarkEnd w:id="0"/>
    <w:p w14:paraId="0BE2DDBC" w14:textId="58122917" w:rsidR="003F04B8" w:rsidRDefault="003F04B8" w:rsidP="003F04B8">
      <w:pPr>
        <w:pStyle w:val="Heading3"/>
      </w:pPr>
      <w:r>
        <w:t xml:space="preserve">Underview </w:t>
      </w:r>
    </w:p>
    <w:p w14:paraId="5826D0DD" w14:textId="77777777" w:rsidR="003F04B8" w:rsidRDefault="003F04B8" w:rsidP="003F04B8">
      <w:pPr>
        <w:pStyle w:val="Heading4"/>
      </w:pPr>
      <w:r>
        <w:t>1] 1ar theory paradigm – A] the aff gets it – otherwise the neg can engage in infinite abuse, making debate impossible B] drop the debater on aff theory because the 1ar is too short to win theory and substance C] no RVIs – the 2nr has enough time and the 2ar needs strategic flexibility D] competing interps – 1ar interps aren’t bidirectional and reasonability incentivizes brute force defensive dumps</w:t>
      </w:r>
    </w:p>
    <w:p w14:paraId="64279B5F" w14:textId="77777777" w:rsidR="003F04B8" w:rsidRDefault="003F04B8" w:rsidP="003F04B8">
      <w:pPr>
        <w:pStyle w:val="Heading4"/>
      </w:pPr>
      <w:r>
        <w:t xml:space="preserve">2] 1ar theory first –A] Strat skew – short 2AR means I need to collapse to one layer to counter the long 2N collapse B] Epistemic Indict – if the 1N was abusive then my ability to respond was skewed so you can’t truly evaluate the 1nc </w:t>
      </w:r>
    </w:p>
    <w:p w14:paraId="5E80680C" w14:textId="77777777" w:rsidR="003F04B8" w:rsidRDefault="003F04B8" w:rsidP="003F04B8">
      <w:pPr>
        <w:pStyle w:val="Heading4"/>
      </w:pPr>
      <w:r>
        <w:t xml:space="preserve">3] Yes aff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7F247AB5" w14:textId="77777777" w:rsidR="003F04B8" w:rsidRDefault="003F04B8" w:rsidP="003F04B8">
      <w:pPr>
        <w:pStyle w:val="Heading4"/>
      </w:pPr>
      <w:r>
        <w:t xml:space="preserve">4] Presumption and permissibility affirm – A] statements are true till false – if I said my name was Prateek, you would believe me absent evidence to the contrary B] we shouldn’t need proactive justification for things – that means we couldn’t do things like drink water </w:t>
      </w:r>
      <w:r>
        <w:rPr>
          <w:color w:val="000000"/>
        </w:rPr>
        <w:t xml:space="preserve">C] </w:t>
      </w:r>
      <w:r>
        <w:t>affirming is harder</w:t>
      </w:r>
      <w:r>
        <w:rPr>
          <w:color w:val="000000"/>
        </w:rPr>
        <w:t xml:space="preserve"> – the 1ar has to answer 7 minutes of offense and hedge against a </w:t>
      </w:r>
      <w:proofErr w:type="gramStart"/>
      <w:r>
        <w:rPr>
          <w:color w:val="000000"/>
        </w:rPr>
        <w:t>6 minute</w:t>
      </w:r>
      <w:proofErr w:type="gramEnd"/>
      <w:r>
        <w:rPr>
          <w:color w:val="000000"/>
        </w:rPr>
        <w:t xml:space="preserve"> 2nr collapse and empirics</w:t>
      </w:r>
      <w:r>
        <w:t>, Shah 2-13:</w:t>
      </w:r>
    </w:p>
    <w:p w14:paraId="3584769A" w14:textId="77777777" w:rsidR="003F04B8" w:rsidRDefault="003F04B8" w:rsidP="003F04B8">
      <w:proofErr w:type="spellStart"/>
      <w:r>
        <w:t>Sachin</w:t>
      </w:r>
      <w:proofErr w:type="spellEnd"/>
      <w:r>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t>Sachin</w:t>
      </w:r>
      <w:proofErr w:type="spellEnd"/>
      <w:r>
        <w:t xml:space="preserve"> Shah” </w:t>
      </w:r>
      <w:hyperlink r:id="rId21">
        <w:r>
          <w:rPr>
            <w:color w:val="000000"/>
          </w:rPr>
          <w:t>http://nsdupdate.com/2020/a-statistical-analysis-of-side-bias-on-the-2020-january-february-lincoln-douglas-debate-topic-by-sachin-shah/?fbclid=IwAR2P0AZqQtSiwMZlCpia-Fy1zFOdHn6JrGtcYgGulqeimd-V0a1xbaIMYYs</w:t>
        </w:r>
      </w:hyperlink>
      <w:r>
        <w:t xml:space="preserve"> //LHP AV</w:t>
      </w:r>
    </w:p>
    <w:p w14:paraId="35C6CDBC" w14:textId="77777777" w:rsidR="003F04B8" w:rsidRDefault="003F04B8" w:rsidP="003F04B8">
      <w:pPr>
        <w:rPr>
          <w:sz w:val="10"/>
          <w:szCs w:val="10"/>
        </w:rPr>
      </w:pPr>
      <w:r>
        <w:rPr>
          <w:sz w:val="10"/>
          <w:szCs w:val="10"/>
        </w:rPr>
        <w:t xml:space="preserve">It is also interesting to look at the trend over multiple topics. In the rounds </w:t>
      </w:r>
      <w:r w:rsidRPr="00531173">
        <w:rPr>
          <w:b/>
          <w:highlight w:val="yellow"/>
          <w:u w:val="single"/>
        </w:rPr>
        <w:t>from</w:t>
      </w:r>
      <w:r w:rsidRPr="00531173">
        <w:rPr>
          <w:sz w:val="10"/>
          <w:szCs w:val="10"/>
          <w:highlight w:val="yellow"/>
        </w:rPr>
        <w:t xml:space="preserve"> </w:t>
      </w:r>
      <w:r>
        <w:rPr>
          <w:sz w:val="10"/>
          <w:szCs w:val="10"/>
        </w:rPr>
        <w:t>142 TOC bid-distributing tournaments (September 20</w:t>
      </w:r>
      <w:r w:rsidRPr="00531173">
        <w:rPr>
          <w:b/>
          <w:highlight w:val="yellow"/>
          <w:u w:val="single"/>
        </w:rPr>
        <w:t>17</w:t>
      </w:r>
      <w:r>
        <w:rPr>
          <w:sz w:val="10"/>
          <w:szCs w:val="10"/>
        </w:rPr>
        <w:t xml:space="preserve"> – 20</w:t>
      </w:r>
      <w:r w:rsidRPr="00531173">
        <w:rPr>
          <w:b/>
          <w:highlight w:val="yellow"/>
          <w:u w:val="single"/>
        </w:rPr>
        <w:t>20</w:t>
      </w:r>
      <w:r>
        <w:rPr>
          <w:sz w:val="10"/>
          <w:szCs w:val="10"/>
        </w:rPr>
        <w:t xml:space="preserve"> YTD), </w:t>
      </w:r>
      <w:r w:rsidRPr="00531173">
        <w:rPr>
          <w:b/>
          <w:highlight w:val="yellow"/>
          <w:u w:val="single"/>
        </w:rPr>
        <w:t>the neg</w:t>
      </w:r>
      <w:r>
        <w:rPr>
          <w:sz w:val="10"/>
          <w:szCs w:val="10"/>
        </w:rPr>
        <w:t xml:space="preserve">ative </w:t>
      </w:r>
      <w:r w:rsidRPr="00531173">
        <w:rPr>
          <w:b/>
          <w:highlight w:val="yellow"/>
          <w:u w:val="single"/>
        </w:rPr>
        <w:t>won 52.75%</w:t>
      </w:r>
      <w:r w:rsidRPr="00531173">
        <w:rPr>
          <w:sz w:val="10"/>
          <w:szCs w:val="10"/>
          <w:highlight w:val="yellow"/>
        </w:rPr>
        <w:t xml:space="preserve"> </w:t>
      </w:r>
      <w:r>
        <w:rPr>
          <w:sz w:val="10"/>
          <w:szCs w:val="10"/>
        </w:rPr>
        <w:t xml:space="preserve">of ballots (p-value &lt; 0.0001, 95% confidence interval [52.3%, 53.2%]). This suggests </w:t>
      </w:r>
      <w:r w:rsidRPr="00531173">
        <w:rPr>
          <w:b/>
          <w:highlight w:val="yellow"/>
          <w:u w:val="single"/>
        </w:rPr>
        <w:t>the bias might be structural</w:t>
      </w:r>
      <w:r>
        <w:rPr>
          <w:b/>
          <w:u w:val="single"/>
        </w:rPr>
        <w:t>, and not topic specific, as this data spans nine different topics</w:t>
      </w:r>
      <w:r>
        <w:rPr>
          <w:sz w:val="10"/>
          <w:szCs w:val="10"/>
        </w:rPr>
        <w:t xml:space="preserve"> [3]. Given a structural advantage for the negative, </w:t>
      </w:r>
      <w:r w:rsidRPr="00531173">
        <w:rPr>
          <w:b/>
          <w:highlight w:val="yellow"/>
          <w:u w:val="single"/>
        </w:rPr>
        <w:t>the aff</w:t>
      </w:r>
      <w:r>
        <w:rPr>
          <w:sz w:val="10"/>
          <w:szCs w:val="10"/>
        </w:rPr>
        <w:t xml:space="preserve">irmative </w:t>
      </w:r>
      <w:r>
        <w:rPr>
          <w:b/>
          <w:u w:val="single"/>
        </w:rPr>
        <w:t xml:space="preserve">may be </w:t>
      </w:r>
      <w:r w:rsidRPr="00531173">
        <w:rPr>
          <w:b/>
          <w:highlight w:val="yellow"/>
          <w:u w:val="single"/>
        </w:rPr>
        <w:t>justifi</w:t>
      </w:r>
      <w:r>
        <w:rPr>
          <w:b/>
          <w:u w:val="single"/>
        </w:rPr>
        <w:t>ed</w:t>
      </w:r>
      <w:r>
        <w:rPr>
          <w:sz w:val="10"/>
          <w:szCs w:val="10"/>
        </w:rPr>
        <w:t xml:space="preserve"> in being granted </w:t>
      </w:r>
      <w:r>
        <w:rPr>
          <w:b/>
          <w:u w:val="single"/>
        </w:rPr>
        <w:t xml:space="preserve">a substantive </w:t>
      </w:r>
      <w:r w:rsidRPr="00531173">
        <w:rPr>
          <w:b/>
          <w:highlight w:val="yellow"/>
          <w:u w:val="single"/>
        </w:rPr>
        <w:t>advantage</w:t>
      </w:r>
      <w:r>
        <w:rPr>
          <w:sz w:val="10"/>
          <w:szCs w:val="10"/>
        </w:rPr>
        <w:t xml:space="preserve"> </w:t>
      </w:r>
      <w:r w:rsidRPr="00531173">
        <w:rPr>
          <w:b/>
          <w:highlight w:val="yellow"/>
          <w:u w:val="single"/>
        </w:rPr>
        <w:t>to compensate</w:t>
      </w:r>
      <w:r w:rsidRPr="00531173">
        <w:rPr>
          <w:sz w:val="10"/>
          <w:szCs w:val="10"/>
          <w:highlight w:val="yellow"/>
        </w:rPr>
        <w:t xml:space="preserve"> </w:t>
      </w:r>
      <w:r>
        <w:rPr>
          <w:sz w:val="10"/>
          <w:szCs w:val="10"/>
        </w:rPr>
        <w:t xml:space="preserve">for the structural skew. This could take various forms </w:t>
      </w:r>
      <w:r w:rsidRPr="00531173">
        <w:rPr>
          <w:b/>
          <w:highlight w:val="yellow"/>
          <w:u w:val="single"/>
        </w:rPr>
        <w:t>such</w:t>
      </w:r>
      <w:r w:rsidRPr="00531173">
        <w:rPr>
          <w:sz w:val="10"/>
          <w:szCs w:val="10"/>
          <w:highlight w:val="yellow"/>
        </w:rPr>
        <w:t xml:space="preserve"> </w:t>
      </w:r>
      <w:r w:rsidRPr="00531173">
        <w:rPr>
          <w:b/>
          <w:highlight w:val="yellow"/>
          <w:u w:val="single"/>
        </w:rPr>
        <w:t>as</w:t>
      </w:r>
      <w:r w:rsidRPr="00531173">
        <w:rPr>
          <w:sz w:val="10"/>
          <w:szCs w:val="10"/>
          <w:highlight w:val="yellow"/>
        </w:rPr>
        <w:t xml:space="preserve"> </w:t>
      </w:r>
      <w:r>
        <w:rPr>
          <w:sz w:val="10"/>
          <w:szCs w:val="10"/>
        </w:rPr>
        <w:t xml:space="preserve">granting the affirmative </w:t>
      </w:r>
      <w:r w:rsidRPr="00531173">
        <w:rPr>
          <w:b/>
          <w:highlight w:val="yellow"/>
          <w:u w:val="single"/>
        </w:rPr>
        <w:t>presumption</w:t>
      </w:r>
      <w:r w:rsidRPr="00531173">
        <w:rPr>
          <w:sz w:val="10"/>
          <w:szCs w:val="10"/>
          <w:highlight w:val="yellow"/>
        </w:rPr>
        <w:t xml:space="preserve"> </w:t>
      </w:r>
      <w:r>
        <w:rPr>
          <w:sz w:val="10"/>
          <w:szCs w:val="10"/>
        </w:rPr>
        <w:t xml:space="preserve">ground, tiny </w:t>
      </w:r>
      <w:r>
        <w:rPr>
          <w:b/>
          <w:u w:val="single"/>
        </w:rPr>
        <w:t>plans</w:t>
      </w:r>
      <w:r>
        <w:rPr>
          <w:sz w:val="10"/>
          <w:szCs w:val="10"/>
        </w:rPr>
        <w:t xml:space="preserve">, </w:t>
      </w:r>
      <w:r>
        <w:rPr>
          <w:b/>
          <w:u w:val="single"/>
        </w:rPr>
        <w:t>or</w:t>
      </w:r>
      <w:r>
        <w:rPr>
          <w:sz w:val="10"/>
          <w:szCs w:val="10"/>
        </w:rPr>
        <w:t xml:space="preserve"> </w:t>
      </w:r>
      <w:r>
        <w:rPr>
          <w:b/>
          <w:u w:val="single"/>
        </w:rPr>
        <w:t>framework choice</w:t>
      </w:r>
      <w:r>
        <w:rPr>
          <w:sz w:val="10"/>
          <w:szCs w:val="10"/>
        </w:rPr>
        <w:t xml:space="preserve">. Whatever form chosen should be tested to ensure the skew is not unintentionally reversed. Therefore, this analysis confirms that affirming is in fact harder again on the 2020 January-February topic. So, once again, don’t lose the flip! </w:t>
      </w:r>
    </w:p>
    <w:p w14:paraId="4BBF3098" w14:textId="77777777" w:rsidR="003F04B8" w:rsidRPr="003F04B8" w:rsidRDefault="003F04B8" w:rsidP="003F04B8"/>
    <w:p w14:paraId="69D81B59" w14:textId="77777777" w:rsidR="003F04B8" w:rsidRPr="003F04B8" w:rsidRDefault="003F04B8" w:rsidP="003F04B8">
      <w:pPr>
        <w:rPr>
          <w:rFonts w:cs="Calibri"/>
        </w:rPr>
      </w:pPr>
    </w:p>
    <w:sectPr w:rsidR="003F04B8" w:rsidRPr="003F04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04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9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4B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59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9F013"/>
  <w14:defaultImageDpi w14:val="300"/>
  <w15:docId w15:val="{8DFAB602-C095-1B40-8AB6-776F277C1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04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04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04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04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3F04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0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4B8"/>
  </w:style>
  <w:style w:type="character" w:customStyle="1" w:styleId="Heading1Char">
    <w:name w:val="Heading 1 Char"/>
    <w:aliases w:val="Pocket Char"/>
    <w:basedOn w:val="DefaultParagraphFont"/>
    <w:link w:val="Heading1"/>
    <w:uiPriority w:val="9"/>
    <w:rsid w:val="003F04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04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04B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3F04B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F04B8"/>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3F04B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3F04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04B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F04B8"/>
    <w:rPr>
      <w:color w:val="auto"/>
      <w:u w:val="none"/>
    </w:rPr>
  </w:style>
  <w:style w:type="paragraph" w:styleId="DocumentMap">
    <w:name w:val="Document Map"/>
    <w:basedOn w:val="Normal"/>
    <w:link w:val="DocumentMapChar"/>
    <w:uiPriority w:val="99"/>
    <w:semiHidden/>
    <w:unhideWhenUsed/>
    <w:rsid w:val="003F04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04B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F04B8"/>
    <w:rPr>
      <w:sz w:val="22"/>
      <w:u w:val="single"/>
    </w:rPr>
  </w:style>
  <w:style w:type="paragraph" w:customStyle="1" w:styleId="textbold">
    <w:name w:val="text bold"/>
    <w:basedOn w:val="Normal"/>
    <w:link w:val="Emphasis"/>
    <w:uiPriority w:val="20"/>
    <w:qFormat/>
    <w:rsid w:val="003F04B8"/>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3F04B8"/>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F04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14493</Words>
  <Characters>82614</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2022-02-18T23:21:00Z</dcterms:created>
  <dcterms:modified xsi:type="dcterms:W3CDTF">2022-02-19T02:17:00Z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