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DAD64" w14:textId="47CFB724" w:rsidR="00F30F1A" w:rsidRDefault="00F30F1A" w:rsidP="00F30F1A">
      <w:pPr>
        <w:pStyle w:val="Heading2"/>
        <w:rPr>
          <w:shd w:val="clear" w:color="auto" w:fill="FFFFFF"/>
        </w:rPr>
      </w:pPr>
      <w:r>
        <w:rPr>
          <w:shd w:val="clear" w:color="auto" w:fill="FFFFFF"/>
        </w:rPr>
        <w:t>1A</w:t>
      </w:r>
    </w:p>
    <w:p w14:paraId="46FF1478" w14:textId="34D6B795" w:rsidR="00360CF0" w:rsidRPr="00360CF0" w:rsidRDefault="00360CF0" w:rsidP="00360CF0">
      <w:pPr>
        <w:spacing w:after="0" w:line="240" w:lineRule="auto"/>
        <w:ind w:right="4034"/>
        <w:jc w:val="right"/>
        <w:rPr>
          <w:rFonts w:ascii="Times New Roman" w:eastAsia="Times New Roman" w:hAnsi="Times New Roman" w:cs="Times New Roman"/>
          <w:sz w:val="24"/>
        </w:rPr>
      </w:pPr>
      <w:r w:rsidRPr="00360CF0">
        <w:rPr>
          <w:rFonts w:eastAsia="Times New Roman" w:cs="Calibri"/>
          <w:b/>
          <w:bCs/>
          <w:color w:val="323232"/>
          <w:sz w:val="32"/>
          <w:szCs w:val="32"/>
          <w:u w:val="single"/>
          <w:shd w:val="clear" w:color="auto" w:fill="FFFFFF"/>
        </w:rPr>
        <w:t>FW</w:t>
      </w:r>
      <w:r w:rsidRPr="00360CF0">
        <w:rPr>
          <w:rFonts w:eastAsia="Times New Roman" w:cs="Calibri"/>
          <w:b/>
          <w:bCs/>
          <w:color w:val="323232"/>
          <w:sz w:val="32"/>
          <w:szCs w:val="32"/>
        </w:rPr>
        <w:t> </w:t>
      </w:r>
    </w:p>
    <w:p w14:paraId="42C10C3F" w14:textId="77777777" w:rsidR="00360CF0" w:rsidRPr="00360CF0" w:rsidRDefault="00360CF0" w:rsidP="00360CF0">
      <w:pPr>
        <w:spacing w:before="92" w:after="0" w:line="240" w:lineRule="auto"/>
        <w:ind w:left="1803" w:right="13" w:firstLine="16"/>
        <w:rPr>
          <w:rFonts w:ascii="Times New Roman" w:eastAsia="Times New Roman" w:hAnsi="Times New Roman" w:cs="Times New Roman"/>
          <w:sz w:val="24"/>
        </w:rPr>
      </w:pPr>
      <w:r w:rsidRPr="00360CF0">
        <w:rPr>
          <w:rFonts w:eastAsia="Times New Roman" w:cs="Calibri"/>
          <w:b/>
          <w:bCs/>
          <w:color w:val="323232"/>
          <w:sz w:val="26"/>
          <w:szCs w:val="26"/>
          <w:shd w:val="clear" w:color="auto" w:fill="FFFFFF"/>
        </w:rPr>
        <w:t>1]Capitalism alienates humans, the labor of workers is unfree and controlled by</w:t>
      </w:r>
      <w:r w:rsidRPr="00360CF0">
        <w:rPr>
          <w:rFonts w:eastAsia="Times New Roman" w:cs="Calibri"/>
          <w:b/>
          <w:bCs/>
          <w:color w:val="323232"/>
          <w:sz w:val="26"/>
          <w:szCs w:val="26"/>
        </w:rPr>
        <w:t xml:space="preserve"> </w:t>
      </w:r>
      <w:r w:rsidRPr="00360CF0">
        <w:rPr>
          <w:rFonts w:eastAsia="Times New Roman" w:cs="Calibri"/>
          <w:b/>
          <w:bCs/>
          <w:color w:val="323232"/>
          <w:sz w:val="26"/>
          <w:szCs w:val="26"/>
          <w:shd w:val="clear" w:color="auto" w:fill="FFFFFF"/>
        </w:rPr>
        <w:t>the market. Under capitalism humans only exist to serve the market. Capitalism</w:t>
      </w:r>
      <w:r w:rsidRPr="00360CF0">
        <w:rPr>
          <w:rFonts w:eastAsia="Times New Roman" w:cs="Calibri"/>
          <w:b/>
          <w:bCs/>
          <w:color w:val="323232"/>
          <w:sz w:val="26"/>
          <w:szCs w:val="26"/>
        </w:rPr>
        <w:t xml:space="preserve"> </w:t>
      </w:r>
      <w:r w:rsidRPr="00360CF0">
        <w:rPr>
          <w:rFonts w:eastAsia="Times New Roman" w:cs="Calibri"/>
          <w:b/>
          <w:bCs/>
          <w:color w:val="323232"/>
          <w:sz w:val="26"/>
          <w:szCs w:val="26"/>
          <w:shd w:val="clear" w:color="auto" w:fill="FFFFFF"/>
        </w:rPr>
        <w:t>appropriates human product into a capitalist agent. Jaeggi 16</w:t>
      </w:r>
      <w:r w:rsidRPr="00360CF0">
        <w:rPr>
          <w:rFonts w:eastAsia="Times New Roman" w:cs="Calibri"/>
          <w:b/>
          <w:bCs/>
          <w:color w:val="323232"/>
          <w:sz w:val="26"/>
          <w:szCs w:val="26"/>
        </w:rPr>
        <w:t xml:space="preserve"> </w:t>
      </w:r>
      <w:r w:rsidRPr="00360CF0">
        <w:rPr>
          <w:rFonts w:ascii="Times New Roman" w:eastAsia="Times New Roman" w:hAnsi="Times New Roman" w:cs="Times New Roman"/>
          <w:color w:val="323232"/>
          <w:sz w:val="15"/>
          <w:szCs w:val="15"/>
          <w:shd w:val="clear" w:color="auto" w:fill="FFFFFF"/>
        </w:rPr>
        <w:t xml:space="preserve">[Jaeggi, Rahel, et al. </w:t>
      </w:r>
      <w:r w:rsidRPr="00360CF0">
        <w:rPr>
          <w:rFonts w:ascii="Times New Roman" w:eastAsia="Times New Roman" w:hAnsi="Times New Roman" w:cs="Times New Roman"/>
          <w:i/>
          <w:iCs/>
          <w:color w:val="323232"/>
          <w:sz w:val="15"/>
          <w:szCs w:val="15"/>
          <w:shd w:val="clear" w:color="auto" w:fill="FFFFFF"/>
        </w:rPr>
        <w:t>A</w:t>
      </w:r>
      <w:r w:rsidRPr="00360CF0">
        <w:rPr>
          <w:rFonts w:ascii="Times New Roman" w:eastAsia="Times New Roman" w:hAnsi="Times New Roman" w:cs="Times New Roman"/>
          <w:i/>
          <w:iCs/>
          <w:color w:val="323232"/>
          <w:sz w:val="15"/>
          <w:szCs w:val="15"/>
        </w:rPr>
        <w:t>lienation</w:t>
      </w:r>
      <w:r w:rsidRPr="00360CF0">
        <w:rPr>
          <w:rFonts w:ascii="Times New Roman" w:eastAsia="Times New Roman" w:hAnsi="Times New Roman" w:cs="Times New Roman"/>
          <w:color w:val="323232"/>
          <w:sz w:val="15"/>
          <w:szCs w:val="15"/>
          <w:shd w:val="clear" w:color="auto" w:fill="FFFFFF"/>
        </w:rPr>
        <w:t>.</w:t>
      </w:r>
      <w:r w:rsidRPr="00360CF0">
        <w:rPr>
          <w:rFonts w:ascii="Times New Roman" w:eastAsia="Times New Roman" w:hAnsi="Times New Roman" w:cs="Times New Roman"/>
          <w:color w:val="323232"/>
          <w:sz w:val="15"/>
          <w:szCs w:val="15"/>
        </w:rPr>
        <w:t xml:space="preserve"> </w:t>
      </w:r>
      <w:r w:rsidRPr="00360CF0">
        <w:rPr>
          <w:rFonts w:ascii="Times New Roman" w:eastAsia="Times New Roman" w:hAnsi="Times New Roman" w:cs="Times New Roman"/>
          <w:color w:val="323232"/>
          <w:sz w:val="15"/>
          <w:szCs w:val="15"/>
          <w:shd w:val="clear" w:color="auto" w:fill="FFFFFF"/>
        </w:rPr>
        <w:t>Columbia University Press, 2016] SLS</w:t>
      </w:r>
      <w:r w:rsidRPr="00360CF0">
        <w:rPr>
          <w:rFonts w:ascii="Times New Roman" w:eastAsia="Times New Roman" w:hAnsi="Times New Roman" w:cs="Times New Roman"/>
          <w:color w:val="323232"/>
          <w:sz w:val="15"/>
          <w:szCs w:val="15"/>
        </w:rPr>
        <w:t> </w:t>
      </w:r>
    </w:p>
    <w:p w14:paraId="02FF9FC3" w14:textId="77777777" w:rsidR="00360CF0" w:rsidRPr="00360CF0" w:rsidRDefault="00360CF0" w:rsidP="00360CF0">
      <w:pPr>
        <w:spacing w:before="166" w:after="0" w:line="240" w:lineRule="auto"/>
        <w:ind w:left="1800" w:right="3" w:firstLine="2"/>
        <w:rPr>
          <w:rFonts w:ascii="Times New Roman" w:eastAsia="Times New Roman" w:hAnsi="Times New Roman" w:cs="Times New Roman"/>
          <w:sz w:val="24"/>
        </w:rPr>
      </w:pPr>
      <w:r w:rsidRPr="00360CF0">
        <w:rPr>
          <w:rFonts w:ascii="Times New Roman" w:eastAsia="Times New Roman" w:hAnsi="Times New Roman" w:cs="Times New Roman"/>
          <w:b/>
          <w:bCs/>
          <w:color w:val="000000"/>
          <w:szCs w:val="22"/>
          <w:u w:val="single"/>
          <w:shd w:val="clear" w:color="auto" w:fill="FFFF00"/>
        </w:rPr>
        <w:t>W</w:t>
      </w:r>
      <w:r w:rsidRPr="00360CF0">
        <w:rPr>
          <w:rFonts w:ascii="Times New Roman" w:eastAsia="Times New Roman" w:hAnsi="Times New Roman" w:cs="Times New Roman"/>
          <w:b/>
          <w:bCs/>
          <w:color w:val="000000"/>
          <w:szCs w:val="22"/>
          <w:u w:val="single"/>
        </w:rPr>
        <w:t>e can</w:t>
      </w:r>
      <w:r w:rsidRPr="00360CF0">
        <w:rPr>
          <w:rFonts w:ascii="Times New Roman" w:eastAsia="Times New Roman" w:hAnsi="Times New Roman" w:cs="Times New Roman"/>
          <w:b/>
          <w:bCs/>
          <w:color w:val="000000"/>
          <w:szCs w:val="22"/>
          <w:u w:val="single"/>
          <w:shd w:val="clear" w:color="auto" w:fill="FFFF00"/>
        </w:rPr>
        <w:t xml:space="preserve"> identify two dimensions</w:t>
      </w:r>
      <w:r w:rsidRPr="00360CF0">
        <w:rPr>
          <w:rFonts w:ascii="Times New Roman" w:eastAsia="Times New Roman" w:hAnsi="Times New Roman" w:cs="Times New Roman"/>
          <w:b/>
          <w:bCs/>
          <w:color w:val="000000"/>
          <w:szCs w:val="22"/>
          <w:u w:val="single"/>
        </w:rPr>
        <w:t xml:space="preserve"> of the deficit in the relation to self and world that Marx</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 xml:space="preserve">theorizes as </w:t>
      </w:r>
      <w:r w:rsidRPr="00360CF0">
        <w:rPr>
          <w:rFonts w:ascii="Times New Roman" w:eastAsia="Times New Roman" w:hAnsi="Times New Roman" w:cs="Times New Roman"/>
          <w:b/>
          <w:bCs/>
          <w:color w:val="000000"/>
          <w:szCs w:val="22"/>
          <w:u w:val="single"/>
          <w:shd w:val="clear" w:color="auto" w:fill="FFFF00"/>
        </w:rPr>
        <w:t>alienation</w:t>
      </w:r>
      <w:r w:rsidRPr="00360CF0">
        <w:rPr>
          <w:rFonts w:ascii="Times New Roman" w:eastAsia="Times New Roman" w:hAnsi="Times New Roman" w:cs="Times New Roman"/>
          <w:b/>
          <w:bCs/>
          <w:color w:val="000000"/>
          <w:szCs w:val="22"/>
          <w:u w:val="single"/>
        </w:rPr>
        <w:t>:</w:t>
      </w:r>
      <w:r w:rsidRPr="00360CF0">
        <w:rPr>
          <w:rFonts w:ascii="Times New Roman" w:eastAsia="Times New Roman" w:hAnsi="Times New Roman" w:cs="Times New Roman"/>
          <w:b/>
          <w:bCs/>
          <w:color w:val="000000"/>
          <w:szCs w:val="22"/>
          <w:u w:val="single"/>
          <w:shd w:val="clear" w:color="auto" w:fill="FFFF00"/>
        </w:rPr>
        <w:t xml:space="preserve"> first, the inability </w:t>
      </w:r>
      <w:r w:rsidRPr="00360CF0">
        <w:rPr>
          <w:rFonts w:ascii="Times New Roman" w:eastAsia="Times New Roman" w:hAnsi="Times New Roman" w:cs="Times New Roman"/>
          <w:color w:val="000000"/>
          <w:sz w:val="16"/>
          <w:szCs w:val="16"/>
        </w:rPr>
        <w:t>meaningfully</w:t>
      </w:r>
      <w:r w:rsidRPr="00360CF0">
        <w:rPr>
          <w:rFonts w:ascii="Times New Roman" w:eastAsia="Times New Roman" w:hAnsi="Times New Roman" w:cs="Times New Roman"/>
          <w:color w:val="000000"/>
          <w:sz w:val="16"/>
          <w:szCs w:val="16"/>
          <w:u w:val="single"/>
        </w:rPr>
        <w:t xml:space="preserve"> </w:t>
      </w:r>
      <w:r w:rsidRPr="00360CF0">
        <w:rPr>
          <w:rFonts w:ascii="Times New Roman" w:eastAsia="Times New Roman" w:hAnsi="Times New Roman" w:cs="Times New Roman"/>
          <w:b/>
          <w:bCs/>
          <w:color w:val="000000"/>
          <w:szCs w:val="22"/>
          <w:u w:val="single"/>
          <w:shd w:val="clear" w:color="auto" w:fill="FFFF00"/>
        </w:rPr>
        <w:t xml:space="preserve">to identify with what one does </w:t>
      </w:r>
      <w:r w:rsidRPr="00360CF0">
        <w:rPr>
          <w:rFonts w:ascii="Times New Roman" w:eastAsia="Times New Roman" w:hAnsi="Times New Roman" w:cs="Times New Roman"/>
          <w:color w:val="000000"/>
          <w:sz w:val="16"/>
          <w:szCs w:val="16"/>
          <w:u w:val="single"/>
        </w:rPr>
        <w:t>a</w:t>
      </w:r>
      <w:r w:rsidRPr="00360CF0">
        <w:rPr>
          <w:rFonts w:ascii="Times New Roman" w:eastAsia="Times New Roman" w:hAnsi="Times New Roman" w:cs="Times New Roman"/>
          <w:color w:val="000000"/>
          <w:sz w:val="16"/>
          <w:szCs w:val="16"/>
        </w:rPr>
        <w:t>nd with those with whom one does it;</w:t>
      </w:r>
      <w:r w:rsidRPr="00360CF0">
        <w:rPr>
          <w:rFonts w:ascii="Times New Roman" w:eastAsia="Times New Roman" w:hAnsi="Times New Roman" w:cs="Times New Roman"/>
          <w:color w:val="000000"/>
          <w:sz w:val="16"/>
          <w:szCs w:val="16"/>
          <w:u w:val="single"/>
        </w:rPr>
        <w:t xml:space="preserve"> </w:t>
      </w:r>
      <w:r w:rsidRPr="00360CF0">
        <w:rPr>
          <w:rFonts w:ascii="Times New Roman" w:eastAsia="Times New Roman" w:hAnsi="Times New Roman" w:cs="Times New Roman"/>
          <w:b/>
          <w:bCs/>
          <w:color w:val="000000"/>
          <w:szCs w:val="22"/>
          <w:u w:val="single"/>
          <w:shd w:val="clear" w:color="auto" w:fill="FFFF00"/>
        </w:rPr>
        <w:t>second, the inability to exert control over what one does</w:t>
      </w:r>
      <w:r w:rsidRPr="00360CF0">
        <w:rPr>
          <w:rFonts w:ascii="Times New Roman" w:eastAsia="Times New Roman" w:hAnsi="Times New Roman" w:cs="Times New Roman"/>
          <w:color w:val="000000"/>
          <w:sz w:val="16"/>
          <w:szCs w:val="16"/>
        </w:rPr>
        <w:t xml:space="preserve">—that is, the inability to be, individually or collectively, the subject of one’s actions. </w:t>
      </w:r>
      <w:r w:rsidRPr="00360CF0">
        <w:rPr>
          <w:rFonts w:ascii="Times New Roman" w:eastAsia="Times New Roman" w:hAnsi="Times New Roman" w:cs="Times New Roman"/>
          <w:b/>
          <w:bCs/>
          <w:color w:val="000000"/>
          <w:szCs w:val="22"/>
        </w:rPr>
        <w:t>A</w:t>
      </w:r>
      <w:r w:rsidRPr="00360CF0">
        <w:rPr>
          <w:rFonts w:ascii="Times New Roman" w:eastAsia="Times New Roman" w:hAnsi="Times New Roman" w:cs="Times New Roman"/>
          <w:b/>
          <w:bCs/>
          <w:color w:val="000000"/>
          <w:szCs w:val="22"/>
          <w:u w:val="single"/>
          <w:shd w:val="clear" w:color="auto" w:fill="FFFF00"/>
        </w:rPr>
        <w:t>lienation</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from the object—</w:t>
      </w:r>
      <w:r w:rsidRPr="00360CF0">
        <w:rPr>
          <w:rFonts w:ascii="Times New Roman" w:eastAsia="Times New Roman" w:hAnsi="Times New Roman" w:cs="Times New Roman"/>
          <w:b/>
          <w:bCs/>
          <w:color w:val="000000"/>
          <w:szCs w:val="22"/>
        </w:rPr>
        <w:t>f</w:t>
      </w:r>
      <w:r w:rsidRPr="00360CF0">
        <w:rPr>
          <w:rFonts w:ascii="Times New Roman" w:eastAsia="Times New Roman" w:hAnsi="Times New Roman" w:cs="Times New Roman"/>
          <w:b/>
          <w:bCs/>
          <w:color w:val="000000"/>
          <w:szCs w:val="22"/>
          <w:u w:val="single"/>
        </w:rPr>
        <w:t>rom the product of one’s own</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activity</w:t>
      </w:r>
      <w:r w:rsidRPr="00360CF0">
        <w:rPr>
          <w:rFonts w:ascii="Times New Roman" w:eastAsia="Times New Roman" w:hAnsi="Times New Roman" w:cs="Times New Roman"/>
          <w:color w:val="000000"/>
          <w:sz w:val="16"/>
          <w:szCs w:val="16"/>
        </w:rPr>
        <w:t>—</w:t>
      </w:r>
      <w:r w:rsidRPr="00360CF0">
        <w:rPr>
          <w:rFonts w:ascii="Times New Roman" w:eastAsia="Times New Roman" w:hAnsi="Times New Roman" w:cs="Times New Roman"/>
          <w:b/>
          <w:bCs/>
          <w:color w:val="000000"/>
          <w:szCs w:val="22"/>
          <w:u w:val="single"/>
          <w:shd w:val="clear" w:color="auto" w:fill="FFFF00"/>
        </w:rPr>
        <w:t xml:space="preserve">means </w:t>
      </w:r>
      <w:r w:rsidRPr="00360CF0">
        <w:rPr>
          <w:rFonts w:ascii="Times New Roman" w:eastAsia="Times New Roman" w:hAnsi="Times New Roman" w:cs="Times New Roman"/>
          <w:color w:val="000000"/>
          <w:sz w:val="16"/>
          <w:szCs w:val="16"/>
        </w:rPr>
        <w:t>at</w:t>
      </w:r>
      <w:r w:rsidRPr="00360CF0">
        <w:rPr>
          <w:rFonts w:ascii="Times New Roman" w:eastAsia="Times New Roman" w:hAnsi="Times New Roman" w:cs="Times New Roman"/>
          <w:color w:val="000000"/>
          <w:sz w:val="16"/>
          <w:szCs w:val="16"/>
          <w:u w:val="single"/>
        </w:rPr>
        <w:t xml:space="preserve"> </w:t>
      </w:r>
      <w:r w:rsidRPr="00360CF0">
        <w:rPr>
          <w:rFonts w:ascii="Times New Roman" w:eastAsia="Times New Roman" w:hAnsi="Times New Roman" w:cs="Times New Roman"/>
          <w:color w:val="000000"/>
          <w:sz w:val="16"/>
          <w:szCs w:val="16"/>
        </w:rPr>
        <w:t>once</w:t>
      </w:r>
      <w:r w:rsidRPr="00360CF0">
        <w:rPr>
          <w:rFonts w:ascii="Times New Roman" w:eastAsia="Times New Roman" w:hAnsi="Times New Roman" w:cs="Times New Roman"/>
          <w:color w:val="000000"/>
          <w:sz w:val="16"/>
          <w:szCs w:val="16"/>
          <w:u w:val="single"/>
        </w:rPr>
        <w:t xml:space="preserve"> </w:t>
      </w:r>
      <w:r w:rsidRPr="00360CF0">
        <w:rPr>
          <w:rFonts w:ascii="Times New Roman" w:eastAsia="Times New Roman" w:hAnsi="Times New Roman" w:cs="Times New Roman"/>
          <w:b/>
          <w:bCs/>
          <w:color w:val="000000"/>
          <w:szCs w:val="22"/>
          <w:u w:val="single"/>
          <w:shd w:val="clear" w:color="auto" w:fill="FFFF00"/>
        </w:rPr>
        <w:t>loss of control</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and </w:t>
      </w:r>
      <w:r w:rsidRPr="00360CF0">
        <w:rPr>
          <w:rFonts w:eastAsia="Times New Roman" w:cs="Calibri"/>
          <w:color w:val="000000"/>
          <w:sz w:val="16"/>
          <w:szCs w:val="16"/>
        </w:rPr>
        <w:t>dispos</w:t>
      </w:r>
      <w:r w:rsidRPr="00360CF0">
        <w:rPr>
          <w:rFonts w:ascii="Times New Roman" w:eastAsia="Times New Roman" w:hAnsi="Times New Roman" w:cs="Times New Roman"/>
          <w:color w:val="000000"/>
          <w:sz w:val="16"/>
          <w:szCs w:val="16"/>
        </w:rPr>
        <w:t xml:space="preserve">- session: </w:t>
      </w:r>
      <w:r w:rsidRPr="00360CF0">
        <w:rPr>
          <w:rFonts w:ascii="Times New Roman" w:eastAsia="Times New Roman" w:hAnsi="Times New Roman" w:cs="Times New Roman"/>
          <w:b/>
          <w:bCs/>
          <w:color w:val="000000"/>
          <w:szCs w:val="22"/>
        </w:rPr>
        <w:t>t</w:t>
      </w:r>
      <w:r w:rsidRPr="00360CF0">
        <w:rPr>
          <w:rFonts w:ascii="Times New Roman" w:eastAsia="Times New Roman" w:hAnsi="Times New Roman" w:cs="Times New Roman"/>
          <w:b/>
          <w:bCs/>
          <w:color w:val="000000"/>
          <w:szCs w:val="22"/>
          <w:u w:val="single"/>
        </w:rPr>
        <w:t>h</w:t>
      </w:r>
      <w:r w:rsidRPr="00360CF0">
        <w:rPr>
          <w:rFonts w:ascii="Times New Roman" w:eastAsia="Times New Roman" w:hAnsi="Times New Roman" w:cs="Times New Roman"/>
          <w:b/>
          <w:bCs/>
          <w:color w:val="000000"/>
          <w:szCs w:val="22"/>
          <w:u w:val="single"/>
          <w:shd w:val="clear" w:color="auto" w:fill="FFFF00"/>
        </w:rPr>
        <w:t>e alienated worker</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(as the seller of her labor power) </w:t>
      </w:r>
      <w:r w:rsidRPr="00360CF0">
        <w:rPr>
          <w:rFonts w:ascii="Times New Roman" w:eastAsia="Times New Roman" w:hAnsi="Times New Roman" w:cs="Times New Roman"/>
          <w:b/>
          <w:bCs/>
          <w:color w:val="000000"/>
          <w:szCs w:val="22"/>
          <w:u w:val="single"/>
        </w:rPr>
        <w:t>no longer has at her disposal what she herself has produced</w:t>
      </w:r>
      <w:r w:rsidRPr="00360CF0">
        <w:rPr>
          <w:rFonts w:ascii="Times New Roman" w:eastAsia="Times New Roman" w:hAnsi="Times New Roman" w:cs="Times New Roman"/>
          <w:color w:val="000000"/>
          <w:sz w:val="16"/>
          <w:szCs w:val="16"/>
        </w:rPr>
        <w:t xml:space="preserve">; it does not belong to her. </w:t>
      </w:r>
      <w:r w:rsidRPr="00360CF0">
        <w:rPr>
          <w:rFonts w:ascii="Times New Roman" w:eastAsia="Times New Roman" w:hAnsi="Times New Roman" w:cs="Times New Roman"/>
          <w:b/>
          <w:bCs/>
          <w:color w:val="000000"/>
          <w:szCs w:val="22"/>
        </w:rPr>
        <w:t>H</w:t>
      </w:r>
      <w:r w:rsidRPr="00360CF0">
        <w:rPr>
          <w:rFonts w:ascii="Times New Roman" w:eastAsia="Times New Roman" w:hAnsi="Times New Roman" w:cs="Times New Roman"/>
          <w:b/>
          <w:bCs/>
          <w:color w:val="000000"/>
          <w:szCs w:val="22"/>
          <w:u w:val="single"/>
          <w:shd w:val="clear" w:color="auto" w:fill="FFFF00"/>
        </w:rPr>
        <w:t>er</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product is exchanged on a market</w:t>
      </w:r>
      <w:r w:rsidRPr="00360CF0">
        <w:rPr>
          <w:rFonts w:ascii="Times New Roman" w:eastAsia="Times New Roman" w:hAnsi="Times New Roman" w:cs="Times New Roman"/>
          <w:b/>
          <w:bCs/>
          <w:color w:val="000000"/>
          <w:szCs w:val="22"/>
          <w:u w:val="single"/>
        </w:rPr>
        <w:t xml:space="preserve"> she does not control and under conditions </w:t>
      </w:r>
      <w:r w:rsidRPr="00360CF0">
        <w:rPr>
          <w:rFonts w:ascii="Times New Roman" w:eastAsia="Times New Roman" w:hAnsi="Times New Roman" w:cs="Times New Roman"/>
          <w:b/>
          <w:bCs/>
          <w:color w:val="000000"/>
          <w:szCs w:val="22"/>
          <w:u w:val="single"/>
          <w:shd w:val="clear" w:color="auto" w:fill="FFFF00"/>
        </w:rPr>
        <w:t>she does not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control</w:t>
      </w:r>
      <w:r w:rsidRPr="00360CF0">
        <w:rPr>
          <w:rFonts w:ascii="Times New Roman" w:eastAsia="Times New Roman" w:hAnsi="Times New Roman" w:cs="Times New Roman"/>
          <w:color w:val="000000"/>
          <w:sz w:val="16"/>
          <w:szCs w:val="16"/>
        </w:rPr>
        <w:t xml:space="preserve">. Alienation also means that the object must appear to her as fragmented: laboring under conditions of specialization and the division of labor, the worker has no relation to the product of her work as a whole. </w:t>
      </w:r>
      <w:r w:rsidRPr="00360CF0">
        <w:rPr>
          <w:rFonts w:ascii="Times New Roman" w:eastAsia="Times New Roman" w:hAnsi="Times New Roman" w:cs="Times New Roman"/>
          <w:b/>
          <w:bCs/>
          <w:color w:val="000000"/>
          <w:szCs w:val="22"/>
          <w:u w:val="single"/>
        </w:rPr>
        <w:t>As someone who is involved in one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of the many specialized acts that make up the production</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of Adam Smith’s famous </w:t>
      </w:r>
      <w:proofErr w:type="gramStart"/>
      <w:r w:rsidRPr="00360CF0">
        <w:rPr>
          <w:rFonts w:ascii="Times New Roman" w:eastAsia="Times New Roman" w:hAnsi="Times New Roman" w:cs="Times New Roman"/>
          <w:color w:val="000000"/>
          <w:sz w:val="16"/>
          <w:szCs w:val="16"/>
        </w:rPr>
        <w:t>pin,</w:t>
      </w:r>
      <w:r w:rsidRPr="00360CF0">
        <w:rPr>
          <w:rFonts w:ascii="Times New Roman" w:eastAsia="Times New Roman" w:hAnsi="Times New Roman" w:cs="Times New Roman"/>
          <w:b/>
          <w:bCs/>
          <w:color w:val="000000"/>
          <w:szCs w:val="22"/>
          <w:u w:val="single"/>
        </w:rPr>
        <w:t>she</w:t>
      </w:r>
      <w:proofErr w:type="gramEnd"/>
      <w:r w:rsidRPr="00360CF0">
        <w:rPr>
          <w:rFonts w:ascii="Times New Roman" w:eastAsia="Times New Roman" w:hAnsi="Times New Roman" w:cs="Times New Roman"/>
          <w:b/>
          <w:bCs/>
          <w:color w:val="000000"/>
          <w:szCs w:val="22"/>
          <w:u w:val="single"/>
        </w:rPr>
        <w:t xml:space="preserve"> has no</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relation to the pin as a finished product</w:t>
      </w:r>
      <w:r w:rsidRPr="00360CF0">
        <w:rPr>
          <w:rFonts w:ascii="Times New Roman" w:eastAsia="Times New Roman" w:hAnsi="Times New Roman" w:cs="Times New Roman"/>
          <w:color w:val="000000"/>
          <w:sz w:val="16"/>
          <w:szCs w:val="16"/>
        </w:rPr>
        <w:t xml:space="preserve">, as small as the pin might be. Put differently, the prod- </w:t>
      </w:r>
      <w:r w:rsidRPr="00360CF0">
        <w:rPr>
          <w:rFonts w:eastAsia="Times New Roman" w:cs="Calibri"/>
          <w:color w:val="000000"/>
          <w:sz w:val="16"/>
          <w:szCs w:val="16"/>
        </w:rPr>
        <w:t xml:space="preserve">uct </w:t>
      </w:r>
      <w:r w:rsidRPr="00360CF0">
        <w:rPr>
          <w:rFonts w:ascii="Times New Roman" w:eastAsia="Times New Roman" w:hAnsi="Times New Roman" w:cs="Times New Roman"/>
          <w:color w:val="000000"/>
          <w:sz w:val="16"/>
          <w:szCs w:val="16"/>
        </w:rPr>
        <w:t>of her specific labor—</w:t>
      </w:r>
      <w:r w:rsidRPr="00360CF0">
        <w:rPr>
          <w:rFonts w:ascii="Times New Roman" w:eastAsia="Times New Roman" w:hAnsi="Times New Roman" w:cs="Times New Roman"/>
          <w:b/>
          <w:bCs/>
          <w:color w:val="000000"/>
          <w:szCs w:val="22"/>
          <w:u w:val="single"/>
        </w:rPr>
        <w:t>her specific contribution to the production of the pin—does not fit for her into a</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meaningful whole, a unity with significance</w:t>
      </w:r>
      <w:r w:rsidRPr="00360CF0">
        <w:rPr>
          <w:rFonts w:ascii="Times New Roman" w:eastAsia="Times New Roman" w:hAnsi="Times New Roman" w:cs="Times New Roman"/>
          <w:color w:val="000000"/>
          <w:sz w:val="16"/>
          <w:szCs w:val="16"/>
        </w:rPr>
        <w:t xml:space="preserve">. The same pairing of powerlessness and loss of meaning (or impoverish- </w:t>
      </w:r>
      <w:r w:rsidRPr="00360CF0">
        <w:rPr>
          <w:rFonts w:eastAsia="Times New Roman" w:cs="Calibri"/>
          <w:color w:val="000000"/>
          <w:sz w:val="16"/>
          <w:szCs w:val="16"/>
        </w:rPr>
        <w:t>ment</w:t>
      </w:r>
      <w:r w:rsidRPr="00360CF0">
        <w:rPr>
          <w:rFonts w:ascii="Times New Roman" w:eastAsia="Times New Roman" w:hAnsi="Times New Roman" w:cs="Times New Roman"/>
          <w:color w:val="000000"/>
          <w:sz w:val="16"/>
          <w:szCs w:val="16"/>
        </w:rPr>
        <w:t xml:space="preserve">) marks the worker’s alienation from her own activity. </w:t>
      </w:r>
      <w:r w:rsidRPr="00360CF0">
        <w:rPr>
          <w:rFonts w:ascii="Times New Roman" w:eastAsia="Times New Roman" w:hAnsi="Times New Roman" w:cs="Times New Roman"/>
          <w:b/>
          <w:bCs/>
          <w:color w:val="000000"/>
          <w:szCs w:val="22"/>
          <w:u w:val="single"/>
          <w:shd w:val="clear" w:color="auto" w:fill="FFFF00"/>
        </w:rPr>
        <w:t>Alienated labor is</w:t>
      </w:r>
      <w:r w:rsidRPr="00360CF0">
        <w:rPr>
          <w:rFonts w:ascii="Times New Roman" w:eastAsia="Times New Roman" w:hAnsi="Times New Roman" w:cs="Times New Roman"/>
          <w:color w:val="000000"/>
          <w:sz w:val="16"/>
          <w:szCs w:val="16"/>
        </w:rPr>
        <w:t xml:space="preserve">, on the one hand, </w:t>
      </w:r>
      <w:r w:rsidRPr="00360CF0">
        <w:rPr>
          <w:rFonts w:ascii="Times New Roman" w:eastAsia="Times New Roman" w:hAnsi="Times New Roman" w:cs="Times New Roman"/>
          <w:b/>
          <w:bCs/>
          <w:color w:val="000000"/>
          <w:szCs w:val="22"/>
        </w:rPr>
        <w:t>u</w:t>
      </w:r>
      <w:r w:rsidRPr="00360CF0">
        <w:rPr>
          <w:rFonts w:ascii="Times New Roman" w:eastAsia="Times New Roman" w:hAnsi="Times New Roman" w:cs="Times New Roman"/>
          <w:b/>
          <w:bCs/>
          <w:color w:val="000000"/>
          <w:szCs w:val="22"/>
          <w:u w:val="single"/>
          <w:shd w:val="clear" w:color="auto" w:fill="FFFF00"/>
        </w:rPr>
        <w:t>nfree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activity, labor in which and into which one is forced. In her labor the alienated worker is not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the master of what she does.</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Standing under foreign command, </w:t>
      </w:r>
      <w:r w:rsidRPr="00360CF0">
        <w:rPr>
          <w:rFonts w:ascii="Times New Roman" w:eastAsia="Times New Roman" w:hAnsi="Times New Roman" w:cs="Times New Roman"/>
          <w:b/>
          <w:bCs/>
          <w:color w:val="000000"/>
          <w:szCs w:val="22"/>
          <w:u w:val="single"/>
          <w:shd w:val="clear" w:color="auto" w:fill="FFFF00"/>
        </w:rPr>
        <w:t xml:space="preserve">her labor is determined by </w:t>
      </w:r>
      <w:proofErr w:type="gramStart"/>
      <w:r w:rsidRPr="00360CF0">
        <w:rPr>
          <w:rFonts w:ascii="Times New Roman" w:eastAsia="Times New Roman" w:hAnsi="Times New Roman" w:cs="Times New Roman"/>
          <w:b/>
          <w:bCs/>
          <w:color w:val="000000"/>
          <w:sz w:val="24"/>
          <w:shd w:val="clear" w:color="auto" w:fill="FFFF00"/>
        </w:rPr>
        <w:t>an other</w:t>
      </w:r>
      <w:proofErr w:type="gramEnd"/>
      <w:r w:rsidRPr="00360CF0">
        <w:rPr>
          <w:rFonts w:ascii="Times New Roman" w:eastAsia="Times New Roman" w:hAnsi="Times New Roman" w:cs="Times New Roman"/>
          <w:color w:val="000000"/>
          <w:sz w:val="16"/>
          <w:szCs w:val="16"/>
        </w:rPr>
        <w:t xml:space="preserve">, or heteronomous. “If he relates to his own activity as to an unfree activity, then he relates to it as an activity performed in the service, under the domination, the coercion, and the yoke of another human being.”5 And, being powerless, </w:t>
      </w:r>
      <w:r w:rsidRPr="00360CF0">
        <w:rPr>
          <w:rFonts w:ascii="Times New Roman" w:eastAsia="Times New Roman" w:hAnsi="Times New Roman" w:cs="Times New Roman"/>
          <w:b/>
          <w:bCs/>
          <w:color w:val="000000"/>
          <w:szCs w:val="22"/>
        </w:rPr>
        <w:t>t</w:t>
      </w:r>
      <w:r w:rsidRPr="00360CF0">
        <w:rPr>
          <w:rFonts w:ascii="Times New Roman" w:eastAsia="Times New Roman" w:hAnsi="Times New Roman" w:cs="Times New Roman"/>
          <w:b/>
          <w:bCs/>
          <w:color w:val="000000"/>
          <w:szCs w:val="22"/>
          <w:u w:val="single"/>
        </w:rPr>
        <w:t>he worker can neither</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 xml:space="preserve">comprehend nor control the process </w:t>
      </w:r>
      <w:proofErr w:type="gramStart"/>
      <w:r w:rsidRPr="00360CF0">
        <w:rPr>
          <w:rFonts w:ascii="Times New Roman" w:eastAsia="Times New Roman" w:hAnsi="Times New Roman" w:cs="Times New Roman"/>
          <w:b/>
          <w:bCs/>
          <w:color w:val="000000"/>
          <w:szCs w:val="22"/>
          <w:u w:val="single"/>
        </w:rPr>
        <w:t>as a whole of</w:t>
      </w:r>
      <w:proofErr w:type="gramEnd"/>
      <w:r w:rsidRPr="00360CF0">
        <w:rPr>
          <w:rFonts w:ascii="Times New Roman" w:eastAsia="Times New Roman" w:hAnsi="Times New Roman" w:cs="Times New Roman"/>
          <w:b/>
          <w:bCs/>
          <w:color w:val="000000"/>
          <w:szCs w:val="22"/>
          <w:u w:val="single"/>
        </w:rPr>
        <w:t xml:space="preserve"> which she is a part but that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 xml:space="preserve">remains </w:t>
      </w:r>
      <w:r w:rsidRPr="00360CF0">
        <w:rPr>
          <w:rFonts w:eastAsia="Times New Roman" w:cs="Calibri"/>
          <w:b/>
          <w:bCs/>
          <w:color w:val="000000"/>
          <w:sz w:val="24"/>
        </w:rPr>
        <w:t>untransparent</w:t>
      </w:r>
      <w:r w:rsidRPr="00360CF0">
        <w:rPr>
          <w:rFonts w:eastAsia="Times New Roman" w:cs="Calibri"/>
          <w:b/>
          <w:bCs/>
          <w:color w:val="000000"/>
          <w:sz w:val="24"/>
          <w:u w:val="single"/>
        </w:rPr>
        <w:t xml:space="preserve"> </w:t>
      </w:r>
      <w:r w:rsidRPr="00360CF0">
        <w:rPr>
          <w:rFonts w:ascii="Times New Roman" w:eastAsia="Times New Roman" w:hAnsi="Times New Roman" w:cs="Times New Roman"/>
          <w:b/>
          <w:bCs/>
          <w:color w:val="000000"/>
          <w:szCs w:val="22"/>
          <w:u w:val="single"/>
        </w:rPr>
        <w:t>to her</w:t>
      </w:r>
      <w:r w:rsidRPr="00360CF0">
        <w:rPr>
          <w:rFonts w:ascii="Times New Roman" w:eastAsia="Times New Roman" w:hAnsi="Times New Roman" w:cs="Times New Roman"/>
          <w:color w:val="000000"/>
          <w:sz w:val="16"/>
          <w:szCs w:val="16"/>
        </w:rPr>
        <w:t xml:space="preserve">. At the same time, </w:t>
      </w:r>
      <w:r w:rsidRPr="00360CF0">
        <w:rPr>
          <w:rFonts w:ascii="Times New Roman" w:eastAsia="Times New Roman" w:hAnsi="Times New Roman" w:cs="Times New Roman"/>
          <w:b/>
          <w:bCs/>
          <w:color w:val="000000"/>
          <w:szCs w:val="22"/>
          <w:u w:val="single"/>
          <w:shd w:val="clear" w:color="auto" w:fill="FFFF00"/>
        </w:rPr>
        <w:t>alienated labor is</w:t>
      </w:r>
      <w:r w:rsidRPr="00360CF0">
        <w:rPr>
          <w:rFonts w:ascii="Times New Roman" w:eastAsia="Times New Roman" w:hAnsi="Times New Roman" w:cs="Times New Roman"/>
          <w:b/>
          <w:bCs/>
          <w:color w:val="000000"/>
          <w:szCs w:val="22"/>
          <w:u w:val="single"/>
        </w:rPr>
        <w:t xml:space="preserve"> </w:t>
      </w:r>
      <w:r w:rsidRPr="00360CF0">
        <w:rPr>
          <w:rFonts w:ascii="Times New Roman" w:eastAsia="Times New Roman" w:hAnsi="Times New Roman" w:cs="Times New Roman"/>
          <w:b/>
          <w:bCs/>
          <w:color w:val="000000"/>
          <w:szCs w:val="22"/>
          <w:u w:val="single"/>
          <w:shd w:val="clear" w:color="auto" w:fill="FFFF00"/>
        </w:rPr>
        <w:t>also</w:t>
      </w:r>
      <w:r w:rsidRPr="00360CF0">
        <w:rPr>
          <w:rFonts w:ascii="Times New Roman" w:eastAsia="Times New Roman" w:hAnsi="Times New Roman" w:cs="Times New Roman"/>
          <w:b/>
          <w:bCs/>
          <w:color w:val="000000"/>
          <w:szCs w:val="22"/>
          <w:u w:val="single"/>
        </w:rPr>
        <w:t xml:space="preserve"> </w:t>
      </w:r>
      <w:r w:rsidRPr="00360CF0">
        <w:rPr>
          <w:rFonts w:ascii="Times New Roman" w:eastAsia="Times New Roman" w:hAnsi="Times New Roman" w:cs="Times New Roman"/>
          <w:b/>
          <w:bCs/>
          <w:color w:val="000000"/>
          <w:szCs w:val="22"/>
          <w:u w:val="single"/>
          <w:shd w:val="clear" w:color="auto" w:fill="FFFF00"/>
        </w:rPr>
        <w:t>characterized by</w:t>
      </w:r>
      <w:r w:rsidRPr="00360CF0">
        <w:rPr>
          <w:rFonts w:ascii="Times New Roman" w:eastAsia="Times New Roman" w:hAnsi="Times New Roman" w:cs="Times New Roman"/>
          <w:color w:val="000000"/>
          <w:sz w:val="16"/>
          <w:szCs w:val="16"/>
          <w:u w:val="single"/>
        </w:rPr>
        <w:t>—</w:t>
      </w:r>
      <w:r w:rsidRPr="00360CF0">
        <w:rPr>
          <w:rFonts w:ascii="Times New Roman" w:eastAsia="Times New Roman" w:hAnsi="Times New Roman" w:cs="Times New Roman"/>
          <w:color w:val="000000"/>
          <w:sz w:val="16"/>
          <w:szCs w:val="16"/>
        </w:rPr>
        <w:t xml:space="preserve">as a counterpart to the product’s </w:t>
      </w:r>
      <w:r w:rsidRPr="00360CF0">
        <w:rPr>
          <w:rFonts w:eastAsia="Times New Roman" w:cs="Calibri"/>
          <w:color w:val="000000"/>
          <w:sz w:val="16"/>
          <w:szCs w:val="16"/>
        </w:rPr>
        <w:t>fragmenta</w:t>
      </w:r>
      <w:r w:rsidRPr="00360CF0">
        <w:rPr>
          <w:rFonts w:ascii="Times New Roman" w:eastAsia="Times New Roman" w:hAnsi="Times New Roman" w:cs="Times New Roman"/>
          <w:color w:val="000000"/>
          <w:sz w:val="16"/>
          <w:szCs w:val="16"/>
        </w:rPr>
        <w:t xml:space="preserve">- </w:t>
      </w:r>
      <w:r w:rsidRPr="00360CF0">
        <w:rPr>
          <w:rFonts w:eastAsia="Times New Roman" w:cs="Calibri"/>
          <w:color w:val="000000"/>
          <w:sz w:val="16"/>
          <w:szCs w:val="16"/>
        </w:rPr>
        <w:t>tion</w:t>
      </w:r>
      <w:r w:rsidRPr="00360CF0">
        <w:rPr>
          <w:rFonts w:ascii="Times New Roman" w:eastAsia="Times New Roman" w:hAnsi="Times New Roman" w:cs="Times New Roman"/>
          <w:color w:val="000000"/>
          <w:sz w:val="16"/>
          <w:szCs w:val="16"/>
        </w:rPr>
        <w:t>—</w:t>
      </w:r>
      <w:r w:rsidRPr="00360CF0">
        <w:rPr>
          <w:rFonts w:ascii="Times New Roman" w:eastAsia="Times New Roman" w:hAnsi="Times New Roman" w:cs="Times New Roman"/>
          <w:b/>
          <w:bCs/>
          <w:color w:val="000000"/>
          <w:szCs w:val="22"/>
          <w:u w:val="single"/>
          <w:shd w:val="clear" w:color="auto" w:fill="FFFF00"/>
        </w:rPr>
        <w:t>the</w:t>
      </w:r>
      <w:r w:rsidRPr="00360CF0">
        <w:rPr>
          <w:rFonts w:ascii="Times New Roman" w:eastAsia="Times New Roman" w:hAnsi="Times New Roman" w:cs="Times New Roman"/>
          <w:b/>
          <w:bCs/>
          <w:color w:val="000000"/>
          <w:szCs w:val="22"/>
          <w:u w:val="single"/>
        </w:rPr>
        <w:t xml:space="preserve"> fragmentation and impoverishment of </w:t>
      </w:r>
      <w:r w:rsidRPr="00360CF0">
        <w:rPr>
          <w:rFonts w:ascii="Times New Roman" w:eastAsia="Times New Roman" w:hAnsi="Times New Roman" w:cs="Times New Roman"/>
          <w:b/>
          <w:bCs/>
          <w:color w:val="000000"/>
          <w:szCs w:val="22"/>
          <w:u w:val="single"/>
          <w:shd w:val="clear" w:color="auto" w:fill="FFFF00"/>
        </w:rPr>
        <w:t>laboring</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activity</w:t>
      </w:r>
      <w:r w:rsidRPr="00360CF0">
        <w:rPr>
          <w:rFonts w:ascii="Times New Roman" w:eastAsia="Times New Roman" w:hAnsi="Times New Roman" w:cs="Times New Roman"/>
          <w:color w:val="000000"/>
          <w:sz w:val="16"/>
          <w:szCs w:val="16"/>
        </w:rPr>
        <w:t xml:space="preserve">. </w:t>
      </w:r>
      <w:proofErr w:type="gramStart"/>
      <w:r w:rsidRPr="00360CF0">
        <w:rPr>
          <w:rFonts w:ascii="Times New Roman" w:eastAsia="Times New Roman" w:hAnsi="Times New Roman" w:cs="Times New Roman"/>
          <w:color w:val="000000"/>
          <w:sz w:val="16"/>
          <w:szCs w:val="16"/>
        </w:rPr>
        <w:t>Thus</w:t>
      </w:r>
      <w:proofErr w:type="gramEnd"/>
      <w:r w:rsidRPr="00360CF0">
        <w:rPr>
          <w:rFonts w:ascii="Times New Roman" w:eastAsia="Times New Roman" w:hAnsi="Times New Roman" w:cs="Times New Roman"/>
          <w:color w:val="000000"/>
          <w:sz w:val="16"/>
          <w:szCs w:val="16"/>
        </w:rPr>
        <w:t xml:space="preserve"> Marx also regards as alienated </w:t>
      </w:r>
      <w:r w:rsidRPr="00360CF0">
        <w:rPr>
          <w:rFonts w:ascii="Times New Roman" w:eastAsia="Times New Roman" w:hAnsi="Times New Roman" w:cs="Times New Roman"/>
          <w:b/>
          <w:bCs/>
          <w:color w:val="000000"/>
          <w:szCs w:val="22"/>
          <w:u w:val="single"/>
        </w:rPr>
        <w:t>the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dullness and </w:t>
      </w:r>
      <w:r w:rsidRPr="00360CF0">
        <w:rPr>
          <w:rFonts w:ascii="Times New Roman" w:eastAsia="Times New Roman" w:hAnsi="Times New Roman" w:cs="Times New Roman"/>
          <w:b/>
          <w:bCs/>
          <w:color w:val="000000"/>
          <w:szCs w:val="22"/>
        </w:rPr>
        <w:t>l</w:t>
      </w:r>
      <w:r w:rsidRPr="00360CF0">
        <w:rPr>
          <w:rFonts w:ascii="Times New Roman" w:eastAsia="Times New Roman" w:hAnsi="Times New Roman" w:cs="Times New Roman"/>
          <w:b/>
          <w:bCs/>
          <w:color w:val="000000"/>
          <w:szCs w:val="22"/>
          <w:u w:val="single"/>
        </w:rPr>
        <w:t xml:space="preserve">imited character of the labor </w:t>
      </w:r>
      <w:r w:rsidRPr="00360CF0">
        <w:rPr>
          <w:rFonts w:ascii="Times New Roman" w:eastAsia="Times New Roman" w:hAnsi="Times New Roman" w:cs="Times New Roman"/>
          <w:color w:val="000000"/>
          <w:sz w:val="16"/>
          <w:szCs w:val="16"/>
        </w:rPr>
        <w:t>itself, “</w:t>
      </w:r>
      <w:r w:rsidRPr="00360CF0">
        <w:rPr>
          <w:rFonts w:ascii="Times New Roman" w:eastAsia="Times New Roman" w:hAnsi="Times New Roman" w:cs="Times New Roman"/>
          <w:b/>
          <w:bCs/>
          <w:color w:val="000000"/>
          <w:szCs w:val="22"/>
        </w:rPr>
        <w:t>w</w:t>
      </w:r>
      <w:r w:rsidRPr="00360CF0">
        <w:rPr>
          <w:rFonts w:ascii="Times New Roman" w:eastAsia="Times New Roman" w:hAnsi="Times New Roman" w:cs="Times New Roman"/>
          <w:b/>
          <w:bCs/>
          <w:color w:val="000000"/>
          <w:szCs w:val="22"/>
          <w:u w:val="single"/>
          <w:shd w:val="clear" w:color="auto" w:fill="FFFF00"/>
        </w:rPr>
        <w:t>hich</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make the human being into as abstract a being as possible</w:t>
      </w:r>
      <w:r w:rsidRPr="00360CF0">
        <w:rPr>
          <w:rFonts w:ascii="Times New Roman" w:eastAsia="Times New Roman" w:hAnsi="Times New Roman" w:cs="Times New Roman"/>
          <w:b/>
          <w:bCs/>
          <w:color w:val="000000"/>
          <w:szCs w:val="22"/>
          <w:u w:val="single"/>
        </w:rPr>
        <w: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a lathe, etc., and transforms her into a spiritual and physical monstrosity” (as he says in his “Comments on James Mill”). Alienation from others, from the world of social relations of cooperation, also reflects these two dimensions: in alienated labor the worker has no control over what she, together with others, does. And </w:t>
      </w:r>
      <w:r w:rsidRPr="00360CF0">
        <w:rPr>
          <w:rFonts w:ascii="Times New Roman" w:eastAsia="Times New Roman" w:hAnsi="Times New Roman" w:cs="Times New Roman"/>
          <w:b/>
          <w:bCs/>
          <w:color w:val="000000"/>
          <w:szCs w:val="22"/>
          <w:u w:val="single"/>
        </w:rPr>
        <w:t>in alienated labor others are for her, one could say, “structurally indifferent</w:t>
      </w:r>
      <w:r w:rsidRPr="00360CF0">
        <w:rPr>
          <w:rFonts w:ascii="Times New Roman" w:eastAsia="Times New Roman" w:hAnsi="Times New Roman" w:cs="Times New Roman"/>
          <w:color w:val="000000"/>
          <w:sz w:val="16"/>
          <w:szCs w:val="16"/>
        </w:rPr>
        <w:t xml:space="preserve">.”6 It is interesting and of great importance for his theory that </w:t>
      </w:r>
      <w:r w:rsidRPr="00360CF0">
        <w:rPr>
          <w:rFonts w:ascii="Times New Roman" w:eastAsia="Times New Roman" w:hAnsi="Times New Roman" w:cs="Times New Roman"/>
          <w:b/>
          <w:bCs/>
          <w:color w:val="000000"/>
          <w:szCs w:val="22"/>
          <w:u w:val="single"/>
        </w:rPr>
        <w:t>Marx denounces not only the instrumentalization of the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worker by the owner of her labor power but also the instrumental relation to herself that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the worker acquires through it.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From Marx’s perspective, the instrumental relation that the worker develops (or is forced to develop) to herself and to her labor under </w:t>
      </w:r>
      <w:r w:rsidRPr="00360CF0">
        <w:rPr>
          <w:rFonts w:eastAsia="Times New Roman" w:cs="Calibri"/>
          <w:color w:val="000000"/>
          <w:sz w:val="16"/>
          <w:szCs w:val="16"/>
        </w:rPr>
        <w:t>condi</w:t>
      </w:r>
      <w:r w:rsidRPr="00360CF0">
        <w:rPr>
          <w:rFonts w:ascii="Times New Roman" w:eastAsia="Times New Roman" w:hAnsi="Times New Roman" w:cs="Times New Roman"/>
          <w:color w:val="000000"/>
          <w:sz w:val="16"/>
          <w:szCs w:val="16"/>
        </w:rPr>
        <w:t xml:space="preserve">- </w:t>
      </w:r>
      <w:r w:rsidRPr="00360CF0">
        <w:rPr>
          <w:rFonts w:eastAsia="Times New Roman" w:cs="Calibri"/>
          <w:color w:val="000000"/>
          <w:sz w:val="16"/>
          <w:szCs w:val="16"/>
        </w:rPr>
        <w:t xml:space="preserve">tions </w:t>
      </w:r>
      <w:r w:rsidRPr="00360CF0">
        <w:rPr>
          <w:rFonts w:ascii="Times New Roman" w:eastAsia="Times New Roman" w:hAnsi="Times New Roman" w:cs="Times New Roman"/>
          <w:color w:val="000000"/>
          <w:sz w:val="16"/>
          <w:szCs w:val="16"/>
        </w:rPr>
        <w:t xml:space="preserve">of alienation also appears problematic—or, more forcefully, “inhuman.” What is alienating about </w:t>
      </w:r>
      <w:r w:rsidRPr="00360CF0">
        <w:rPr>
          <w:rFonts w:ascii="Times New Roman" w:eastAsia="Times New Roman" w:hAnsi="Times New Roman" w:cs="Times New Roman"/>
          <w:b/>
          <w:bCs/>
          <w:color w:val="000000"/>
          <w:szCs w:val="22"/>
          <w:u w:val="single"/>
        </w:rPr>
        <w:t>alienated labor</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is that it </w:t>
      </w:r>
      <w:r w:rsidRPr="00360CF0">
        <w:rPr>
          <w:rFonts w:ascii="Times New Roman" w:eastAsia="Times New Roman" w:hAnsi="Times New Roman" w:cs="Times New Roman"/>
          <w:b/>
          <w:bCs/>
          <w:color w:val="000000"/>
          <w:szCs w:val="22"/>
        </w:rPr>
        <w:t>h</w:t>
      </w:r>
      <w:r w:rsidRPr="00360CF0">
        <w:rPr>
          <w:rFonts w:ascii="Times New Roman" w:eastAsia="Times New Roman" w:hAnsi="Times New Roman" w:cs="Times New Roman"/>
          <w:b/>
          <w:bCs/>
          <w:color w:val="000000"/>
          <w:szCs w:val="22"/>
          <w:u w:val="single"/>
        </w:rPr>
        <w:t>as no intrinsic purpose, that it is not (at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least also) performed for its own sake.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6"/>
          <w:szCs w:val="16"/>
        </w:rPr>
        <w:t xml:space="preserve">Activities performed in an alienated way are understood by those who carry them out not as ends but only as means. In the same way, one regards the capacities one acquires from or brings to the activity—and therefore also oneself—as means rather than ends. In other words, one does not identify with what one does. Instrumental- </w:t>
      </w:r>
      <w:r w:rsidRPr="00360CF0">
        <w:rPr>
          <w:rFonts w:eastAsia="Times New Roman" w:cs="Calibri"/>
          <w:color w:val="000000"/>
          <w:sz w:val="16"/>
          <w:szCs w:val="16"/>
        </w:rPr>
        <w:t>ization</w:t>
      </w:r>
      <w:r w:rsidRPr="00360CF0">
        <w:rPr>
          <w:rFonts w:ascii="Times New Roman" w:eastAsia="Times New Roman" w:hAnsi="Times New Roman" w:cs="Times New Roman"/>
          <w:color w:val="000000"/>
          <w:sz w:val="16"/>
          <w:szCs w:val="16"/>
        </w:rPr>
        <w:t xml:space="preserve">, in turn, intensifies into utter meaninglessness: When Marx says that </w:t>
      </w:r>
      <w:r w:rsidRPr="00360CF0">
        <w:rPr>
          <w:rFonts w:ascii="Times New Roman" w:eastAsia="Times New Roman" w:hAnsi="Times New Roman" w:cs="Times New Roman"/>
          <w:b/>
          <w:bCs/>
          <w:color w:val="000000"/>
          <w:szCs w:val="22"/>
          <w:u w:val="single"/>
          <w:shd w:val="clear" w:color="auto" w:fill="FFFF00"/>
        </w:rPr>
        <w:t>under conditions of alienation life itself</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 xml:space="preserve">becomes a </w:t>
      </w:r>
      <w:proofErr w:type="gramStart"/>
      <w:r w:rsidRPr="00360CF0">
        <w:rPr>
          <w:rFonts w:ascii="Times New Roman" w:eastAsia="Times New Roman" w:hAnsi="Times New Roman" w:cs="Times New Roman"/>
          <w:b/>
          <w:bCs/>
          <w:color w:val="000000"/>
          <w:szCs w:val="22"/>
          <w:u w:val="single"/>
          <w:shd w:val="clear" w:color="auto" w:fill="FFFF00"/>
        </w:rPr>
        <w:t>means</w:t>
      </w:r>
      <w:r w:rsidRPr="00360CF0">
        <w:rPr>
          <w:rFonts w:ascii="Times New Roman" w:eastAsia="Times New Roman" w:hAnsi="Times New Roman" w:cs="Times New Roman"/>
          <w:color w:val="000000"/>
          <w:sz w:val="16"/>
          <w:szCs w:val="16"/>
        </w:rPr>
        <w:t>(</w:t>
      </w:r>
      <w:proofErr w:type="gramEnd"/>
      <w:r w:rsidRPr="00360CF0">
        <w:rPr>
          <w:rFonts w:ascii="Times New Roman" w:eastAsia="Times New Roman" w:hAnsi="Times New Roman" w:cs="Times New Roman"/>
          <w:color w:val="000000"/>
          <w:sz w:val="16"/>
          <w:szCs w:val="16"/>
        </w:rPr>
        <w:t>“life itself appears only as a means to life”)7—</w:t>
      </w:r>
      <w:r w:rsidRPr="00360CF0">
        <w:rPr>
          <w:rFonts w:ascii="Times New Roman" w:eastAsia="Times New Roman" w:hAnsi="Times New Roman" w:cs="Times New Roman"/>
          <w:b/>
          <w:bCs/>
          <w:color w:val="000000"/>
          <w:szCs w:val="22"/>
        </w:rPr>
        <w:t>w</w:t>
      </w:r>
      <w:r w:rsidRPr="00360CF0">
        <w:rPr>
          <w:rFonts w:ascii="Times New Roman" w:eastAsia="Times New Roman" w:hAnsi="Times New Roman" w:cs="Times New Roman"/>
          <w:b/>
          <w:bCs/>
          <w:color w:val="000000"/>
          <w:szCs w:val="22"/>
          <w:u w:val="single"/>
        </w:rPr>
        <w:t>hat should be an end takes on the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character of a means</w:t>
      </w:r>
      <w:r w:rsidRPr="00360CF0">
        <w:rPr>
          <w:rFonts w:ascii="Times New Roman" w:eastAsia="Times New Roman" w:hAnsi="Times New Roman" w:cs="Times New Roman"/>
          <w:color w:val="000000"/>
          <w:sz w:val="16"/>
          <w:szCs w:val="16"/>
          <w:u w:val="single"/>
        </w:rPr>
        <w:t>—</w:t>
      </w:r>
      <w:r w:rsidRPr="00360CF0">
        <w:rPr>
          <w:rFonts w:ascii="Times New Roman" w:eastAsia="Times New Roman" w:hAnsi="Times New Roman" w:cs="Times New Roman"/>
          <w:color w:val="000000"/>
          <w:sz w:val="16"/>
          <w:szCs w:val="16"/>
        </w:rPr>
        <w:t xml:space="preserve">he is describing a completely meaningless event, or, as one could say, the structure of meaninglessness itself. Formulated differently, for Marx the infinite regress of ends is meaninglessness. In this respect Marx is an Aris- </w:t>
      </w:r>
      <w:r w:rsidRPr="00360CF0">
        <w:rPr>
          <w:rFonts w:eastAsia="Times New Roman" w:cs="Calibri"/>
          <w:color w:val="000000"/>
          <w:sz w:val="16"/>
          <w:szCs w:val="16"/>
        </w:rPr>
        <w:t>totelian</w:t>
      </w:r>
      <w:r w:rsidRPr="00360CF0">
        <w:rPr>
          <w:rFonts w:ascii="Times New Roman" w:eastAsia="Times New Roman" w:hAnsi="Times New Roman" w:cs="Times New Roman"/>
          <w:color w:val="000000"/>
          <w:sz w:val="16"/>
          <w:szCs w:val="16"/>
        </w:rPr>
        <w:t xml:space="preserve">: there must be an end that is not itself in turn a means.8 Here we see the concept’s many layers: as alienated one does not possess what one has oneself produced (and is therefore exploited and dispossessed);9 one has no control over, or power to determine, what one does and is therefore powerless and unfree; at the same time, </w:t>
      </w:r>
      <w:r w:rsidRPr="00360CF0">
        <w:rPr>
          <w:rFonts w:ascii="Times New Roman" w:eastAsia="Times New Roman" w:hAnsi="Times New Roman" w:cs="Times New Roman"/>
          <w:b/>
          <w:bCs/>
          <w:color w:val="000000"/>
          <w:szCs w:val="22"/>
          <w:u w:val="single"/>
        </w:rPr>
        <w:t>one is unable to realize oneself in</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one’s own activities and is therefore exposed to meaningless, impoverished, and</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instrumental relations with which one cannot identify and in which one experiences oneself</w:t>
      </w:r>
    </w:p>
    <w:p w14:paraId="23A0AB46" w14:textId="77777777" w:rsidR="00360CF0" w:rsidRPr="00360CF0" w:rsidRDefault="00360CF0" w:rsidP="00360CF0">
      <w:pPr>
        <w:spacing w:after="0" w:line="240" w:lineRule="auto"/>
        <w:ind w:left="1802" w:right="98" w:firstLine="8"/>
        <w:rPr>
          <w:rFonts w:ascii="Times New Roman" w:eastAsia="Times New Roman" w:hAnsi="Times New Roman" w:cs="Times New Roman"/>
          <w:sz w:val="24"/>
        </w:rPr>
      </w:pPr>
      <w:r w:rsidRPr="00360CF0">
        <w:rPr>
          <w:rFonts w:ascii="Times New Roman" w:eastAsia="Times New Roman" w:hAnsi="Times New Roman" w:cs="Times New Roman"/>
          <w:b/>
          <w:bCs/>
          <w:color w:val="000000"/>
          <w:szCs w:val="22"/>
          <w:u w:val="single"/>
        </w:rPr>
        <w:t xml:space="preserve">as internally divided. </w:t>
      </w:r>
      <w:r w:rsidRPr="00360CF0">
        <w:rPr>
          <w:rFonts w:ascii="Times New Roman" w:eastAsia="Times New Roman" w:hAnsi="Times New Roman" w:cs="Times New Roman"/>
          <w:color w:val="000000"/>
          <w:sz w:val="16"/>
          <w:szCs w:val="16"/>
        </w:rPr>
        <w:t xml:space="preserve">Conversely, the “real appropriation” that Marx contrasts with this type of alienation represents a form of wealth that goes beyond the mere distribution of property.10 </w:t>
      </w:r>
      <w:r w:rsidRPr="00360CF0">
        <w:rPr>
          <w:rFonts w:ascii="Times New Roman" w:eastAsia="Times New Roman" w:hAnsi="Times New Roman" w:cs="Times New Roman"/>
          <w:b/>
          <w:bCs/>
          <w:color w:val="000000"/>
          <w:szCs w:val="22"/>
          <w:u w:val="single"/>
          <w:shd w:val="clear" w:color="auto" w:fill="FFFF00"/>
        </w:rPr>
        <w:t>Appropriation in this sense includes taking</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 xml:space="preserve">possession of, gaining power over, and finding meaning in </w:t>
      </w:r>
      <w:proofErr w:type="gramStart"/>
      <w:r w:rsidRPr="00360CF0">
        <w:rPr>
          <w:rFonts w:ascii="Times New Roman" w:eastAsia="Times New Roman" w:hAnsi="Times New Roman" w:cs="Times New Roman"/>
          <w:b/>
          <w:bCs/>
          <w:color w:val="000000"/>
          <w:szCs w:val="22"/>
          <w:u w:val="single"/>
          <w:shd w:val="clear" w:color="auto" w:fill="FFFF00"/>
        </w:rPr>
        <w:t>something</w:t>
      </w:r>
      <w:r w:rsidRPr="00360CF0">
        <w:rPr>
          <w:rFonts w:ascii="Times New Roman" w:eastAsia="Times New Roman" w:hAnsi="Times New Roman" w:cs="Times New Roman"/>
          <w:b/>
          <w:bCs/>
          <w:color w:val="000000"/>
          <w:szCs w:val="22"/>
          <w:u w:val="single"/>
        </w:rPr>
        <w:t>.</w:t>
      </w:r>
      <w:r w:rsidRPr="00360CF0">
        <w:rPr>
          <w:rFonts w:ascii="Times New Roman" w:eastAsia="Times New Roman" w:hAnsi="Times New Roman" w:cs="Times New Roman"/>
          <w:b/>
          <w:bCs/>
          <w:color w:val="000000"/>
          <w:sz w:val="24"/>
        </w:rPr>
        <w:t>Thus</w:t>
      </w:r>
      <w:proofErr w:type="gramEnd"/>
      <w:r w:rsidRPr="00360CF0">
        <w:rPr>
          <w:rFonts w:ascii="Times New Roman" w:eastAsia="Times New Roman" w:hAnsi="Times New Roman" w:cs="Times New Roman"/>
          <w:b/>
          <w:bCs/>
          <w:color w:val="000000"/>
          <w:sz w:val="24"/>
          <w:u w:val="single"/>
        </w:rPr>
        <w:t xml:space="preserve"> </w:t>
      </w:r>
      <w:r w:rsidRPr="00360CF0">
        <w:rPr>
          <w:rFonts w:ascii="Times New Roman" w:eastAsia="Times New Roman" w:hAnsi="Times New Roman" w:cs="Times New Roman"/>
          <w:b/>
          <w:bCs/>
          <w:color w:val="000000"/>
          <w:szCs w:val="22"/>
          <w:u w:val="single"/>
        </w:rPr>
        <w:t>the content of</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what could one could call Marx’s conception of the good life is an idea of self-realization</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understood as an identificatory, appropriative relation to oneself and to the world.</w:t>
      </w:r>
      <w:r w:rsidRPr="00360CF0">
        <w:rPr>
          <w:rFonts w:ascii="Times New Roman" w:eastAsia="Times New Roman" w:hAnsi="Times New Roman" w:cs="Times New Roman"/>
          <w:color w:val="000000"/>
          <w:sz w:val="16"/>
          <w:szCs w:val="16"/>
        </w:rPr>
        <w:t>11 </w:t>
      </w:r>
    </w:p>
    <w:p w14:paraId="65D74F15" w14:textId="77777777" w:rsidR="00360CF0" w:rsidRPr="00360CF0" w:rsidRDefault="00360CF0" w:rsidP="00360CF0">
      <w:pPr>
        <w:spacing w:before="239" w:after="0" w:line="240" w:lineRule="auto"/>
        <w:ind w:left="1809" w:right="14" w:firstLine="2"/>
        <w:rPr>
          <w:rFonts w:ascii="Times New Roman" w:eastAsia="Times New Roman" w:hAnsi="Times New Roman" w:cs="Times New Roman"/>
          <w:sz w:val="24"/>
        </w:rPr>
      </w:pPr>
      <w:r w:rsidRPr="00360CF0">
        <w:rPr>
          <w:rFonts w:eastAsia="Times New Roman" w:cs="Calibri"/>
          <w:b/>
          <w:bCs/>
          <w:color w:val="000000"/>
          <w:sz w:val="26"/>
          <w:szCs w:val="26"/>
        </w:rPr>
        <w:t xml:space="preserve">2]Challenging Cap should come first because challenging it is necessary for all other oppressive structures – anything else ignores intersections between those oppressions, </w:t>
      </w:r>
      <w:proofErr w:type="gramStart"/>
      <w:r w:rsidRPr="00360CF0">
        <w:rPr>
          <w:rFonts w:eastAsia="Times New Roman" w:cs="Calibri"/>
          <w:b/>
          <w:bCs/>
          <w:color w:val="000000"/>
          <w:sz w:val="26"/>
          <w:szCs w:val="26"/>
        </w:rPr>
        <w:t>Ollman</w:t>
      </w:r>
      <w:r w:rsidRPr="00360CF0">
        <w:rPr>
          <w:rFonts w:eastAsia="Times New Roman" w:cs="Calibri"/>
          <w:b/>
          <w:bCs/>
          <w:color w:val="000000"/>
          <w:sz w:val="12"/>
          <w:szCs w:val="12"/>
          <w:vertAlign w:val="superscript"/>
        </w:rPr>
        <w:t>[</w:t>
      </w:r>
      <w:proofErr w:type="gramEnd"/>
      <w:r w:rsidRPr="00360CF0">
        <w:rPr>
          <w:rFonts w:eastAsia="Times New Roman" w:cs="Calibri"/>
          <w:b/>
          <w:bCs/>
          <w:color w:val="000000"/>
          <w:sz w:val="12"/>
          <w:szCs w:val="12"/>
          <w:vertAlign w:val="superscript"/>
        </w:rPr>
        <w:t>1]</w:t>
      </w:r>
      <w:r w:rsidRPr="00360CF0">
        <w:rPr>
          <w:rFonts w:eastAsia="Times New Roman" w:cs="Calibri"/>
          <w:b/>
          <w:bCs/>
          <w:color w:val="000000"/>
          <w:sz w:val="12"/>
          <w:szCs w:val="12"/>
        </w:rPr>
        <w:t> </w:t>
      </w:r>
    </w:p>
    <w:p w14:paraId="1001C162" w14:textId="77777777" w:rsidR="00360CF0" w:rsidRPr="00360CF0" w:rsidRDefault="00360CF0" w:rsidP="00360CF0">
      <w:pPr>
        <w:spacing w:before="10" w:after="0" w:line="240" w:lineRule="auto"/>
        <w:ind w:left="1801" w:right="30" w:firstLine="7"/>
        <w:rPr>
          <w:rFonts w:ascii="Times New Roman" w:eastAsia="Times New Roman" w:hAnsi="Times New Roman" w:cs="Times New Roman"/>
          <w:sz w:val="24"/>
        </w:rPr>
      </w:pPr>
      <w:r w:rsidRPr="00360CF0">
        <w:rPr>
          <w:rFonts w:ascii="Times New Roman" w:eastAsia="Times New Roman" w:hAnsi="Times New Roman" w:cs="Times New Roman"/>
          <w:color w:val="000000"/>
          <w:sz w:val="12"/>
          <w:szCs w:val="12"/>
        </w:rPr>
        <w:t>So why should people involved in the social movements be interested in Marxism? Well—because most of them/us are also workers (white collar as well as blue collar), and</w:t>
      </w:r>
      <w:r w:rsidRPr="00360CF0">
        <w:rPr>
          <w:rFonts w:ascii="Times New Roman" w:eastAsia="Times New Roman" w:hAnsi="Times New Roman" w:cs="Times New Roman"/>
          <w:color w:val="000000"/>
          <w:sz w:val="12"/>
          <w:szCs w:val="12"/>
          <w:u w:val="single"/>
        </w:rPr>
        <w:t xml:space="preserve"> </w:t>
      </w:r>
      <w:r w:rsidRPr="00360CF0">
        <w:rPr>
          <w:rFonts w:ascii="Times New Roman" w:eastAsia="Times New Roman" w:hAnsi="Times New Roman" w:cs="Times New Roman"/>
          <w:b/>
          <w:bCs/>
          <w:color w:val="000000"/>
          <w:szCs w:val="22"/>
          <w:u w:val="single"/>
          <w:shd w:val="clear" w:color="auto" w:fill="FFFF00"/>
        </w:rPr>
        <w:t>Marxism is invaluable in</w:t>
      </w:r>
      <w:r w:rsidRPr="00360CF0">
        <w:rPr>
          <w:rFonts w:ascii="Times New Roman" w:eastAsia="Times New Roman" w:hAnsi="Times New Roman" w:cs="Times New Roman"/>
          <w:b/>
          <w:bCs/>
          <w:color w:val="000000"/>
          <w:szCs w:val="22"/>
          <w:u w:val="single"/>
        </w:rPr>
        <w:t xml:space="preserve"> helping to develop a strategy that </w:t>
      </w:r>
      <w:r w:rsidRPr="00360CF0">
        <w:rPr>
          <w:rFonts w:ascii="Times New Roman" w:eastAsia="Times New Roman" w:hAnsi="Times New Roman" w:cs="Times New Roman"/>
          <w:b/>
          <w:bCs/>
          <w:color w:val="000000"/>
          <w:szCs w:val="22"/>
          <w:u w:val="single"/>
          <w:shd w:val="clear" w:color="auto" w:fill="FFFF00"/>
        </w:rPr>
        <w:t>serv[</w:t>
      </w:r>
      <w:r w:rsidRPr="00360CF0">
        <w:rPr>
          <w:rFonts w:eastAsia="Times New Roman" w:cs="Calibri"/>
          <w:b/>
          <w:bCs/>
          <w:color w:val="000000"/>
          <w:szCs w:val="22"/>
          <w:u w:val="single"/>
          <w:shd w:val="clear" w:color="auto" w:fill="FFFF00"/>
        </w:rPr>
        <w:t>ing</w:t>
      </w:r>
      <w:r w:rsidRPr="00360CF0">
        <w:rPr>
          <w:rFonts w:ascii="Times New Roman" w:eastAsia="Times New Roman" w:hAnsi="Times New Roman" w:cs="Times New Roman"/>
          <w:b/>
          <w:bCs/>
          <w:color w:val="000000"/>
          <w:szCs w:val="22"/>
          <w:u w:val="single"/>
          <w:shd w:val="clear" w:color="auto" w:fill="FFFF00"/>
        </w:rPr>
        <w:t>]</w:t>
      </w:r>
      <w:r w:rsidRPr="00360CF0">
        <w:rPr>
          <w:rFonts w:ascii="Times New Roman" w:eastAsia="Times New Roman" w:hAnsi="Times New Roman" w:cs="Times New Roman"/>
          <w:b/>
          <w:bCs/>
          <w:color w:val="000000"/>
          <w:szCs w:val="22"/>
          <w:u w:val="single"/>
        </w:rPr>
        <w:t xml:space="preserve"> es</w:t>
      </w:r>
      <w:r w:rsidRPr="00360CF0">
        <w:rPr>
          <w:rFonts w:ascii="Times New Roman" w:eastAsia="Times New Roman" w:hAnsi="Times New Roman" w:cs="Times New Roman"/>
          <w:color w:val="000000"/>
          <w:sz w:val="12"/>
          <w:szCs w:val="12"/>
        </w:rPr>
        <w:t>their/our interests as</w:t>
      </w:r>
      <w:r w:rsidRPr="00360CF0">
        <w:rPr>
          <w:rFonts w:ascii="Times New Roman" w:eastAsia="Times New Roman" w:hAnsi="Times New Roman" w:cs="Times New Roman"/>
          <w:b/>
          <w:bCs/>
          <w:color w:val="000000"/>
          <w:szCs w:val="22"/>
        </w:rPr>
        <w:t>w</w:t>
      </w:r>
      <w:r w:rsidRPr="00360CF0">
        <w:rPr>
          <w:rFonts w:ascii="Times New Roman" w:eastAsia="Times New Roman" w:hAnsi="Times New Roman" w:cs="Times New Roman"/>
          <w:b/>
          <w:bCs/>
          <w:color w:val="000000"/>
          <w:szCs w:val="22"/>
          <w:u w:val="single"/>
          <w:shd w:val="clear" w:color="auto" w:fill="FFFF00"/>
        </w:rPr>
        <w:t>orkers</w:t>
      </w:r>
      <w:r w:rsidRPr="00360CF0">
        <w:rPr>
          <w:rFonts w:ascii="Times New Roman" w:eastAsia="Times New Roman" w:hAnsi="Times New Roman" w:cs="Times New Roman"/>
          <w:color w:val="000000"/>
          <w:sz w:val="12"/>
          <w:szCs w:val="12"/>
        </w:rPr>
        <w:t>. Because the</w:t>
      </w:r>
      <w:r w:rsidRPr="00360CF0">
        <w:rPr>
          <w:rFonts w:ascii="Times New Roman" w:eastAsia="Times New Roman" w:hAnsi="Times New Roman" w:cs="Times New Roman"/>
          <w:color w:val="000000"/>
          <w:sz w:val="12"/>
          <w:szCs w:val="12"/>
          <w:u w:val="single"/>
        </w:rPr>
        <w:t xml:space="preserve"> </w:t>
      </w:r>
      <w:r w:rsidRPr="00360CF0">
        <w:rPr>
          <w:rFonts w:ascii="Times New Roman" w:eastAsia="Times New Roman" w:hAnsi="Times New Roman" w:cs="Times New Roman"/>
          <w:b/>
          <w:bCs/>
          <w:color w:val="000000"/>
          <w:szCs w:val="22"/>
          <w:u w:val="single"/>
          <w:shd w:val="clear" w:color="auto" w:fill="FFFF00"/>
        </w:rPr>
        <w:t>other</w:t>
      </w:r>
      <w:r w:rsidRPr="00360CF0">
        <w:rPr>
          <w:rFonts w:ascii="Times New Roman" w:eastAsia="Times New Roman" w:hAnsi="Times New Roman" w:cs="Times New Roman"/>
          <w:b/>
          <w:bCs/>
          <w:color w:val="000000"/>
          <w:szCs w:val="22"/>
          <w:u w:val="single"/>
        </w:rPr>
        <w:t xml:space="preserve"> forms of </w:t>
      </w:r>
      <w:r w:rsidRPr="00360CF0">
        <w:rPr>
          <w:rFonts w:ascii="Times New Roman" w:eastAsia="Times New Roman" w:hAnsi="Times New Roman" w:cs="Times New Roman"/>
          <w:b/>
          <w:bCs/>
          <w:color w:val="000000"/>
          <w:szCs w:val="22"/>
          <w:u w:val="single"/>
          <w:shd w:val="clear" w:color="auto" w:fill="FFFF00"/>
        </w:rPr>
        <w:t>domination</w:t>
      </w:r>
      <w:r w:rsidRPr="00360CF0">
        <w:rPr>
          <w:rFonts w:ascii="Times New Roman" w:eastAsia="Times New Roman" w:hAnsi="Times New Roman" w:cs="Times New Roman"/>
          <w:b/>
          <w:bCs/>
          <w:color w:val="000000"/>
          <w:szCs w:val="22"/>
          <w:u w:val="single"/>
        </w:rPr>
        <w:t xml:space="preserve"> from which</w:t>
      </w:r>
      <w:r w:rsidRPr="00360CF0">
        <w:rPr>
          <w:rFonts w:ascii="Times New Roman" w:eastAsia="Times New Roman" w:hAnsi="Times New Roman" w:cs="Times New Roman"/>
          <w:color w:val="000000"/>
          <w:sz w:val="12"/>
          <w:szCs w:val="12"/>
        </w:rPr>
        <w:t>they/</w:t>
      </w:r>
      <w:r w:rsidRPr="00360CF0">
        <w:rPr>
          <w:rFonts w:ascii="Times New Roman" w:eastAsia="Times New Roman" w:hAnsi="Times New Roman" w:cs="Times New Roman"/>
          <w:b/>
          <w:bCs/>
          <w:color w:val="000000"/>
          <w:szCs w:val="22"/>
        </w:rPr>
        <w:t>w</w:t>
      </w:r>
      <w:r w:rsidRPr="00360CF0">
        <w:rPr>
          <w:rFonts w:ascii="Times New Roman" w:eastAsia="Times New Roman" w:hAnsi="Times New Roman" w:cs="Times New Roman"/>
          <w:b/>
          <w:bCs/>
          <w:color w:val="000000"/>
          <w:szCs w:val="22"/>
          <w:u w:val="single"/>
          <w:shd w:val="clear" w:color="auto" w:fill="FFFF00"/>
        </w:rPr>
        <w:t>e suffer</w:t>
      </w:r>
      <w:r w:rsidRPr="00360CF0">
        <w:rPr>
          <w:rFonts w:ascii="Times New Roman" w:eastAsia="Times New Roman" w:hAnsi="Times New Roman" w:cs="Times New Roman"/>
          <w:b/>
          <w:bCs/>
          <w:color w:val="000000"/>
          <w:szCs w:val="22"/>
          <w:u w:val="single"/>
        </w:rPr>
        <w:t xml:space="preserve"> all </w:t>
      </w:r>
      <w:r w:rsidRPr="00360CF0">
        <w:rPr>
          <w:rFonts w:ascii="Times New Roman" w:eastAsia="Times New Roman" w:hAnsi="Times New Roman" w:cs="Times New Roman"/>
          <w:b/>
          <w:bCs/>
          <w:color w:val="000000"/>
          <w:szCs w:val="22"/>
          <w:u w:val="single"/>
          <w:shd w:val="clear" w:color="auto" w:fill="FFFF00"/>
        </w:rPr>
        <w:t>have a capitalist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component</w:t>
      </w:r>
      <w:r w:rsidRPr="00360CF0">
        <w:rPr>
          <w:rFonts w:ascii="Times New Roman" w:eastAsia="Times New Roman" w:hAnsi="Times New Roman" w:cs="Times New Roman"/>
          <w:color w:val="000000"/>
          <w:sz w:val="12"/>
          <w:szCs w:val="12"/>
        </w:rPr>
        <w:t xml:space="preserve">, and Marxism best explains it. Because </w:t>
      </w:r>
      <w:r w:rsidRPr="00360CF0">
        <w:rPr>
          <w:rFonts w:ascii="Times New Roman" w:eastAsia="Times New Roman" w:hAnsi="Times New Roman" w:cs="Times New Roman"/>
          <w:b/>
          <w:bCs/>
          <w:color w:val="000000"/>
          <w:szCs w:val="22"/>
          <w:u w:val="single"/>
        </w:rPr>
        <w:t xml:space="preserve">even those parts of these </w:t>
      </w:r>
      <w:r w:rsidRPr="00360CF0">
        <w:rPr>
          <w:rFonts w:ascii="Times New Roman" w:eastAsia="Times New Roman" w:hAnsi="Times New Roman" w:cs="Times New Roman"/>
          <w:b/>
          <w:bCs/>
          <w:color w:val="000000"/>
          <w:szCs w:val="22"/>
          <w:u w:val="single"/>
          <w:shd w:val="clear" w:color="auto" w:fill="FFFF00"/>
        </w:rPr>
        <w:t>oppressions</w:t>
      </w:r>
      <w:r w:rsidRPr="00360CF0">
        <w:rPr>
          <w:rFonts w:ascii="Times New Roman" w:eastAsia="Times New Roman" w:hAnsi="Times New Roman" w:cs="Times New Roman"/>
          <w:b/>
          <w:bCs/>
          <w:color w:val="000000"/>
          <w:szCs w:val="22"/>
          <w:u w:val="single"/>
        </w:rPr>
        <w:t xml:space="preserve"> that are older than</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 xml:space="preserve">capitalism have </w:t>
      </w:r>
      <w:r w:rsidRPr="00360CF0">
        <w:rPr>
          <w:rFonts w:ascii="Times New Roman" w:eastAsia="Times New Roman" w:hAnsi="Times New Roman" w:cs="Times New Roman"/>
          <w:b/>
          <w:bCs/>
          <w:color w:val="000000"/>
          <w:szCs w:val="22"/>
          <w:u w:val="single"/>
          <w:shd w:val="clear" w:color="auto" w:fill="FFFF00"/>
        </w:rPr>
        <w:t>acquire</w:t>
      </w:r>
      <w:r w:rsidRPr="00360CF0">
        <w:rPr>
          <w:rFonts w:ascii="Times New Roman" w:eastAsia="Times New Roman" w:hAnsi="Times New Roman" w:cs="Times New Roman"/>
          <w:b/>
          <w:bCs/>
          <w:color w:val="000000"/>
          <w:szCs w:val="22"/>
          <w:u w:val="single"/>
        </w:rPr>
        <w:t xml:space="preserve">d </w:t>
      </w:r>
      <w:r w:rsidRPr="00360CF0">
        <w:rPr>
          <w:rFonts w:ascii="Times New Roman" w:eastAsia="Times New Roman" w:hAnsi="Times New Roman" w:cs="Times New Roman"/>
          <w:b/>
          <w:bCs/>
          <w:color w:val="000000"/>
          <w:szCs w:val="22"/>
          <w:u w:val="single"/>
          <w:shd w:val="clear" w:color="auto" w:fill="FFFF00"/>
        </w:rPr>
        <w:t>a capitalist form</w:t>
      </w:r>
      <w:r w:rsidRPr="00360CF0">
        <w:rPr>
          <w:rFonts w:ascii="Times New Roman" w:eastAsia="Times New Roman" w:hAnsi="Times New Roman" w:cs="Times New Roman"/>
          <w:b/>
          <w:bCs/>
          <w:color w:val="000000"/>
          <w:szCs w:val="22"/>
          <w:u w:val="single"/>
        </w:rPr>
        <w:t xml:space="preserve"> and function</w:t>
      </w:r>
      <w:r w:rsidRPr="00360CF0">
        <w:rPr>
          <w:rFonts w:ascii="Times New Roman" w:eastAsia="Times New Roman" w:hAnsi="Times New Roman" w:cs="Times New Roman"/>
          <w:color w:val="000000"/>
          <w:sz w:val="12"/>
          <w:szCs w:val="12"/>
          <w:u w:val="single"/>
        </w:rPr>
        <w:t>,</w:t>
      </w:r>
      <w:r w:rsidRPr="00360CF0">
        <w:rPr>
          <w:rFonts w:ascii="Times New Roman" w:eastAsia="Times New Roman" w:hAnsi="Times New Roman" w:cs="Times New Roman"/>
          <w:color w:val="000000"/>
          <w:sz w:val="12"/>
          <w:szCs w:val="12"/>
        </w:rPr>
        <w:t xml:space="preserve"> so that a Marxist analysis of capitalism is required to distinguish what is historically specific in their operation from what is not. And, lastly, because </w:t>
      </w:r>
      <w:r w:rsidRPr="00360CF0">
        <w:rPr>
          <w:rFonts w:ascii="Times New Roman" w:eastAsia="Times New Roman" w:hAnsi="Times New Roman" w:cs="Times New Roman"/>
          <w:b/>
          <w:bCs/>
          <w:color w:val="000000"/>
          <w:szCs w:val="22"/>
          <w:u w:val="single"/>
          <w:shd w:val="clear" w:color="auto" w:fill="FFFF00"/>
        </w:rPr>
        <w:t>overturning capitalism is</w:t>
      </w:r>
      <w:r w:rsidRPr="00360CF0">
        <w:rPr>
          <w:rFonts w:ascii="Times New Roman" w:eastAsia="Times New Roman" w:hAnsi="Times New Roman" w:cs="Times New Roman"/>
          <w:b/>
          <w:bCs/>
          <w:color w:val="000000"/>
          <w:szCs w:val="22"/>
          <w:u w:val="single"/>
        </w:rPr>
        <w:t xml:space="preserve"> the </w:t>
      </w:r>
      <w:r w:rsidRPr="00360CF0">
        <w:rPr>
          <w:rFonts w:ascii="Times New Roman" w:eastAsia="Times New Roman" w:hAnsi="Times New Roman" w:cs="Times New Roman"/>
          <w:b/>
          <w:bCs/>
          <w:color w:val="000000"/>
          <w:szCs w:val="22"/>
          <w:u w:val="single"/>
          <w:shd w:val="clear" w:color="auto" w:fill="FFFF00"/>
        </w:rPr>
        <w:t>necessary</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 xml:space="preserve">(though not sufficient) </w:t>
      </w:r>
      <w:r w:rsidRPr="00360CF0">
        <w:rPr>
          <w:rFonts w:ascii="Times New Roman" w:eastAsia="Times New Roman" w:hAnsi="Times New Roman" w:cs="Times New Roman"/>
          <w:b/>
          <w:bCs/>
          <w:color w:val="000000"/>
          <w:szCs w:val="22"/>
          <w:u w:val="single"/>
        </w:rPr>
        <w:t xml:space="preserve">condition </w:t>
      </w:r>
      <w:r w:rsidRPr="00360CF0">
        <w:rPr>
          <w:rFonts w:ascii="Times New Roman" w:eastAsia="Times New Roman" w:hAnsi="Times New Roman" w:cs="Times New Roman"/>
          <w:b/>
          <w:bCs/>
          <w:color w:val="000000"/>
          <w:szCs w:val="22"/>
          <w:u w:val="single"/>
          <w:shd w:val="clear" w:color="auto" w:fill="FFFF00"/>
        </w:rPr>
        <w:t>for doing away</w:t>
      </w:r>
      <w:r w:rsidRPr="00360CF0">
        <w:rPr>
          <w:rFonts w:ascii="Times New Roman" w:eastAsia="Times New Roman" w:hAnsi="Times New Roman" w:cs="Times New Roman"/>
          <w:b/>
          <w:bCs/>
          <w:color w:val="000000"/>
          <w:szCs w:val="22"/>
          <w:u w:val="single"/>
        </w:rPr>
        <w:t xml:space="preserve"> with all forms of </w:t>
      </w:r>
      <w:r w:rsidRPr="00360CF0">
        <w:rPr>
          <w:rFonts w:ascii="Times New Roman" w:eastAsia="Times New Roman" w:hAnsi="Times New Roman" w:cs="Times New Roman"/>
          <w:b/>
          <w:bCs/>
          <w:color w:val="000000"/>
          <w:szCs w:val="22"/>
          <w:u w:val="single"/>
          <w:shd w:val="clear" w:color="auto" w:fill="FFFF00"/>
        </w:rPr>
        <w:t>domination</w:t>
      </w:r>
      <w:r w:rsidRPr="00360CF0">
        <w:rPr>
          <w:rFonts w:ascii="Times New Roman" w:eastAsia="Times New Roman" w:hAnsi="Times New Roman" w:cs="Times New Roman"/>
          <w:color w:val="000000"/>
          <w:sz w:val="12"/>
          <w:szCs w:val="12"/>
        </w:rPr>
        <w:t xml:space="preserve">, including domination over nature, </w:t>
      </w:r>
      <w:r w:rsidRPr="00360CF0">
        <w:rPr>
          <w:rFonts w:ascii="Times New Roman" w:eastAsia="Times New Roman" w:hAnsi="Times New Roman" w:cs="Times New Roman"/>
          <w:b/>
          <w:bCs/>
          <w:color w:val="000000"/>
          <w:szCs w:val="22"/>
          <w:u w:val="single"/>
        </w:rPr>
        <w:t>andonly</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 xml:space="preserve">a </w:t>
      </w:r>
      <w:r w:rsidRPr="00360CF0">
        <w:rPr>
          <w:rFonts w:eastAsia="Times New Roman" w:cs="Calibri"/>
          <w:b/>
          <w:bCs/>
          <w:color w:val="000000"/>
          <w:szCs w:val="22"/>
          <w:u w:val="single"/>
        </w:rPr>
        <w:t xml:space="preserve">class conscious </w:t>
      </w:r>
      <w:r w:rsidRPr="00360CF0">
        <w:rPr>
          <w:rFonts w:ascii="Times New Roman" w:eastAsia="Times New Roman" w:hAnsi="Times New Roman" w:cs="Times New Roman"/>
          <w:b/>
          <w:bCs/>
          <w:color w:val="000000"/>
          <w:szCs w:val="22"/>
          <w:u w:val="single"/>
        </w:rPr>
        <w:t>working class has the numbers</w:t>
      </w:r>
      <w:r w:rsidRPr="00360CF0">
        <w:rPr>
          <w:rFonts w:ascii="Times New Roman" w:eastAsia="Times New Roman" w:hAnsi="Times New Roman" w:cs="Times New Roman"/>
          <w:color w:val="000000"/>
          <w:sz w:val="12"/>
          <w:szCs w:val="12"/>
        </w:rPr>
        <w:t>(still</w:t>
      </w:r>
      <w:proofErr w:type="gramStart"/>
      <w:r w:rsidRPr="00360CF0">
        <w:rPr>
          <w:rFonts w:ascii="Times New Roman" w:eastAsia="Times New Roman" w:hAnsi="Times New Roman" w:cs="Times New Roman"/>
          <w:color w:val="000000"/>
          <w:sz w:val="12"/>
          <w:szCs w:val="12"/>
        </w:rPr>
        <w:t>),</w:t>
      </w:r>
      <w:r w:rsidRPr="00360CF0">
        <w:rPr>
          <w:rFonts w:ascii="Times New Roman" w:eastAsia="Times New Roman" w:hAnsi="Times New Roman" w:cs="Times New Roman"/>
          <w:b/>
          <w:bCs/>
          <w:color w:val="000000"/>
          <w:szCs w:val="22"/>
          <w:u w:val="single"/>
        </w:rPr>
        <w:t>the</w:t>
      </w:r>
      <w:proofErr w:type="gramEnd"/>
      <w:r w:rsidRPr="00360CF0">
        <w:rPr>
          <w:rFonts w:ascii="Times New Roman" w:eastAsia="Times New Roman" w:hAnsi="Times New Roman" w:cs="Times New Roman"/>
          <w:b/>
          <w:bCs/>
          <w:color w:val="000000"/>
          <w:szCs w:val="22"/>
          <w:u w:val="single"/>
        </w:rPr>
        <w:t xml:space="preserve"> power</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 xml:space="preserve">(potentially), </w:t>
      </w:r>
      <w:r w:rsidRPr="00360CF0">
        <w:rPr>
          <w:rFonts w:ascii="Times New Roman" w:eastAsia="Times New Roman" w:hAnsi="Times New Roman" w:cs="Times New Roman"/>
          <w:b/>
          <w:bCs/>
          <w:color w:val="000000"/>
          <w:szCs w:val="22"/>
          <w:u w:val="single"/>
        </w:rPr>
        <w:t>and the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interests</w:t>
      </w:r>
      <w:r w:rsidRPr="00360CF0">
        <w:rPr>
          <w:rFonts w:ascii="Times New Roman" w:eastAsia="Times New Roman" w:hAnsi="Times New Roman" w:cs="Times New Roman"/>
          <w:color w:val="000000"/>
          <w:sz w:val="12"/>
          <w:szCs w:val="12"/>
        </w:rPr>
        <w:t xml:space="preserve">(always) </w:t>
      </w:r>
      <w:r w:rsidRPr="00360CF0">
        <w:rPr>
          <w:rFonts w:ascii="Times New Roman" w:eastAsia="Times New Roman" w:hAnsi="Times New Roman" w:cs="Times New Roman"/>
          <w:b/>
          <w:bCs/>
          <w:color w:val="000000"/>
          <w:szCs w:val="22"/>
          <w:u w:val="single"/>
        </w:rPr>
        <w:t>to bring about a change of this magnitude</w:t>
      </w:r>
      <w:r w:rsidRPr="00360CF0">
        <w:rPr>
          <w:rFonts w:ascii="Times New Roman" w:eastAsia="Times New Roman" w:hAnsi="Times New Roman" w:cs="Times New Roman"/>
          <w:color w:val="000000"/>
          <w:sz w:val="12"/>
          <w:szCs w:val="12"/>
        </w:rPr>
        <w:t xml:space="preserve">. Hence, the priority Marxists give to class analysis and </w:t>
      </w:r>
      <w:r w:rsidRPr="00360CF0">
        <w:rPr>
          <w:rFonts w:eastAsia="Times New Roman" w:cs="Calibri"/>
          <w:color w:val="000000"/>
          <w:sz w:val="12"/>
          <w:szCs w:val="12"/>
        </w:rPr>
        <w:t xml:space="preserve">class based </w:t>
      </w:r>
      <w:r w:rsidRPr="00360CF0">
        <w:rPr>
          <w:rFonts w:ascii="Times New Roman" w:eastAsia="Times New Roman" w:hAnsi="Times New Roman" w:cs="Times New Roman"/>
          <w:color w:val="000000"/>
          <w:sz w:val="12"/>
          <w:szCs w:val="12"/>
        </w:rPr>
        <w:t>politics (which does not rule out organizing around other oppressions at specific times for specific purposes).</w:t>
      </w:r>
      <w:r w:rsidRPr="00360CF0">
        <w:rPr>
          <w:rFonts w:ascii="Times New Roman" w:eastAsia="Times New Roman" w:hAnsi="Times New Roman" w:cs="Times New Roman"/>
          <w:b/>
          <w:bCs/>
          <w:color w:val="000000"/>
          <w:szCs w:val="22"/>
        </w:rPr>
        <w:t>T</w:t>
      </w:r>
      <w:r w:rsidRPr="00360CF0">
        <w:rPr>
          <w:rFonts w:ascii="Times New Roman" w:eastAsia="Times New Roman" w:hAnsi="Times New Roman" w:cs="Times New Roman"/>
          <w:b/>
          <w:bCs/>
          <w:color w:val="000000"/>
          <w:szCs w:val="22"/>
          <w:u w:val="single"/>
          <w:shd w:val="clear" w:color="auto" w:fill="FFFF00"/>
        </w:rPr>
        <w:t>he priority</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given to class here (not to "the workers" but to "us as workers")</w:t>
      </w:r>
      <w:r w:rsidRPr="00360CF0">
        <w:rPr>
          <w:rFonts w:ascii="Times New Roman" w:eastAsia="Times New Roman" w:hAnsi="Times New Roman" w:cs="Times New Roman"/>
          <w:b/>
          <w:bCs/>
          <w:color w:val="000000"/>
          <w:szCs w:val="22"/>
          <w:u w:val="single"/>
          <w:shd w:val="clear" w:color="auto" w:fill="FFFF00"/>
        </w:rPr>
        <w:t>has nothing to do with who is hurting more</w:t>
      </w:r>
      <w:r w:rsidRPr="00360CF0">
        <w:rPr>
          <w:rFonts w:ascii="Times New Roman" w:eastAsia="Times New Roman" w:hAnsi="Times New Roman" w:cs="Times New Roman"/>
          <w:b/>
          <w:bCs/>
          <w:color w:val="000000"/>
          <w:szCs w:val="22"/>
          <w:u w:val="single"/>
        </w:rPr>
        <w:t xml:space="preserve"> </w:t>
      </w:r>
      <w:r w:rsidRPr="00360CF0">
        <w:rPr>
          <w:rFonts w:ascii="Times New Roman" w:eastAsia="Times New Roman" w:hAnsi="Times New Roman" w:cs="Times New Roman"/>
          <w:color w:val="000000"/>
          <w:sz w:val="12"/>
          <w:szCs w:val="12"/>
        </w:rPr>
        <w:t xml:space="preserve">or which form of oppression is more immoral or which dominated group happens to be in motion, </w:t>
      </w:r>
      <w:r w:rsidRPr="00360CF0">
        <w:rPr>
          <w:rFonts w:ascii="Times New Roman" w:eastAsia="Times New Roman" w:hAnsi="Times New Roman" w:cs="Times New Roman"/>
          <w:b/>
          <w:bCs/>
          <w:color w:val="000000"/>
          <w:szCs w:val="22"/>
          <w:u w:val="single"/>
          <w:shd w:val="clear" w:color="auto" w:fill="FFFF00"/>
        </w:rPr>
        <w:t>and everything to do with what is the adequate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 xml:space="preserve">framework and </w:t>
      </w:r>
      <w:r w:rsidRPr="00360CF0">
        <w:rPr>
          <w:rFonts w:ascii="Times New Roman" w:eastAsia="Times New Roman" w:hAnsi="Times New Roman" w:cs="Times New Roman"/>
          <w:b/>
          <w:bCs/>
          <w:color w:val="000000"/>
          <w:szCs w:val="22"/>
        </w:rPr>
        <w:t>v</w:t>
      </w:r>
      <w:r w:rsidRPr="00360CF0">
        <w:rPr>
          <w:rFonts w:ascii="Times New Roman" w:eastAsia="Times New Roman" w:hAnsi="Times New Roman" w:cs="Times New Roman"/>
          <w:b/>
          <w:bCs/>
          <w:color w:val="000000"/>
          <w:szCs w:val="22"/>
          <w:u w:val="single"/>
        </w:rPr>
        <w:t xml:space="preserve">antage </w:t>
      </w:r>
      <w:r w:rsidRPr="00360CF0">
        <w:rPr>
          <w:rFonts w:ascii="Times New Roman" w:eastAsia="Times New Roman" w:hAnsi="Times New Roman" w:cs="Times New Roman"/>
          <w:b/>
          <w:bCs/>
          <w:color w:val="000000"/>
          <w:szCs w:val="22"/>
          <w:u w:val="single"/>
          <w:shd w:val="clear" w:color="auto" w:fill="FFFF00"/>
        </w:rPr>
        <w:t>point</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for grasping the</w:t>
      </w:r>
      <w:r w:rsidRPr="00360CF0">
        <w:rPr>
          <w:rFonts w:ascii="Times New Roman" w:eastAsia="Times New Roman" w:hAnsi="Times New Roman" w:cs="Times New Roman"/>
          <w:b/>
          <w:bCs/>
          <w:color w:val="000000"/>
          <w:szCs w:val="22"/>
          <w:u w:val="single"/>
        </w:rPr>
        <w:t xml:space="preserve"> specific </w:t>
      </w:r>
      <w:r w:rsidRPr="00360CF0">
        <w:rPr>
          <w:rFonts w:ascii="Times New Roman" w:eastAsia="Times New Roman" w:hAnsi="Times New Roman" w:cs="Times New Roman"/>
          <w:b/>
          <w:bCs/>
          <w:color w:val="000000"/>
          <w:szCs w:val="22"/>
          <w:u w:val="single"/>
          <w:shd w:val="clear" w:color="auto" w:fill="FFFF00"/>
        </w:rPr>
        <w:t>manner in which all</w:t>
      </w:r>
      <w:r w:rsidRPr="00360CF0">
        <w:rPr>
          <w:rFonts w:ascii="Times New Roman" w:eastAsia="Times New Roman" w:hAnsi="Times New Roman" w:cs="Times New Roman"/>
          <w:b/>
          <w:bCs/>
          <w:color w:val="000000"/>
          <w:szCs w:val="22"/>
          <w:u w:val="single"/>
        </w:rPr>
        <w:t xml:space="preserve"> these </w:t>
      </w:r>
      <w:r w:rsidRPr="00360CF0">
        <w:rPr>
          <w:rFonts w:ascii="Times New Roman" w:eastAsia="Times New Roman" w:hAnsi="Times New Roman" w:cs="Times New Roman"/>
          <w:b/>
          <w:bCs/>
          <w:color w:val="000000"/>
          <w:szCs w:val="22"/>
          <w:u w:val="single"/>
          <w:shd w:val="clear" w:color="auto" w:fill="FFFF00"/>
        </w:rPr>
        <w:t>oppressions are interacting</w:t>
      </w:r>
      <w:r w:rsidRPr="00360CF0">
        <w:rPr>
          <w:rFonts w:ascii="Times New Roman" w:eastAsia="Times New Roman" w:hAnsi="Times New Roman" w:cs="Times New Roman"/>
          <w:b/>
          <w:bCs/>
          <w:color w:val="000000"/>
          <w:szCs w:val="22"/>
          <w:u w:val="single"/>
        </w:rPr>
        <w:t xml:space="preserve"> nowand how</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best to get rid of them all</w:t>
      </w:r>
      <w:r w:rsidRPr="00360CF0">
        <w:rPr>
          <w:rFonts w:ascii="Times New Roman" w:eastAsia="Times New Roman" w:hAnsi="Times New Roman" w:cs="Times New Roman"/>
          <w:color w:val="000000"/>
          <w:sz w:val="12"/>
          <w:szCs w:val="12"/>
        </w:rPr>
        <w:t>. (And this is what Albert caricatures as a "master discourse"). I do not expect that simply making these claims has convinced anyone that they are right, but I hope they help clarify where the real disagreements between Marxist and social movement theorists lie, and, hence, what is worth discussing if we are ever to construct the united movement that is needed to achieve our—</w:t>
      </w:r>
      <w:proofErr w:type="gramStart"/>
      <w:r w:rsidRPr="00360CF0">
        <w:rPr>
          <w:rFonts w:ascii="Times New Roman" w:eastAsia="Times New Roman" w:hAnsi="Times New Roman" w:cs="Times New Roman"/>
          <w:color w:val="000000"/>
          <w:sz w:val="12"/>
          <w:szCs w:val="12"/>
        </w:rPr>
        <w:t>yes!—</w:t>
      </w:r>
      <w:proofErr w:type="gramEnd"/>
      <w:r w:rsidRPr="00360CF0">
        <w:rPr>
          <w:rFonts w:ascii="Times New Roman" w:eastAsia="Times New Roman" w:hAnsi="Times New Roman" w:cs="Times New Roman"/>
          <w:color w:val="000000"/>
          <w:sz w:val="12"/>
          <w:szCs w:val="12"/>
        </w:rPr>
        <w:t>common goals. </w:t>
      </w:r>
    </w:p>
    <w:p w14:paraId="2E647D88" w14:textId="77777777" w:rsidR="00360CF0" w:rsidRPr="00360CF0" w:rsidRDefault="00360CF0" w:rsidP="00360CF0">
      <w:pPr>
        <w:spacing w:before="16" w:after="0" w:line="240" w:lineRule="auto"/>
        <w:ind w:left="1802" w:right="892" w:hanging="17"/>
        <w:rPr>
          <w:rFonts w:ascii="Times New Roman" w:eastAsia="Times New Roman" w:hAnsi="Times New Roman" w:cs="Times New Roman"/>
          <w:sz w:val="24"/>
        </w:rPr>
      </w:pPr>
      <w:r w:rsidRPr="00360CF0">
        <w:rPr>
          <w:rFonts w:eastAsia="Times New Roman" w:cs="Calibri"/>
          <w:b/>
          <w:bCs/>
          <w:color w:val="000000"/>
          <w:sz w:val="26"/>
          <w:szCs w:val="26"/>
          <w:shd w:val="clear" w:color="auto" w:fill="FFFF00"/>
        </w:rPr>
        <w:t>The standard and role of the ballot is resisting alienation and capitalism</w:t>
      </w:r>
      <w:r w:rsidRPr="00360CF0">
        <w:rPr>
          <w:rFonts w:eastAsia="Times New Roman" w:cs="Calibri"/>
          <w:b/>
          <w:bCs/>
          <w:color w:val="000000"/>
          <w:sz w:val="26"/>
          <w:szCs w:val="26"/>
        </w:rPr>
        <w:t xml:space="preserve"> </w:t>
      </w:r>
      <w:r w:rsidRPr="00360CF0">
        <w:rPr>
          <w:rFonts w:eastAsia="Times New Roman" w:cs="Calibri"/>
          <w:color w:val="000000"/>
          <w:szCs w:val="22"/>
          <w:shd w:val="clear" w:color="auto" w:fill="FFFF00"/>
        </w:rPr>
        <w:t>Prefer our Standard</w:t>
      </w:r>
      <w:r w:rsidRPr="00360CF0">
        <w:rPr>
          <w:rFonts w:eastAsia="Times New Roman" w:cs="Calibri"/>
          <w:color w:val="000000"/>
          <w:szCs w:val="22"/>
        </w:rPr>
        <w:t> </w:t>
      </w:r>
    </w:p>
    <w:p w14:paraId="60309555" w14:textId="77777777" w:rsidR="00360CF0" w:rsidRPr="00360CF0" w:rsidRDefault="00360CF0" w:rsidP="00360CF0">
      <w:pPr>
        <w:spacing w:before="163" w:after="0" w:line="240" w:lineRule="auto"/>
        <w:ind w:left="1816" w:right="45" w:firstLine="2"/>
        <w:rPr>
          <w:rFonts w:ascii="Times New Roman" w:eastAsia="Times New Roman" w:hAnsi="Times New Roman" w:cs="Times New Roman"/>
          <w:sz w:val="24"/>
        </w:rPr>
      </w:pPr>
      <w:r w:rsidRPr="00360CF0">
        <w:rPr>
          <w:rFonts w:eastAsia="Times New Roman" w:cs="Calibri"/>
          <w:color w:val="000000"/>
          <w:szCs w:val="22"/>
          <w:shd w:val="clear" w:color="auto" w:fill="FFFF00"/>
        </w:rPr>
        <w:t>If we do not resist alienation we have no free will, the ability to make ethical choices stems from</w:t>
      </w:r>
      <w:r w:rsidRPr="00360CF0">
        <w:rPr>
          <w:rFonts w:eastAsia="Times New Roman" w:cs="Calibri"/>
          <w:color w:val="000000"/>
          <w:szCs w:val="22"/>
        </w:rPr>
        <w:t xml:space="preserve"> </w:t>
      </w:r>
      <w:r w:rsidRPr="00360CF0">
        <w:rPr>
          <w:rFonts w:eastAsia="Times New Roman" w:cs="Calibri"/>
          <w:color w:val="000000"/>
          <w:szCs w:val="22"/>
          <w:shd w:val="clear" w:color="auto" w:fill="FFFF00"/>
        </w:rPr>
        <w:t>being free, thus nothing and no one is moral under alienation</w:t>
      </w:r>
      <w:r w:rsidRPr="00360CF0">
        <w:rPr>
          <w:rFonts w:eastAsia="Times New Roman" w:cs="Calibri"/>
          <w:color w:val="000000"/>
          <w:szCs w:val="22"/>
        </w:rPr>
        <w:t> </w:t>
      </w:r>
    </w:p>
    <w:p w14:paraId="42DDD04B" w14:textId="77777777" w:rsidR="00360CF0" w:rsidRPr="00360CF0" w:rsidRDefault="00360CF0" w:rsidP="00360CF0">
      <w:pPr>
        <w:spacing w:before="176" w:after="0" w:line="240" w:lineRule="auto"/>
        <w:ind w:left="1810" w:right="290" w:firstLine="1"/>
        <w:rPr>
          <w:rFonts w:ascii="Times New Roman" w:eastAsia="Times New Roman" w:hAnsi="Times New Roman" w:cs="Times New Roman"/>
          <w:sz w:val="24"/>
        </w:rPr>
      </w:pPr>
      <w:r w:rsidRPr="00360CF0">
        <w:rPr>
          <w:rFonts w:eastAsia="Times New Roman" w:cs="Calibri"/>
          <w:color w:val="000000"/>
          <w:szCs w:val="22"/>
          <w:shd w:val="clear" w:color="auto" w:fill="FFFF00"/>
        </w:rPr>
        <w:t>Capitalism causes alienation because labor is appropriated for the free market, we must resist</w:t>
      </w:r>
      <w:r w:rsidRPr="00360CF0">
        <w:rPr>
          <w:rFonts w:eastAsia="Times New Roman" w:cs="Calibri"/>
          <w:color w:val="000000"/>
          <w:szCs w:val="22"/>
        </w:rPr>
        <w:t xml:space="preserve"> </w:t>
      </w:r>
      <w:r w:rsidRPr="00360CF0">
        <w:rPr>
          <w:rFonts w:eastAsia="Times New Roman" w:cs="Calibri"/>
          <w:color w:val="000000"/>
          <w:szCs w:val="22"/>
          <w:shd w:val="clear" w:color="auto" w:fill="FFFF00"/>
        </w:rPr>
        <w:t>capitalism</w:t>
      </w:r>
      <w:r w:rsidRPr="00360CF0">
        <w:rPr>
          <w:rFonts w:eastAsia="Times New Roman" w:cs="Calibri"/>
          <w:color w:val="000000"/>
          <w:szCs w:val="22"/>
        </w:rPr>
        <w:t> </w:t>
      </w:r>
    </w:p>
    <w:p w14:paraId="528CB519" w14:textId="77777777" w:rsidR="00360CF0" w:rsidRPr="00360CF0" w:rsidRDefault="00360CF0" w:rsidP="00360CF0">
      <w:pPr>
        <w:spacing w:before="181" w:after="0" w:line="240" w:lineRule="auto"/>
        <w:ind w:left="1803" w:right="332" w:hanging="13"/>
        <w:rPr>
          <w:rFonts w:ascii="Times New Roman" w:eastAsia="Times New Roman" w:hAnsi="Times New Roman" w:cs="Times New Roman"/>
          <w:sz w:val="24"/>
        </w:rPr>
      </w:pPr>
      <w:r w:rsidRPr="00360CF0">
        <w:rPr>
          <w:rFonts w:eastAsia="Times New Roman" w:cs="Calibri"/>
          <w:b/>
          <w:bCs/>
          <w:color w:val="000000"/>
          <w:sz w:val="26"/>
          <w:szCs w:val="26"/>
        </w:rPr>
        <w:t>Alienation isn’t the same oppression or structural violence – it is not only the literal denial of freedom, but also the failure to realize that freedom and relation to the world – alienation comes first. </w:t>
      </w:r>
    </w:p>
    <w:p w14:paraId="7B0C507A" w14:textId="77777777" w:rsidR="00360CF0" w:rsidRPr="00360CF0" w:rsidRDefault="00360CF0" w:rsidP="00360CF0">
      <w:pPr>
        <w:spacing w:before="12" w:after="0" w:line="240" w:lineRule="auto"/>
        <w:ind w:left="1812" w:right="185" w:firstLine="1"/>
        <w:rPr>
          <w:rFonts w:ascii="Times New Roman" w:eastAsia="Times New Roman" w:hAnsi="Times New Roman" w:cs="Times New Roman"/>
          <w:sz w:val="24"/>
        </w:rPr>
      </w:pPr>
      <w:r w:rsidRPr="00360CF0">
        <w:rPr>
          <w:rFonts w:eastAsia="Times New Roman" w:cs="Calibri"/>
          <w:color w:val="000000"/>
          <w:sz w:val="16"/>
          <w:szCs w:val="16"/>
        </w:rPr>
        <w:t xml:space="preserve">Rahel </w:t>
      </w:r>
      <w:r w:rsidRPr="00360CF0">
        <w:rPr>
          <w:rFonts w:eastAsia="Times New Roman" w:cs="Calibri"/>
          <w:b/>
          <w:bCs/>
          <w:color w:val="000000"/>
          <w:sz w:val="26"/>
          <w:szCs w:val="26"/>
        </w:rPr>
        <w:t xml:space="preserve">Jaeggi 2 </w:t>
      </w:r>
      <w:r w:rsidRPr="00360CF0">
        <w:rPr>
          <w:rFonts w:eastAsia="Times New Roman" w:cs="Calibri"/>
          <w:color w:val="000000"/>
          <w:sz w:val="16"/>
          <w:szCs w:val="16"/>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SLS </w:t>
      </w:r>
    </w:p>
    <w:p w14:paraId="227854B4" w14:textId="77777777" w:rsidR="00360CF0" w:rsidRPr="00360CF0" w:rsidRDefault="00360CF0" w:rsidP="00360CF0">
      <w:pPr>
        <w:spacing w:before="159" w:after="0" w:line="240" w:lineRule="auto"/>
        <w:ind w:left="1802" w:right="40" w:firstLine="2"/>
        <w:rPr>
          <w:rFonts w:ascii="Times New Roman" w:eastAsia="Times New Roman" w:hAnsi="Times New Roman" w:cs="Times New Roman"/>
          <w:sz w:val="24"/>
        </w:rPr>
      </w:pPr>
      <w:r w:rsidRPr="00360CF0">
        <w:rPr>
          <w:rFonts w:eastAsia="Times New Roman" w:cs="Calibri"/>
          <w:color w:val="000000"/>
          <w:sz w:val="11"/>
          <w:szCs w:val="11"/>
        </w:rPr>
        <w:t xml:space="preserve">What then is alienation? “It seems that whenever he feels that something is not as it should be, he characterizes it in terms of alienation.”7 This re- mark of Richard Schacht’s about Erich Fromm seems an apt description of how the concept is often used (and not only by Fromm). However, as varied as the </w:t>
      </w:r>
      <w:proofErr w:type="gramStart"/>
      <w:r w:rsidRPr="00360CF0">
        <w:rPr>
          <w:rFonts w:eastAsia="Times New Roman" w:cs="Calibri"/>
          <w:color w:val="000000"/>
          <w:sz w:val="11"/>
          <w:szCs w:val="11"/>
        </w:rPr>
        <w:t>aforementioned phenomena</w:t>
      </w:r>
      <w:proofErr w:type="gramEnd"/>
      <w:r w:rsidRPr="00360CF0">
        <w:rPr>
          <w:rFonts w:eastAsia="Times New Roman" w:cs="Calibri"/>
          <w:color w:val="000000"/>
          <w:sz w:val="11"/>
          <w:szCs w:val="11"/>
        </w:rPr>
        <w:t xml:space="preserve"> might be, they provide an initial sketch of the concept of alienation</w:t>
      </w:r>
      <w:r w:rsidRPr="00360CF0">
        <w:rPr>
          <w:rFonts w:eastAsia="Times New Roman" w:cs="Calibri"/>
          <w:b/>
          <w:bCs/>
          <w:color w:val="000000"/>
          <w:szCs w:val="22"/>
          <w:u w:val="single"/>
        </w:rPr>
        <w:t>.</w:t>
      </w:r>
      <w:r w:rsidRPr="00360CF0">
        <w:rPr>
          <w:rFonts w:eastAsia="Times New Roman" w:cs="Calibri"/>
          <w:b/>
          <w:bCs/>
          <w:color w:val="000000"/>
          <w:szCs w:val="22"/>
        </w:rPr>
        <w:t xml:space="preserve"> </w:t>
      </w:r>
      <w:r w:rsidRPr="00360CF0">
        <w:rPr>
          <w:rFonts w:eastAsia="Times New Roman" w:cs="Calibri"/>
          <w:b/>
          <w:bCs/>
          <w:color w:val="000000"/>
          <w:sz w:val="26"/>
          <w:szCs w:val="26"/>
          <w:u w:val="single"/>
          <w:shd w:val="clear" w:color="auto" w:fill="FFFF00"/>
        </w:rPr>
        <w:t>An alienated relation is a deficient relation one has to oneself, to the</w:t>
      </w:r>
      <w:r w:rsidRPr="00360CF0">
        <w:rPr>
          <w:rFonts w:eastAsia="Times New Roman" w:cs="Calibri"/>
          <w:b/>
          <w:bCs/>
          <w:color w:val="000000"/>
          <w:sz w:val="26"/>
          <w:szCs w:val="26"/>
        </w:rPr>
        <w:t xml:space="preserve"> </w:t>
      </w:r>
      <w:r w:rsidRPr="00360CF0">
        <w:rPr>
          <w:rFonts w:eastAsia="Times New Roman" w:cs="Calibri"/>
          <w:b/>
          <w:bCs/>
          <w:color w:val="000000"/>
          <w:sz w:val="26"/>
          <w:szCs w:val="26"/>
          <w:u w:val="single"/>
          <w:shd w:val="clear" w:color="auto" w:fill="FFFF00"/>
        </w:rPr>
        <w:t xml:space="preserve">world, and to </w:t>
      </w:r>
      <w:proofErr w:type="gramStart"/>
      <w:r w:rsidRPr="00360CF0">
        <w:rPr>
          <w:rFonts w:eastAsia="Times New Roman" w:cs="Calibri"/>
          <w:b/>
          <w:bCs/>
          <w:color w:val="000000"/>
          <w:sz w:val="26"/>
          <w:szCs w:val="26"/>
          <w:u w:val="single"/>
          <w:shd w:val="clear" w:color="auto" w:fill="FFFF00"/>
        </w:rPr>
        <w:t>others</w:t>
      </w:r>
      <w:r w:rsidRPr="00360CF0">
        <w:rPr>
          <w:rFonts w:eastAsia="Times New Roman" w:cs="Calibri"/>
          <w:color w:val="000000"/>
          <w:szCs w:val="22"/>
          <w:u w:val="single"/>
          <w:shd w:val="clear" w:color="auto" w:fill="FFFF00"/>
        </w:rPr>
        <w:t>.</w:t>
      </w:r>
      <w:r w:rsidRPr="00360CF0">
        <w:rPr>
          <w:rFonts w:eastAsia="Times New Roman" w:cs="Calibri"/>
          <w:color w:val="000000"/>
          <w:sz w:val="12"/>
          <w:szCs w:val="12"/>
        </w:rPr>
        <w:t>I</w:t>
      </w:r>
      <w:r w:rsidRPr="00360CF0">
        <w:rPr>
          <w:rFonts w:eastAsia="Times New Roman" w:cs="Calibri"/>
          <w:color w:val="000000"/>
          <w:sz w:val="11"/>
          <w:szCs w:val="11"/>
        </w:rPr>
        <w:t>ndifference</w:t>
      </w:r>
      <w:proofErr w:type="gramEnd"/>
      <w:r w:rsidRPr="00360CF0">
        <w:rPr>
          <w:rFonts w:eastAsia="Times New Roman" w:cs="Calibri"/>
          <w:color w:val="000000"/>
          <w:sz w:val="11"/>
          <w:szCs w:val="11"/>
        </w:rPr>
        <w:t>, instrumentalization, reification, absurdity, artificiality, isolation, meaninglessness, impotence—all these ways of characterizing the relations in question are forms of this defi- ciency</w:t>
      </w:r>
      <w:r w:rsidRPr="00360CF0">
        <w:rPr>
          <w:rFonts w:eastAsia="Times New Roman" w:cs="Calibri"/>
          <w:color w:val="000000"/>
          <w:sz w:val="26"/>
          <w:szCs w:val="26"/>
        </w:rPr>
        <w:t xml:space="preserve">. </w:t>
      </w:r>
      <w:r w:rsidRPr="00360CF0">
        <w:rPr>
          <w:rFonts w:eastAsia="Times New Roman" w:cs="Calibri"/>
          <w:b/>
          <w:bCs/>
          <w:color w:val="000000"/>
          <w:sz w:val="26"/>
          <w:szCs w:val="26"/>
        </w:rPr>
        <w:t>A</w:t>
      </w:r>
      <w:r w:rsidRPr="00360CF0">
        <w:rPr>
          <w:rFonts w:eastAsia="Times New Roman" w:cs="Calibri"/>
          <w:b/>
          <w:bCs/>
          <w:color w:val="000000"/>
          <w:sz w:val="26"/>
          <w:szCs w:val="26"/>
          <w:u w:val="single"/>
          <w:shd w:val="clear" w:color="auto" w:fill="FFFF00"/>
        </w:rPr>
        <w:t xml:space="preserve"> </w:t>
      </w:r>
      <w:r w:rsidRPr="00360CF0">
        <w:rPr>
          <w:rFonts w:eastAsia="Times New Roman" w:cs="Calibri"/>
          <w:color w:val="000000"/>
          <w:sz w:val="18"/>
          <w:szCs w:val="18"/>
        </w:rPr>
        <w:t>d</w:t>
      </w:r>
      <w:r w:rsidRPr="00360CF0">
        <w:rPr>
          <w:rFonts w:eastAsia="Times New Roman" w:cs="Calibri"/>
          <w:color w:val="000000"/>
          <w:sz w:val="11"/>
          <w:szCs w:val="11"/>
        </w:rPr>
        <w:t>istinctiv</w:t>
      </w:r>
      <w:r w:rsidRPr="00360CF0">
        <w:rPr>
          <w:rFonts w:eastAsia="Times New Roman" w:cs="Calibri"/>
          <w:color w:val="000000"/>
          <w:sz w:val="18"/>
          <w:szCs w:val="18"/>
        </w:rPr>
        <w:t xml:space="preserve">e </w:t>
      </w:r>
      <w:r w:rsidRPr="00360CF0">
        <w:rPr>
          <w:rFonts w:eastAsia="Times New Roman" w:cs="Calibri"/>
          <w:b/>
          <w:bCs/>
          <w:color w:val="000000"/>
          <w:sz w:val="26"/>
          <w:szCs w:val="26"/>
        </w:rPr>
        <w:t>f</w:t>
      </w:r>
      <w:r w:rsidRPr="00360CF0">
        <w:rPr>
          <w:rFonts w:eastAsia="Times New Roman" w:cs="Calibri"/>
          <w:b/>
          <w:bCs/>
          <w:color w:val="000000"/>
          <w:sz w:val="26"/>
          <w:szCs w:val="26"/>
          <w:u w:val="single"/>
          <w:shd w:val="clear" w:color="auto" w:fill="FFFF00"/>
        </w:rPr>
        <w:t>eature of</w:t>
      </w:r>
      <w:r w:rsidRPr="00360CF0">
        <w:rPr>
          <w:rFonts w:eastAsia="Times New Roman" w:cs="Calibri"/>
          <w:b/>
          <w:bCs/>
          <w:color w:val="000000"/>
          <w:sz w:val="26"/>
          <w:szCs w:val="26"/>
          <w:shd w:val="clear" w:color="auto" w:fill="FFFF00"/>
        </w:rPr>
        <w:t xml:space="preserve"> </w:t>
      </w:r>
      <w:r w:rsidRPr="00360CF0">
        <w:rPr>
          <w:rFonts w:eastAsia="Times New Roman" w:cs="Calibri"/>
          <w:color w:val="000000"/>
          <w:sz w:val="11"/>
          <w:szCs w:val="11"/>
        </w:rPr>
        <w:t>the concept of</w:t>
      </w:r>
      <w:r w:rsidRPr="00360CF0">
        <w:rPr>
          <w:rFonts w:eastAsia="Times New Roman" w:cs="Calibri"/>
          <w:b/>
          <w:bCs/>
          <w:color w:val="000000"/>
          <w:sz w:val="26"/>
          <w:szCs w:val="26"/>
        </w:rPr>
        <w:t>a</w:t>
      </w:r>
      <w:r w:rsidRPr="00360CF0">
        <w:rPr>
          <w:rFonts w:eastAsia="Times New Roman" w:cs="Calibri"/>
          <w:b/>
          <w:bCs/>
          <w:color w:val="000000"/>
          <w:sz w:val="26"/>
          <w:szCs w:val="26"/>
          <w:u w:val="single"/>
          <w:shd w:val="clear" w:color="auto" w:fill="FFFF00"/>
        </w:rPr>
        <w:t>lienation is that it refers not</w:t>
      </w:r>
      <w:r w:rsidRPr="00360CF0">
        <w:rPr>
          <w:rFonts w:eastAsia="Times New Roman" w:cs="Calibri"/>
          <w:b/>
          <w:bCs/>
          <w:color w:val="000000"/>
          <w:sz w:val="26"/>
          <w:szCs w:val="26"/>
        </w:rPr>
        <w:t xml:space="preserve"> </w:t>
      </w:r>
      <w:r w:rsidRPr="00360CF0">
        <w:rPr>
          <w:rFonts w:eastAsia="Times New Roman" w:cs="Calibri"/>
          <w:b/>
          <w:bCs/>
          <w:color w:val="000000"/>
          <w:sz w:val="26"/>
          <w:szCs w:val="26"/>
          <w:u w:val="single"/>
          <w:shd w:val="clear" w:color="auto" w:fill="FFFF00"/>
        </w:rPr>
        <w:t xml:space="preserve">only to powerlessness and a lack of freedom but </w:t>
      </w:r>
      <w:r w:rsidRPr="00360CF0">
        <w:rPr>
          <w:rFonts w:eastAsia="Times New Roman" w:cs="Calibri"/>
          <w:color w:val="000000"/>
          <w:sz w:val="18"/>
          <w:szCs w:val="18"/>
        </w:rPr>
        <w:t>also</w:t>
      </w:r>
      <w:r w:rsidRPr="00360CF0">
        <w:rPr>
          <w:rFonts w:eastAsia="Times New Roman" w:cs="Calibri"/>
          <w:color w:val="000000"/>
          <w:sz w:val="18"/>
          <w:szCs w:val="18"/>
          <w:u w:val="single"/>
        </w:rPr>
        <w:t xml:space="preserve"> </w:t>
      </w:r>
      <w:r w:rsidRPr="00360CF0">
        <w:rPr>
          <w:rFonts w:eastAsia="Times New Roman" w:cs="Calibri"/>
          <w:b/>
          <w:bCs/>
          <w:color w:val="000000"/>
          <w:sz w:val="26"/>
          <w:szCs w:val="26"/>
          <w:u w:val="single"/>
        </w:rPr>
        <w:t>t</w:t>
      </w:r>
      <w:r w:rsidRPr="00360CF0">
        <w:rPr>
          <w:rFonts w:eastAsia="Times New Roman" w:cs="Calibri"/>
          <w:b/>
          <w:bCs/>
          <w:color w:val="000000"/>
          <w:sz w:val="26"/>
          <w:szCs w:val="26"/>
          <w:u w:val="single"/>
          <w:shd w:val="clear" w:color="auto" w:fill="FFFF00"/>
        </w:rPr>
        <w:t xml:space="preserve">o a </w:t>
      </w:r>
      <w:r w:rsidRPr="00360CF0">
        <w:rPr>
          <w:rFonts w:eastAsia="Times New Roman" w:cs="Calibri"/>
          <w:color w:val="000000"/>
          <w:sz w:val="11"/>
          <w:szCs w:val="11"/>
          <w:u w:val="single"/>
        </w:rPr>
        <w:t>c</w:t>
      </w:r>
      <w:r w:rsidRPr="00360CF0">
        <w:rPr>
          <w:rFonts w:eastAsia="Times New Roman" w:cs="Calibri"/>
          <w:color w:val="000000"/>
          <w:sz w:val="11"/>
          <w:szCs w:val="11"/>
        </w:rPr>
        <w:t xml:space="preserve">haracteristic </w:t>
      </w:r>
      <w:r w:rsidRPr="00360CF0">
        <w:rPr>
          <w:rFonts w:eastAsia="Times New Roman" w:cs="Calibri"/>
          <w:b/>
          <w:bCs/>
          <w:color w:val="000000"/>
          <w:sz w:val="26"/>
          <w:szCs w:val="26"/>
          <w:u w:val="single"/>
          <w:shd w:val="clear" w:color="auto" w:fill="FFFF00"/>
        </w:rPr>
        <w:t>impoverishment</w:t>
      </w:r>
      <w:r w:rsidRPr="00360CF0">
        <w:rPr>
          <w:rFonts w:eastAsia="Times New Roman" w:cs="Calibri"/>
          <w:b/>
          <w:bCs/>
          <w:color w:val="000000"/>
          <w:sz w:val="26"/>
          <w:szCs w:val="26"/>
        </w:rPr>
        <w:t xml:space="preserve"> </w:t>
      </w:r>
      <w:r w:rsidRPr="00360CF0">
        <w:rPr>
          <w:rFonts w:eastAsia="Times New Roman" w:cs="Calibri"/>
          <w:b/>
          <w:bCs/>
          <w:color w:val="000000"/>
          <w:sz w:val="26"/>
          <w:szCs w:val="26"/>
          <w:u w:val="single"/>
          <w:shd w:val="clear" w:color="auto" w:fill="FFFF00"/>
        </w:rPr>
        <w:t>of the relation to self and world</w:t>
      </w:r>
      <w:r w:rsidRPr="00360CF0">
        <w:rPr>
          <w:rFonts w:eastAsia="Times New Roman" w:cs="Calibri"/>
          <w:color w:val="000000"/>
          <w:sz w:val="11"/>
          <w:szCs w:val="11"/>
        </w:rPr>
        <w:t>. (This is how we should understand the dual meaning Marx means to convey[s] when he describes alienation in</w:t>
      </w:r>
    </w:p>
    <w:p w14:paraId="7D5644F2" w14:textId="77777777" w:rsidR="00360CF0" w:rsidRPr="00360CF0" w:rsidRDefault="00360CF0" w:rsidP="00360CF0">
      <w:pPr>
        <w:spacing w:after="0" w:line="240" w:lineRule="auto"/>
        <w:ind w:left="1802" w:right="76" w:hanging="7"/>
        <w:rPr>
          <w:rFonts w:ascii="Times New Roman" w:eastAsia="Times New Roman" w:hAnsi="Times New Roman" w:cs="Times New Roman"/>
          <w:sz w:val="24"/>
        </w:rPr>
      </w:pPr>
      <w:r w:rsidRPr="00360CF0">
        <w:rPr>
          <w:rFonts w:eastAsia="Times New Roman" w:cs="Calibri"/>
          <w:color w:val="000000"/>
          <w:sz w:val="11"/>
          <w:szCs w:val="11"/>
        </w:rPr>
        <w:t xml:space="preserve">terms of the “double loss of reality” of the world and the human being: having become </w:t>
      </w:r>
      <w:proofErr w:type="gramStart"/>
      <w:r w:rsidRPr="00360CF0">
        <w:rPr>
          <w:rFonts w:eastAsia="Times New Roman" w:cs="Calibri"/>
          <w:color w:val="000000"/>
          <w:sz w:val="11"/>
          <w:szCs w:val="11"/>
        </w:rPr>
        <w:t>unreal,</w:t>
      </w:r>
      <w:r w:rsidRPr="00360CF0">
        <w:rPr>
          <w:rFonts w:eastAsia="Times New Roman" w:cs="Calibri"/>
          <w:b/>
          <w:bCs/>
          <w:color w:val="000000"/>
          <w:sz w:val="26"/>
          <w:szCs w:val="26"/>
        </w:rPr>
        <w:t>t</w:t>
      </w:r>
      <w:r w:rsidRPr="00360CF0">
        <w:rPr>
          <w:rFonts w:eastAsia="Times New Roman" w:cs="Calibri"/>
          <w:b/>
          <w:bCs/>
          <w:color w:val="000000"/>
          <w:sz w:val="26"/>
          <w:szCs w:val="26"/>
          <w:u w:val="single"/>
          <w:shd w:val="clear" w:color="auto" w:fill="FFFF00"/>
        </w:rPr>
        <w:t>he</w:t>
      </w:r>
      <w:proofErr w:type="gramEnd"/>
      <w:r w:rsidRPr="00360CF0">
        <w:rPr>
          <w:rFonts w:eastAsia="Times New Roman" w:cs="Calibri"/>
          <w:b/>
          <w:bCs/>
          <w:color w:val="000000"/>
          <w:sz w:val="26"/>
          <w:szCs w:val="26"/>
          <w:u w:val="single"/>
          <w:shd w:val="clear" w:color="auto" w:fill="FFFF00"/>
        </w:rPr>
        <w:t xml:space="preserve"> individual fails to experience herself</w:t>
      </w:r>
      <w:r w:rsidRPr="00360CF0">
        <w:rPr>
          <w:rFonts w:eastAsia="Times New Roman" w:cs="Calibri"/>
          <w:b/>
          <w:bCs/>
          <w:color w:val="000000"/>
          <w:sz w:val="26"/>
          <w:szCs w:val="26"/>
        </w:rPr>
        <w:t xml:space="preserve"> </w:t>
      </w:r>
      <w:r w:rsidRPr="00360CF0">
        <w:rPr>
          <w:rFonts w:eastAsia="Times New Roman" w:cs="Calibri"/>
          <w:b/>
          <w:bCs/>
          <w:color w:val="000000"/>
          <w:sz w:val="26"/>
          <w:szCs w:val="26"/>
          <w:u w:val="single"/>
          <w:shd w:val="clear" w:color="auto" w:fill="FFFF00"/>
        </w:rPr>
        <w:t>as “effective,” and the world</w:t>
      </w:r>
      <w:r w:rsidRPr="00360CF0">
        <w:rPr>
          <w:rFonts w:eastAsia="Times New Roman" w:cs="Calibri"/>
          <w:color w:val="000000"/>
          <w:sz w:val="18"/>
          <w:szCs w:val="18"/>
        </w:rPr>
        <w:t xml:space="preserve">, </w:t>
      </w:r>
      <w:r w:rsidRPr="00360CF0">
        <w:rPr>
          <w:rFonts w:eastAsia="Times New Roman" w:cs="Calibri"/>
          <w:color w:val="000000"/>
          <w:sz w:val="11"/>
          <w:szCs w:val="11"/>
        </w:rPr>
        <w:t>having become unreal</w:t>
      </w:r>
      <w:r w:rsidRPr="00360CF0">
        <w:rPr>
          <w:rFonts w:eastAsia="Times New Roman" w:cs="Calibri"/>
          <w:color w:val="000000"/>
          <w:sz w:val="18"/>
          <w:szCs w:val="18"/>
        </w:rPr>
        <w:t>,</w:t>
      </w:r>
      <w:r w:rsidRPr="00360CF0">
        <w:rPr>
          <w:rFonts w:eastAsia="Times New Roman" w:cs="Calibri"/>
          <w:color w:val="000000"/>
          <w:sz w:val="18"/>
          <w:szCs w:val="18"/>
          <w:u w:val="single"/>
        </w:rPr>
        <w:t xml:space="preserve"> </w:t>
      </w:r>
      <w:r w:rsidRPr="00360CF0">
        <w:rPr>
          <w:rFonts w:eastAsia="Times New Roman" w:cs="Calibri"/>
          <w:b/>
          <w:bCs/>
          <w:color w:val="000000"/>
          <w:sz w:val="26"/>
          <w:szCs w:val="26"/>
          <w:u w:val="single"/>
          <w:shd w:val="clear" w:color="auto" w:fill="FFFF00"/>
        </w:rPr>
        <w:t>is meaningless and indifferent</w:t>
      </w:r>
      <w:r w:rsidRPr="00360CF0">
        <w:rPr>
          <w:rFonts w:eastAsia="Times New Roman" w:cs="Calibri"/>
          <w:color w:val="000000"/>
          <w:sz w:val="11"/>
          <w:szCs w:val="11"/>
        </w:rPr>
        <w:t>.) It is the complexity of </w:t>
      </w:r>
    </w:p>
    <w:p w14:paraId="719FE3A9" w14:textId="77777777" w:rsidR="00360CF0" w:rsidRPr="00360CF0" w:rsidRDefault="00360CF0" w:rsidP="00360CF0">
      <w:pPr>
        <w:spacing w:before="12" w:after="0" w:line="240" w:lineRule="auto"/>
        <w:ind w:left="1802" w:right="15"/>
        <w:rPr>
          <w:rFonts w:ascii="Times New Roman" w:eastAsia="Times New Roman" w:hAnsi="Times New Roman" w:cs="Times New Roman"/>
          <w:sz w:val="24"/>
        </w:rPr>
      </w:pPr>
      <w:r w:rsidRPr="00360CF0">
        <w:rPr>
          <w:rFonts w:eastAsia="Times New Roman" w:cs="Calibri"/>
          <w:color w:val="000000"/>
          <w:sz w:val="11"/>
          <w:szCs w:val="11"/>
        </w:rPr>
        <w:t>these interrelations that has made alienation into the key concept of diagnoses of the crisis of modernity and one of the foundational concepts of social philosophy. As an expression of a crisis in contemporary consciousness (as Hegel might have regarded it), the modern discussion of alienation stretches from Rous- seau and Schiller, via Hegel, to Kierkegaard and Marx. Elevated to the “sick- ness of civilization par excellence,”8 alienation became, from the eighteenth century onward, a cipher used to communicate the “uncertainty, fragmenta- tion, and internal division” in humans’ relations to themselves and to the world that accompanied the growth of industrialization. It was this diagnosis that Marx captured in his theory of alienation and put to work in his critique of capitalism. And the “modern human’s loss of an essential definition or call- ing” shapes the existentialist question,9 deriving from Kierkegaard, of what it means both to be oneself and to lose oneself. To this tradition, experiences of indifference and radical foreignness appear as nothing less than an ontologi- cally situated misapprehension of the world and the human’s relation to self and world, which, despite all divergences from the Marxian diagnosis, also has something in common with it. Diagnoses of alienation in their modern form always concern (for example) freedom and self-determination and the failure to realize them. Understood in this way, alienation is not simply a problem of modernity but also a modern problem. </w:t>
      </w:r>
    </w:p>
    <w:p w14:paraId="1DEDAC07" w14:textId="77777777" w:rsidR="00360CF0" w:rsidRPr="00360CF0" w:rsidRDefault="00360CF0" w:rsidP="00360CF0">
      <w:pPr>
        <w:spacing w:before="469" w:after="0" w:line="240" w:lineRule="auto"/>
        <w:ind w:left="1810" w:right="389" w:hanging="6"/>
        <w:rPr>
          <w:rFonts w:ascii="Times New Roman" w:eastAsia="Times New Roman" w:hAnsi="Times New Roman" w:cs="Times New Roman"/>
          <w:sz w:val="24"/>
        </w:rPr>
      </w:pPr>
      <w:r w:rsidRPr="00360CF0">
        <w:rPr>
          <w:rFonts w:eastAsia="Times New Roman" w:cs="Calibri"/>
          <w:b/>
          <w:bCs/>
          <w:color w:val="000000"/>
          <w:sz w:val="26"/>
          <w:szCs w:val="26"/>
        </w:rPr>
        <w:t>Our greatest ethical obligation is to resist capitalism – it’s relevant under any moral theory. MORGARIDGE: </w:t>
      </w:r>
    </w:p>
    <w:p w14:paraId="41ED5618" w14:textId="77777777" w:rsidR="00360CF0" w:rsidRPr="00360CF0" w:rsidRDefault="00360CF0" w:rsidP="00360CF0">
      <w:pPr>
        <w:spacing w:before="7" w:after="0" w:line="240" w:lineRule="auto"/>
        <w:ind w:left="1805" w:right="409" w:firstLine="14"/>
        <w:rPr>
          <w:rFonts w:ascii="Times New Roman" w:eastAsia="Times New Roman" w:hAnsi="Times New Roman" w:cs="Times New Roman"/>
          <w:sz w:val="24"/>
        </w:rPr>
      </w:pPr>
      <w:r w:rsidRPr="00360CF0">
        <w:rPr>
          <w:rFonts w:eastAsia="Times New Roman" w:cs="Calibri"/>
          <w:color w:val="000000"/>
          <w:szCs w:val="22"/>
        </w:rPr>
        <w:t>Morgaridge</w:t>
      </w:r>
      <w:r w:rsidRPr="00360CF0">
        <w:rPr>
          <w:rFonts w:ascii="Times New Roman" w:eastAsia="Times New Roman" w:hAnsi="Times New Roman" w:cs="Times New Roman"/>
          <w:color w:val="000000"/>
          <w:szCs w:val="22"/>
        </w:rPr>
        <w:t xml:space="preserve">, Clayton, Prof of Philosophy at Lewis &amp; Clark College, 1998, Why Capitalism is Evil 08/22 http://www.lclark.edu/~clayton/commentaries/evil.html </w:t>
      </w:r>
      <w:r w:rsidRPr="00360CF0">
        <w:rPr>
          <w:rFonts w:eastAsia="Times New Roman" w:cs="Calibri"/>
          <w:color w:val="000000"/>
          <w:szCs w:val="22"/>
        </w:rPr>
        <w:t>SLS </w:t>
      </w:r>
    </w:p>
    <w:p w14:paraId="490CB07C" w14:textId="77777777" w:rsidR="00360CF0" w:rsidRPr="00360CF0" w:rsidRDefault="00360CF0" w:rsidP="00360CF0">
      <w:pPr>
        <w:spacing w:before="18" w:after="0" w:line="240" w:lineRule="auto"/>
        <w:ind w:left="1797" w:right="25" w:hanging="1"/>
        <w:rPr>
          <w:rFonts w:ascii="Times New Roman" w:eastAsia="Times New Roman" w:hAnsi="Times New Roman" w:cs="Times New Roman"/>
          <w:sz w:val="24"/>
        </w:rPr>
      </w:pPr>
      <w:r w:rsidRPr="00360CF0">
        <w:rPr>
          <w:rFonts w:ascii="Times New Roman" w:eastAsia="Times New Roman" w:hAnsi="Times New Roman" w:cs="Times New Roman"/>
          <w:color w:val="000000"/>
          <w:sz w:val="12"/>
          <w:szCs w:val="12"/>
        </w:rPr>
        <w:t xml:space="preserve">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sidRPr="00360CF0">
        <w:rPr>
          <w:rFonts w:eastAsia="Times New Roman" w:cs="Calibri"/>
          <w:color w:val="000000"/>
          <w:sz w:val="12"/>
          <w:szCs w:val="12"/>
        </w:rPr>
        <w:t>What</w:t>
      </w:r>
      <w:proofErr w:type="gramEnd"/>
      <w:r w:rsidRPr="00360CF0">
        <w:rPr>
          <w:rFonts w:eastAsia="Times New Roman" w:cs="Calibri"/>
          <w:color w:val="000000"/>
          <w:sz w:val="12"/>
          <w:szCs w:val="12"/>
        </w:rPr>
        <w:t xml:space="preserve"> </w:t>
      </w:r>
      <w:r w:rsidRPr="00360CF0">
        <w:rPr>
          <w:rFonts w:ascii="Times New Roman" w:eastAsia="Times New Roman" w:hAnsi="Times New Roman" w:cs="Times New Roman"/>
          <w:color w:val="000000"/>
          <w:sz w:val="12"/>
          <w:szCs w:val="12"/>
        </w:rPr>
        <w:t>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sidRPr="00360CF0">
        <w:rPr>
          <w:rFonts w:ascii="Times New Roman" w:eastAsia="Times New Roman" w:hAnsi="Times New Roman" w:cs="Times New Roman"/>
          <w:color w:val="000000"/>
          <w:sz w:val="12"/>
          <w:szCs w:val="12"/>
          <w:u w:val="single"/>
        </w:rPr>
        <w:t xml:space="preserve"> </w:t>
      </w:r>
      <w:r w:rsidRPr="00360CF0">
        <w:rPr>
          <w:rFonts w:ascii="Times New Roman" w:eastAsia="Times New Roman" w:hAnsi="Times New Roman" w:cs="Times New Roman"/>
          <w:b/>
          <w:bCs/>
          <w:color w:val="000000"/>
          <w:szCs w:val="22"/>
          <w:u w:val="single"/>
          <w:shd w:val="clear" w:color="auto" w:fill="FFFF00"/>
        </w:rPr>
        <w:t xml:space="preserve">putting the world at the disposal </w:t>
      </w:r>
      <w:r w:rsidRPr="00360CF0">
        <w:rPr>
          <w:rFonts w:ascii="Times New Roman" w:eastAsia="Times New Roman" w:hAnsi="Times New Roman" w:cs="Times New Roman"/>
          <w:b/>
          <w:bCs/>
          <w:color w:val="000000"/>
          <w:szCs w:val="22"/>
          <w:u w:val="single"/>
        </w:rPr>
        <w:t>of</w:t>
      </w:r>
      <w:r w:rsidRPr="00360CF0">
        <w:rPr>
          <w:rFonts w:ascii="Times New Roman" w:eastAsia="Times New Roman" w:hAnsi="Times New Roman" w:cs="Times New Roman"/>
          <w:color w:val="000000"/>
          <w:sz w:val="12"/>
          <w:szCs w:val="12"/>
        </w:rPr>
        <w:t xml:space="preserve">those with </w:t>
      </w:r>
      <w:r w:rsidRPr="00360CF0">
        <w:rPr>
          <w:rFonts w:ascii="Times New Roman" w:eastAsia="Times New Roman" w:hAnsi="Times New Roman" w:cs="Times New Roman"/>
          <w:b/>
          <w:bCs/>
          <w:color w:val="000000"/>
          <w:szCs w:val="22"/>
          <w:u w:val="single"/>
          <w:shd w:val="clear" w:color="auto" w:fill="FFFF00"/>
        </w:rPr>
        <w:t>[with]</w:t>
      </w:r>
      <w:r w:rsidRPr="00360CF0">
        <w:rPr>
          <w:rFonts w:ascii="Times New Roman" w:eastAsia="Times New Roman" w:hAnsi="Times New Roman" w:cs="Times New Roman"/>
          <w:b/>
          <w:bCs/>
          <w:color w:val="000000"/>
          <w:szCs w:val="22"/>
          <w:u w:val="single"/>
        </w:rPr>
        <w:t xml:space="preserve"> </w:t>
      </w:r>
      <w:r w:rsidRPr="00360CF0">
        <w:rPr>
          <w:rFonts w:ascii="Times New Roman" w:eastAsia="Times New Roman" w:hAnsi="Times New Roman" w:cs="Times New Roman"/>
          <w:b/>
          <w:bCs/>
          <w:color w:val="000000"/>
          <w:szCs w:val="22"/>
          <w:u w:val="single"/>
          <w:shd w:val="clear" w:color="auto" w:fill="FFFF00"/>
        </w:rPr>
        <w:t>capital has done</w:t>
      </w:r>
      <w:r w:rsidRPr="00360CF0">
        <w:rPr>
          <w:rFonts w:ascii="Times New Roman" w:eastAsia="Times New Roman" w:hAnsi="Times New Roman" w:cs="Times New Roman"/>
          <w:b/>
          <w:bCs/>
          <w:color w:val="000000"/>
          <w:szCs w:val="22"/>
          <w:u w:val="single"/>
        </w:rPr>
        <w:t xml:space="preserve"> more </w:t>
      </w:r>
      <w:r w:rsidRPr="00360CF0">
        <w:rPr>
          <w:rFonts w:ascii="Times New Roman" w:eastAsia="Times New Roman" w:hAnsi="Times New Roman" w:cs="Times New Roman"/>
          <w:b/>
          <w:bCs/>
          <w:color w:val="000000"/>
          <w:szCs w:val="22"/>
          <w:u w:val="single"/>
          <w:shd w:val="clear" w:color="auto" w:fill="FFFF00"/>
        </w:rPr>
        <w:t>damage to</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 xml:space="preserve">the </w:t>
      </w:r>
      <w:r w:rsidRPr="00360CF0">
        <w:rPr>
          <w:rFonts w:ascii="Times New Roman" w:eastAsia="Times New Roman" w:hAnsi="Times New Roman" w:cs="Times New Roman"/>
          <w:b/>
          <w:bCs/>
          <w:color w:val="000000"/>
          <w:szCs w:val="22"/>
          <w:u w:val="single"/>
          <w:shd w:val="clear" w:color="auto" w:fill="FFFF00"/>
        </w:rPr>
        <w:t xml:space="preserve">ethical life </w:t>
      </w:r>
      <w:r w:rsidRPr="00360CF0">
        <w:rPr>
          <w:rFonts w:ascii="Times New Roman" w:eastAsia="Times New Roman" w:hAnsi="Times New Roman" w:cs="Times New Roman"/>
          <w:b/>
          <w:bCs/>
          <w:color w:val="000000"/>
          <w:szCs w:val="22"/>
          <w:u w:val="single"/>
        </w:rPr>
        <w:t>than anything else</w:t>
      </w:r>
      <w:r w:rsidRPr="00360CF0">
        <w:rPr>
          <w:rFonts w:ascii="Times New Roman" w:eastAsia="Times New Roman" w:hAnsi="Times New Roman" w:cs="Times New Roman"/>
          <w:color w:val="000000"/>
          <w:sz w:val="12"/>
          <w:szCs w:val="12"/>
        </w:rPr>
        <w:t xml:space="preserve">. To put it in religious terms, capital is the devil. To show why this is the case, let me turn to capital's greatest critic, Karl Marx. </w:t>
      </w:r>
      <w:r w:rsidRPr="00360CF0">
        <w:rPr>
          <w:rFonts w:ascii="Times New Roman" w:eastAsia="Times New Roman" w:hAnsi="Times New Roman" w:cs="Times New Roman"/>
          <w:b/>
          <w:bCs/>
          <w:color w:val="000000"/>
          <w:szCs w:val="22"/>
          <w:u w:val="single"/>
          <w:shd w:val="clear" w:color="auto" w:fill="FFFF00"/>
        </w:rPr>
        <w:t>Under capitalism</w:t>
      </w:r>
      <w:r w:rsidRPr="00360CF0">
        <w:rPr>
          <w:rFonts w:ascii="Times New Roman" w:eastAsia="Times New Roman" w:hAnsi="Times New Roman" w:cs="Times New Roman"/>
          <w:color w:val="000000"/>
          <w:sz w:val="12"/>
          <w:szCs w:val="12"/>
        </w:rPr>
        <w:t xml:space="preserve">, Marx writes, </w:t>
      </w:r>
      <w:r w:rsidRPr="00360CF0">
        <w:rPr>
          <w:rFonts w:ascii="Times New Roman" w:eastAsia="Times New Roman" w:hAnsi="Times New Roman" w:cs="Times New Roman"/>
          <w:b/>
          <w:bCs/>
          <w:color w:val="000000"/>
          <w:szCs w:val="22"/>
          <w:u w:val="single"/>
          <w:shd w:val="clear" w:color="auto" w:fill="FFFF00"/>
        </w:rPr>
        <w:t>everything</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in nature and everything that human beings are and can do</w:t>
      </w:r>
      <w:r w:rsidRPr="00360CF0">
        <w:rPr>
          <w:rFonts w:ascii="Times New Roman" w:eastAsia="Times New Roman" w:hAnsi="Times New Roman" w:cs="Times New Roman"/>
          <w:b/>
          <w:bCs/>
          <w:color w:val="000000"/>
          <w:szCs w:val="22"/>
          <w:u w:val="single"/>
          <w:shd w:val="clear" w:color="auto" w:fill="FFFF00"/>
        </w:rPr>
        <w:t>becomes an object: a resource for</w:t>
      </w:r>
      <w:r w:rsidRPr="00360CF0">
        <w:rPr>
          <w:rFonts w:ascii="Times New Roman" w:eastAsia="Times New Roman" w:hAnsi="Times New Roman" w:cs="Times New Roman"/>
          <w:b/>
          <w:bCs/>
          <w:color w:val="000000"/>
          <w:szCs w:val="22"/>
          <w:u w:val="single"/>
        </w:rPr>
        <w:t>, or</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 xml:space="preserve">an </w:t>
      </w:r>
      <w:r w:rsidRPr="00360CF0">
        <w:rPr>
          <w:rFonts w:ascii="Times New Roman" w:eastAsia="Times New Roman" w:hAnsi="Times New Roman" w:cs="Times New Roman"/>
          <w:b/>
          <w:bCs/>
          <w:color w:val="000000"/>
          <w:szCs w:val="22"/>
          <w:u w:val="single"/>
        </w:rPr>
        <w:t>obstacle, to</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the expansion of production, the development of technology, the growth of</w:t>
      </w:r>
      <w:r w:rsidRPr="00360CF0">
        <w:rPr>
          <w:rFonts w:ascii="Times New Roman" w:eastAsia="Times New Roman" w:hAnsi="Times New Roman" w:cs="Times New Roman"/>
          <w:color w:val="000000"/>
          <w:sz w:val="12"/>
          <w:szCs w:val="12"/>
          <w:u w:val="single"/>
        </w:rPr>
        <w:t xml:space="preserve"> </w:t>
      </w:r>
      <w:r w:rsidRPr="00360CF0">
        <w:rPr>
          <w:rFonts w:ascii="Times New Roman" w:eastAsia="Times New Roman" w:hAnsi="Times New Roman" w:cs="Times New Roman"/>
          <w:b/>
          <w:bCs/>
          <w:color w:val="000000"/>
          <w:szCs w:val="22"/>
          <w:u w:val="single"/>
          <w:shd w:val="clear" w:color="auto" w:fill="FFFF00"/>
        </w:rPr>
        <w:t>markets</w:t>
      </w:r>
      <w:r w:rsidRPr="00360CF0">
        <w:rPr>
          <w:rFonts w:ascii="Times New Roman" w:eastAsia="Times New Roman" w:hAnsi="Times New Roman" w:cs="Times New Roman"/>
          <w:color w:val="000000"/>
          <w:sz w:val="12"/>
          <w:szCs w:val="12"/>
        </w:rPr>
        <w:t xml:space="preserve">, </w:t>
      </w:r>
      <w:r w:rsidRPr="00360CF0">
        <w:rPr>
          <w:rFonts w:ascii="Times New Roman" w:eastAsia="Times New Roman" w:hAnsi="Times New Roman" w:cs="Times New Roman"/>
          <w:b/>
          <w:bCs/>
          <w:color w:val="000000"/>
          <w:szCs w:val="22"/>
          <w:u w:val="single"/>
          <w:shd w:val="clear" w:color="auto" w:fill="FFFF00"/>
        </w:rPr>
        <w:t>and</w:t>
      </w:r>
      <w:r w:rsidRPr="00360CF0">
        <w:rPr>
          <w:rFonts w:ascii="Times New Roman" w:eastAsia="Times New Roman" w:hAnsi="Times New Roman" w:cs="Times New Roman"/>
          <w:color w:val="000000"/>
          <w:sz w:val="12"/>
          <w:szCs w:val="12"/>
        </w:rPr>
        <w:t>the circulation of</w:t>
      </w:r>
      <w:r w:rsidRPr="00360CF0">
        <w:rPr>
          <w:rFonts w:ascii="Times New Roman" w:eastAsia="Times New Roman" w:hAnsi="Times New Roman" w:cs="Times New Roman"/>
          <w:b/>
          <w:bCs/>
          <w:color w:val="000000"/>
          <w:szCs w:val="22"/>
          <w:u w:val="single"/>
          <w:shd w:val="clear" w:color="auto" w:fill="FFFF00"/>
        </w:rPr>
        <w:t>money</w:t>
      </w:r>
      <w:r w:rsidRPr="00360CF0">
        <w:rPr>
          <w:rFonts w:ascii="Times New Roman" w:eastAsia="Times New Roman" w:hAnsi="Times New Roman" w:cs="Times New Roman"/>
          <w:color w:val="000000"/>
          <w:sz w:val="12"/>
          <w:szCs w:val="12"/>
        </w:rPr>
        <w:t xml:space="preserve">. For those who manage and live from capital, nothing has value of its own. </w:t>
      </w:r>
      <w:r w:rsidRPr="00360CF0">
        <w:rPr>
          <w:rFonts w:ascii="Times New Roman" w:eastAsia="Times New Roman" w:hAnsi="Times New Roman" w:cs="Times New Roman"/>
          <w:b/>
          <w:bCs/>
          <w:color w:val="000000"/>
          <w:szCs w:val="22"/>
          <w:u w:val="single"/>
        </w:rPr>
        <w:t>Mountain streams, clean air, human lives</w:t>
      </w:r>
      <w:r w:rsidRPr="00360CF0">
        <w:rPr>
          <w:rFonts w:ascii="Times New Roman" w:eastAsia="Times New Roman" w:hAnsi="Times New Roman" w:cs="Times New Roman"/>
          <w:color w:val="000000"/>
          <w:sz w:val="12"/>
          <w:szCs w:val="12"/>
        </w:rPr>
        <w:t xml:space="preserve">-- </w:t>
      </w:r>
      <w:r w:rsidRPr="00360CF0">
        <w:rPr>
          <w:rFonts w:ascii="Times New Roman" w:eastAsia="Times New Roman" w:hAnsi="Times New Roman" w:cs="Times New Roman"/>
          <w:b/>
          <w:bCs/>
          <w:color w:val="000000"/>
          <w:szCs w:val="22"/>
          <w:u w:val="single"/>
        </w:rPr>
        <w:t>all mean nothing in themselves, but are</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rPr>
        <w:t>valuable only</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color w:val="000000"/>
          <w:sz w:val="12"/>
          <w:szCs w:val="12"/>
        </w:rPr>
        <w:t xml:space="preserve">if they can be used </w:t>
      </w:r>
      <w:r w:rsidRPr="00360CF0">
        <w:rPr>
          <w:rFonts w:ascii="Times New Roman" w:eastAsia="Times New Roman" w:hAnsi="Times New Roman" w:cs="Times New Roman"/>
          <w:b/>
          <w:bCs/>
          <w:color w:val="000000"/>
          <w:szCs w:val="22"/>
        </w:rPr>
        <w:t>t</w:t>
      </w:r>
      <w:r w:rsidRPr="00360CF0">
        <w:rPr>
          <w:rFonts w:ascii="Times New Roman" w:eastAsia="Times New Roman" w:hAnsi="Times New Roman" w:cs="Times New Roman"/>
          <w:b/>
          <w:bCs/>
          <w:color w:val="000000"/>
          <w:szCs w:val="22"/>
          <w:u w:val="single"/>
        </w:rPr>
        <w:t>o turn a profit</w:t>
      </w:r>
      <w:r w:rsidRPr="00360CF0">
        <w:rPr>
          <w:rFonts w:ascii="Times New Roman" w:eastAsia="Times New Roman" w:hAnsi="Times New Roman" w:cs="Times New Roman"/>
          <w:color w:val="000000"/>
          <w:sz w:val="12"/>
          <w:szCs w:val="12"/>
        </w:rPr>
        <w:t xml:space="preserve">.[1]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r w:rsidRPr="00360CF0">
        <w:rPr>
          <w:rFonts w:eastAsia="Times New Roman" w:cs="Calibri"/>
          <w:color w:val="000000"/>
          <w:sz w:val="12"/>
          <w:szCs w:val="12"/>
        </w:rPr>
        <w:t xml:space="preserve">well being </w:t>
      </w:r>
      <w:r w:rsidRPr="00360CF0">
        <w:rPr>
          <w:rFonts w:ascii="Times New Roman" w:eastAsia="Times New Roman" w:hAnsi="Times New Roman" w:cs="Times New Roman"/>
          <w:color w:val="000000"/>
          <w:sz w:val="12"/>
          <w:szCs w:val="12"/>
        </w:rPr>
        <w:t xml:space="preserve">of human beings and the planet we live on. </w:t>
      </w:r>
      <w:r w:rsidRPr="00360CF0">
        <w:rPr>
          <w:rFonts w:ascii="Times New Roman" w:eastAsia="Times New Roman" w:hAnsi="Times New Roman" w:cs="Times New Roman"/>
          <w:b/>
          <w:bCs/>
          <w:color w:val="000000"/>
          <w:szCs w:val="22"/>
          <w:u w:val="single"/>
          <w:shd w:val="clear" w:color="auto" w:fill="FFFF00"/>
        </w:rPr>
        <w:t>Capital profits</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from</w:t>
      </w:r>
      <w:r w:rsidRPr="00360CF0">
        <w:rPr>
          <w:rFonts w:ascii="Times New Roman" w:eastAsia="Times New Roman" w:hAnsi="Times New Roman" w:cs="Times New Roman"/>
          <w:color w:val="000000"/>
          <w:sz w:val="12"/>
          <w:szCs w:val="12"/>
        </w:rPr>
        <w:t>the</w:t>
      </w:r>
      <w:r w:rsidRPr="00360CF0">
        <w:rPr>
          <w:rFonts w:ascii="Times New Roman" w:eastAsia="Times New Roman" w:hAnsi="Times New Roman" w:cs="Times New Roman"/>
          <w:color w:val="000000"/>
          <w:sz w:val="12"/>
          <w:szCs w:val="12"/>
          <w:u w:val="single"/>
        </w:rPr>
        <w:t xml:space="preserve"> </w:t>
      </w:r>
      <w:r w:rsidRPr="00360CF0">
        <w:rPr>
          <w:rFonts w:ascii="Times New Roman" w:eastAsia="Times New Roman" w:hAnsi="Times New Roman" w:cs="Times New Roman"/>
          <w:b/>
          <w:bCs/>
          <w:color w:val="000000"/>
          <w:szCs w:val="22"/>
          <w:u w:val="single"/>
          <w:shd w:val="clear" w:color="auto" w:fill="FFFF00"/>
        </w:rPr>
        <w:t>production of</w:t>
      </w:r>
      <w:r w:rsidRPr="00360CF0">
        <w:rPr>
          <w:rFonts w:ascii="Times New Roman" w:eastAsia="Times New Roman" w:hAnsi="Times New Roman" w:cs="Times New Roman"/>
          <w:color w:val="000000"/>
          <w:sz w:val="12"/>
          <w:szCs w:val="12"/>
        </w:rPr>
        <w:t>food, shelter, and all the</w:t>
      </w:r>
      <w:r w:rsidRPr="00360CF0">
        <w:rPr>
          <w:rFonts w:ascii="Times New Roman" w:eastAsia="Times New Roman" w:hAnsi="Times New Roman" w:cs="Times New Roman"/>
          <w:b/>
          <w:bCs/>
          <w:color w:val="000000"/>
          <w:szCs w:val="22"/>
          <w:u w:val="single"/>
          <w:shd w:val="clear" w:color="auto" w:fill="FFFF00"/>
        </w:rPr>
        <w:t xml:space="preserve">necessities </w:t>
      </w:r>
      <w:r w:rsidRPr="00360CF0">
        <w:rPr>
          <w:rFonts w:ascii="Times New Roman" w:eastAsia="Times New Roman" w:hAnsi="Times New Roman" w:cs="Times New Roman"/>
          <w:color w:val="000000"/>
          <w:sz w:val="12"/>
          <w:szCs w:val="12"/>
        </w:rPr>
        <w:t xml:space="preserve">of life. The production of all these things uses human lives in the shape of labor, as well as the resources of the earth. If we care about life, if we see our obligations in each others faces, then we </w:t>
      </w:r>
      <w:proofErr w:type="gramStart"/>
      <w:r w:rsidRPr="00360CF0">
        <w:rPr>
          <w:rFonts w:ascii="Times New Roman" w:eastAsia="Times New Roman" w:hAnsi="Times New Roman" w:cs="Times New Roman"/>
          <w:color w:val="000000"/>
          <w:sz w:val="12"/>
          <w:szCs w:val="12"/>
        </w:rPr>
        <w:t>have to</w:t>
      </w:r>
      <w:proofErr w:type="gramEnd"/>
      <w:r w:rsidRPr="00360CF0">
        <w:rPr>
          <w:rFonts w:ascii="Times New Roman" w:eastAsia="Times New Roman" w:hAnsi="Times New Roman" w:cs="Times New Roman"/>
          <w:color w:val="000000"/>
          <w:sz w:val="12"/>
          <w:szCs w:val="12"/>
        </w:rPr>
        <w:t xml:space="preserve"> want all the things capital does to be governed by that care, to be directed by the ethical concern for life. But feeding people is not the aim of the food </w:t>
      </w:r>
      <w:proofErr w:type="gramStart"/>
      <w:r w:rsidRPr="00360CF0">
        <w:rPr>
          <w:rFonts w:ascii="Times New Roman" w:eastAsia="Times New Roman" w:hAnsi="Times New Roman" w:cs="Times New Roman"/>
          <w:color w:val="000000"/>
          <w:sz w:val="12"/>
          <w:szCs w:val="12"/>
        </w:rPr>
        <w:t>industry, or</w:t>
      </w:r>
      <w:proofErr w:type="gramEnd"/>
      <w:r w:rsidRPr="00360CF0">
        <w:rPr>
          <w:rFonts w:ascii="Times New Roman" w:eastAsia="Times New Roman" w:hAnsi="Times New Roman" w:cs="Times New Roman"/>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sidRPr="00360CF0">
        <w:rPr>
          <w:rFonts w:ascii="Times New Roman" w:eastAsia="Times New Roman" w:hAnsi="Times New Roman" w:cs="Times New Roman"/>
          <w:b/>
          <w:bCs/>
          <w:color w:val="000000"/>
          <w:szCs w:val="22"/>
          <w:u w:val="single"/>
        </w:rPr>
        <w:t xml:space="preserve">Therefore </w:t>
      </w:r>
      <w:r w:rsidRPr="00360CF0">
        <w:rPr>
          <w:rFonts w:ascii="Times New Roman" w:eastAsia="Times New Roman" w:hAnsi="Times New Roman" w:cs="Times New Roman"/>
          <w:b/>
          <w:bCs/>
          <w:color w:val="000000"/>
          <w:szCs w:val="22"/>
          <w:u w:val="single"/>
          <w:shd w:val="clear" w:color="auto" w:fill="FFFF00"/>
        </w:rPr>
        <w:t>ethics</w:t>
      </w:r>
      <w:r w:rsidRPr="00360CF0">
        <w:rPr>
          <w:rFonts w:ascii="Times New Roman" w:eastAsia="Times New Roman" w:hAnsi="Times New Roman" w:cs="Times New Roman"/>
          <w:color w:val="000000"/>
          <w:sz w:val="12"/>
          <w:szCs w:val="12"/>
        </w:rPr>
        <w:t xml:space="preserve">, the overriding commitment to meeting human </w:t>
      </w:r>
      <w:proofErr w:type="gramStart"/>
      <w:r w:rsidRPr="00360CF0">
        <w:rPr>
          <w:rFonts w:ascii="Times New Roman" w:eastAsia="Times New Roman" w:hAnsi="Times New Roman" w:cs="Times New Roman"/>
          <w:color w:val="000000"/>
          <w:sz w:val="12"/>
          <w:szCs w:val="12"/>
        </w:rPr>
        <w:t>need,</w:t>
      </w:r>
      <w:r w:rsidRPr="00360CF0">
        <w:rPr>
          <w:rFonts w:ascii="Times New Roman" w:eastAsia="Times New Roman" w:hAnsi="Times New Roman" w:cs="Times New Roman"/>
          <w:b/>
          <w:bCs/>
          <w:color w:val="000000"/>
          <w:szCs w:val="22"/>
        </w:rPr>
        <w:t>i</w:t>
      </w:r>
      <w:r w:rsidRPr="00360CF0">
        <w:rPr>
          <w:rFonts w:ascii="Times New Roman" w:eastAsia="Times New Roman" w:hAnsi="Times New Roman" w:cs="Times New Roman"/>
          <w:b/>
          <w:bCs/>
          <w:color w:val="000000"/>
          <w:szCs w:val="22"/>
          <w:u w:val="single"/>
          <w:shd w:val="clear" w:color="auto" w:fill="FFFF00"/>
        </w:rPr>
        <w:t>s</w:t>
      </w:r>
      <w:proofErr w:type="gramEnd"/>
      <w:r w:rsidRPr="00360CF0">
        <w:rPr>
          <w:rFonts w:ascii="Times New Roman" w:eastAsia="Times New Roman" w:hAnsi="Times New Roman" w:cs="Times New Roman"/>
          <w:b/>
          <w:bCs/>
          <w:color w:val="000000"/>
          <w:szCs w:val="22"/>
          <w:u w:val="single"/>
          <w:shd w:val="clear" w:color="auto" w:fill="FFFF00"/>
        </w:rPr>
        <w:t xml:space="preserve"> left out of deliberations about what</w:t>
      </w:r>
      <w:r w:rsidRPr="00360CF0">
        <w:rPr>
          <w:rFonts w:ascii="Times New Roman" w:eastAsia="Times New Roman" w:hAnsi="Times New Roman" w:cs="Times New Roman"/>
          <w:color w:val="000000"/>
          <w:sz w:val="12"/>
          <w:szCs w:val="12"/>
        </w:rPr>
        <w:t xml:space="preserve">the heavyweight </w:t>
      </w:r>
      <w:r w:rsidRPr="00360CF0">
        <w:rPr>
          <w:rFonts w:ascii="Times New Roman" w:eastAsia="Times New Roman" w:hAnsi="Times New Roman" w:cs="Times New Roman"/>
          <w:b/>
          <w:bCs/>
          <w:color w:val="000000"/>
          <w:szCs w:val="22"/>
          <w:u w:val="single"/>
          <w:shd w:val="clear" w:color="auto" w:fill="FFFF00"/>
        </w:rPr>
        <w:t>institutions of</w:t>
      </w:r>
      <w:r w:rsidRPr="00360CF0">
        <w:rPr>
          <w:rFonts w:ascii="Times New Roman" w:eastAsia="Times New Roman" w:hAnsi="Times New Roman" w:cs="Times New Roman"/>
          <w:b/>
          <w:bCs/>
          <w:color w:val="000000"/>
          <w:szCs w:val="22"/>
          <w:shd w:val="clear" w:color="auto" w:fill="FFFF00"/>
        </w:rPr>
        <w:t xml:space="preserve"> </w:t>
      </w:r>
      <w:r w:rsidRPr="00360CF0">
        <w:rPr>
          <w:rFonts w:ascii="Times New Roman" w:eastAsia="Times New Roman" w:hAnsi="Times New Roman" w:cs="Times New Roman"/>
          <w:color w:val="000000"/>
          <w:sz w:val="12"/>
          <w:szCs w:val="12"/>
        </w:rPr>
        <w:t>our</w:t>
      </w:r>
      <w:r w:rsidRPr="00360CF0">
        <w:rPr>
          <w:rFonts w:ascii="Times New Roman" w:eastAsia="Times New Roman" w:hAnsi="Times New Roman" w:cs="Times New Roman"/>
          <w:b/>
          <w:bCs/>
          <w:color w:val="000000"/>
          <w:szCs w:val="22"/>
          <w:u w:val="single"/>
          <w:shd w:val="clear" w:color="auto" w:fill="FFFF00"/>
        </w:rPr>
        <w:t>society are going</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to do</w:t>
      </w:r>
      <w:r w:rsidRPr="00360CF0">
        <w:rPr>
          <w:rFonts w:ascii="Times New Roman" w:eastAsia="Times New Roman" w:hAnsi="Times New Roman" w:cs="Times New Roman"/>
          <w:color w:val="000000"/>
          <w:sz w:val="12"/>
          <w:szCs w:val="12"/>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sidRPr="00360CF0">
        <w:rPr>
          <w:rFonts w:ascii="Times New Roman" w:eastAsia="Times New Roman" w:hAnsi="Times New Roman" w:cs="Times New Roman"/>
          <w:color w:val="000000"/>
          <w:sz w:val="12"/>
          <w:szCs w:val="12"/>
        </w:rPr>
        <w:t>as long as</w:t>
      </w:r>
      <w:proofErr w:type="gramEnd"/>
      <w:r w:rsidRPr="00360CF0">
        <w:rPr>
          <w:rFonts w:ascii="Times New Roman" w:eastAsia="Times New Roman" w:hAnsi="Times New Roman" w:cs="Times New Roman"/>
          <w:color w:val="000000"/>
          <w:sz w:val="12"/>
          <w:szCs w:val="12"/>
        </w:rPr>
        <w:t xml:space="preserve"> the production of all our needs and the organization of our labor is carried out under private ownership. Only a minority ("idealists</w:t>
      </w:r>
      <w:r w:rsidRPr="00360CF0">
        <w:rPr>
          <w:rFonts w:eastAsia="Times New Roman" w:cs="Calibri"/>
          <w:color w:val="000000"/>
          <w:sz w:val="12"/>
          <w:szCs w:val="12"/>
        </w:rPr>
        <w:t xml:space="preserve">") can </w:t>
      </w:r>
      <w:r w:rsidRPr="00360CF0">
        <w:rPr>
          <w:rFonts w:ascii="Times New Roman" w:eastAsia="Times New Roman" w:hAnsi="Times New Roman" w:cs="Times New Roman"/>
          <w:color w:val="000000"/>
          <w:sz w:val="12"/>
          <w:szCs w:val="12"/>
        </w:rPr>
        <w:t xml:space="preserve">take seriously a way of thinking that counts for nothing in real world decision making. </w:t>
      </w:r>
      <w:r w:rsidRPr="00360CF0">
        <w:rPr>
          <w:rFonts w:ascii="Times New Roman" w:eastAsia="Times New Roman" w:hAnsi="Times New Roman" w:cs="Times New Roman"/>
          <w:b/>
          <w:bCs/>
          <w:color w:val="000000"/>
          <w:szCs w:val="22"/>
          <w:u w:val="single"/>
          <w:shd w:val="clear" w:color="auto" w:fill="FFFF00"/>
        </w:rPr>
        <w:t>Only when the end of capitalism</w:t>
      </w:r>
      <w:r w:rsidRPr="00360CF0">
        <w:rPr>
          <w:rFonts w:ascii="Times New Roman" w:eastAsia="Times New Roman" w:hAnsi="Times New Roman" w:cs="Times New Roman"/>
          <w:b/>
          <w:bCs/>
          <w:color w:val="000000"/>
          <w:szCs w:val="22"/>
        </w:rPr>
        <w:t xml:space="preserve"> </w:t>
      </w:r>
      <w:r w:rsidRPr="00360CF0">
        <w:rPr>
          <w:rFonts w:ascii="Times New Roman" w:eastAsia="Times New Roman" w:hAnsi="Times New Roman" w:cs="Times New Roman"/>
          <w:b/>
          <w:bCs/>
          <w:color w:val="000000"/>
          <w:szCs w:val="22"/>
          <w:u w:val="single"/>
          <w:shd w:val="clear" w:color="auto" w:fill="FFFF00"/>
        </w:rPr>
        <w:t>is on the table will ethics have a seat at the table.</w:t>
      </w:r>
    </w:p>
    <w:p w14:paraId="06DB4FC1" w14:textId="77777777" w:rsidR="00360CF0" w:rsidRPr="00360CF0" w:rsidRDefault="00360CF0" w:rsidP="00360CF0">
      <w:pPr>
        <w:spacing w:after="0" w:line="240" w:lineRule="auto"/>
        <w:ind w:right="3779"/>
        <w:jc w:val="right"/>
        <w:rPr>
          <w:rFonts w:ascii="Times New Roman" w:eastAsia="Times New Roman" w:hAnsi="Times New Roman" w:cs="Times New Roman"/>
          <w:sz w:val="24"/>
        </w:rPr>
      </w:pPr>
      <w:r w:rsidRPr="00360CF0">
        <w:rPr>
          <w:rFonts w:eastAsia="Times New Roman" w:cs="Calibri"/>
          <w:b/>
          <w:bCs/>
          <w:color w:val="000000"/>
          <w:sz w:val="32"/>
          <w:szCs w:val="32"/>
        </w:rPr>
        <w:t>O</w:t>
      </w:r>
      <w:r w:rsidRPr="00360CF0">
        <w:rPr>
          <w:rFonts w:eastAsia="Times New Roman" w:cs="Calibri"/>
          <w:b/>
          <w:bCs/>
          <w:color w:val="000000"/>
          <w:sz w:val="32"/>
          <w:szCs w:val="32"/>
          <w:u w:val="single"/>
        </w:rPr>
        <w:t>ffense</w:t>
      </w:r>
      <w:r w:rsidRPr="00360CF0">
        <w:rPr>
          <w:rFonts w:eastAsia="Times New Roman" w:cs="Calibri"/>
          <w:b/>
          <w:bCs/>
          <w:color w:val="000000"/>
          <w:sz w:val="32"/>
          <w:szCs w:val="32"/>
        </w:rPr>
        <w:t> </w:t>
      </w:r>
    </w:p>
    <w:p w14:paraId="268F5643" w14:textId="77777777" w:rsidR="00360CF0" w:rsidRPr="00360CF0" w:rsidRDefault="00360CF0" w:rsidP="00360CF0">
      <w:pPr>
        <w:spacing w:before="92" w:after="0" w:line="240" w:lineRule="auto"/>
        <w:ind w:left="1804" w:right="673" w:firstLine="14"/>
        <w:rPr>
          <w:rFonts w:ascii="Times New Roman" w:eastAsia="Times New Roman" w:hAnsi="Times New Roman" w:cs="Times New Roman"/>
          <w:sz w:val="24"/>
        </w:rPr>
      </w:pPr>
      <w:r w:rsidRPr="00360CF0">
        <w:rPr>
          <w:rFonts w:eastAsia="Times New Roman" w:cs="Calibri"/>
          <w:b/>
          <w:bCs/>
          <w:color w:val="000000"/>
          <w:sz w:val="26"/>
          <w:szCs w:val="26"/>
        </w:rPr>
        <w:t>Resolved: A just government ought to recognize the unconditional right of workers to strike </w:t>
      </w:r>
    </w:p>
    <w:p w14:paraId="63ED1630" w14:textId="77777777" w:rsidR="00360CF0" w:rsidRPr="00360CF0" w:rsidRDefault="00360CF0" w:rsidP="00360CF0">
      <w:pPr>
        <w:spacing w:before="449" w:after="0" w:line="240" w:lineRule="auto"/>
        <w:ind w:left="1805" w:right="436" w:hanging="4"/>
        <w:rPr>
          <w:rFonts w:ascii="Times New Roman" w:eastAsia="Times New Roman" w:hAnsi="Times New Roman" w:cs="Times New Roman"/>
          <w:sz w:val="24"/>
        </w:rPr>
      </w:pPr>
      <w:r w:rsidRPr="00360CF0">
        <w:rPr>
          <w:rFonts w:eastAsia="Times New Roman" w:cs="Calibri"/>
          <w:b/>
          <w:bCs/>
          <w:color w:val="000000"/>
          <w:sz w:val="26"/>
          <w:szCs w:val="26"/>
        </w:rPr>
        <w:t xml:space="preserve">Workers are harassed and threatened when exercising their legal right to collectivize which helps to reinforce alienation because the worker’s right to regulate their work is being taken away Lafer and Loustaunau 20 </w:t>
      </w:r>
      <w:r w:rsidRPr="00360CF0">
        <w:rPr>
          <w:rFonts w:eastAsia="Times New Roman" w:cs="Calibri"/>
          <w:color w:val="000000"/>
          <w:szCs w:val="22"/>
        </w:rPr>
        <w:t xml:space="preserve">“Fear </w:t>
      </w:r>
      <w:proofErr w:type="gramStart"/>
      <w:r w:rsidRPr="00360CF0">
        <w:rPr>
          <w:rFonts w:eastAsia="Times New Roman" w:cs="Calibri"/>
          <w:color w:val="000000"/>
          <w:szCs w:val="22"/>
        </w:rPr>
        <w:t>At</w:t>
      </w:r>
      <w:proofErr w:type="gramEnd"/>
      <w:r w:rsidRPr="00360CF0">
        <w:rPr>
          <w:rFonts w:eastAsia="Times New Roman" w:cs="Calibri"/>
          <w:color w:val="000000"/>
          <w:szCs w:val="22"/>
        </w:rPr>
        <w:t xml:space="preserve"> Work” 7/23/20 Lafer, Gordon and Loustaunau, Lola. </w:t>
      </w:r>
    </w:p>
    <w:p w14:paraId="19792514" w14:textId="77777777" w:rsidR="00360CF0" w:rsidRPr="00360CF0" w:rsidRDefault="00360CF0" w:rsidP="00360CF0">
      <w:pPr>
        <w:spacing w:before="8" w:after="0" w:line="240" w:lineRule="auto"/>
        <w:ind w:left="1816" w:right="94" w:hanging="2"/>
        <w:rPr>
          <w:rFonts w:ascii="Times New Roman" w:eastAsia="Times New Roman" w:hAnsi="Times New Roman" w:cs="Times New Roman"/>
          <w:sz w:val="24"/>
        </w:rPr>
      </w:pPr>
      <w:r w:rsidRPr="00360CF0">
        <w:rPr>
          <w:rFonts w:eastAsia="Times New Roman" w:cs="Calibri"/>
          <w:color w:val="000000"/>
          <w:szCs w:val="22"/>
        </w:rPr>
        <w:t>https://www.epi.org/publication/fear-at-work-how-employers-scare-workers-out-of-unionizing/ LHP SLS </w:t>
      </w:r>
    </w:p>
    <w:p w14:paraId="57902A7C" w14:textId="77777777" w:rsidR="00360CF0" w:rsidRPr="00360CF0" w:rsidRDefault="00360CF0" w:rsidP="00360CF0">
      <w:pPr>
        <w:spacing w:before="176" w:after="0" w:line="240" w:lineRule="auto"/>
        <w:ind w:left="1802" w:right="64" w:firstLine="13"/>
        <w:rPr>
          <w:rFonts w:ascii="Times New Roman" w:eastAsia="Times New Roman" w:hAnsi="Times New Roman" w:cs="Times New Roman"/>
          <w:sz w:val="24"/>
        </w:rPr>
      </w:pPr>
      <w:r w:rsidRPr="00360CF0">
        <w:rPr>
          <w:rFonts w:eastAsia="Times New Roman" w:cs="Calibri"/>
          <w:b/>
          <w:bCs/>
          <w:color w:val="000000"/>
          <w:szCs w:val="22"/>
          <w:u w:val="single"/>
          <w:shd w:val="clear" w:color="auto" w:fill="FFFF00"/>
        </w:rPr>
        <w:t xml:space="preserve">Most American workers want a union in their workplace but very few have </w:t>
      </w:r>
      <w:proofErr w:type="gramStart"/>
      <w:r w:rsidRPr="00360CF0">
        <w:rPr>
          <w:rFonts w:eastAsia="Times New Roman" w:cs="Calibri"/>
          <w:b/>
          <w:bCs/>
          <w:color w:val="000000"/>
          <w:szCs w:val="22"/>
          <w:u w:val="single"/>
          <w:shd w:val="clear" w:color="auto" w:fill="FFFF00"/>
        </w:rPr>
        <w:t>it, because</w:t>
      </w:r>
      <w:proofErr w:type="gramEnd"/>
      <w:r w:rsidRPr="00360CF0">
        <w:rPr>
          <w:rFonts w:eastAsia="Times New Roman" w:cs="Calibri"/>
          <w:b/>
          <w:bCs/>
          <w:color w:val="000000"/>
          <w:szCs w:val="22"/>
          <w:u w:val="single"/>
          <w:shd w:val="clear" w:color="auto" w:fill="FFFF00"/>
        </w:rPr>
        <w:t xml:space="preserve"> the</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right to organize</w:t>
      </w:r>
      <w:r w:rsidRPr="00360CF0">
        <w:rPr>
          <w:rFonts w:eastAsia="Times New Roman" w:cs="Calibri"/>
          <w:color w:val="000000"/>
          <w:sz w:val="15"/>
          <w:szCs w:val="15"/>
        </w:rPr>
        <w:t>—supposedly guaranteed by federal law—</w:t>
      </w:r>
      <w:r w:rsidRPr="00360CF0">
        <w:rPr>
          <w:rFonts w:eastAsia="Times New Roman" w:cs="Calibri"/>
          <w:b/>
          <w:bCs/>
          <w:color w:val="000000"/>
          <w:szCs w:val="22"/>
          <w:u w:val="single"/>
          <w:shd w:val="clear" w:color="auto" w:fill="FFFF00"/>
        </w:rPr>
        <w:t>has been</w:t>
      </w:r>
      <w:r w:rsidRPr="00360CF0">
        <w:rPr>
          <w:rFonts w:eastAsia="Times New Roman" w:cs="Calibri"/>
          <w:b/>
          <w:bCs/>
          <w:color w:val="000000"/>
          <w:szCs w:val="22"/>
          <w:u w:val="single"/>
        </w:rPr>
        <w:t xml:space="preserve"> </w:t>
      </w:r>
      <w:r w:rsidRPr="00360CF0">
        <w:rPr>
          <w:rFonts w:eastAsia="Times New Roman" w:cs="Calibri"/>
          <w:color w:val="000000"/>
          <w:sz w:val="15"/>
          <w:szCs w:val="15"/>
        </w:rPr>
        <w:t xml:space="preserve">effectively </w:t>
      </w:r>
      <w:r w:rsidRPr="00360CF0">
        <w:rPr>
          <w:rFonts w:eastAsia="Times New Roman" w:cs="Calibri"/>
          <w:b/>
          <w:bCs/>
          <w:color w:val="000000"/>
          <w:szCs w:val="22"/>
          <w:u w:val="single"/>
          <w:shd w:val="clear" w:color="auto" w:fill="FFFF00"/>
        </w:rPr>
        <w:t>cancelled out by</w:t>
      </w:r>
      <w:r w:rsidRPr="00360CF0">
        <w:rPr>
          <w:rFonts w:eastAsia="Times New Roman" w:cs="Calibri"/>
          <w:b/>
          <w:bCs/>
          <w:color w:val="000000"/>
          <w:szCs w:val="22"/>
          <w:u w:val="single"/>
        </w:rPr>
        <w:t xml:space="preserve"> </w:t>
      </w:r>
      <w:r w:rsidRPr="00360CF0">
        <w:rPr>
          <w:rFonts w:eastAsia="Times New Roman" w:cs="Calibri"/>
          <w:color w:val="000000"/>
          <w:szCs w:val="22"/>
        </w:rPr>
        <w:t xml:space="preserve">a </w:t>
      </w:r>
      <w:r w:rsidRPr="00360CF0">
        <w:rPr>
          <w:rFonts w:eastAsia="Times New Roman" w:cs="Calibri"/>
          <w:color w:val="000000"/>
          <w:sz w:val="15"/>
          <w:szCs w:val="15"/>
        </w:rPr>
        <w:t xml:space="preserve">combination of legal and illegal </w:t>
      </w:r>
      <w:r w:rsidRPr="00360CF0">
        <w:rPr>
          <w:rFonts w:eastAsia="Times New Roman" w:cs="Calibri"/>
          <w:b/>
          <w:bCs/>
          <w:color w:val="000000"/>
          <w:szCs w:val="22"/>
          <w:u w:val="single"/>
          <w:shd w:val="clear" w:color="auto" w:fill="FFFF00"/>
        </w:rPr>
        <w:t>employer intimidation tactics</w:t>
      </w:r>
      <w:r w:rsidRPr="00360CF0">
        <w:rPr>
          <w:rFonts w:eastAsia="Times New Roman" w:cs="Calibri"/>
          <w:b/>
          <w:bCs/>
          <w:color w:val="000000"/>
          <w:sz w:val="15"/>
          <w:szCs w:val="15"/>
          <w:u w:val="single"/>
        </w:rPr>
        <w:t>.</w:t>
      </w:r>
      <w:r w:rsidRPr="00360CF0">
        <w:rPr>
          <w:rFonts w:eastAsia="Times New Roman" w:cs="Calibri"/>
          <w:b/>
          <w:bCs/>
          <w:color w:val="000000"/>
          <w:sz w:val="15"/>
          <w:szCs w:val="15"/>
        </w:rPr>
        <w:t xml:space="preserve"> </w:t>
      </w:r>
      <w:r w:rsidRPr="00360CF0">
        <w:rPr>
          <w:rFonts w:eastAsia="Times New Roman" w:cs="Calibri"/>
          <w:color w:val="000000"/>
          <w:sz w:val="15"/>
          <w:szCs w:val="15"/>
        </w:rPr>
        <w:t>This report focuses on the legal tactics—heavy-handed tactics that would be illegal in any election for public office but are regularly deployed by employers under the broken National Labor Relations Board’s union election system. Under this system</w:t>
      </w:r>
      <w:r w:rsidRPr="00360CF0">
        <w:rPr>
          <w:rFonts w:eastAsia="Times New Roman" w:cs="Calibri"/>
          <w:b/>
          <w:bCs/>
          <w:color w:val="000000"/>
          <w:szCs w:val="22"/>
        </w:rPr>
        <w:t>,</w:t>
      </w:r>
      <w:r w:rsidRPr="00360CF0">
        <w:rPr>
          <w:rFonts w:eastAsia="Times New Roman" w:cs="Calibri"/>
          <w:b/>
          <w:bCs/>
          <w:color w:val="000000"/>
          <w:szCs w:val="22"/>
          <w:u w:val="single"/>
          <w:shd w:val="clear" w:color="auto" w:fill="FFFF00"/>
        </w:rPr>
        <w:t xml:space="preserve"> employees in workplace elections have no right to free speech or a free</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 xml:space="preserve">press, are threatened with losing their jobs if they vote to establish a </w:t>
      </w:r>
      <w:proofErr w:type="gramStart"/>
      <w:r w:rsidRPr="00360CF0">
        <w:rPr>
          <w:rFonts w:eastAsia="Times New Roman" w:cs="Calibri"/>
          <w:b/>
          <w:bCs/>
          <w:color w:val="000000"/>
          <w:szCs w:val="22"/>
          <w:u w:val="single"/>
          <w:shd w:val="clear" w:color="auto" w:fill="FFFF00"/>
        </w:rPr>
        <w:t>union, and</w:t>
      </w:r>
      <w:proofErr w:type="gramEnd"/>
      <w:r w:rsidRPr="00360CF0">
        <w:rPr>
          <w:rFonts w:eastAsia="Times New Roman" w:cs="Calibri"/>
          <w:b/>
          <w:bCs/>
          <w:color w:val="000000"/>
          <w:szCs w:val="22"/>
          <w:u w:val="single"/>
          <w:shd w:val="clear" w:color="auto" w:fill="FFFF00"/>
        </w:rPr>
        <w:t xml:space="preserve"> can be forced</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to hear one-sided propaganda</w:t>
      </w:r>
      <w:r w:rsidRPr="00360CF0">
        <w:rPr>
          <w:rFonts w:eastAsia="Times New Roman" w:cs="Calibri"/>
          <w:b/>
          <w:bCs/>
          <w:color w:val="000000"/>
          <w:szCs w:val="22"/>
        </w:rPr>
        <w:t xml:space="preserve"> </w:t>
      </w:r>
      <w:r w:rsidRPr="00360CF0">
        <w:rPr>
          <w:rFonts w:eastAsia="Times New Roman" w:cs="Calibri"/>
          <w:color w:val="000000"/>
          <w:sz w:val="15"/>
          <w:szCs w:val="15"/>
        </w:rPr>
        <w:t>with no right to ask questions or hear from opposing viewpoints</w:t>
      </w:r>
      <w:r w:rsidRPr="00360CF0">
        <w:rPr>
          <w:rFonts w:eastAsia="Times New Roman" w:cs="Calibri"/>
          <w:color w:val="000000"/>
          <w:szCs w:val="22"/>
          <w:shd w:val="clear" w:color="auto" w:fill="FFFF00"/>
        </w:rPr>
        <w:t>.</w:t>
      </w:r>
      <w:r w:rsidRPr="00360CF0">
        <w:rPr>
          <w:rFonts w:eastAsia="Times New Roman" w:cs="Calibri"/>
          <w:color w:val="000000"/>
          <w:szCs w:val="22"/>
        </w:rPr>
        <w:t xml:space="preserve"> </w:t>
      </w:r>
      <w:r w:rsidRPr="00360CF0">
        <w:rPr>
          <w:rFonts w:eastAsia="Times New Roman" w:cs="Calibri"/>
          <w:b/>
          <w:bCs/>
          <w:color w:val="000000"/>
          <w:szCs w:val="22"/>
          <w:u w:val="single"/>
          <w:shd w:val="clear" w:color="auto" w:fill="FFFF00"/>
        </w:rPr>
        <w:t>Employers</w:t>
      </w:r>
      <w:r w:rsidRPr="00360CF0">
        <w:rPr>
          <w:rFonts w:eastAsia="Times New Roman" w:cs="Calibri"/>
          <w:color w:val="000000"/>
          <w:sz w:val="15"/>
          <w:szCs w:val="15"/>
        </w:rPr>
        <w:t>—including many respectable, name-brand companies—</w:t>
      </w:r>
      <w:r w:rsidRPr="00360CF0">
        <w:rPr>
          <w:rFonts w:eastAsia="Times New Roman" w:cs="Calibri"/>
          <w:b/>
          <w:bCs/>
          <w:color w:val="000000"/>
          <w:szCs w:val="22"/>
          <w:u w:val="single"/>
          <w:shd w:val="clear" w:color="auto" w:fill="FFFF00"/>
        </w:rPr>
        <w:t>collectively spend $340 million per year on “union avoidance”</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consultants</w:t>
      </w:r>
      <w:r w:rsidRPr="00360CF0">
        <w:rPr>
          <w:rFonts w:eastAsia="Times New Roman" w:cs="Calibri"/>
          <w:b/>
          <w:bCs/>
          <w:color w:val="000000"/>
          <w:szCs w:val="22"/>
        </w:rPr>
        <w:t xml:space="preserve"> </w:t>
      </w:r>
      <w:r w:rsidRPr="00360CF0">
        <w:rPr>
          <w:rFonts w:eastAsia="Times New Roman" w:cs="Calibri"/>
          <w:color w:val="000000"/>
          <w:sz w:val="15"/>
          <w:szCs w:val="15"/>
        </w:rPr>
        <w:t xml:space="preserve">who teach them how to exploit </w:t>
      </w:r>
      <w:proofErr w:type="gramStart"/>
      <w:r w:rsidRPr="00360CF0">
        <w:rPr>
          <w:rFonts w:eastAsia="Times New Roman" w:cs="Calibri"/>
          <w:color w:val="000000"/>
          <w:sz w:val="15"/>
          <w:szCs w:val="15"/>
        </w:rPr>
        <w:t>these weakness of federal labor</w:t>
      </w:r>
      <w:proofErr w:type="gramEnd"/>
      <w:r w:rsidRPr="00360CF0">
        <w:rPr>
          <w:rFonts w:eastAsia="Times New Roman" w:cs="Calibri"/>
          <w:color w:val="000000"/>
          <w:sz w:val="15"/>
          <w:szCs w:val="15"/>
        </w:rPr>
        <w:t xml:space="preserve"> law</w:t>
      </w:r>
      <w:r w:rsidRPr="00360CF0">
        <w:rPr>
          <w:rFonts w:eastAsia="Times New Roman" w:cs="Calibri"/>
          <w:color w:val="000000"/>
          <w:sz w:val="15"/>
          <w:szCs w:val="15"/>
          <w:u w:val="single"/>
        </w:rPr>
        <w:t xml:space="preserve"> </w:t>
      </w:r>
      <w:r w:rsidRPr="00360CF0">
        <w:rPr>
          <w:rFonts w:eastAsia="Times New Roman" w:cs="Calibri"/>
          <w:b/>
          <w:bCs/>
          <w:color w:val="000000"/>
          <w:szCs w:val="22"/>
          <w:u w:val="single"/>
        </w:rPr>
        <w:t>t</w:t>
      </w:r>
      <w:r w:rsidRPr="00360CF0">
        <w:rPr>
          <w:rFonts w:eastAsia="Times New Roman" w:cs="Calibri"/>
          <w:b/>
          <w:bCs/>
          <w:color w:val="000000"/>
          <w:szCs w:val="22"/>
          <w:u w:val="single"/>
          <w:shd w:val="clear" w:color="auto" w:fill="FFFF00"/>
        </w:rPr>
        <w:t>o</w:t>
      </w:r>
      <w:r w:rsidRPr="00360CF0">
        <w:rPr>
          <w:rFonts w:eastAsia="Times New Roman" w:cs="Calibri"/>
          <w:b/>
          <w:bCs/>
          <w:color w:val="000000"/>
          <w:szCs w:val="22"/>
          <w:u w:val="single"/>
        </w:rPr>
        <w:t xml:space="preserve"> </w:t>
      </w:r>
      <w:r w:rsidRPr="00360CF0">
        <w:rPr>
          <w:rFonts w:eastAsia="Times New Roman" w:cs="Calibri"/>
          <w:color w:val="000000"/>
          <w:sz w:val="15"/>
          <w:szCs w:val="15"/>
        </w:rPr>
        <w:t xml:space="preserve">effectively </w:t>
      </w:r>
      <w:r w:rsidRPr="00360CF0">
        <w:rPr>
          <w:rFonts w:eastAsia="Times New Roman" w:cs="Calibri"/>
          <w:b/>
          <w:bCs/>
          <w:color w:val="000000"/>
          <w:szCs w:val="22"/>
          <w:u w:val="single"/>
          <w:shd w:val="clear" w:color="auto" w:fill="FFFF00"/>
        </w:rPr>
        <w:t>scare workers out of</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exercising their legal right to collective bargaining.</w:t>
      </w:r>
      <w:r w:rsidRPr="00360CF0">
        <w:rPr>
          <w:rFonts w:eastAsia="Times New Roman" w:cs="Calibri"/>
          <w:b/>
          <w:bCs/>
          <w:color w:val="000000"/>
          <w:szCs w:val="22"/>
        </w:rPr>
        <w:t> </w:t>
      </w:r>
    </w:p>
    <w:p w14:paraId="50BAB60E" w14:textId="77777777" w:rsidR="00360CF0" w:rsidRPr="00360CF0" w:rsidRDefault="00360CF0" w:rsidP="00360CF0">
      <w:pPr>
        <w:spacing w:before="178" w:after="0" w:line="240" w:lineRule="auto"/>
        <w:ind w:left="1801"/>
        <w:rPr>
          <w:rFonts w:ascii="Times New Roman" w:eastAsia="Times New Roman" w:hAnsi="Times New Roman" w:cs="Times New Roman"/>
          <w:sz w:val="24"/>
        </w:rPr>
      </w:pPr>
      <w:r w:rsidRPr="00360CF0">
        <w:rPr>
          <w:rFonts w:eastAsia="Times New Roman" w:cs="Calibri"/>
          <w:b/>
          <w:bCs/>
          <w:color w:val="000000"/>
          <w:szCs w:val="22"/>
        </w:rPr>
        <w:t>The Plan Solves: </w:t>
      </w:r>
    </w:p>
    <w:p w14:paraId="25E71D37" w14:textId="77777777" w:rsidR="00360CF0" w:rsidRPr="00360CF0" w:rsidRDefault="00360CF0" w:rsidP="00360CF0">
      <w:pPr>
        <w:spacing w:before="198" w:after="0" w:line="240" w:lineRule="auto"/>
        <w:ind w:left="1800" w:right="54" w:hanging="1"/>
        <w:rPr>
          <w:rFonts w:ascii="Times New Roman" w:eastAsia="Times New Roman" w:hAnsi="Times New Roman" w:cs="Times New Roman"/>
          <w:sz w:val="24"/>
        </w:rPr>
      </w:pPr>
      <w:r w:rsidRPr="00360CF0">
        <w:rPr>
          <w:rFonts w:eastAsia="Times New Roman" w:cs="Calibri"/>
          <w:b/>
          <w:bCs/>
          <w:color w:val="000000"/>
          <w:sz w:val="26"/>
          <w:szCs w:val="26"/>
        </w:rPr>
        <w:t xml:space="preserve">The plan uniquely solves because it resists both capitalism and alienation. Strikes allow workers to exercise agency and break free from alienation. Workers </w:t>
      </w:r>
      <w:proofErr w:type="gramStart"/>
      <w:r w:rsidRPr="00360CF0">
        <w:rPr>
          <w:rFonts w:eastAsia="Times New Roman" w:cs="Calibri"/>
          <w:b/>
          <w:bCs/>
          <w:color w:val="000000"/>
          <w:sz w:val="26"/>
          <w:szCs w:val="26"/>
        </w:rPr>
        <w:t>are able to</w:t>
      </w:r>
      <w:proofErr w:type="gramEnd"/>
      <w:r w:rsidRPr="00360CF0">
        <w:rPr>
          <w:rFonts w:eastAsia="Times New Roman" w:cs="Calibri"/>
          <w:b/>
          <w:bCs/>
          <w:color w:val="000000"/>
          <w:sz w:val="26"/>
          <w:szCs w:val="26"/>
        </w:rPr>
        <w:t xml:space="preserve"> begin the fight against capitalism by emancipating themselves from alienation and fighting to regulate their own work. Gourevitch 18 </w:t>
      </w:r>
    </w:p>
    <w:p w14:paraId="2E589090" w14:textId="77777777" w:rsidR="00360CF0" w:rsidRPr="00360CF0" w:rsidRDefault="00360CF0" w:rsidP="00360CF0">
      <w:pPr>
        <w:spacing w:after="0" w:line="240" w:lineRule="auto"/>
        <w:ind w:left="1815"/>
        <w:rPr>
          <w:rFonts w:ascii="Times New Roman" w:eastAsia="Times New Roman" w:hAnsi="Times New Roman" w:cs="Times New Roman"/>
          <w:sz w:val="24"/>
        </w:rPr>
      </w:pPr>
      <w:r w:rsidRPr="00360CF0">
        <w:rPr>
          <w:rFonts w:eastAsia="Times New Roman" w:cs="Calibri"/>
          <w:color w:val="191919"/>
          <w:szCs w:val="22"/>
          <w:shd w:val="clear" w:color="auto" w:fill="FFFFFF"/>
        </w:rPr>
        <w:t>“A Radical Defense of the Right to Strike” 6/21/18 Gourevitch, Alex.</w:t>
      </w:r>
      <w:r w:rsidRPr="00360CF0">
        <w:rPr>
          <w:rFonts w:eastAsia="Times New Roman" w:cs="Calibri"/>
          <w:color w:val="191919"/>
          <w:szCs w:val="22"/>
        </w:rPr>
        <w:t> </w:t>
      </w:r>
    </w:p>
    <w:p w14:paraId="16AEA607" w14:textId="77777777" w:rsidR="00360CF0" w:rsidRPr="00360CF0" w:rsidRDefault="00360CF0" w:rsidP="00360CF0">
      <w:pPr>
        <w:spacing w:before="13" w:after="0" w:line="240" w:lineRule="auto"/>
        <w:ind w:left="1801" w:right="22" w:firstLine="15"/>
        <w:rPr>
          <w:rFonts w:ascii="Times New Roman" w:eastAsia="Times New Roman" w:hAnsi="Times New Roman" w:cs="Times New Roman"/>
          <w:sz w:val="24"/>
        </w:rPr>
      </w:pPr>
      <w:r w:rsidRPr="00360CF0">
        <w:rPr>
          <w:rFonts w:eastAsia="Times New Roman" w:cs="Calibri"/>
          <w:color w:val="191919"/>
          <w:szCs w:val="22"/>
          <w:shd w:val="clear" w:color="auto" w:fill="FFFFFF"/>
        </w:rPr>
        <w:t>https://jacobinmag.com/2018/07/right-to-strike-freedom-civil-liberties-oppression LHP SLS</w:t>
      </w:r>
      <w:r w:rsidRPr="00360CF0">
        <w:rPr>
          <w:rFonts w:eastAsia="Times New Roman" w:cs="Calibri"/>
          <w:color w:val="191919"/>
          <w:szCs w:val="22"/>
        </w:rPr>
        <w:t xml:space="preserve"> </w:t>
      </w:r>
      <w:r w:rsidRPr="00360CF0">
        <w:rPr>
          <w:rFonts w:eastAsia="Times New Roman" w:cs="Calibri"/>
          <w:color w:val="191919"/>
          <w:sz w:val="15"/>
          <w:szCs w:val="15"/>
        </w:rPr>
        <w:t xml:space="preserve">Second, </w:t>
      </w:r>
      <w:r w:rsidRPr="00360CF0">
        <w:rPr>
          <w:rFonts w:eastAsia="Times New Roman" w:cs="Calibri"/>
          <w:b/>
          <w:bCs/>
          <w:color w:val="000000"/>
          <w:szCs w:val="22"/>
          <w:u w:val="single"/>
          <w:shd w:val="clear" w:color="auto" w:fill="FFFF00"/>
        </w:rPr>
        <w:t>strikes</w:t>
      </w:r>
      <w:r w:rsidRPr="00360CF0">
        <w:rPr>
          <w:rFonts w:eastAsia="Times New Roman" w:cs="Calibri"/>
          <w:b/>
          <w:bCs/>
          <w:color w:val="000000"/>
          <w:szCs w:val="22"/>
          <w:shd w:val="clear" w:color="auto" w:fill="FFFFFF"/>
        </w:rPr>
        <w:t xml:space="preserve"> </w:t>
      </w:r>
      <w:r w:rsidRPr="00360CF0">
        <w:rPr>
          <w:rFonts w:eastAsia="Times New Roman" w:cs="Calibri"/>
          <w:color w:val="191919"/>
          <w:sz w:val="15"/>
          <w:szCs w:val="15"/>
        </w:rPr>
        <w:t xml:space="preserve">don’t just aim at winning more freedom — they </w:t>
      </w:r>
      <w:r w:rsidRPr="00360CF0">
        <w:rPr>
          <w:rFonts w:eastAsia="Times New Roman" w:cs="Calibri"/>
          <w:b/>
          <w:bCs/>
          <w:color w:val="000000"/>
          <w:szCs w:val="22"/>
          <w:u w:val="single"/>
          <w:shd w:val="clear" w:color="auto" w:fill="FFFF00"/>
        </w:rPr>
        <w:t>are</w:t>
      </w:r>
      <w:r w:rsidRPr="00360CF0">
        <w:rPr>
          <w:rFonts w:eastAsia="Times New Roman" w:cs="Calibri"/>
          <w:b/>
          <w:bCs/>
          <w:color w:val="000000"/>
          <w:szCs w:val="22"/>
          <w:shd w:val="clear" w:color="auto" w:fill="FFFFFF"/>
        </w:rPr>
        <w:t xml:space="preserve"> </w:t>
      </w:r>
      <w:r w:rsidRPr="00360CF0">
        <w:rPr>
          <w:rFonts w:eastAsia="Times New Roman" w:cs="Calibri"/>
          <w:color w:val="191919"/>
          <w:sz w:val="15"/>
          <w:szCs w:val="15"/>
        </w:rPr>
        <w:t xml:space="preserve">themselves </w:t>
      </w:r>
      <w:r w:rsidRPr="00360CF0">
        <w:rPr>
          <w:rFonts w:eastAsia="Times New Roman" w:cs="Calibri"/>
          <w:b/>
          <w:bCs/>
          <w:color w:val="000000"/>
          <w:szCs w:val="22"/>
          <w:u w:val="single"/>
          <w:shd w:val="clear" w:color="auto" w:fill="FFFF00"/>
        </w:rPr>
        <w:t>expressions of freedom</w:t>
      </w:r>
      <w:r w:rsidRPr="00360CF0">
        <w:rPr>
          <w:rFonts w:eastAsia="Times New Roman" w:cs="Calibri"/>
          <w:color w:val="191919"/>
          <w:szCs w:val="22"/>
          <w:shd w:val="clear" w:color="auto" w:fill="FFFFFF"/>
        </w:rPr>
        <w:t>.</w:t>
      </w:r>
      <w:r w:rsidRPr="00360CF0">
        <w:rPr>
          <w:rFonts w:eastAsia="Times New Roman" w:cs="Calibri"/>
          <w:color w:val="191919"/>
          <w:szCs w:val="22"/>
        </w:rPr>
        <w:t xml:space="preserve"> </w:t>
      </w:r>
      <w:r w:rsidRPr="00360CF0">
        <w:rPr>
          <w:rFonts w:eastAsia="Times New Roman" w:cs="Calibri"/>
          <w:color w:val="191919"/>
          <w:sz w:val="15"/>
          <w:szCs w:val="15"/>
        </w:rPr>
        <w:t xml:space="preserve">When </w:t>
      </w:r>
      <w:r w:rsidRPr="00360CF0">
        <w:rPr>
          <w:rFonts w:eastAsia="Times New Roman" w:cs="Calibri"/>
          <w:b/>
          <w:bCs/>
          <w:color w:val="000000"/>
          <w:szCs w:val="22"/>
          <w:u w:val="single"/>
          <w:shd w:val="clear" w:color="auto" w:fill="FFFF00"/>
        </w:rPr>
        <w:t>worker</w:t>
      </w:r>
      <w:r w:rsidRPr="00360CF0">
        <w:rPr>
          <w:rFonts w:eastAsia="Times New Roman" w:cs="Calibri"/>
          <w:color w:val="191919"/>
          <w:szCs w:val="22"/>
          <w:u w:val="single"/>
          <w:shd w:val="clear" w:color="auto" w:fill="FFFF00"/>
        </w:rPr>
        <w:t>s</w:t>
      </w:r>
      <w:r w:rsidRPr="00360CF0">
        <w:rPr>
          <w:rFonts w:eastAsia="Times New Roman" w:cs="Calibri"/>
          <w:color w:val="191919"/>
          <w:szCs w:val="22"/>
        </w:rPr>
        <w:t xml:space="preserve"> </w:t>
      </w:r>
      <w:r w:rsidRPr="00360CF0">
        <w:rPr>
          <w:rFonts w:eastAsia="Times New Roman" w:cs="Calibri"/>
          <w:color w:val="191919"/>
          <w:sz w:val="15"/>
          <w:szCs w:val="15"/>
        </w:rPr>
        <w:t xml:space="preserve">walk out, they’re </w:t>
      </w:r>
      <w:r w:rsidRPr="00360CF0">
        <w:rPr>
          <w:rFonts w:eastAsia="Times New Roman" w:cs="Calibri"/>
          <w:b/>
          <w:bCs/>
          <w:color w:val="000000"/>
          <w:szCs w:val="22"/>
          <w:u w:val="single"/>
          <w:shd w:val="clear" w:color="auto" w:fill="FFFF00"/>
        </w:rPr>
        <w:t>using their own individual and collective agency to win the liberties they deserve</w:t>
      </w:r>
      <w:r w:rsidRPr="00360CF0">
        <w:rPr>
          <w:rFonts w:eastAsia="Times New Roman" w:cs="Calibri"/>
          <w:color w:val="191919"/>
          <w:szCs w:val="22"/>
          <w:shd w:val="clear" w:color="auto" w:fill="FFFFFF"/>
        </w:rPr>
        <w:t>.</w:t>
      </w:r>
      <w:r w:rsidRPr="00360CF0">
        <w:rPr>
          <w:rFonts w:eastAsia="Times New Roman" w:cs="Calibri"/>
          <w:color w:val="191919"/>
          <w:szCs w:val="22"/>
        </w:rPr>
        <w:t xml:space="preserve"> </w:t>
      </w:r>
      <w:r w:rsidRPr="00360CF0">
        <w:rPr>
          <w:rFonts w:eastAsia="Times New Roman" w:cs="Calibri"/>
          <w:b/>
          <w:bCs/>
          <w:color w:val="000000"/>
          <w:szCs w:val="22"/>
          <w:u w:val="single"/>
          <w:shd w:val="clear" w:color="auto" w:fill="FFFF00"/>
        </w:rPr>
        <w:t>The same capacity for self-determination that workers invoke to demand more freedom is the</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capacity they exercise when winning their demands.</w:t>
      </w:r>
      <w:r w:rsidRPr="00360CF0">
        <w:rPr>
          <w:rFonts w:eastAsia="Times New Roman" w:cs="Calibri"/>
          <w:b/>
          <w:bCs/>
          <w:color w:val="000000"/>
          <w:szCs w:val="22"/>
          <w:shd w:val="clear" w:color="auto" w:fill="FFFFFF"/>
        </w:rPr>
        <w:t xml:space="preserve"> </w:t>
      </w:r>
      <w:proofErr w:type="gramStart"/>
      <w:r w:rsidRPr="00360CF0">
        <w:rPr>
          <w:rFonts w:eastAsia="Times New Roman" w:cs="Calibri"/>
          <w:color w:val="191919"/>
          <w:sz w:val="15"/>
          <w:szCs w:val="15"/>
        </w:rPr>
        <w:t>Freedom, not industrial stability or simply higher living standards,</w:t>
      </w:r>
      <w:proofErr w:type="gramEnd"/>
      <w:r w:rsidRPr="00360CF0">
        <w:rPr>
          <w:rFonts w:eastAsia="Times New Roman" w:cs="Calibri"/>
          <w:color w:val="191919"/>
          <w:sz w:val="15"/>
          <w:szCs w:val="15"/>
        </w:rPr>
        <w:t xml:space="preserve"> is the name of their desire. Put differently</w:t>
      </w:r>
      <w:r w:rsidRPr="00360CF0">
        <w:rPr>
          <w:rFonts w:eastAsia="Times New Roman" w:cs="Calibri"/>
          <w:color w:val="191919"/>
          <w:szCs w:val="22"/>
          <w:shd w:val="clear" w:color="auto" w:fill="FFFFFF"/>
        </w:rPr>
        <w:t xml:space="preserve">, </w:t>
      </w:r>
      <w:r w:rsidRPr="00360CF0">
        <w:rPr>
          <w:rFonts w:eastAsia="Times New Roman" w:cs="Calibri"/>
          <w:b/>
          <w:bCs/>
          <w:color w:val="000000"/>
          <w:szCs w:val="22"/>
          <w:shd w:val="clear" w:color="auto" w:fill="FFFFFF"/>
        </w:rPr>
        <w:t>t</w:t>
      </w:r>
      <w:r w:rsidRPr="00360CF0">
        <w:rPr>
          <w:rFonts w:eastAsia="Times New Roman" w:cs="Calibri"/>
          <w:b/>
          <w:bCs/>
          <w:color w:val="000000"/>
          <w:szCs w:val="22"/>
          <w:u w:val="single"/>
          <w:shd w:val="clear" w:color="auto" w:fill="FFFF00"/>
        </w:rPr>
        <w:t xml:space="preserve">he right to </w:t>
      </w:r>
      <w:r w:rsidRPr="00360CF0">
        <w:rPr>
          <w:rFonts w:eastAsia="Times New Roman" w:cs="Calibri"/>
          <w:b/>
          <w:bCs/>
          <w:color w:val="000000"/>
          <w:sz w:val="15"/>
          <w:szCs w:val="15"/>
          <w:u w:val="single"/>
        </w:rPr>
        <w:t>strike</w:t>
      </w:r>
      <w:r w:rsidRPr="00360CF0">
        <w:rPr>
          <w:rFonts w:eastAsia="Times New Roman" w:cs="Calibri"/>
          <w:b/>
          <w:bCs/>
          <w:color w:val="000000"/>
          <w:sz w:val="15"/>
          <w:szCs w:val="15"/>
        </w:rPr>
        <w:t xml:space="preserve"> </w:t>
      </w:r>
      <w:r w:rsidRPr="00360CF0">
        <w:rPr>
          <w:rFonts w:eastAsia="Times New Roman" w:cs="Calibri"/>
          <w:color w:val="191919"/>
          <w:sz w:val="15"/>
          <w:szCs w:val="15"/>
        </w:rPr>
        <w:t xml:space="preserve">has both an intrinsic and instrumental relation to freedom. It </w:t>
      </w:r>
      <w:r w:rsidRPr="00360CF0">
        <w:rPr>
          <w:rFonts w:eastAsia="Times New Roman" w:cs="Calibri"/>
          <w:b/>
          <w:bCs/>
          <w:color w:val="000000"/>
          <w:szCs w:val="22"/>
          <w:u w:val="single"/>
          <w:shd w:val="clear" w:color="auto" w:fill="FFFF00"/>
        </w:rPr>
        <w:t xml:space="preserve">has </w:t>
      </w:r>
      <w:r w:rsidRPr="00360CF0">
        <w:rPr>
          <w:rFonts w:ascii="Times New Roman" w:eastAsia="Times New Roman" w:hAnsi="Times New Roman" w:cs="Times New Roman"/>
          <w:color w:val="000000"/>
          <w:sz w:val="24"/>
          <w:shd w:val="clear" w:color="auto" w:fill="FFFFFF"/>
        </w:rPr>
        <w:t>intrinsic</w:t>
      </w:r>
      <w:r w:rsidRPr="00360CF0">
        <w:rPr>
          <w:rFonts w:ascii="Times New Roman" w:eastAsia="Times New Roman" w:hAnsi="Times New Roman" w:cs="Times New Roman"/>
          <w:color w:val="000000"/>
          <w:sz w:val="24"/>
          <w:u w:val="single"/>
          <w:shd w:val="clear" w:color="auto" w:fill="FFFF00"/>
        </w:rPr>
        <w:t xml:space="preserve"> </w:t>
      </w:r>
      <w:r w:rsidRPr="00360CF0">
        <w:rPr>
          <w:rFonts w:eastAsia="Times New Roman" w:cs="Calibri"/>
          <w:b/>
          <w:bCs/>
          <w:color w:val="000000"/>
          <w:szCs w:val="22"/>
          <w:u w:val="single"/>
          <w:shd w:val="clear" w:color="auto" w:fill="FFFF00"/>
        </w:rPr>
        <w:t>value as an</w:t>
      </w:r>
      <w:r w:rsidRPr="00360CF0">
        <w:rPr>
          <w:rFonts w:eastAsia="Times New Roman" w:cs="Calibri"/>
          <w:b/>
          <w:bCs/>
          <w:color w:val="000000"/>
          <w:szCs w:val="22"/>
          <w:shd w:val="clear" w:color="auto" w:fill="FFFFFF"/>
        </w:rPr>
        <w:t xml:space="preserve"> </w:t>
      </w:r>
      <w:r w:rsidRPr="00360CF0">
        <w:rPr>
          <w:rFonts w:eastAsia="Times New Roman" w:cs="Calibri"/>
          <w:color w:val="191919"/>
          <w:sz w:val="15"/>
          <w:szCs w:val="15"/>
        </w:rPr>
        <w:t xml:space="preserve">(at least implicit) </w:t>
      </w:r>
      <w:r w:rsidRPr="00360CF0">
        <w:rPr>
          <w:rFonts w:eastAsia="Times New Roman" w:cs="Calibri"/>
          <w:b/>
          <w:bCs/>
          <w:color w:val="000000"/>
          <w:szCs w:val="22"/>
          <w:u w:val="single"/>
          <w:shd w:val="clear" w:color="auto" w:fill="FFFF00"/>
        </w:rPr>
        <w:t>demand for self-emancipation</w:t>
      </w:r>
      <w:r w:rsidRPr="00360CF0">
        <w:rPr>
          <w:rFonts w:eastAsia="Times New Roman" w:cs="Calibri"/>
          <w:color w:val="191919"/>
          <w:szCs w:val="22"/>
          <w:shd w:val="clear" w:color="auto" w:fill="FFFFFF"/>
        </w:rPr>
        <w:t>.</w:t>
      </w:r>
      <w:r w:rsidRPr="00360CF0">
        <w:rPr>
          <w:rFonts w:eastAsia="Times New Roman" w:cs="Calibri"/>
          <w:color w:val="191919"/>
          <w:szCs w:val="22"/>
        </w:rPr>
        <w:t xml:space="preserve"> </w:t>
      </w:r>
      <w:r w:rsidRPr="00360CF0">
        <w:rPr>
          <w:rFonts w:eastAsia="Times New Roman" w:cs="Calibri"/>
          <w:b/>
          <w:bCs/>
          <w:color w:val="000000"/>
          <w:szCs w:val="22"/>
          <w:shd w:val="clear" w:color="auto" w:fill="FFFFFF"/>
        </w:rPr>
        <w:t>A</w:t>
      </w:r>
      <w:r w:rsidRPr="00360CF0">
        <w:rPr>
          <w:rFonts w:eastAsia="Times New Roman" w:cs="Calibri"/>
          <w:b/>
          <w:bCs/>
          <w:color w:val="000000"/>
          <w:szCs w:val="22"/>
          <w:u w:val="single"/>
          <w:shd w:val="clear" w:color="auto" w:fill="FFFF00"/>
        </w:rPr>
        <w:t>nd</w:t>
      </w:r>
      <w:r w:rsidRPr="00360CF0">
        <w:rPr>
          <w:rFonts w:eastAsia="Times New Roman" w:cs="Calibri"/>
          <w:b/>
          <w:bCs/>
          <w:color w:val="000000"/>
          <w:szCs w:val="22"/>
          <w:shd w:val="clear" w:color="auto" w:fill="FFFFFF"/>
        </w:rPr>
        <w:t xml:space="preserve"> </w:t>
      </w:r>
      <w:r w:rsidRPr="00360CF0">
        <w:rPr>
          <w:rFonts w:eastAsia="Times New Roman" w:cs="Calibri"/>
          <w:color w:val="191919"/>
          <w:szCs w:val="22"/>
          <w:shd w:val="clear" w:color="auto" w:fill="FFFFFF"/>
        </w:rPr>
        <w:t xml:space="preserve">it </w:t>
      </w:r>
      <w:r w:rsidRPr="00360CF0">
        <w:rPr>
          <w:rFonts w:eastAsia="Times New Roman" w:cs="Calibri"/>
          <w:color w:val="191919"/>
          <w:sz w:val="15"/>
          <w:szCs w:val="15"/>
        </w:rPr>
        <w:t xml:space="preserve">has instrumental value insofar </w:t>
      </w:r>
      <w:r w:rsidRPr="00360CF0">
        <w:rPr>
          <w:rFonts w:eastAsia="Times New Roman" w:cs="Calibri"/>
          <w:b/>
          <w:bCs/>
          <w:color w:val="000000"/>
          <w:szCs w:val="22"/>
          <w:u w:val="single"/>
          <w:shd w:val="clear" w:color="auto" w:fill="FFFF00"/>
        </w:rPr>
        <w:t>as</w:t>
      </w:r>
      <w:r w:rsidRPr="00360CF0">
        <w:rPr>
          <w:rFonts w:eastAsia="Times New Roman" w:cs="Calibri"/>
          <w:b/>
          <w:bCs/>
          <w:color w:val="000000"/>
          <w:szCs w:val="22"/>
          <w:shd w:val="clear" w:color="auto" w:fill="FFFFFF"/>
        </w:rPr>
        <w:t xml:space="preserve"> </w:t>
      </w:r>
      <w:r w:rsidRPr="00360CF0">
        <w:rPr>
          <w:rFonts w:eastAsia="Times New Roman" w:cs="Calibri"/>
          <w:color w:val="191919"/>
          <w:sz w:val="15"/>
          <w:szCs w:val="15"/>
        </w:rPr>
        <w:t xml:space="preserve">the strike is </w:t>
      </w:r>
      <w:r w:rsidRPr="00360CF0">
        <w:rPr>
          <w:rFonts w:eastAsia="Times New Roman" w:cs="Calibri"/>
          <w:b/>
          <w:bCs/>
          <w:color w:val="000000"/>
          <w:szCs w:val="22"/>
          <w:u w:val="single"/>
          <w:shd w:val="clear" w:color="auto" w:fill="FFFF00"/>
        </w:rPr>
        <w:t>an effective means for resisting the oppressiveness of a class society and achieving</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new freedoms</w:t>
      </w:r>
      <w:r w:rsidRPr="00360CF0">
        <w:rPr>
          <w:rFonts w:eastAsia="Times New Roman" w:cs="Calibri"/>
          <w:color w:val="191919"/>
          <w:szCs w:val="22"/>
        </w:rPr>
        <w:t>.</w:t>
      </w:r>
    </w:p>
    <w:p w14:paraId="4524197C" w14:textId="77777777" w:rsidR="00360CF0" w:rsidRPr="00360CF0" w:rsidRDefault="00360CF0" w:rsidP="00360CF0">
      <w:pPr>
        <w:spacing w:after="0" w:line="240" w:lineRule="auto"/>
        <w:ind w:left="1802" w:right="240" w:hanging="8"/>
        <w:jc w:val="both"/>
        <w:rPr>
          <w:rFonts w:ascii="Times New Roman" w:eastAsia="Times New Roman" w:hAnsi="Times New Roman" w:cs="Times New Roman"/>
          <w:sz w:val="24"/>
        </w:rPr>
      </w:pPr>
      <w:r w:rsidRPr="00360CF0">
        <w:rPr>
          <w:rFonts w:eastAsia="Times New Roman" w:cs="Calibri"/>
          <w:b/>
          <w:bCs/>
          <w:color w:val="000000"/>
          <w:sz w:val="26"/>
          <w:szCs w:val="26"/>
        </w:rPr>
        <w:t>The Right to Strike must be prioritized in the resistance against Alienation and Capitalism because it fights the system of capitalism and the structures which sustain it. </w:t>
      </w:r>
    </w:p>
    <w:p w14:paraId="14F273B4" w14:textId="77777777" w:rsidR="00360CF0" w:rsidRPr="00360CF0" w:rsidRDefault="00360CF0" w:rsidP="00360CF0">
      <w:pPr>
        <w:spacing w:before="35" w:after="0" w:line="240" w:lineRule="auto"/>
        <w:ind w:left="1809"/>
        <w:rPr>
          <w:rFonts w:ascii="Times New Roman" w:eastAsia="Times New Roman" w:hAnsi="Times New Roman" w:cs="Times New Roman"/>
          <w:sz w:val="24"/>
        </w:rPr>
      </w:pPr>
      <w:r w:rsidRPr="00360CF0">
        <w:rPr>
          <w:rFonts w:eastAsia="Times New Roman" w:cs="Calibri"/>
          <w:b/>
          <w:bCs/>
          <w:color w:val="000000"/>
          <w:sz w:val="26"/>
          <w:szCs w:val="26"/>
        </w:rPr>
        <w:t>Gourevitch 18 </w:t>
      </w:r>
    </w:p>
    <w:p w14:paraId="344D8912" w14:textId="77777777" w:rsidR="00360CF0" w:rsidRPr="00360CF0" w:rsidRDefault="00360CF0" w:rsidP="00360CF0">
      <w:pPr>
        <w:spacing w:before="37" w:after="0" w:line="240" w:lineRule="auto"/>
        <w:ind w:left="1815"/>
        <w:rPr>
          <w:rFonts w:ascii="Times New Roman" w:eastAsia="Times New Roman" w:hAnsi="Times New Roman" w:cs="Times New Roman"/>
          <w:sz w:val="24"/>
        </w:rPr>
      </w:pPr>
      <w:r w:rsidRPr="00360CF0">
        <w:rPr>
          <w:rFonts w:eastAsia="Times New Roman" w:cs="Calibri"/>
          <w:color w:val="191919"/>
          <w:szCs w:val="22"/>
        </w:rPr>
        <w:t>“A Radical Defense of the Right to Strike” 6/21/18 Gourevitch, Alex. </w:t>
      </w:r>
    </w:p>
    <w:p w14:paraId="1D9058B9" w14:textId="77777777" w:rsidR="00360CF0" w:rsidRPr="00360CF0" w:rsidRDefault="00360CF0" w:rsidP="00360CF0">
      <w:pPr>
        <w:spacing w:before="28" w:after="0" w:line="240" w:lineRule="auto"/>
        <w:ind w:right="508"/>
        <w:jc w:val="right"/>
        <w:rPr>
          <w:rFonts w:ascii="Times New Roman" w:eastAsia="Times New Roman" w:hAnsi="Times New Roman" w:cs="Times New Roman"/>
          <w:sz w:val="24"/>
        </w:rPr>
      </w:pPr>
      <w:r w:rsidRPr="00360CF0">
        <w:rPr>
          <w:rFonts w:eastAsia="Times New Roman" w:cs="Calibri"/>
          <w:color w:val="191919"/>
          <w:szCs w:val="22"/>
        </w:rPr>
        <w:t>https://jacobinmag.com/2018/07/right-to-strike-freedom-civil-liberties-oppression LHP SLS </w:t>
      </w:r>
    </w:p>
    <w:p w14:paraId="45A87B3C" w14:textId="77777777" w:rsidR="00360CF0" w:rsidRPr="00360CF0" w:rsidRDefault="00360CF0" w:rsidP="00360CF0">
      <w:pPr>
        <w:spacing w:before="193" w:after="0" w:line="240" w:lineRule="auto"/>
        <w:ind w:left="1802" w:right="21" w:firstLine="2"/>
        <w:rPr>
          <w:rFonts w:ascii="Times New Roman" w:eastAsia="Times New Roman" w:hAnsi="Times New Roman" w:cs="Times New Roman"/>
          <w:sz w:val="24"/>
        </w:rPr>
      </w:pPr>
      <w:r w:rsidRPr="00360CF0">
        <w:rPr>
          <w:rFonts w:eastAsia="Times New Roman" w:cs="Calibri"/>
          <w:color w:val="191919"/>
          <w:sz w:val="14"/>
          <w:szCs w:val="14"/>
        </w:rPr>
        <w:t xml:space="preserve">Still, the question remains: why should </w:t>
      </w:r>
      <w:r w:rsidRPr="00360CF0">
        <w:rPr>
          <w:rFonts w:eastAsia="Times New Roman" w:cs="Calibri"/>
          <w:b/>
          <w:bCs/>
          <w:color w:val="000000"/>
          <w:szCs w:val="22"/>
          <w:shd w:val="clear" w:color="auto" w:fill="FFFFFF"/>
        </w:rPr>
        <w:t>t</w:t>
      </w:r>
      <w:r w:rsidRPr="00360CF0">
        <w:rPr>
          <w:rFonts w:eastAsia="Times New Roman" w:cs="Calibri"/>
          <w:b/>
          <w:bCs/>
          <w:color w:val="000000"/>
          <w:szCs w:val="22"/>
          <w:u w:val="single"/>
          <w:shd w:val="clear" w:color="auto" w:fill="FFFF00"/>
        </w:rPr>
        <w:t>he right to strike be given moral priority over other basic liberties</w:t>
      </w:r>
      <w:r w:rsidRPr="00360CF0">
        <w:rPr>
          <w:rFonts w:eastAsia="Times New Roman" w:cs="Calibri"/>
          <w:color w:val="191919"/>
          <w:sz w:val="14"/>
          <w:szCs w:val="14"/>
        </w:rPr>
        <w:t xml:space="preserve">? The reason is not just that </w:t>
      </w:r>
      <w:r w:rsidRPr="00360CF0">
        <w:rPr>
          <w:rFonts w:ascii="Times New Roman" w:eastAsia="Times New Roman" w:hAnsi="Times New Roman" w:cs="Times New Roman"/>
          <w:color w:val="000000"/>
          <w:sz w:val="14"/>
          <w:szCs w:val="14"/>
        </w:rPr>
        <w:t>liberal</w:t>
      </w:r>
      <w:r w:rsidRPr="00360CF0">
        <w:rPr>
          <w:rFonts w:ascii="Times New Roman" w:eastAsia="Times New Roman" w:hAnsi="Times New Roman" w:cs="Times New Roman"/>
          <w:color w:val="000000"/>
          <w:sz w:val="14"/>
          <w:szCs w:val="14"/>
          <w:u w:val="single"/>
        </w:rPr>
        <w:t xml:space="preserve"> </w:t>
      </w:r>
      <w:r w:rsidRPr="00360CF0">
        <w:rPr>
          <w:rFonts w:eastAsia="Times New Roman" w:cs="Calibri"/>
          <w:b/>
          <w:bCs/>
          <w:color w:val="000000"/>
          <w:szCs w:val="22"/>
          <w:u w:val="single"/>
          <w:shd w:val="clear" w:color="auto" w:fill="FFFF00"/>
        </w:rPr>
        <w:t>capitalism produces economic oppression</w:t>
      </w:r>
      <w:r w:rsidRPr="00360CF0">
        <w:rPr>
          <w:rFonts w:eastAsia="Times New Roman" w:cs="Calibri"/>
          <w:b/>
          <w:bCs/>
          <w:color w:val="000000"/>
          <w:szCs w:val="22"/>
          <w:shd w:val="clear" w:color="auto" w:fill="FFFFFF"/>
        </w:rPr>
        <w:t xml:space="preserve"> </w:t>
      </w:r>
      <w:r w:rsidRPr="00360CF0">
        <w:rPr>
          <w:rFonts w:eastAsia="Times New Roman" w:cs="Calibri"/>
          <w:color w:val="191919"/>
          <w:sz w:val="14"/>
          <w:szCs w:val="14"/>
        </w:rPr>
        <w:t>but that</w:t>
      </w:r>
      <w:r w:rsidRPr="00360CF0">
        <w:rPr>
          <w:rFonts w:eastAsia="Times New Roman" w:cs="Calibri"/>
          <w:b/>
          <w:bCs/>
          <w:color w:val="000000"/>
          <w:szCs w:val="22"/>
          <w:shd w:val="clear" w:color="auto" w:fill="FFFFFF"/>
        </w:rPr>
        <w:t>t</w:t>
      </w:r>
      <w:r w:rsidRPr="00360CF0">
        <w:rPr>
          <w:rFonts w:eastAsia="Times New Roman" w:cs="Calibri"/>
          <w:b/>
          <w:bCs/>
          <w:color w:val="000000"/>
          <w:szCs w:val="22"/>
          <w:u w:val="single"/>
          <w:shd w:val="clear" w:color="auto" w:fill="FFFF00"/>
        </w:rPr>
        <w:t>he economic oppression</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that workers face is</w:t>
      </w:r>
      <w:r w:rsidRPr="00360CF0">
        <w:rPr>
          <w:rFonts w:eastAsia="Times New Roman" w:cs="Calibri"/>
          <w:color w:val="191919"/>
          <w:sz w:val="14"/>
          <w:szCs w:val="14"/>
        </w:rPr>
        <w:t xml:space="preserve">in part </w:t>
      </w:r>
      <w:r w:rsidRPr="00360CF0">
        <w:rPr>
          <w:rFonts w:eastAsia="Times New Roman" w:cs="Calibri"/>
          <w:b/>
          <w:bCs/>
          <w:color w:val="000000"/>
          <w:szCs w:val="22"/>
          <w:u w:val="single"/>
          <w:shd w:val="clear" w:color="auto" w:fill="FFFF00"/>
        </w:rPr>
        <w:t>created and sustained</w:t>
      </w:r>
      <w:r w:rsidRPr="00360CF0">
        <w:rPr>
          <w:rFonts w:eastAsia="Times New Roman" w:cs="Calibri"/>
          <w:b/>
          <w:bCs/>
          <w:color w:val="000000"/>
          <w:szCs w:val="22"/>
          <w:u w:val="single"/>
          <w:shd w:val="clear" w:color="auto" w:fill="FFFFFF"/>
        </w:rPr>
        <w:t xml:space="preserve"> </w:t>
      </w:r>
      <w:r w:rsidRPr="00360CF0">
        <w:rPr>
          <w:rFonts w:eastAsia="Times New Roman" w:cs="Calibri"/>
          <w:b/>
          <w:bCs/>
          <w:color w:val="000000"/>
          <w:szCs w:val="22"/>
          <w:u w:val="single"/>
          <w:shd w:val="clear" w:color="auto" w:fill="FFFF00"/>
        </w:rPr>
        <w:t>by</w:t>
      </w:r>
      <w:r w:rsidRPr="00360CF0">
        <w:rPr>
          <w:rFonts w:eastAsia="Times New Roman" w:cs="Calibri"/>
          <w:b/>
          <w:bCs/>
          <w:color w:val="000000"/>
          <w:szCs w:val="22"/>
          <w:shd w:val="clear" w:color="auto" w:fill="FFFFFF"/>
        </w:rPr>
        <w:t xml:space="preserve"> </w:t>
      </w:r>
      <w:r w:rsidRPr="00360CF0">
        <w:rPr>
          <w:rFonts w:eastAsia="Times New Roman" w:cs="Calibri"/>
          <w:color w:val="191919"/>
          <w:sz w:val="14"/>
          <w:szCs w:val="14"/>
        </w:rPr>
        <w:t xml:space="preserve">the very </w:t>
      </w:r>
      <w:r w:rsidRPr="00360CF0">
        <w:rPr>
          <w:rFonts w:eastAsia="Times New Roman" w:cs="Calibri"/>
          <w:b/>
          <w:bCs/>
          <w:color w:val="000000"/>
          <w:szCs w:val="22"/>
          <w:u w:val="single"/>
          <w:shd w:val="clear" w:color="auto" w:fill="FFFF00"/>
        </w:rPr>
        <w:t xml:space="preserve">economic and civil liberties that </w:t>
      </w:r>
      <w:r w:rsidRPr="00360CF0">
        <w:rPr>
          <w:rFonts w:ascii="Times New Roman" w:eastAsia="Times New Roman" w:hAnsi="Times New Roman" w:cs="Times New Roman"/>
          <w:color w:val="000000"/>
          <w:sz w:val="14"/>
          <w:szCs w:val="14"/>
          <w:u w:val="single"/>
        </w:rPr>
        <w:t>l</w:t>
      </w:r>
      <w:r w:rsidRPr="00360CF0">
        <w:rPr>
          <w:rFonts w:ascii="Times New Roman" w:eastAsia="Times New Roman" w:hAnsi="Times New Roman" w:cs="Times New Roman"/>
          <w:color w:val="000000"/>
          <w:sz w:val="14"/>
          <w:szCs w:val="14"/>
        </w:rPr>
        <w:t xml:space="preserve">iberal </w:t>
      </w:r>
      <w:r w:rsidRPr="00360CF0">
        <w:rPr>
          <w:rFonts w:eastAsia="Times New Roman" w:cs="Calibri"/>
          <w:b/>
          <w:bCs/>
          <w:color w:val="000000"/>
          <w:szCs w:val="22"/>
          <w:u w:val="single"/>
          <w:shd w:val="clear" w:color="auto" w:fill="FFFF00"/>
        </w:rPr>
        <w:t xml:space="preserve">capitalism </w:t>
      </w:r>
      <w:proofErr w:type="gramStart"/>
      <w:r w:rsidRPr="00360CF0">
        <w:rPr>
          <w:rFonts w:eastAsia="Times New Roman" w:cs="Calibri"/>
          <w:b/>
          <w:bCs/>
          <w:color w:val="000000"/>
          <w:szCs w:val="22"/>
          <w:u w:val="single"/>
          <w:shd w:val="clear" w:color="auto" w:fill="FFFF00"/>
        </w:rPr>
        <w:t>cherishes</w:t>
      </w:r>
      <w:r w:rsidRPr="00360CF0">
        <w:rPr>
          <w:rFonts w:eastAsia="Times New Roman" w:cs="Calibri"/>
          <w:color w:val="191919"/>
          <w:sz w:val="14"/>
          <w:szCs w:val="14"/>
        </w:rPr>
        <w:t>.</w:t>
      </w:r>
      <w:r w:rsidRPr="00360CF0">
        <w:rPr>
          <w:rFonts w:eastAsia="Times New Roman" w:cs="Calibri"/>
          <w:b/>
          <w:bCs/>
          <w:color w:val="000000"/>
          <w:szCs w:val="22"/>
          <w:u w:val="single"/>
          <w:shd w:val="clear" w:color="auto" w:fill="FFFF00"/>
        </w:rPr>
        <w:t>Workers</w:t>
      </w:r>
      <w:proofErr w:type="gramEnd"/>
      <w:r w:rsidRPr="00360CF0">
        <w:rPr>
          <w:rFonts w:eastAsia="Times New Roman" w:cs="Calibri"/>
          <w:b/>
          <w:bCs/>
          <w:color w:val="000000"/>
          <w:szCs w:val="22"/>
          <w:u w:val="single"/>
          <w:shd w:val="clear" w:color="auto" w:fill="FFFF00"/>
        </w:rPr>
        <w:t xml:space="preserve"> find themselves oppressed because of</w:t>
      </w:r>
      <w:r w:rsidRPr="00360CF0">
        <w:rPr>
          <w:rFonts w:eastAsia="Times New Roman" w:cs="Calibri"/>
          <w:b/>
          <w:bCs/>
          <w:color w:val="000000"/>
          <w:szCs w:val="22"/>
          <w:u w:val="single"/>
          <w:shd w:val="clear" w:color="auto" w:fill="FFFFFF"/>
        </w:rPr>
        <w:t xml:space="preserve"> </w:t>
      </w:r>
      <w:r w:rsidRPr="00360CF0">
        <w:rPr>
          <w:rFonts w:eastAsia="Times New Roman" w:cs="Calibri"/>
          <w:color w:val="191919"/>
          <w:sz w:val="14"/>
          <w:szCs w:val="14"/>
          <w:u w:val="single"/>
        </w:rPr>
        <w:t>t</w:t>
      </w:r>
      <w:r w:rsidRPr="00360CF0">
        <w:rPr>
          <w:rFonts w:eastAsia="Times New Roman" w:cs="Calibri"/>
          <w:color w:val="191919"/>
          <w:sz w:val="14"/>
          <w:szCs w:val="14"/>
        </w:rPr>
        <w:t xml:space="preserve">he way </w:t>
      </w:r>
      <w:r w:rsidRPr="00360CF0">
        <w:rPr>
          <w:rFonts w:eastAsia="Times New Roman" w:cs="Calibri"/>
          <w:b/>
          <w:bCs/>
          <w:color w:val="000000"/>
          <w:szCs w:val="22"/>
          <w:u w:val="single"/>
          <w:shd w:val="clear" w:color="auto" w:fill="FFFF00"/>
        </w:rPr>
        <w:t>property rights,</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freedom of contract, corporate authority, and tax and labor law</w:t>
      </w:r>
      <w:r w:rsidRPr="00360CF0">
        <w:rPr>
          <w:rFonts w:eastAsia="Times New Roman" w:cs="Calibri"/>
          <w:b/>
          <w:bCs/>
          <w:color w:val="000000"/>
          <w:szCs w:val="22"/>
          <w:u w:val="single"/>
          <w:shd w:val="clear" w:color="auto" w:fill="FFFFFF"/>
        </w:rPr>
        <w:t xml:space="preserve"> </w:t>
      </w:r>
      <w:r w:rsidRPr="00360CF0">
        <w:rPr>
          <w:rFonts w:eastAsia="Times New Roman" w:cs="Calibri"/>
          <w:color w:val="191919"/>
          <w:sz w:val="14"/>
          <w:szCs w:val="14"/>
        </w:rPr>
        <w:t xml:space="preserve">operate. Deeming these liberties inviolable doesn’t foster less oppressive, exploitative outcomes, as its defenders insist — quite the opposite. </w:t>
      </w:r>
      <w:r w:rsidRPr="00360CF0">
        <w:rPr>
          <w:rFonts w:eastAsia="Times New Roman" w:cs="Calibri"/>
          <w:b/>
          <w:bCs/>
          <w:color w:val="000000"/>
          <w:szCs w:val="22"/>
          <w:shd w:val="clear" w:color="auto" w:fill="FFFFFF"/>
        </w:rPr>
        <w:t>T</w:t>
      </w:r>
      <w:r w:rsidRPr="00360CF0">
        <w:rPr>
          <w:rFonts w:eastAsia="Times New Roman" w:cs="Calibri"/>
          <w:b/>
          <w:bCs/>
          <w:color w:val="000000"/>
          <w:szCs w:val="22"/>
          <w:u w:val="single"/>
          <w:shd w:val="clear" w:color="auto" w:fill="FFFF00"/>
        </w:rPr>
        <w:t>he right to strike has a stronger</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claim to be protecting a zone of activity that serves the aims of justice itself — coercing people</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into relations of less oppressive social cooperation. Simply put, to argue for the right to strike</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 xml:space="preserve">is to prioritize </w:t>
      </w:r>
      <w:r w:rsidRPr="00360CF0">
        <w:rPr>
          <w:rFonts w:ascii="Times New Roman" w:eastAsia="Times New Roman" w:hAnsi="Times New Roman" w:cs="Times New Roman"/>
          <w:color w:val="000000"/>
          <w:sz w:val="16"/>
          <w:szCs w:val="16"/>
        </w:rPr>
        <w:t xml:space="preserve">democratic </w:t>
      </w:r>
      <w:r w:rsidRPr="00360CF0">
        <w:rPr>
          <w:rFonts w:eastAsia="Times New Roman" w:cs="Calibri"/>
          <w:b/>
          <w:bCs/>
          <w:color w:val="000000"/>
          <w:szCs w:val="22"/>
          <w:u w:val="single"/>
          <w:shd w:val="clear" w:color="auto" w:fill="FFFF00"/>
        </w:rPr>
        <w:t>freedoms</w:t>
      </w:r>
      <w:r w:rsidRPr="00360CF0">
        <w:rPr>
          <w:rFonts w:eastAsia="Times New Roman" w:cs="Calibri"/>
          <w:b/>
          <w:bCs/>
          <w:color w:val="000000"/>
          <w:szCs w:val="22"/>
          <w:u w:val="single"/>
          <w:shd w:val="clear" w:color="auto" w:fill="FFFFFF"/>
        </w:rPr>
        <w:t xml:space="preserve"> </w:t>
      </w:r>
      <w:r w:rsidRPr="00360CF0">
        <w:rPr>
          <w:rFonts w:eastAsia="Times New Roman" w:cs="Calibri"/>
          <w:color w:val="191919"/>
          <w:sz w:val="14"/>
          <w:szCs w:val="14"/>
          <w:u w:val="single"/>
        </w:rPr>
        <w:t>o</w:t>
      </w:r>
      <w:r w:rsidRPr="00360CF0">
        <w:rPr>
          <w:rFonts w:eastAsia="Times New Roman" w:cs="Calibri"/>
          <w:color w:val="191919"/>
          <w:sz w:val="14"/>
          <w:szCs w:val="14"/>
        </w:rPr>
        <w:t>ver property rights. </w:t>
      </w:r>
    </w:p>
    <w:p w14:paraId="6B8C9851" w14:textId="77777777" w:rsidR="00360CF0" w:rsidRPr="00360CF0" w:rsidRDefault="00360CF0" w:rsidP="00360CF0">
      <w:pPr>
        <w:spacing w:before="253" w:after="0" w:line="240" w:lineRule="auto"/>
        <w:ind w:left="2539" w:right="205" w:hanging="344"/>
        <w:rPr>
          <w:rFonts w:ascii="Times New Roman" w:eastAsia="Times New Roman" w:hAnsi="Times New Roman" w:cs="Times New Roman"/>
          <w:sz w:val="24"/>
        </w:rPr>
      </w:pPr>
      <w:r w:rsidRPr="00360CF0">
        <w:rPr>
          <w:rFonts w:eastAsia="Times New Roman" w:cs="Calibri"/>
          <w:b/>
          <w:bCs/>
          <w:color w:val="000000"/>
          <w:sz w:val="26"/>
          <w:szCs w:val="26"/>
        </w:rPr>
        <w:t xml:space="preserve">1) The burden of the AFF is to prove that alienation is being resisted by the plan. </w:t>
      </w:r>
      <w:proofErr w:type="gramStart"/>
      <w:r w:rsidRPr="00360CF0">
        <w:rPr>
          <w:rFonts w:eastAsia="Times New Roman" w:cs="Calibri"/>
          <w:b/>
          <w:bCs/>
          <w:color w:val="000000"/>
          <w:sz w:val="26"/>
          <w:szCs w:val="26"/>
        </w:rPr>
        <w:t>As long as</w:t>
      </w:r>
      <w:proofErr w:type="gramEnd"/>
      <w:r w:rsidRPr="00360CF0">
        <w:rPr>
          <w:rFonts w:eastAsia="Times New Roman" w:cs="Calibri"/>
          <w:b/>
          <w:bCs/>
          <w:color w:val="000000"/>
          <w:sz w:val="26"/>
          <w:szCs w:val="26"/>
        </w:rPr>
        <w:t xml:space="preserve"> alienation is being decreased by the plan, capitalism is being resisted. </w:t>
      </w:r>
    </w:p>
    <w:p w14:paraId="0BBC4E5F" w14:textId="77777777" w:rsidR="00360CF0" w:rsidRPr="00360CF0" w:rsidRDefault="00360CF0" w:rsidP="00360CF0">
      <w:pPr>
        <w:spacing w:before="42" w:after="0" w:line="240" w:lineRule="auto"/>
        <w:ind w:left="2531" w:right="203" w:hanging="358"/>
        <w:rPr>
          <w:rFonts w:ascii="Times New Roman" w:eastAsia="Times New Roman" w:hAnsi="Times New Roman" w:cs="Times New Roman"/>
          <w:sz w:val="24"/>
        </w:rPr>
      </w:pPr>
      <w:r w:rsidRPr="00360CF0">
        <w:rPr>
          <w:rFonts w:eastAsia="Times New Roman" w:cs="Calibri"/>
          <w:b/>
          <w:bCs/>
          <w:color w:val="000000"/>
          <w:sz w:val="26"/>
          <w:szCs w:val="26"/>
        </w:rPr>
        <w:t>2) Strikes are the best way to decrease alienation and resist capitalism because they allow the workers to emancipate themselves from alienation and take the first steps towards controlling the means of production through standing up to their capitalist employers. Even if alienation or capitalism are not being ended by the strikes, the plan still solves and the aff wins because it is the only and best way to actively resist capitalism and regain agency. </w:t>
      </w:r>
    </w:p>
    <w:p w14:paraId="52173833" w14:textId="77777777" w:rsidR="00360CF0" w:rsidRPr="00360CF0" w:rsidRDefault="00360CF0" w:rsidP="00360CF0">
      <w:pPr>
        <w:spacing w:before="40" w:after="0" w:line="240" w:lineRule="auto"/>
        <w:ind w:left="2531" w:right="4" w:hanging="358"/>
        <w:jc w:val="both"/>
        <w:rPr>
          <w:rFonts w:ascii="Times New Roman" w:eastAsia="Times New Roman" w:hAnsi="Times New Roman" w:cs="Times New Roman"/>
          <w:sz w:val="24"/>
        </w:rPr>
      </w:pPr>
      <w:r w:rsidRPr="00360CF0">
        <w:rPr>
          <w:rFonts w:eastAsia="Times New Roman" w:cs="Calibri"/>
          <w:b/>
          <w:bCs/>
          <w:color w:val="000000"/>
          <w:sz w:val="26"/>
          <w:szCs w:val="26"/>
        </w:rPr>
        <w:t>3) Whether strikes materialize or not, recognizing worker’s right to strike (aka doing the aff) actively resists capitalism, alienation, and capitalist agents, which gives workers free will. </w:t>
      </w:r>
    </w:p>
    <w:p w14:paraId="5FD3E460" w14:textId="77777777" w:rsidR="00360CF0" w:rsidRPr="00360CF0" w:rsidRDefault="00360CF0" w:rsidP="00360CF0">
      <w:pPr>
        <w:spacing w:before="35" w:after="0" w:line="240" w:lineRule="auto"/>
        <w:ind w:left="1790" w:right="445" w:hanging="13"/>
        <w:rPr>
          <w:rFonts w:ascii="Times New Roman" w:eastAsia="Times New Roman" w:hAnsi="Times New Roman" w:cs="Times New Roman"/>
          <w:sz w:val="24"/>
        </w:rPr>
      </w:pPr>
      <w:r w:rsidRPr="00360CF0">
        <w:rPr>
          <w:rFonts w:eastAsia="Times New Roman" w:cs="Calibri"/>
          <w:b/>
          <w:bCs/>
          <w:color w:val="000000"/>
          <w:sz w:val="26"/>
          <w:szCs w:val="26"/>
        </w:rPr>
        <w:t>Alienation reduces the subject to mere productivity and violates our species being, making the worker undergo intense psychological violence. Wartenberg 82 </w:t>
      </w:r>
    </w:p>
    <w:p w14:paraId="5EED2DA3" w14:textId="77777777" w:rsidR="00360CF0" w:rsidRPr="00360CF0" w:rsidRDefault="00360CF0" w:rsidP="00360CF0">
      <w:pPr>
        <w:spacing w:before="13" w:after="0" w:line="240" w:lineRule="auto"/>
        <w:ind w:left="1801" w:right="58" w:firstLine="9"/>
        <w:rPr>
          <w:rFonts w:ascii="Times New Roman" w:eastAsia="Times New Roman" w:hAnsi="Times New Roman" w:cs="Times New Roman"/>
          <w:sz w:val="24"/>
        </w:rPr>
      </w:pPr>
      <w:r w:rsidRPr="00360CF0">
        <w:rPr>
          <w:rFonts w:eastAsia="Times New Roman" w:cs="Calibri"/>
          <w:color w:val="000000"/>
          <w:sz w:val="15"/>
          <w:szCs w:val="15"/>
        </w:rPr>
        <w:t xml:space="preserve">“"Species-Being" and "Human Nature" in Marx” by Thomas E. Wartenberg Human Studies, Vol. 5, No. 2 (Apr. - </w:t>
      </w:r>
      <w:proofErr w:type="gramStart"/>
      <w:r w:rsidRPr="00360CF0">
        <w:rPr>
          <w:rFonts w:eastAsia="Times New Roman" w:cs="Calibri"/>
          <w:color w:val="000000"/>
          <w:sz w:val="15"/>
          <w:szCs w:val="15"/>
        </w:rPr>
        <w:t>Jun.,</w:t>
      </w:r>
      <w:proofErr w:type="gramEnd"/>
      <w:r w:rsidRPr="00360CF0">
        <w:rPr>
          <w:rFonts w:eastAsia="Times New Roman" w:cs="Calibri"/>
          <w:color w:val="000000"/>
          <w:sz w:val="15"/>
          <w:szCs w:val="15"/>
        </w:rPr>
        <w:t xml:space="preserve"> 1982) p. 86-88 LHP AM </w:t>
      </w:r>
      <w:r w:rsidRPr="00360CF0">
        <w:rPr>
          <w:rFonts w:eastAsia="Times New Roman" w:cs="Calibri"/>
          <w:color w:val="000000"/>
          <w:sz w:val="10"/>
          <w:szCs w:val="10"/>
        </w:rPr>
        <w:t xml:space="preserve">The importance of the concept of species-being is not exhausted, however, with its role in Marx’s critique of Hegel. It also grounds a criticism of the capitalist form of economic organization different in kind from others also present in Marx’s writing. This critique asserts neither that capitalism will inevitably fall apart, not that it is unfair insofar as it is based upon exploitation of the worker, although it is arguable that such critiques are also present in Marx’s </w:t>
      </w:r>
      <w:proofErr w:type="gramStart"/>
      <w:r w:rsidRPr="00360CF0">
        <w:rPr>
          <w:rFonts w:eastAsia="Times New Roman" w:cs="Calibri"/>
          <w:color w:val="000000"/>
          <w:sz w:val="10"/>
          <w:szCs w:val="10"/>
        </w:rPr>
        <w:t>writings.</w:t>
      </w:r>
      <w:r w:rsidRPr="00360CF0">
        <w:rPr>
          <w:rFonts w:eastAsia="Times New Roman" w:cs="Calibri"/>
          <w:b/>
          <w:bCs/>
          <w:color w:val="000000"/>
          <w:sz w:val="24"/>
        </w:rPr>
        <w:t>T</w:t>
      </w:r>
      <w:r w:rsidRPr="00360CF0">
        <w:rPr>
          <w:rFonts w:eastAsia="Times New Roman" w:cs="Calibri"/>
          <w:b/>
          <w:bCs/>
          <w:color w:val="000000"/>
          <w:sz w:val="24"/>
          <w:u w:val="single"/>
        </w:rPr>
        <w:t>he</w:t>
      </w:r>
      <w:proofErr w:type="gramEnd"/>
      <w:r w:rsidRPr="00360CF0">
        <w:rPr>
          <w:rFonts w:eastAsia="Times New Roman" w:cs="Calibri"/>
          <w:b/>
          <w:bCs/>
          <w:color w:val="000000"/>
          <w:sz w:val="24"/>
          <w:u w:val="single"/>
        </w:rPr>
        <w:t xml:space="preserve"> best metaphor for this aspect of Marx’s criticism of </w:t>
      </w:r>
      <w:r w:rsidRPr="00360CF0">
        <w:rPr>
          <w:rFonts w:eastAsia="Times New Roman" w:cs="Calibri"/>
          <w:b/>
          <w:bCs/>
          <w:color w:val="000000"/>
          <w:sz w:val="24"/>
          <w:u w:val="single"/>
          <w:shd w:val="clear" w:color="auto" w:fill="FFFF00"/>
        </w:rPr>
        <w:t>capitalism</w:t>
      </w:r>
      <w:r w:rsidRPr="00360CF0">
        <w:rPr>
          <w:rFonts w:eastAsia="Times New Roman" w:cs="Calibri"/>
          <w:b/>
          <w:bCs/>
          <w:color w:val="000000"/>
          <w:sz w:val="24"/>
          <w:u w:val="single"/>
        </w:rPr>
        <w:t xml:space="preserve"> is</w:t>
      </w:r>
      <w:r w:rsidRPr="00360CF0">
        <w:rPr>
          <w:rFonts w:eastAsia="Times New Roman" w:cs="Calibri"/>
          <w:b/>
          <w:bCs/>
          <w:color w:val="000000"/>
          <w:sz w:val="24"/>
        </w:rPr>
        <w:t xml:space="preserve"> </w:t>
      </w:r>
      <w:r w:rsidRPr="00360CF0">
        <w:rPr>
          <w:rFonts w:eastAsia="Times New Roman" w:cs="Calibri"/>
          <w:b/>
          <w:bCs/>
          <w:color w:val="000000"/>
          <w:sz w:val="24"/>
          <w:u w:val="single"/>
        </w:rPr>
        <w:t xml:space="preserve">that it </w:t>
      </w:r>
      <w:r w:rsidRPr="00360CF0">
        <w:rPr>
          <w:rFonts w:eastAsia="Times New Roman" w:cs="Calibri"/>
          <w:b/>
          <w:bCs/>
          <w:color w:val="000000"/>
          <w:sz w:val="24"/>
          <w:u w:val="single"/>
          <w:shd w:val="clear" w:color="auto" w:fill="FFFF00"/>
        </w:rPr>
        <w:t>stunts development of the human species, reducing the human being to a mere</w:t>
      </w:r>
      <w:r w:rsidRPr="00360CF0">
        <w:rPr>
          <w:rFonts w:eastAsia="Times New Roman" w:cs="Calibri"/>
          <w:b/>
          <w:bCs/>
          <w:color w:val="000000"/>
          <w:sz w:val="24"/>
        </w:rPr>
        <w:t xml:space="preserve"> </w:t>
      </w:r>
      <w:r w:rsidRPr="00360CF0">
        <w:rPr>
          <w:rFonts w:eastAsia="Times New Roman" w:cs="Calibri"/>
          <w:b/>
          <w:bCs/>
          <w:color w:val="000000"/>
          <w:sz w:val="24"/>
          <w:u w:val="single"/>
          <w:shd w:val="clear" w:color="auto" w:fill="FFFF00"/>
        </w:rPr>
        <w:t>animal</w:t>
      </w:r>
      <w:r w:rsidRPr="00360CF0">
        <w:rPr>
          <w:rFonts w:eastAsia="Times New Roman" w:cs="Calibri"/>
          <w:b/>
          <w:bCs/>
          <w:color w:val="000000"/>
          <w:sz w:val="24"/>
          <w:u w:val="single"/>
        </w:rPr>
        <w:t>.</w:t>
      </w:r>
      <w:r w:rsidRPr="00360CF0">
        <w:rPr>
          <w:rFonts w:eastAsia="Times New Roman" w:cs="Calibri"/>
          <w:b/>
          <w:bCs/>
          <w:color w:val="000000"/>
          <w:sz w:val="24"/>
        </w:rPr>
        <w:t xml:space="preserve"> </w:t>
      </w:r>
      <w:r w:rsidRPr="00360CF0">
        <w:rPr>
          <w:rFonts w:eastAsia="Times New Roman" w:cs="Calibri"/>
          <w:color w:val="000000"/>
          <w:sz w:val="10"/>
          <w:szCs w:val="10"/>
        </w:rPr>
        <w:t xml:space="preserve">We have already seen </w:t>
      </w:r>
      <w:r w:rsidRPr="00360CF0">
        <w:rPr>
          <w:rFonts w:eastAsia="Times New Roman" w:cs="Calibri"/>
          <w:b/>
          <w:bCs/>
          <w:color w:val="000000"/>
          <w:sz w:val="24"/>
        </w:rPr>
        <w:t>t</w:t>
      </w:r>
      <w:r w:rsidRPr="00360CF0">
        <w:rPr>
          <w:rFonts w:eastAsia="Times New Roman" w:cs="Calibri"/>
          <w:b/>
          <w:bCs/>
          <w:color w:val="000000"/>
          <w:sz w:val="24"/>
          <w:u w:val="single"/>
        </w:rPr>
        <w:t>hat Marx sees freely chosen productive activity as the human</w:t>
      </w:r>
      <w:r w:rsidRPr="00360CF0">
        <w:rPr>
          <w:rFonts w:eastAsia="Times New Roman" w:cs="Calibri"/>
          <w:b/>
          <w:bCs/>
          <w:color w:val="000000"/>
          <w:sz w:val="24"/>
        </w:rPr>
        <w:t xml:space="preserve"> </w:t>
      </w:r>
      <w:r w:rsidRPr="00360CF0">
        <w:rPr>
          <w:rFonts w:eastAsia="Times New Roman" w:cs="Calibri"/>
          <w:b/>
          <w:bCs/>
          <w:color w:val="000000"/>
          <w:sz w:val="24"/>
          <w:u w:val="single"/>
        </w:rPr>
        <w:t xml:space="preserve">species-character. </w:t>
      </w:r>
      <w:r w:rsidRPr="00360CF0">
        <w:rPr>
          <w:rFonts w:eastAsia="Times New Roman" w:cs="Calibri"/>
          <w:color w:val="000000"/>
          <w:sz w:val="10"/>
          <w:szCs w:val="10"/>
          <w:u w:val="single"/>
        </w:rPr>
        <w:t>C</w:t>
      </w:r>
      <w:r w:rsidRPr="00360CF0">
        <w:rPr>
          <w:rFonts w:eastAsia="Times New Roman" w:cs="Calibri"/>
          <w:color w:val="000000"/>
          <w:sz w:val="10"/>
          <w:szCs w:val="10"/>
        </w:rPr>
        <w:t>ontrary to Hegel</w:t>
      </w:r>
      <w:r w:rsidRPr="00360CF0">
        <w:rPr>
          <w:rFonts w:eastAsia="Times New Roman" w:cs="Calibri"/>
          <w:b/>
          <w:bCs/>
          <w:color w:val="000000"/>
          <w:sz w:val="24"/>
          <w:u w:val="single"/>
        </w:rPr>
        <w:t xml:space="preserve">, he holds that we </w:t>
      </w:r>
      <w:proofErr w:type="gramStart"/>
      <w:r w:rsidRPr="00360CF0">
        <w:rPr>
          <w:rFonts w:eastAsia="Times New Roman" w:cs="Calibri"/>
          <w:b/>
          <w:bCs/>
          <w:color w:val="000000"/>
          <w:sz w:val="24"/>
          <w:u w:val="single"/>
        </w:rPr>
        <w:t>are able to</w:t>
      </w:r>
      <w:proofErr w:type="gramEnd"/>
      <w:r w:rsidRPr="00360CF0">
        <w:rPr>
          <w:rFonts w:eastAsia="Times New Roman" w:cs="Calibri"/>
          <w:b/>
          <w:bCs/>
          <w:color w:val="000000"/>
          <w:sz w:val="24"/>
          <w:u w:val="single"/>
        </w:rPr>
        <w:t xml:space="preserve"> achieve freedom through the</w:t>
      </w:r>
      <w:r w:rsidRPr="00360CF0">
        <w:rPr>
          <w:rFonts w:eastAsia="Times New Roman" w:cs="Calibri"/>
          <w:b/>
          <w:bCs/>
          <w:color w:val="000000"/>
          <w:sz w:val="24"/>
        </w:rPr>
        <w:t xml:space="preserve"> </w:t>
      </w:r>
      <w:r w:rsidRPr="00360CF0">
        <w:rPr>
          <w:rFonts w:eastAsia="Times New Roman" w:cs="Calibri"/>
          <w:b/>
          <w:bCs/>
          <w:color w:val="000000"/>
          <w:sz w:val="24"/>
          <w:u w:val="single"/>
        </w:rPr>
        <w:t>engagement in freely chosen projects of objectification, and not by means of any</w:t>
      </w:r>
      <w:r w:rsidRPr="00360CF0">
        <w:rPr>
          <w:rFonts w:eastAsia="Times New Roman" w:cs="Calibri"/>
          <w:b/>
          <w:bCs/>
          <w:color w:val="000000"/>
          <w:sz w:val="24"/>
        </w:rPr>
        <w:t xml:space="preserve"> </w:t>
      </w:r>
      <w:r w:rsidRPr="00360CF0">
        <w:rPr>
          <w:rFonts w:eastAsia="Times New Roman" w:cs="Calibri"/>
          <w:b/>
          <w:bCs/>
          <w:color w:val="000000"/>
          <w:sz w:val="24"/>
          <w:u w:val="single"/>
        </w:rPr>
        <w:t>denial of objectivity itself. But it is precisely these sorts of projects that capitalism,</w:t>
      </w:r>
    </w:p>
    <w:p w14:paraId="4BFC9C3B" w14:textId="77777777" w:rsidR="00360CF0" w:rsidRPr="00360CF0" w:rsidRDefault="00360CF0" w:rsidP="00360CF0">
      <w:pPr>
        <w:spacing w:after="0" w:line="240" w:lineRule="auto"/>
        <w:ind w:left="1802" w:firstLine="2"/>
        <w:rPr>
          <w:rFonts w:ascii="Times New Roman" w:eastAsia="Times New Roman" w:hAnsi="Times New Roman" w:cs="Times New Roman"/>
          <w:sz w:val="24"/>
        </w:rPr>
      </w:pPr>
      <w:r w:rsidRPr="00360CF0">
        <w:rPr>
          <w:rFonts w:eastAsia="Times New Roman" w:cs="Calibri"/>
          <w:b/>
          <w:bCs/>
          <w:color w:val="000000"/>
          <w:sz w:val="24"/>
          <w:u w:val="single"/>
        </w:rPr>
        <w:t>with its system of alienated (estranged) labor, prohibits from the worker</w:t>
      </w:r>
      <w:r w:rsidRPr="00360CF0">
        <w:rPr>
          <w:rFonts w:eastAsia="Times New Roman" w:cs="Calibri"/>
          <w:color w:val="000000"/>
          <w:sz w:val="10"/>
          <w:szCs w:val="10"/>
          <w:u w:val="single"/>
        </w:rPr>
        <w:t>.</w:t>
      </w:r>
      <w:r w:rsidRPr="00360CF0">
        <w:rPr>
          <w:rFonts w:eastAsia="Times New Roman" w:cs="Calibri"/>
          <w:color w:val="000000"/>
          <w:sz w:val="10"/>
          <w:szCs w:val="10"/>
        </w:rPr>
        <w:t xml:space="preserve"> Since the worker is forced by the capitalist to labor for an entire day in order to earn enough money to meet his/her basic animal </w:t>
      </w:r>
      <w:proofErr w:type="gramStart"/>
      <w:r w:rsidRPr="00360CF0">
        <w:rPr>
          <w:rFonts w:eastAsia="Times New Roman" w:cs="Calibri"/>
          <w:color w:val="000000"/>
          <w:sz w:val="10"/>
          <w:szCs w:val="10"/>
        </w:rPr>
        <w:t>needs,</w:t>
      </w:r>
      <w:r w:rsidRPr="00360CF0">
        <w:rPr>
          <w:rFonts w:eastAsia="Times New Roman" w:cs="Calibri"/>
          <w:b/>
          <w:bCs/>
          <w:color w:val="000000"/>
          <w:sz w:val="24"/>
        </w:rPr>
        <w:t>t</w:t>
      </w:r>
      <w:r w:rsidRPr="00360CF0">
        <w:rPr>
          <w:rFonts w:eastAsia="Times New Roman" w:cs="Calibri"/>
          <w:b/>
          <w:bCs/>
          <w:color w:val="000000"/>
          <w:sz w:val="24"/>
          <w:u w:val="single"/>
        </w:rPr>
        <w:t>he</w:t>
      </w:r>
      <w:proofErr w:type="gramEnd"/>
      <w:r w:rsidRPr="00360CF0">
        <w:rPr>
          <w:rFonts w:eastAsia="Times New Roman" w:cs="Calibri"/>
          <w:b/>
          <w:bCs/>
          <w:color w:val="000000"/>
          <w:sz w:val="24"/>
          <w:u w:val="single"/>
        </w:rPr>
        <w:t xml:space="preserve"> human capacity for freedom becomes a</w:t>
      </w:r>
      <w:r w:rsidRPr="00360CF0">
        <w:rPr>
          <w:rFonts w:eastAsia="Times New Roman" w:cs="Calibri"/>
          <w:b/>
          <w:bCs/>
          <w:color w:val="000000"/>
          <w:sz w:val="24"/>
        </w:rPr>
        <w:t xml:space="preserve"> </w:t>
      </w:r>
      <w:r w:rsidRPr="00360CF0">
        <w:rPr>
          <w:rFonts w:eastAsia="Times New Roman" w:cs="Calibri"/>
          <w:b/>
          <w:bCs/>
          <w:color w:val="000000"/>
          <w:sz w:val="24"/>
          <w:u w:val="single"/>
        </w:rPr>
        <w:t xml:space="preserve">slave to our basic animal natures. </w:t>
      </w:r>
      <w:r w:rsidRPr="00360CF0">
        <w:rPr>
          <w:rFonts w:eastAsia="Times New Roman" w:cs="Calibri"/>
          <w:b/>
          <w:bCs/>
          <w:color w:val="000000"/>
          <w:sz w:val="24"/>
          <w:u w:val="single"/>
          <w:shd w:val="clear" w:color="auto" w:fill="FFFF00"/>
        </w:rPr>
        <w:t>Estranged labor reverse the relationship [between</w:t>
      </w:r>
      <w:r w:rsidRPr="00360CF0">
        <w:rPr>
          <w:rFonts w:eastAsia="Times New Roman" w:cs="Calibri"/>
          <w:b/>
          <w:bCs/>
          <w:color w:val="000000"/>
          <w:sz w:val="24"/>
        </w:rPr>
        <w:t xml:space="preserve"> </w:t>
      </w:r>
      <w:r w:rsidRPr="00360CF0">
        <w:rPr>
          <w:rFonts w:eastAsia="Times New Roman" w:cs="Calibri"/>
          <w:b/>
          <w:bCs/>
          <w:color w:val="000000"/>
          <w:sz w:val="24"/>
          <w:u w:val="single"/>
          <w:shd w:val="clear" w:color="auto" w:fill="FFFF00"/>
        </w:rPr>
        <w:t>our human and animal life activity] so that man, j</w:t>
      </w:r>
      <w:r w:rsidRPr="00360CF0">
        <w:rPr>
          <w:rFonts w:eastAsia="Times New Roman" w:cs="Calibri"/>
          <w:b/>
          <w:bCs/>
          <w:color w:val="000000"/>
          <w:sz w:val="24"/>
          <w:u w:val="single"/>
        </w:rPr>
        <w:t xml:space="preserve">ust </w:t>
      </w:r>
      <w:r w:rsidRPr="00360CF0">
        <w:rPr>
          <w:rFonts w:eastAsia="Times New Roman" w:cs="Calibri"/>
          <w:b/>
          <w:bCs/>
          <w:color w:val="000000"/>
          <w:sz w:val="24"/>
          <w:u w:val="single"/>
          <w:shd w:val="clear" w:color="auto" w:fill="FFFF00"/>
        </w:rPr>
        <w:t>because he is a conscious being,</w:t>
      </w:r>
      <w:r w:rsidRPr="00360CF0">
        <w:rPr>
          <w:rFonts w:eastAsia="Times New Roman" w:cs="Calibri"/>
          <w:b/>
          <w:bCs/>
          <w:color w:val="000000"/>
          <w:sz w:val="24"/>
        </w:rPr>
        <w:t xml:space="preserve"> </w:t>
      </w:r>
      <w:r w:rsidRPr="00360CF0">
        <w:rPr>
          <w:rFonts w:eastAsia="Times New Roman" w:cs="Calibri"/>
          <w:b/>
          <w:bCs/>
          <w:color w:val="000000"/>
          <w:sz w:val="24"/>
          <w:u w:val="single"/>
          <w:shd w:val="clear" w:color="auto" w:fill="FFFF00"/>
        </w:rPr>
        <w:t xml:space="preserve">makes his </w:t>
      </w:r>
      <w:r w:rsidRPr="00360CF0">
        <w:rPr>
          <w:rFonts w:eastAsia="Times New Roman" w:cs="Calibri"/>
          <w:b/>
          <w:bCs/>
          <w:color w:val="000000"/>
          <w:sz w:val="24"/>
          <w:u w:val="single"/>
        </w:rPr>
        <w:t xml:space="preserve">life activity, his </w:t>
      </w:r>
      <w:r w:rsidRPr="00360CF0">
        <w:rPr>
          <w:rFonts w:eastAsia="Times New Roman" w:cs="Calibri"/>
          <w:b/>
          <w:bCs/>
          <w:i/>
          <w:iCs/>
          <w:color w:val="000000"/>
          <w:sz w:val="24"/>
          <w:u w:val="single"/>
          <w:shd w:val="clear" w:color="auto" w:fill="FFFF00"/>
        </w:rPr>
        <w:t>being [</w:t>
      </w:r>
      <w:r w:rsidRPr="00360CF0">
        <w:rPr>
          <w:rFonts w:eastAsia="Times New Roman" w:cs="Calibri"/>
          <w:b/>
          <w:bCs/>
          <w:i/>
          <w:iCs/>
          <w:color w:val="000000"/>
          <w:sz w:val="24"/>
          <w:u w:val="single"/>
        </w:rPr>
        <w:t>Wesen ,</w:t>
      </w:r>
      <w:r w:rsidRPr="00360CF0">
        <w:rPr>
          <w:rFonts w:eastAsia="Times New Roman" w:cs="Calibri"/>
          <w:b/>
          <w:bCs/>
          <w:i/>
          <w:iCs/>
          <w:color w:val="000000"/>
          <w:sz w:val="24"/>
          <w:u w:val="single"/>
          <w:shd w:val="clear" w:color="auto" w:fill="FFFF00"/>
        </w:rPr>
        <w:t xml:space="preserve"> </w:t>
      </w:r>
      <w:r w:rsidRPr="00360CF0">
        <w:rPr>
          <w:rFonts w:eastAsia="Times New Roman" w:cs="Calibri"/>
          <w:b/>
          <w:bCs/>
          <w:color w:val="000000"/>
          <w:sz w:val="24"/>
          <w:u w:val="single"/>
          <w:shd w:val="clear" w:color="auto" w:fill="FFFF00"/>
        </w:rPr>
        <w:t xml:space="preserve">a mere means for his </w:t>
      </w:r>
      <w:r w:rsidRPr="00360CF0">
        <w:rPr>
          <w:rFonts w:eastAsia="Times New Roman" w:cs="Calibri"/>
          <w:b/>
          <w:bCs/>
          <w:i/>
          <w:iCs/>
          <w:color w:val="000000"/>
          <w:sz w:val="24"/>
          <w:u w:val="single"/>
          <w:shd w:val="clear" w:color="auto" w:fill="FFFF00"/>
        </w:rPr>
        <w:t>existence</w:t>
      </w:r>
      <w:r w:rsidRPr="00360CF0">
        <w:rPr>
          <w:rFonts w:eastAsia="Times New Roman" w:cs="Calibri"/>
          <w:b/>
          <w:bCs/>
          <w:i/>
          <w:iCs/>
          <w:color w:val="000000"/>
          <w:sz w:val="24"/>
          <w:u w:val="single"/>
        </w:rPr>
        <w:t xml:space="preserve"> </w:t>
      </w:r>
      <w:r w:rsidRPr="00360CF0">
        <w:rPr>
          <w:rFonts w:eastAsia="Times New Roman" w:cs="Calibri"/>
          <w:i/>
          <w:iCs/>
          <w:color w:val="000000"/>
          <w:sz w:val="10"/>
          <w:szCs w:val="10"/>
          <w:u w:val="single"/>
        </w:rPr>
        <w:t>.</w:t>
      </w:r>
      <w:r w:rsidRPr="00360CF0">
        <w:rPr>
          <w:rFonts w:eastAsia="Times New Roman" w:cs="Calibri"/>
          <w:color w:val="000000"/>
          <w:sz w:val="10"/>
          <w:szCs w:val="10"/>
        </w:rPr>
        <w:t>(Marx, 1974, p. 328) Without going into the exact nature of development of the capitalist social relations that allow the capitalist to perpetrate such a feat, the nature of Marx’s claim is clear.</w:t>
      </w:r>
      <w:r w:rsidRPr="00360CF0">
        <w:rPr>
          <w:rFonts w:eastAsia="Times New Roman" w:cs="Calibri"/>
          <w:b/>
          <w:bCs/>
          <w:color w:val="000000"/>
          <w:sz w:val="24"/>
          <w:u w:val="single"/>
          <w:shd w:val="clear" w:color="auto" w:fill="FFFF00"/>
        </w:rPr>
        <w:t>Under capitalism, the</w:t>
      </w:r>
      <w:r w:rsidRPr="00360CF0">
        <w:rPr>
          <w:rFonts w:eastAsia="Times New Roman" w:cs="Calibri"/>
          <w:b/>
          <w:bCs/>
          <w:color w:val="000000"/>
          <w:sz w:val="24"/>
        </w:rPr>
        <w:t xml:space="preserve"> </w:t>
      </w:r>
      <w:r w:rsidRPr="00360CF0">
        <w:rPr>
          <w:rFonts w:eastAsia="Times New Roman" w:cs="Calibri"/>
          <w:b/>
          <w:bCs/>
          <w:color w:val="000000"/>
          <w:sz w:val="24"/>
          <w:u w:val="single"/>
          <w:shd w:val="clear" w:color="auto" w:fill="FFFF00"/>
        </w:rPr>
        <w:t>human species—being</w:t>
      </w:r>
      <w:r w:rsidRPr="00360CF0">
        <w:rPr>
          <w:rFonts w:eastAsia="Times New Roman" w:cs="Calibri"/>
          <w:b/>
          <w:bCs/>
          <w:color w:val="000000"/>
          <w:sz w:val="24"/>
          <w:u w:val="single"/>
        </w:rPr>
        <w:t xml:space="preserve"> is not allowed to realize human freedom, but f</w:t>
      </w:r>
      <w:r w:rsidRPr="00360CF0">
        <w:rPr>
          <w:rFonts w:eastAsia="Times New Roman" w:cs="Calibri"/>
          <w:b/>
          <w:bCs/>
          <w:color w:val="000000"/>
          <w:sz w:val="24"/>
          <w:u w:val="single"/>
          <w:shd w:val="clear" w:color="auto" w:fill="FFFF00"/>
        </w:rPr>
        <w:t>unctions merely</w:t>
      </w:r>
      <w:r w:rsidRPr="00360CF0">
        <w:rPr>
          <w:rFonts w:eastAsia="Times New Roman" w:cs="Calibri"/>
          <w:b/>
          <w:bCs/>
          <w:color w:val="000000"/>
          <w:sz w:val="24"/>
        </w:rPr>
        <w:t xml:space="preserve"> </w:t>
      </w:r>
      <w:r w:rsidRPr="00360CF0">
        <w:rPr>
          <w:rFonts w:eastAsia="Times New Roman" w:cs="Calibri"/>
          <w:b/>
          <w:bCs/>
          <w:color w:val="000000"/>
          <w:sz w:val="24"/>
          <w:u w:val="single"/>
          <w:shd w:val="clear" w:color="auto" w:fill="FFFF00"/>
        </w:rPr>
        <w:t>to keep the worker alive.</w:t>
      </w:r>
      <w:r w:rsidRPr="00360CF0">
        <w:rPr>
          <w:rFonts w:eastAsia="Times New Roman" w:cs="Calibri"/>
          <w:b/>
          <w:bCs/>
          <w:color w:val="000000"/>
          <w:sz w:val="24"/>
          <w:u w:val="single"/>
        </w:rPr>
        <w:t xml:space="preserve"> Whereas the satisfaction of our animal needs for food,</w:t>
      </w:r>
      <w:r w:rsidRPr="00360CF0">
        <w:rPr>
          <w:rFonts w:eastAsia="Times New Roman" w:cs="Calibri"/>
          <w:b/>
          <w:bCs/>
          <w:color w:val="000000"/>
          <w:sz w:val="24"/>
        </w:rPr>
        <w:t xml:space="preserve"> </w:t>
      </w:r>
      <w:r w:rsidRPr="00360CF0">
        <w:rPr>
          <w:rFonts w:eastAsia="Times New Roman" w:cs="Calibri"/>
          <w:b/>
          <w:bCs/>
          <w:color w:val="000000"/>
          <w:sz w:val="24"/>
          <w:u w:val="single"/>
        </w:rPr>
        <w:t xml:space="preserve">clothing and shelter </w:t>
      </w:r>
      <w:r w:rsidRPr="00360CF0">
        <w:rPr>
          <w:rFonts w:eastAsia="Times New Roman" w:cs="Calibri"/>
          <w:b/>
          <w:bCs/>
          <w:i/>
          <w:iCs/>
          <w:color w:val="000000"/>
          <w:sz w:val="24"/>
          <w:u w:val="single"/>
        </w:rPr>
        <w:t xml:space="preserve">ought </w:t>
      </w:r>
      <w:r w:rsidRPr="00360CF0">
        <w:rPr>
          <w:rFonts w:eastAsia="Times New Roman" w:cs="Calibri"/>
          <w:b/>
          <w:bCs/>
          <w:color w:val="000000"/>
          <w:sz w:val="24"/>
          <w:u w:val="single"/>
        </w:rPr>
        <w:t>to function as the means toward a realization of our</w:t>
      </w:r>
      <w:r w:rsidRPr="00360CF0">
        <w:rPr>
          <w:rFonts w:eastAsia="Times New Roman" w:cs="Calibri"/>
          <w:b/>
          <w:bCs/>
          <w:color w:val="000000"/>
          <w:sz w:val="24"/>
        </w:rPr>
        <w:t xml:space="preserve"> </w:t>
      </w:r>
      <w:r w:rsidRPr="00360CF0">
        <w:rPr>
          <w:rFonts w:eastAsia="Times New Roman" w:cs="Calibri"/>
          <w:b/>
          <w:bCs/>
          <w:color w:val="000000"/>
          <w:sz w:val="24"/>
          <w:u w:val="single"/>
        </w:rPr>
        <w:t>specifically human natures, under the capitalist form of social organization, this</w:t>
      </w:r>
      <w:r w:rsidRPr="00360CF0">
        <w:rPr>
          <w:rFonts w:eastAsia="Times New Roman" w:cs="Calibri"/>
          <w:b/>
          <w:bCs/>
          <w:color w:val="000000"/>
          <w:sz w:val="24"/>
        </w:rPr>
        <w:t xml:space="preserve"> </w:t>
      </w:r>
      <w:r w:rsidRPr="00360CF0">
        <w:rPr>
          <w:rFonts w:eastAsia="Times New Roman" w:cs="Calibri"/>
          <w:b/>
          <w:bCs/>
          <w:color w:val="000000"/>
          <w:sz w:val="24"/>
          <w:u w:val="single"/>
        </w:rPr>
        <w:t xml:space="preserve">relationship is reversed—inverted. </w:t>
      </w:r>
      <w:r w:rsidRPr="00360CF0">
        <w:rPr>
          <w:rFonts w:eastAsia="Times New Roman" w:cs="Calibri"/>
          <w:b/>
          <w:bCs/>
          <w:color w:val="000000"/>
          <w:sz w:val="24"/>
          <w:u w:val="single"/>
          <w:shd w:val="clear" w:color="auto" w:fill="FFFF00"/>
        </w:rPr>
        <w:t xml:space="preserve">A worker uses </w:t>
      </w:r>
      <w:proofErr w:type="gramStart"/>
      <w:r w:rsidRPr="00360CF0">
        <w:rPr>
          <w:rFonts w:eastAsia="Times New Roman" w:cs="Calibri"/>
          <w:b/>
          <w:bCs/>
          <w:color w:val="000000"/>
          <w:sz w:val="24"/>
          <w:u w:val="single"/>
          <w:shd w:val="clear" w:color="auto" w:fill="FFFF00"/>
        </w:rPr>
        <w:t>all of</w:t>
      </w:r>
      <w:proofErr w:type="gramEnd"/>
      <w:r w:rsidRPr="00360CF0">
        <w:rPr>
          <w:rFonts w:eastAsia="Times New Roman" w:cs="Calibri"/>
          <w:b/>
          <w:bCs/>
          <w:color w:val="000000"/>
          <w:sz w:val="24"/>
          <w:u w:val="single"/>
          <w:shd w:val="clear" w:color="auto" w:fill="FFFF00"/>
        </w:rPr>
        <w:t xml:space="preserve"> his/her human capabilities for</w:t>
      </w:r>
      <w:r w:rsidRPr="00360CF0">
        <w:rPr>
          <w:rFonts w:eastAsia="Times New Roman" w:cs="Calibri"/>
          <w:b/>
          <w:bCs/>
          <w:color w:val="000000"/>
          <w:sz w:val="24"/>
        </w:rPr>
        <w:t xml:space="preserve"> </w:t>
      </w:r>
      <w:r w:rsidRPr="00360CF0">
        <w:rPr>
          <w:rFonts w:eastAsia="Times New Roman" w:cs="Calibri"/>
          <w:b/>
          <w:bCs/>
          <w:color w:val="000000"/>
          <w:sz w:val="24"/>
          <w:u w:val="single"/>
          <w:shd w:val="clear" w:color="auto" w:fill="FFFF00"/>
        </w:rPr>
        <w:t>labor simply in order to stay alive, and to reproduce him/herself.</w:t>
      </w:r>
      <w:r w:rsidRPr="00360CF0">
        <w:rPr>
          <w:rFonts w:eastAsia="Times New Roman" w:cs="Calibri"/>
          <w:b/>
          <w:bCs/>
          <w:color w:val="000000"/>
          <w:sz w:val="24"/>
          <w:u w:val="single"/>
        </w:rPr>
        <w:t xml:space="preserve"> </w:t>
      </w:r>
      <w:r w:rsidRPr="00360CF0">
        <w:rPr>
          <w:rFonts w:eastAsia="Times New Roman" w:cs="Calibri"/>
          <w:color w:val="000000"/>
          <w:sz w:val="10"/>
          <w:szCs w:val="10"/>
        </w:rPr>
        <w:t xml:space="preserve">Let us recall that the concept of an essential nature of the human being functioned within the philosophic tradition to ground a specific form of activity as that most appropriate to the human being. While Marx does not accept a particular form of activity as the distinctively human, he does claim, as we have seen, that freely chosen conscious activity is our specific nature. And, following Hegel’s lead, he sees such activity as possible only within a certain form of social organization. The work of material production can achieve this character [as “attractive work, the individual’s self-realization”] only (1) when its social character is posited, (2) when it is of a scientific and at the same time general character, not merely human exertion as a specifically harassed natural force, but exertion as subject which appears in the production process not in a merely natural, spontaneous form, but as an activity regulating all the forces of nature. (Marx, 1976, pp. 611-612) Here we see Marx positing the possibility of a society organized in such a way </w:t>
      </w:r>
      <w:proofErr w:type="gramStart"/>
      <w:r w:rsidRPr="00360CF0">
        <w:rPr>
          <w:rFonts w:eastAsia="Times New Roman" w:cs="Calibri"/>
          <w:color w:val="000000"/>
          <w:sz w:val="10"/>
          <w:szCs w:val="10"/>
        </w:rPr>
        <w:t>so as to</w:t>
      </w:r>
      <w:proofErr w:type="gramEnd"/>
      <w:r w:rsidRPr="00360CF0">
        <w:rPr>
          <w:rFonts w:eastAsia="Times New Roman" w:cs="Calibri"/>
          <w:color w:val="000000"/>
          <w:sz w:val="10"/>
          <w:szCs w:val="10"/>
        </w:rPr>
        <w:t xml:space="preserve"> realize human beings through labor, rather than one that consumes their “being” simply in order to let them “exist</w:t>
      </w:r>
      <w:r w:rsidRPr="00360CF0">
        <w:rPr>
          <w:rFonts w:eastAsia="Times New Roman" w:cs="Calibri"/>
          <w:b/>
          <w:bCs/>
          <w:color w:val="000000"/>
          <w:sz w:val="24"/>
          <w:u w:val="single"/>
        </w:rPr>
        <w:t>.” This vision of an alternative form of social organization</w:t>
      </w:r>
      <w:r w:rsidRPr="00360CF0">
        <w:rPr>
          <w:rFonts w:eastAsia="Times New Roman" w:cs="Calibri"/>
          <w:b/>
          <w:bCs/>
          <w:color w:val="000000"/>
          <w:sz w:val="24"/>
        </w:rPr>
        <w:t xml:space="preserve"> </w:t>
      </w:r>
      <w:r w:rsidRPr="00360CF0">
        <w:rPr>
          <w:rFonts w:eastAsia="Times New Roman" w:cs="Calibri"/>
          <w:b/>
          <w:bCs/>
          <w:color w:val="000000"/>
          <w:sz w:val="24"/>
          <w:u w:val="single"/>
        </w:rPr>
        <w:t>requires the development of the labor process made possible by capitalism, but it</w:t>
      </w:r>
      <w:r w:rsidRPr="00360CF0">
        <w:rPr>
          <w:rFonts w:eastAsia="Times New Roman" w:cs="Calibri"/>
          <w:b/>
          <w:bCs/>
          <w:color w:val="000000"/>
          <w:sz w:val="24"/>
        </w:rPr>
        <w:t xml:space="preserve"> </w:t>
      </w:r>
      <w:r w:rsidRPr="00360CF0">
        <w:rPr>
          <w:rFonts w:eastAsia="Times New Roman" w:cs="Calibri"/>
          <w:b/>
          <w:bCs/>
          <w:color w:val="000000"/>
          <w:sz w:val="24"/>
          <w:u w:val="single"/>
        </w:rPr>
        <w:t>harnesses such development for the sake of human beings. The concept of the human</w:t>
      </w:r>
      <w:r w:rsidRPr="00360CF0">
        <w:rPr>
          <w:rFonts w:eastAsia="Times New Roman" w:cs="Calibri"/>
          <w:b/>
          <w:bCs/>
          <w:color w:val="000000"/>
          <w:sz w:val="24"/>
        </w:rPr>
        <w:t xml:space="preserve"> </w:t>
      </w:r>
      <w:r w:rsidRPr="00360CF0">
        <w:rPr>
          <w:rFonts w:eastAsia="Times New Roman" w:cs="Calibri"/>
          <w:b/>
          <w:bCs/>
          <w:color w:val="000000"/>
          <w:sz w:val="24"/>
          <w:u w:val="single"/>
        </w:rPr>
        <w:t>species-being is crucial, therefore, not only in providing us with a critique of capitalism</w:t>
      </w:r>
      <w:r w:rsidRPr="00360CF0">
        <w:rPr>
          <w:rFonts w:eastAsia="Times New Roman" w:cs="Calibri"/>
          <w:b/>
          <w:bCs/>
          <w:color w:val="000000"/>
          <w:sz w:val="24"/>
        </w:rPr>
        <w:t xml:space="preserve"> </w:t>
      </w:r>
      <w:r w:rsidRPr="00360CF0">
        <w:rPr>
          <w:rFonts w:eastAsia="Times New Roman" w:cs="Calibri"/>
          <w:b/>
          <w:bCs/>
          <w:color w:val="000000"/>
          <w:sz w:val="24"/>
          <w:u w:val="single"/>
        </w:rPr>
        <w:t xml:space="preserve">as a form of social organization, but also </w:t>
      </w:r>
      <w:proofErr w:type="gramStart"/>
      <w:r w:rsidRPr="00360CF0">
        <w:rPr>
          <w:rFonts w:eastAsia="Times New Roman" w:cs="Calibri"/>
          <w:b/>
          <w:bCs/>
          <w:color w:val="000000"/>
          <w:sz w:val="24"/>
          <w:u w:val="single"/>
        </w:rPr>
        <w:t>in order to</w:t>
      </w:r>
      <w:proofErr w:type="gramEnd"/>
      <w:r w:rsidRPr="00360CF0">
        <w:rPr>
          <w:rFonts w:eastAsia="Times New Roman" w:cs="Calibri"/>
          <w:b/>
          <w:bCs/>
          <w:color w:val="000000"/>
          <w:sz w:val="24"/>
          <w:u w:val="single"/>
        </w:rPr>
        <w:t xml:space="preserve"> grasp the outlines of a form of</w:t>
      </w:r>
      <w:r w:rsidRPr="00360CF0">
        <w:rPr>
          <w:rFonts w:eastAsia="Times New Roman" w:cs="Calibri"/>
          <w:b/>
          <w:bCs/>
          <w:color w:val="000000"/>
          <w:sz w:val="24"/>
        </w:rPr>
        <w:t xml:space="preserve"> </w:t>
      </w:r>
      <w:r w:rsidRPr="00360CF0">
        <w:rPr>
          <w:rFonts w:eastAsia="Times New Roman" w:cs="Calibri"/>
          <w:b/>
          <w:bCs/>
          <w:color w:val="000000"/>
          <w:sz w:val="24"/>
          <w:u w:val="single"/>
        </w:rPr>
        <w:t xml:space="preserve">organization that would allow for the full realization of human freedom, </w:t>
      </w:r>
      <w:r w:rsidRPr="00360CF0">
        <w:rPr>
          <w:rFonts w:eastAsia="Times New Roman" w:cs="Calibri"/>
          <w:color w:val="000000"/>
          <w:sz w:val="10"/>
          <w:szCs w:val="10"/>
          <w:u w:val="single"/>
        </w:rPr>
        <w:t>s</w:t>
      </w:r>
      <w:r w:rsidRPr="00360CF0">
        <w:rPr>
          <w:rFonts w:eastAsia="Times New Roman" w:cs="Calibri"/>
          <w:color w:val="000000"/>
          <w:sz w:val="10"/>
          <w:szCs w:val="10"/>
        </w:rPr>
        <w:t>omething both Kant and Hegel </w:t>
      </w:r>
    </w:p>
    <w:p w14:paraId="3502715B" w14:textId="77777777" w:rsidR="00360CF0" w:rsidRPr="00360CF0" w:rsidRDefault="00360CF0" w:rsidP="00360CF0">
      <w:pPr>
        <w:spacing w:before="17" w:after="0" w:line="240" w:lineRule="auto"/>
        <w:ind w:left="1803" w:right="31" w:firstLine="2"/>
        <w:rPr>
          <w:rFonts w:ascii="Times New Roman" w:eastAsia="Times New Roman" w:hAnsi="Times New Roman" w:cs="Times New Roman"/>
          <w:sz w:val="24"/>
        </w:rPr>
      </w:pPr>
      <w:r w:rsidRPr="00360CF0">
        <w:rPr>
          <w:rFonts w:eastAsia="Times New Roman" w:cs="Calibri"/>
          <w:color w:val="000000"/>
          <w:sz w:val="10"/>
          <w:szCs w:val="10"/>
        </w:rPr>
        <w:t xml:space="preserve">deemed the central task for humanity, and which Marx sees as the central goal of a communist society. One feature of such a form of economic and social organization would be that the amount of time an individual had to labor simply would be minimized. As a </w:t>
      </w:r>
      <w:proofErr w:type="gramStart"/>
      <w:r w:rsidRPr="00360CF0">
        <w:rPr>
          <w:rFonts w:eastAsia="Times New Roman" w:cs="Calibri"/>
          <w:color w:val="000000"/>
          <w:sz w:val="10"/>
          <w:szCs w:val="10"/>
        </w:rPr>
        <w:t>result,</w:t>
      </w:r>
      <w:r w:rsidRPr="00360CF0">
        <w:rPr>
          <w:rFonts w:eastAsia="Times New Roman" w:cs="Calibri"/>
          <w:b/>
          <w:bCs/>
          <w:color w:val="000000"/>
          <w:sz w:val="24"/>
          <w:u w:val="single"/>
        </w:rPr>
        <w:t>there</w:t>
      </w:r>
      <w:proofErr w:type="gramEnd"/>
      <w:r w:rsidRPr="00360CF0">
        <w:rPr>
          <w:rFonts w:eastAsia="Times New Roman" w:cs="Calibri"/>
          <w:b/>
          <w:bCs/>
          <w:color w:val="000000"/>
          <w:sz w:val="24"/>
          <w:u w:val="single"/>
        </w:rPr>
        <w:t xml:space="preserve"> would be a maximum of time during which individuals,</w:t>
      </w:r>
      <w:r w:rsidRPr="00360CF0">
        <w:rPr>
          <w:rFonts w:eastAsia="Times New Roman" w:cs="Calibri"/>
          <w:b/>
          <w:bCs/>
          <w:color w:val="000000"/>
          <w:sz w:val="24"/>
        </w:rPr>
        <w:t xml:space="preserve"> </w:t>
      </w:r>
      <w:r w:rsidRPr="00360CF0">
        <w:rPr>
          <w:rFonts w:eastAsia="Times New Roman" w:cs="Calibri"/>
          <w:b/>
          <w:bCs/>
          <w:color w:val="000000"/>
          <w:sz w:val="24"/>
          <w:u w:val="single"/>
        </w:rPr>
        <w:t>free of the demands of subsistence, could undertake their own projects of objective</w:t>
      </w:r>
      <w:r w:rsidRPr="00360CF0">
        <w:rPr>
          <w:rFonts w:eastAsia="Times New Roman" w:cs="Calibri"/>
          <w:b/>
          <w:bCs/>
          <w:color w:val="000000"/>
          <w:sz w:val="24"/>
        </w:rPr>
        <w:t xml:space="preserve"> </w:t>
      </w:r>
      <w:r w:rsidRPr="00360CF0">
        <w:rPr>
          <w:rFonts w:eastAsia="Times New Roman" w:cs="Calibri"/>
          <w:b/>
          <w:bCs/>
          <w:color w:val="000000"/>
          <w:sz w:val="24"/>
          <w:u w:val="single"/>
        </w:rPr>
        <w:t>self-realization</w:t>
      </w:r>
      <w:r w:rsidRPr="00360CF0">
        <w:rPr>
          <w:rFonts w:eastAsia="Times New Roman" w:cs="Calibri"/>
          <w:color w:val="000000"/>
          <w:sz w:val="10"/>
          <w:szCs w:val="10"/>
        </w:rPr>
        <w:t>. As Marx puts it in a passage whose real content has often been overlooked by commentators</w:t>
      </w:r>
      <w:r w:rsidRPr="00360CF0">
        <w:rPr>
          <w:rFonts w:ascii="Times New Roman" w:eastAsia="Times New Roman" w:hAnsi="Times New Roman" w:cs="Times New Roman"/>
          <w:color w:val="000000"/>
          <w:sz w:val="10"/>
          <w:szCs w:val="10"/>
        </w:rPr>
        <w:t>. </w:t>
      </w:r>
    </w:p>
    <w:p w14:paraId="39C37571" w14:textId="77777777" w:rsidR="00360CF0" w:rsidRPr="00360CF0" w:rsidRDefault="00360CF0" w:rsidP="00360CF0">
      <w:pPr>
        <w:spacing w:before="296" w:after="0" w:line="240" w:lineRule="auto"/>
        <w:ind w:left="1809" w:right="235" w:firstLine="10"/>
        <w:rPr>
          <w:rFonts w:ascii="Times New Roman" w:eastAsia="Times New Roman" w:hAnsi="Times New Roman" w:cs="Times New Roman"/>
          <w:sz w:val="24"/>
        </w:rPr>
      </w:pPr>
      <w:r w:rsidRPr="00360CF0">
        <w:rPr>
          <w:rFonts w:eastAsia="Times New Roman" w:cs="Calibri"/>
          <w:b/>
          <w:bCs/>
          <w:color w:val="000000"/>
          <w:sz w:val="26"/>
          <w:szCs w:val="26"/>
        </w:rPr>
        <w:t>1) If capitalism is not resisted now, it will continue to harm the planet and everyone on it. Alienation removes humanity from man, but the physical consequences of capitalism reek havoc onto the Earth. </w:t>
      </w:r>
    </w:p>
    <w:p w14:paraId="1A7D5189" w14:textId="77777777" w:rsidR="00360CF0" w:rsidRPr="00360CF0" w:rsidRDefault="00360CF0" w:rsidP="00360CF0">
      <w:pPr>
        <w:spacing w:before="35" w:after="0" w:line="240" w:lineRule="auto"/>
        <w:ind w:left="1804" w:right="393" w:firstLine="6"/>
        <w:rPr>
          <w:rFonts w:ascii="Times New Roman" w:eastAsia="Times New Roman" w:hAnsi="Times New Roman" w:cs="Times New Roman"/>
          <w:sz w:val="24"/>
        </w:rPr>
      </w:pPr>
      <w:r w:rsidRPr="00360CF0">
        <w:rPr>
          <w:rFonts w:eastAsia="Times New Roman" w:cs="Calibri"/>
          <w:b/>
          <w:bCs/>
          <w:color w:val="000000"/>
          <w:sz w:val="26"/>
          <w:szCs w:val="26"/>
        </w:rPr>
        <w:t xml:space="preserve">Capitalism causes war, violence, environmental </w:t>
      </w:r>
      <w:proofErr w:type="gramStart"/>
      <w:r w:rsidRPr="00360CF0">
        <w:rPr>
          <w:rFonts w:eastAsia="Times New Roman" w:cs="Calibri"/>
          <w:b/>
          <w:bCs/>
          <w:color w:val="000000"/>
          <w:sz w:val="26"/>
          <w:szCs w:val="26"/>
        </w:rPr>
        <w:t>destruction</w:t>
      </w:r>
      <w:proofErr w:type="gramEnd"/>
      <w:r w:rsidRPr="00360CF0">
        <w:rPr>
          <w:rFonts w:eastAsia="Times New Roman" w:cs="Calibri"/>
          <w:b/>
          <w:bCs/>
          <w:color w:val="000000"/>
          <w:sz w:val="26"/>
          <w:szCs w:val="26"/>
        </w:rPr>
        <w:t xml:space="preserve"> and extinction. Robinson 18 </w:t>
      </w:r>
      <w:r w:rsidRPr="00360CF0">
        <w:rPr>
          <w:rFonts w:eastAsia="Times New Roman" w:cs="Calibri"/>
          <w:color w:val="000000"/>
          <w:szCs w:val="22"/>
        </w:rPr>
        <w:t>(William I., Prof. of Sociology, Global and International Studies, and Latin American Studies, @ UC-Santa Barbara, “Accumulation Crisis and Global Police State” Critical Sociology) RE </w:t>
      </w:r>
    </w:p>
    <w:p w14:paraId="54ADB44F" w14:textId="77777777" w:rsidR="00360CF0" w:rsidRPr="00360CF0" w:rsidRDefault="00360CF0" w:rsidP="00360CF0">
      <w:pPr>
        <w:spacing w:before="170" w:after="0" w:line="240" w:lineRule="auto"/>
        <w:ind w:left="1802" w:right="30" w:firstLine="13"/>
        <w:rPr>
          <w:rFonts w:ascii="Times New Roman" w:eastAsia="Times New Roman" w:hAnsi="Times New Roman" w:cs="Times New Roman"/>
          <w:sz w:val="24"/>
        </w:rPr>
      </w:pPr>
      <w:r w:rsidRPr="00360CF0">
        <w:rPr>
          <w:rFonts w:eastAsia="Times New Roman" w:cs="Calibri"/>
          <w:b/>
          <w:bCs/>
          <w:color w:val="000000"/>
          <w:szCs w:val="22"/>
          <w:u w:val="single"/>
        </w:rPr>
        <w:t>Each major episode of crisis in the world capitalist system has presented the potential for</w:t>
      </w:r>
      <w:r w:rsidRPr="00360CF0">
        <w:rPr>
          <w:rFonts w:eastAsia="Times New Roman" w:cs="Calibri"/>
          <w:b/>
          <w:bCs/>
          <w:color w:val="000000"/>
          <w:szCs w:val="22"/>
        </w:rPr>
        <w:t xml:space="preserve"> </w:t>
      </w:r>
      <w:r w:rsidRPr="00360CF0">
        <w:rPr>
          <w:rFonts w:eastAsia="Times New Roman" w:cs="Calibri"/>
          <w:b/>
          <w:bCs/>
          <w:color w:val="000000"/>
          <w:szCs w:val="22"/>
          <w:u w:val="single"/>
        </w:rPr>
        <w:t>systemic change. Each has involved the breakdown of state legitimacy, escalating class and</w:t>
      </w:r>
      <w:r w:rsidRPr="00360CF0">
        <w:rPr>
          <w:rFonts w:eastAsia="Times New Roman" w:cs="Calibri"/>
          <w:b/>
          <w:bCs/>
          <w:color w:val="000000"/>
          <w:szCs w:val="22"/>
        </w:rPr>
        <w:t xml:space="preserve"> </w:t>
      </w:r>
      <w:r w:rsidRPr="00360CF0">
        <w:rPr>
          <w:rFonts w:eastAsia="Times New Roman" w:cs="Calibri"/>
          <w:b/>
          <w:bCs/>
          <w:color w:val="000000"/>
          <w:szCs w:val="22"/>
          <w:u w:val="single"/>
        </w:rPr>
        <w:t>social struggles, and military conflicts, leading to a restructuring of the system, including new</w:t>
      </w:r>
      <w:r w:rsidRPr="00360CF0">
        <w:rPr>
          <w:rFonts w:eastAsia="Times New Roman" w:cs="Calibri"/>
          <w:b/>
          <w:bCs/>
          <w:color w:val="000000"/>
          <w:szCs w:val="22"/>
        </w:rPr>
        <w:t xml:space="preserve"> </w:t>
      </w:r>
      <w:r w:rsidRPr="00360CF0">
        <w:rPr>
          <w:rFonts w:eastAsia="Times New Roman" w:cs="Calibri"/>
          <w:b/>
          <w:bCs/>
          <w:color w:val="000000"/>
          <w:szCs w:val="22"/>
          <w:u w:val="single"/>
        </w:rPr>
        <w:t>institutional arrangements, class relations, and accumulation activities that eventually result</w:t>
      </w:r>
      <w:r w:rsidRPr="00360CF0">
        <w:rPr>
          <w:rFonts w:eastAsia="Times New Roman" w:cs="Calibri"/>
          <w:b/>
          <w:bCs/>
          <w:color w:val="000000"/>
          <w:szCs w:val="22"/>
        </w:rPr>
        <w:t xml:space="preserve"> </w:t>
      </w:r>
      <w:r w:rsidRPr="00360CF0">
        <w:rPr>
          <w:rFonts w:eastAsia="Times New Roman" w:cs="Calibri"/>
          <w:b/>
          <w:bCs/>
          <w:color w:val="000000"/>
          <w:szCs w:val="22"/>
          <w:u w:val="single"/>
        </w:rPr>
        <w:t>in a restabilization of the system and renewed capitalist expansion. The current crisis shares</w:t>
      </w:r>
      <w:r w:rsidRPr="00360CF0">
        <w:rPr>
          <w:rFonts w:eastAsia="Times New Roman" w:cs="Calibri"/>
          <w:b/>
          <w:bCs/>
          <w:color w:val="000000"/>
          <w:szCs w:val="22"/>
        </w:rPr>
        <w:t xml:space="preserve"> </w:t>
      </w:r>
      <w:r w:rsidRPr="00360CF0">
        <w:rPr>
          <w:rFonts w:eastAsia="Times New Roman" w:cs="Calibri"/>
          <w:b/>
          <w:bCs/>
          <w:color w:val="000000"/>
          <w:szCs w:val="22"/>
          <w:u w:val="single"/>
        </w:rPr>
        <w:t>aspects of earlier system-wide structural crises, such as of the 1880s, the 1930s or the 1970s.</w:t>
      </w:r>
      <w:r w:rsidRPr="00360CF0">
        <w:rPr>
          <w:rFonts w:eastAsia="Times New Roman" w:cs="Calibri"/>
          <w:b/>
          <w:bCs/>
          <w:color w:val="000000"/>
          <w:szCs w:val="22"/>
        </w:rPr>
        <w:t xml:space="preserve"> </w:t>
      </w:r>
      <w:r w:rsidRPr="00360CF0">
        <w:rPr>
          <w:rFonts w:eastAsia="Times New Roman" w:cs="Calibri"/>
          <w:b/>
          <w:bCs/>
          <w:color w:val="000000"/>
          <w:szCs w:val="22"/>
          <w:u w:val="single"/>
        </w:rPr>
        <w:t>But there are six interrelated dimensions to the current crisis that I believe sets it apart from</w:t>
      </w:r>
      <w:r w:rsidRPr="00360CF0">
        <w:rPr>
          <w:rFonts w:eastAsia="Times New Roman" w:cs="Calibri"/>
          <w:b/>
          <w:bCs/>
          <w:color w:val="000000"/>
          <w:szCs w:val="22"/>
        </w:rPr>
        <w:t xml:space="preserve"> </w:t>
      </w:r>
      <w:r w:rsidRPr="00360CF0">
        <w:rPr>
          <w:rFonts w:eastAsia="Times New Roman" w:cs="Calibri"/>
          <w:b/>
          <w:bCs/>
          <w:color w:val="000000"/>
          <w:szCs w:val="22"/>
          <w:u w:val="single"/>
        </w:rPr>
        <w:t>these earlier ones and suggests that a simple restructuring of the system will not lead to its</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restabilization – that is, </w:t>
      </w:r>
      <w:r w:rsidRPr="00360CF0">
        <w:rPr>
          <w:rFonts w:eastAsia="Times New Roman" w:cs="Calibri"/>
          <w:b/>
          <w:bCs/>
          <w:color w:val="000000"/>
          <w:szCs w:val="22"/>
          <w:u w:val="single"/>
          <w:shd w:val="clear" w:color="auto" w:fill="FFFF00"/>
        </w:rPr>
        <w:t>our very survival</w:t>
      </w:r>
      <w:r w:rsidRPr="00360CF0">
        <w:rPr>
          <w:rFonts w:eastAsia="Times New Roman" w:cs="Calibri"/>
          <w:b/>
          <w:bCs/>
          <w:color w:val="000000"/>
          <w:szCs w:val="22"/>
          <w:u w:val="single"/>
        </w:rPr>
        <w:t xml:space="preserve"> now </w:t>
      </w:r>
      <w:r w:rsidRPr="00360CF0">
        <w:rPr>
          <w:rFonts w:eastAsia="Times New Roman" w:cs="Calibri"/>
          <w:b/>
          <w:bCs/>
          <w:color w:val="000000"/>
          <w:szCs w:val="22"/>
          <w:u w:val="single"/>
          <w:shd w:val="clear" w:color="auto" w:fill="FFFF00"/>
        </w:rPr>
        <w:t>requires</w:t>
      </w:r>
      <w:r w:rsidRPr="00360CF0">
        <w:rPr>
          <w:rFonts w:eastAsia="Times New Roman" w:cs="Calibri"/>
          <w:b/>
          <w:bCs/>
          <w:color w:val="000000"/>
          <w:szCs w:val="22"/>
          <w:u w:val="single"/>
        </w:rPr>
        <w:t xml:space="preserve"> a </w:t>
      </w:r>
      <w:r w:rsidRPr="00360CF0">
        <w:rPr>
          <w:rFonts w:eastAsia="Times New Roman" w:cs="Calibri"/>
          <w:b/>
          <w:bCs/>
          <w:color w:val="000000"/>
          <w:szCs w:val="22"/>
          <w:u w:val="single"/>
          <w:shd w:val="clear" w:color="auto" w:fill="FFFF00"/>
        </w:rPr>
        <w:t>revolution against</w:t>
      </w:r>
      <w:r w:rsidRPr="00360CF0">
        <w:rPr>
          <w:rFonts w:eastAsia="Times New Roman" w:cs="Calibri"/>
          <w:b/>
          <w:bCs/>
          <w:color w:val="000000"/>
          <w:szCs w:val="22"/>
          <w:u w:val="single"/>
        </w:rPr>
        <w:t xml:space="preserve"> global </w:t>
      </w:r>
      <w:r w:rsidRPr="00360CF0">
        <w:rPr>
          <w:rFonts w:eastAsia="Times New Roman" w:cs="Calibri"/>
          <w:b/>
          <w:bCs/>
          <w:color w:val="000000"/>
          <w:szCs w:val="22"/>
          <w:u w:val="single"/>
          <w:shd w:val="clear" w:color="auto" w:fill="FFFF00"/>
        </w:rPr>
        <w:t>capitalism</w:t>
      </w:r>
      <w:r w:rsidRPr="00360CF0">
        <w:rPr>
          <w:rFonts w:eastAsia="Times New Roman" w:cs="Calibri"/>
          <w:b/>
          <w:bCs/>
          <w:color w:val="000000"/>
          <w:szCs w:val="22"/>
        </w:rPr>
        <w:t xml:space="preserve"> </w:t>
      </w:r>
      <w:r w:rsidRPr="00360CF0">
        <w:rPr>
          <w:rFonts w:eastAsia="Times New Roman" w:cs="Calibri"/>
          <w:b/>
          <w:bCs/>
          <w:color w:val="000000"/>
          <w:szCs w:val="22"/>
          <w:u w:val="single"/>
        </w:rPr>
        <w:t>(Robinson, 2014). These six dimensions, in broad strokes, present a “big picture” context in</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which a global police state is emerging. First, </w:t>
      </w:r>
      <w:r w:rsidRPr="00360CF0">
        <w:rPr>
          <w:rFonts w:eastAsia="Times New Roman" w:cs="Calibri"/>
          <w:b/>
          <w:bCs/>
          <w:color w:val="000000"/>
          <w:szCs w:val="22"/>
          <w:u w:val="single"/>
          <w:shd w:val="clear" w:color="auto" w:fill="FFFF00"/>
        </w:rPr>
        <w:t>the system is</w:t>
      </w:r>
      <w:r w:rsidRPr="00360CF0">
        <w:rPr>
          <w:rFonts w:eastAsia="Times New Roman" w:cs="Calibri"/>
          <w:b/>
          <w:bCs/>
          <w:color w:val="000000"/>
          <w:szCs w:val="22"/>
          <w:u w:val="single"/>
        </w:rPr>
        <w:t xml:space="preserve"> fast </w:t>
      </w:r>
      <w:r w:rsidRPr="00360CF0">
        <w:rPr>
          <w:rFonts w:eastAsia="Times New Roman" w:cs="Calibri"/>
          <w:b/>
          <w:bCs/>
          <w:color w:val="000000"/>
          <w:szCs w:val="22"/>
          <w:u w:val="single"/>
          <w:shd w:val="clear" w:color="auto" w:fill="FFFF00"/>
        </w:rPr>
        <w:t>reaching</w:t>
      </w:r>
      <w:r w:rsidRPr="00360CF0">
        <w:rPr>
          <w:rFonts w:eastAsia="Times New Roman" w:cs="Calibri"/>
          <w:b/>
          <w:bCs/>
          <w:color w:val="000000"/>
          <w:szCs w:val="22"/>
          <w:u w:val="single"/>
        </w:rPr>
        <w:t xml:space="preserve"> the </w:t>
      </w:r>
      <w:r w:rsidRPr="00360CF0">
        <w:rPr>
          <w:rFonts w:eastAsia="Times New Roman" w:cs="Calibri"/>
          <w:b/>
          <w:bCs/>
          <w:color w:val="000000"/>
          <w:szCs w:val="22"/>
          <w:u w:val="single"/>
          <w:shd w:val="clear" w:color="auto" w:fill="FFFF00"/>
        </w:rPr>
        <w:t>ecological limits</w:t>
      </w:r>
      <w:r w:rsidRPr="00360CF0">
        <w:rPr>
          <w:rFonts w:eastAsia="Times New Roman" w:cs="Calibri"/>
          <w:b/>
          <w:bCs/>
          <w:color w:val="000000"/>
          <w:szCs w:val="22"/>
          <w:u w:val="single"/>
        </w:rPr>
        <w:t xml:space="preserve"> of</w:t>
      </w:r>
      <w:r w:rsidRPr="00360CF0">
        <w:rPr>
          <w:rFonts w:eastAsia="Times New Roman" w:cs="Calibri"/>
          <w:b/>
          <w:bCs/>
          <w:color w:val="000000"/>
          <w:szCs w:val="22"/>
        </w:rPr>
        <w:t xml:space="preserve"> </w:t>
      </w:r>
      <w:r w:rsidRPr="00360CF0">
        <w:rPr>
          <w:rFonts w:eastAsia="Times New Roman" w:cs="Calibri"/>
          <w:b/>
          <w:bCs/>
          <w:color w:val="000000"/>
          <w:szCs w:val="22"/>
          <w:u w:val="single"/>
        </w:rPr>
        <w:t>its reproduction. We have already passed tipping points in climate change, the nitrogen cycle,</w:t>
      </w:r>
    </w:p>
    <w:p w14:paraId="26EB15BD" w14:textId="77777777" w:rsidR="00360CF0" w:rsidRPr="00360CF0" w:rsidRDefault="00360CF0" w:rsidP="00360CF0">
      <w:pPr>
        <w:spacing w:after="0" w:line="240" w:lineRule="auto"/>
        <w:ind w:left="1802" w:right="23" w:firstLine="5"/>
        <w:rPr>
          <w:rFonts w:ascii="Times New Roman" w:eastAsia="Times New Roman" w:hAnsi="Times New Roman" w:cs="Times New Roman"/>
          <w:sz w:val="24"/>
        </w:rPr>
      </w:pPr>
      <w:r w:rsidRPr="00360CF0">
        <w:rPr>
          <w:rFonts w:eastAsia="Times New Roman" w:cs="Calibri"/>
          <w:b/>
          <w:bCs/>
          <w:color w:val="000000"/>
          <w:szCs w:val="22"/>
          <w:u w:val="single"/>
        </w:rPr>
        <w:t xml:space="preserve">and diversity loss. For the first time ever, </w:t>
      </w:r>
      <w:r w:rsidRPr="00360CF0">
        <w:rPr>
          <w:rFonts w:eastAsia="Times New Roman" w:cs="Calibri"/>
          <w:b/>
          <w:bCs/>
          <w:color w:val="000000"/>
          <w:szCs w:val="22"/>
          <w:u w:val="single"/>
          <w:shd w:val="clear" w:color="auto" w:fill="FFFF00"/>
        </w:rPr>
        <w:t>human conduct is</w:t>
      </w:r>
      <w:r w:rsidRPr="00360CF0">
        <w:rPr>
          <w:rFonts w:eastAsia="Times New Roman" w:cs="Calibri"/>
          <w:b/>
          <w:bCs/>
          <w:color w:val="000000"/>
          <w:szCs w:val="22"/>
          <w:u w:val="single"/>
        </w:rPr>
        <w:t xml:space="preserve"> intersecting with and</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fundamentally </w:t>
      </w:r>
      <w:r w:rsidRPr="00360CF0">
        <w:rPr>
          <w:rFonts w:eastAsia="Times New Roman" w:cs="Calibri"/>
          <w:b/>
          <w:bCs/>
          <w:color w:val="000000"/>
          <w:szCs w:val="22"/>
          <w:u w:val="single"/>
          <w:shd w:val="clear" w:color="auto" w:fill="FFFF00"/>
        </w:rPr>
        <w:t>altering the earth system</w:t>
      </w:r>
      <w:r w:rsidRPr="00360CF0">
        <w:rPr>
          <w:rFonts w:eastAsia="Times New Roman" w:cs="Calibri"/>
          <w:b/>
          <w:bCs/>
          <w:color w:val="000000"/>
          <w:szCs w:val="22"/>
          <w:u w:val="single"/>
        </w:rPr>
        <w:t xml:space="preserve"> in such a way </w:t>
      </w:r>
      <w:r w:rsidRPr="00360CF0">
        <w:rPr>
          <w:rFonts w:eastAsia="Times New Roman" w:cs="Calibri"/>
          <w:b/>
          <w:bCs/>
          <w:color w:val="000000"/>
          <w:szCs w:val="22"/>
          <w:u w:val="single"/>
          <w:shd w:val="clear" w:color="auto" w:fill="FFFF00"/>
        </w:rPr>
        <w:t>that threatens</w:t>
      </w:r>
      <w:r w:rsidRPr="00360CF0">
        <w:rPr>
          <w:rFonts w:eastAsia="Times New Roman" w:cs="Calibri"/>
          <w:b/>
          <w:bCs/>
          <w:color w:val="000000"/>
          <w:szCs w:val="22"/>
          <w:u w:val="single"/>
        </w:rPr>
        <w:t xml:space="preserve"> to bring about a sixth</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mass </w:t>
      </w:r>
      <w:r w:rsidRPr="00360CF0">
        <w:rPr>
          <w:rFonts w:eastAsia="Times New Roman" w:cs="Calibri"/>
          <w:b/>
          <w:bCs/>
          <w:color w:val="000000"/>
          <w:szCs w:val="22"/>
          <w:u w:val="single"/>
          <w:shd w:val="clear" w:color="auto" w:fill="FFFF00"/>
        </w:rPr>
        <w:t>extinction</w:t>
      </w:r>
      <w:r w:rsidRPr="00360CF0">
        <w:rPr>
          <w:rFonts w:eastAsia="Times New Roman" w:cs="Calibri"/>
          <w:b/>
          <w:bCs/>
          <w:color w:val="000000"/>
          <w:szCs w:val="22"/>
          <w:u w:val="single"/>
        </w:rPr>
        <w:t xml:space="preserve"> (see, e.g., Foster et al., 2011; Moore, 2015). These ecological dimensions of</w:t>
      </w:r>
      <w:r w:rsidRPr="00360CF0">
        <w:rPr>
          <w:rFonts w:eastAsia="Times New Roman" w:cs="Calibri"/>
          <w:b/>
          <w:bCs/>
          <w:color w:val="000000"/>
          <w:szCs w:val="22"/>
        </w:rPr>
        <w:t xml:space="preserve"> </w:t>
      </w:r>
      <w:r w:rsidRPr="00360CF0">
        <w:rPr>
          <w:rFonts w:eastAsia="Times New Roman" w:cs="Calibri"/>
          <w:b/>
          <w:bCs/>
          <w:color w:val="000000"/>
          <w:szCs w:val="22"/>
          <w:u w:val="single"/>
        </w:rPr>
        <w:t>global crisis have been brought to the forefront of the global agenda by the worldwide</w:t>
      </w:r>
      <w:r w:rsidRPr="00360CF0">
        <w:rPr>
          <w:rFonts w:eastAsia="Times New Roman" w:cs="Calibri"/>
          <w:b/>
          <w:bCs/>
          <w:color w:val="000000"/>
          <w:szCs w:val="22"/>
        </w:rPr>
        <w:t xml:space="preserve"> </w:t>
      </w:r>
      <w:r w:rsidRPr="00360CF0">
        <w:rPr>
          <w:rFonts w:eastAsia="Times New Roman" w:cs="Calibri"/>
          <w:b/>
          <w:bCs/>
          <w:color w:val="000000"/>
          <w:szCs w:val="22"/>
          <w:u w:val="single"/>
        </w:rPr>
        <w:t>environmental justice movement. Communities around the world have come under escalating</w:t>
      </w:r>
      <w:r w:rsidRPr="00360CF0">
        <w:rPr>
          <w:rFonts w:eastAsia="Times New Roman" w:cs="Calibri"/>
          <w:b/>
          <w:bCs/>
          <w:color w:val="000000"/>
          <w:szCs w:val="22"/>
        </w:rPr>
        <w:t xml:space="preserve"> </w:t>
      </w:r>
      <w:r w:rsidRPr="00360CF0">
        <w:rPr>
          <w:rFonts w:eastAsia="Times New Roman" w:cs="Calibri"/>
          <w:b/>
          <w:bCs/>
          <w:color w:val="000000"/>
          <w:szCs w:val="22"/>
          <w:u w:val="single"/>
        </w:rPr>
        <w:t>repression as they face off against transnational corporate plunder of their environment.</w:t>
      </w:r>
      <w:r w:rsidRPr="00360CF0">
        <w:rPr>
          <w:rFonts w:eastAsia="Times New Roman" w:cs="Calibri"/>
          <w:b/>
          <w:bCs/>
          <w:color w:val="000000"/>
          <w:szCs w:val="22"/>
        </w:rPr>
        <w:t xml:space="preserve"> </w:t>
      </w:r>
      <w:r w:rsidRPr="00360CF0">
        <w:rPr>
          <w:rFonts w:eastAsia="Times New Roman" w:cs="Calibri"/>
          <w:b/>
          <w:bCs/>
          <w:color w:val="000000"/>
          <w:szCs w:val="22"/>
          <w:u w:val="single"/>
        </w:rPr>
        <w:t>While capitalism cannot be held solely responsible for the ecological crisis, it is difficult to</w:t>
      </w:r>
      <w:r w:rsidRPr="00360CF0">
        <w:rPr>
          <w:rFonts w:eastAsia="Times New Roman" w:cs="Calibri"/>
          <w:b/>
          <w:bCs/>
          <w:color w:val="000000"/>
          <w:szCs w:val="22"/>
        </w:rPr>
        <w:t xml:space="preserve"> </w:t>
      </w:r>
      <w:r w:rsidRPr="00360CF0">
        <w:rPr>
          <w:rFonts w:eastAsia="Times New Roman" w:cs="Calibri"/>
          <w:b/>
          <w:bCs/>
          <w:color w:val="000000"/>
          <w:szCs w:val="22"/>
          <w:u w:val="single"/>
        </w:rPr>
        <w:t>imagine that the environmental catastrophe can be resolved within the capitalist system given</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capital’s</w:t>
      </w:r>
      <w:r w:rsidRPr="00360CF0">
        <w:rPr>
          <w:rFonts w:eastAsia="Times New Roman" w:cs="Calibri"/>
          <w:b/>
          <w:bCs/>
          <w:color w:val="000000"/>
          <w:szCs w:val="22"/>
          <w:u w:val="single"/>
        </w:rPr>
        <w:t xml:space="preserve"> implacable </w:t>
      </w:r>
      <w:r w:rsidRPr="00360CF0">
        <w:rPr>
          <w:rFonts w:eastAsia="Times New Roman" w:cs="Calibri"/>
          <w:b/>
          <w:bCs/>
          <w:color w:val="000000"/>
          <w:szCs w:val="22"/>
          <w:u w:val="single"/>
          <w:shd w:val="clear" w:color="auto" w:fill="FFFF00"/>
        </w:rPr>
        <w:t>impulse to accumulate and</w:t>
      </w:r>
      <w:r w:rsidRPr="00360CF0">
        <w:rPr>
          <w:rFonts w:eastAsia="Times New Roman" w:cs="Calibri"/>
          <w:b/>
          <w:bCs/>
          <w:color w:val="000000"/>
          <w:szCs w:val="22"/>
          <w:u w:val="single"/>
        </w:rPr>
        <w:t xml:space="preserve"> its accelerated </w:t>
      </w:r>
      <w:r w:rsidRPr="00360CF0">
        <w:rPr>
          <w:rFonts w:eastAsia="Times New Roman" w:cs="Calibri"/>
          <w:b/>
          <w:bCs/>
          <w:color w:val="000000"/>
          <w:szCs w:val="22"/>
          <w:u w:val="single"/>
          <w:shd w:val="clear" w:color="auto" w:fill="FFFF00"/>
        </w:rPr>
        <w:t>commodifi</w:t>
      </w:r>
      <w:r w:rsidRPr="00360CF0">
        <w:rPr>
          <w:rFonts w:eastAsia="Times New Roman" w:cs="Calibri"/>
          <w:b/>
          <w:bCs/>
          <w:color w:val="000000"/>
          <w:szCs w:val="22"/>
          <w:u w:val="single"/>
        </w:rPr>
        <w:t xml:space="preserve">cation of </w:t>
      </w:r>
      <w:r w:rsidRPr="00360CF0">
        <w:rPr>
          <w:rFonts w:eastAsia="Times New Roman" w:cs="Calibri"/>
          <w:b/>
          <w:bCs/>
          <w:color w:val="000000"/>
          <w:szCs w:val="22"/>
          <w:u w:val="single"/>
          <w:shd w:val="clear" w:color="auto" w:fill="FFFF00"/>
        </w:rPr>
        <w:t>nature.</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Second, the level of global social polarization and </w:t>
      </w:r>
      <w:r w:rsidRPr="00360CF0">
        <w:rPr>
          <w:rFonts w:eastAsia="Times New Roman" w:cs="Calibri"/>
          <w:b/>
          <w:bCs/>
          <w:color w:val="000000"/>
          <w:szCs w:val="22"/>
          <w:u w:val="single"/>
          <w:shd w:val="clear" w:color="auto" w:fill="FFFF00"/>
        </w:rPr>
        <w:t>inequality is unprecedented.</w:t>
      </w:r>
      <w:r w:rsidRPr="00360CF0">
        <w:rPr>
          <w:rFonts w:eastAsia="Times New Roman" w:cs="Calibri"/>
          <w:b/>
          <w:bCs/>
          <w:color w:val="000000"/>
          <w:szCs w:val="22"/>
          <w:u w:val="single"/>
        </w:rPr>
        <w:t xml:space="preserve"> The richest one</w:t>
      </w:r>
      <w:r w:rsidRPr="00360CF0">
        <w:rPr>
          <w:rFonts w:eastAsia="Times New Roman" w:cs="Calibri"/>
          <w:b/>
          <w:bCs/>
          <w:color w:val="000000"/>
          <w:szCs w:val="22"/>
        </w:rPr>
        <w:t xml:space="preserve"> </w:t>
      </w:r>
      <w:r w:rsidRPr="00360CF0">
        <w:rPr>
          <w:rFonts w:eastAsia="Times New Roman" w:cs="Calibri"/>
          <w:b/>
          <w:bCs/>
          <w:color w:val="000000"/>
          <w:szCs w:val="22"/>
          <w:u w:val="single"/>
        </w:rPr>
        <w:t>percent of humanity in 2016 controlled over half of the world’s wealth and 20 percent</w:t>
      </w:r>
      <w:r w:rsidRPr="00360CF0">
        <w:rPr>
          <w:rFonts w:eastAsia="Times New Roman" w:cs="Calibri"/>
          <w:b/>
          <w:bCs/>
          <w:color w:val="000000"/>
          <w:szCs w:val="22"/>
        </w:rPr>
        <w:t xml:space="preserve"> </w:t>
      </w:r>
      <w:r w:rsidRPr="00360CF0">
        <w:rPr>
          <w:rFonts w:eastAsia="Times New Roman" w:cs="Calibri"/>
          <w:b/>
          <w:bCs/>
          <w:color w:val="000000"/>
          <w:szCs w:val="22"/>
          <w:u w:val="single"/>
        </w:rPr>
        <w:t>controlled 95 percent of that wealth, while the remaining 80 percent had to make do with just</w:t>
      </w:r>
      <w:r w:rsidRPr="00360CF0">
        <w:rPr>
          <w:rFonts w:eastAsia="Times New Roman" w:cs="Calibri"/>
          <w:b/>
          <w:bCs/>
          <w:color w:val="000000"/>
          <w:szCs w:val="22"/>
        </w:rPr>
        <w:t xml:space="preserve"> </w:t>
      </w:r>
      <w:r w:rsidRPr="00360CF0">
        <w:rPr>
          <w:rFonts w:eastAsia="Times New Roman" w:cs="Calibri"/>
          <w:b/>
          <w:bCs/>
          <w:color w:val="000000"/>
          <w:szCs w:val="22"/>
          <w:u w:val="single"/>
        </w:rPr>
        <w:t>five percent (Oxfam, 2017). These escalating inequalities fuel capitalism’s chronic problem of</w:t>
      </w:r>
      <w:r w:rsidRPr="00360CF0">
        <w:rPr>
          <w:rFonts w:eastAsia="Times New Roman" w:cs="Calibri"/>
          <w:b/>
          <w:bCs/>
          <w:color w:val="000000"/>
          <w:szCs w:val="22"/>
        </w:rPr>
        <w:t xml:space="preserve"> </w:t>
      </w:r>
      <w:r w:rsidRPr="00360CF0">
        <w:rPr>
          <w:rFonts w:eastAsia="Times New Roman" w:cs="Calibri"/>
          <w:b/>
          <w:bCs/>
          <w:color w:val="000000"/>
          <w:szCs w:val="22"/>
          <w:u w:val="single"/>
        </w:rPr>
        <w:t>overaccumulation: the TCC cannot find productive outlets to unload the enormous amounts of</w:t>
      </w:r>
      <w:r w:rsidRPr="00360CF0">
        <w:rPr>
          <w:rFonts w:eastAsia="Times New Roman" w:cs="Calibri"/>
          <w:b/>
          <w:bCs/>
          <w:color w:val="000000"/>
          <w:szCs w:val="22"/>
        </w:rPr>
        <w:t xml:space="preserve"> </w:t>
      </w:r>
      <w:r w:rsidRPr="00360CF0">
        <w:rPr>
          <w:rFonts w:eastAsia="Times New Roman" w:cs="Calibri"/>
          <w:b/>
          <w:bCs/>
          <w:color w:val="000000"/>
          <w:szCs w:val="22"/>
          <w:u w:val="single"/>
        </w:rPr>
        <w:t>surplus it has accumulated, leading to chronic stagnation in the world economy (see next</w:t>
      </w:r>
      <w:r w:rsidRPr="00360CF0">
        <w:rPr>
          <w:rFonts w:eastAsia="Times New Roman" w:cs="Calibri"/>
          <w:b/>
          <w:bCs/>
          <w:color w:val="000000"/>
          <w:szCs w:val="22"/>
        </w:rPr>
        <w:t xml:space="preserve"> </w:t>
      </w:r>
      <w:r w:rsidRPr="00360CF0">
        <w:rPr>
          <w:rFonts w:eastAsia="Times New Roman" w:cs="Calibri"/>
          <w:b/>
          <w:bCs/>
          <w:color w:val="000000"/>
          <w:szCs w:val="22"/>
          <w:u w:val="single"/>
        </w:rPr>
        <w:t>section). Such extreme levels of social polarization present a challenge of social control to</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dominant groups. As Trumpism in the United States as well as the rise of </w:t>
      </w:r>
      <w:proofErr w:type="gramStart"/>
      <w:r w:rsidRPr="00360CF0">
        <w:rPr>
          <w:rFonts w:eastAsia="Times New Roman" w:cs="Calibri"/>
          <w:b/>
          <w:bCs/>
          <w:color w:val="000000"/>
          <w:szCs w:val="22"/>
          <w:u w:val="single"/>
        </w:rPr>
        <w:t>far-right</w:t>
      </w:r>
      <w:proofErr w:type="gramEnd"/>
      <w:r w:rsidRPr="00360CF0">
        <w:rPr>
          <w:rFonts w:eastAsia="Times New Roman" w:cs="Calibri"/>
          <w:b/>
          <w:bCs/>
          <w:color w:val="000000"/>
          <w:szCs w:val="22"/>
          <w:u w:val="single"/>
        </w:rPr>
        <w:t xml:space="preserve"> and</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neo-fascist movements in Europe so well illustrate, </w:t>
      </w:r>
      <w:r w:rsidRPr="00360CF0">
        <w:rPr>
          <w:rFonts w:eastAsia="Times New Roman" w:cs="Calibri"/>
          <w:b/>
          <w:bCs/>
          <w:color w:val="000000"/>
          <w:szCs w:val="22"/>
          <w:u w:val="single"/>
          <w:shd w:val="clear" w:color="auto" w:fill="FFFF00"/>
        </w:rPr>
        <w:t>cooptation</w:t>
      </w:r>
      <w:r w:rsidRPr="00360CF0">
        <w:rPr>
          <w:rFonts w:eastAsia="Times New Roman" w:cs="Calibri"/>
          <w:b/>
          <w:bCs/>
          <w:color w:val="000000"/>
          <w:szCs w:val="22"/>
          <w:u w:val="single"/>
        </w:rPr>
        <w:t xml:space="preserve"> also </w:t>
      </w:r>
      <w:r w:rsidRPr="00360CF0">
        <w:rPr>
          <w:rFonts w:eastAsia="Times New Roman" w:cs="Calibri"/>
          <w:b/>
          <w:bCs/>
          <w:color w:val="000000"/>
          <w:szCs w:val="22"/>
          <w:u w:val="single"/>
          <w:shd w:val="clear" w:color="auto" w:fill="FFFF00"/>
        </w:rPr>
        <w:t>involves the manipulation</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of fear and insecurity among the downwardly mobile so that social anxiety is channeled</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towards scapegoated communities.</w:t>
      </w:r>
      <w:r w:rsidRPr="00360CF0">
        <w:rPr>
          <w:rFonts w:eastAsia="Times New Roman" w:cs="Calibri"/>
          <w:b/>
          <w:bCs/>
          <w:color w:val="000000"/>
          <w:szCs w:val="22"/>
          <w:u w:val="single"/>
        </w:rPr>
        <w:t xml:space="preserve"> This psychosocial mechanism of displacing mass anxieties</w:t>
      </w:r>
      <w:r w:rsidRPr="00360CF0">
        <w:rPr>
          <w:rFonts w:eastAsia="Times New Roman" w:cs="Calibri"/>
          <w:b/>
          <w:bCs/>
          <w:color w:val="000000"/>
          <w:szCs w:val="22"/>
        </w:rPr>
        <w:t xml:space="preserve"> </w:t>
      </w:r>
      <w:r w:rsidRPr="00360CF0">
        <w:rPr>
          <w:rFonts w:eastAsia="Times New Roman" w:cs="Calibri"/>
          <w:b/>
          <w:bCs/>
          <w:color w:val="000000"/>
          <w:szCs w:val="22"/>
          <w:u w:val="single"/>
        </w:rPr>
        <w:t>is not new, but it appears to be increasing around the world in the face of the structural</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destabilization of capitalist globalization. </w:t>
      </w:r>
      <w:r w:rsidRPr="00360CF0">
        <w:rPr>
          <w:rFonts w:eastAsia="Times New Roman" w:cs="Calibri"/>
          <w:b/>
          <w:bCs/>
          <w:color w:val="000000"/>
          <w:szCs w:val="22"/>
          <w:u w:val="single"/>
          <w:shd w:val="clear" w:color="auto" w:fill="FFFF00"/>
        </w:rPr>
        <w:t>Extreme inequality requires extreme violence and</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repression</w:t>
      </w:r>
      <w:r w:rsidRPr="00360CF0">
        <w:rPr>
          <w:rFonts w:eastAsia="Times New Roman" w:cs="Calibri"/>
          <w:b/>
          <w:bCs/>
          <w:color w:val="000000"/>
          <w:szCs w:val="22"/>
          <w:u w:val="single"/>
        </w:rPr>
        <w:t xml:space="preserve"> that lend themselves to projects of 21st century fascism. Third, the sheer</w:t>
      </w:r>
      <w:r w:rsidRPr="00360CF0">
        <w:rPr>
          <w:rFonts w:eastAsia="Times New Roman" w:cs="Calibri"/>
          <w:b/>
          <w:bCs/>
          <w:color w:val="000000"/>
          <w:szCs w:val="22"/>
        </w:rPr>
        <w:t xml:space="preserve"> </w:t>
      </w:r>
      <w:r w:rsidRPr="00360CF0">
        <w:rPr>
          <w:rFonts w:eastAsia="Times New Roman" w:cs="Calibri"/>
          <w:b/>
          <w:bCs/>
          <w:color w:val="000000"/>
          <w:szCs w:val="22"/>
          <w:u w:val="single"/>
        </w:rPr>
        <w:t>magnitude of the means of violence and social control is unprecedented, as well as the</w:t>
      </w:r>
      <w:r w:rsidRPr="00360CF0">
        <w:rPr>
          <w:rFonts w:eastAsia="Times New Roman" w:cs="Calibri"/>
          <w:b/>
          <w:bCs/>
          <w:color w:val="000000"/>
          <w:szCs w:val="22"/>
        </w:rPr>
        <w:t xml:space="preserve"> </w:t>
      </w:r>
      <w:r w:rsidRPr="00360CF0">
        <w:rPr>
          <w:rFonts w:eastAsia="Times New Roman" w:cs="Calibri"/>
          <w:b/>
          <w:bCs/>
          <w:color w:val="000000"/>
          <w:szCs w:val="22"/>
          <w:u w:val="single"/>
        </w:rPr>
        <w:t>magnitude and concentrated control over the means of global communication and the</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production and circulation of symbols, images, and knowledge. Computerized wars, </w:t>
      </w:r>
      <w:r w:rsidRPr="00360CF0">
        <w:rPr>
          <w:rFonts w:eastAsia="Times New Roman" w:cs="Calibri"/>
          <w:b/>
          <w:bCs/>
          <w:color w:val="000000"/>
          <w:szCs w:val="22"/>
          <w:u w:val="single"/>
          <w:shd w:val="clear" w:color="auto" w:fill="FFFF00"/>
        </w:rPr>
        <w:t>drone</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warfare</w:t>
      </w:r>
      <w:r w:rsidRPr="00360CF0">
        <w:rPr>
          <w:rFonts w:eastAsia="Times New Roman" w:cs="Calibri"/>
          <w:b/>
          <w:bCs/>
          <w:color w:val="000000"/>
          <w:szCs w:val="22"/>
          <w:u w:val="single"/>
        </w:rPr>
        <w:t xml:space="preserve">, robot soldiers, bunker-buster bombs, a new generation of </w:t>
      </w:r>
      <w:r w:rsidRPr="00360CF0">
        <w:rPr>
          <w:rFonts w:eastAsia="Times New Roman" w:cs="Calibri"/>
          <w:b/>
          <w:bCs/>
          <w:color w:val="000000"/>
          <w:szCs w:val="22"/>
          <w:u w:val="single"/>
          <w:shd w:val="clear" w:color="auto" w:fill="FFFF00"/>
        </w:rPr>
        <w:t>nuclear weapons, satellite</w:t>
      </w:r>
      <w:r w:rsidRPr="00360CF0">
        <w:rPr>
          <w:rFonts w:eastAsia="Times New Roman" w:cs="Calibri"/>
          <w:b/>
          <w:bCs/>
          <w:color w:val="000000"/>
          <w:szCs w:val="22"/>
        </w:rPr>
        <w:t xml:space="preserve"> </w:t>
      </w:r>
      <w:r w:rsidRPr="00360CF0">
        <w:rPr>
          <w:rFonts w:eastAsia="Times New Roman" w:cs="Calibri"/>
          <w:b/>
          <w:bCs/>
          <w:color w:val="000000"/>
          <w:szCs w:val="22"/>
          <w:u w:val="single"/>
          <w:shd w:val="clear" w:color="auto" w:fill="FFFF00"/>
        </w:rPr>
        <w:t>surveillance, cyberwar,</w:t>
      </w:r>
      <w:r w:rsidRPr="00360CF0">
        <w:rPr>
          <w:rFonts w:eastAsia="Times New Roman" w:cs="Calibri"/>
          <w:b/>
          <w:bCs/>
          <w:color w:val="000000"/>
          <w:szCs w:val="22"/>
          <w:u w:val="single"/>
        </w:rPr>
        <w:t xml:space="preserve"> spatial control technology, </w:t>
      </w:r>
      <w:r w:rsidRPr="00360CF0">
        <w:rPr>
          <w:rFonts w:eastAsia="Times New Roman" w:cs="Calibri"/>
          <w:b/>
          <w:bCs/>
          <w:color w:val="000000"/>
          <w:szCs w:val="22"/>
          <w:u w:val="single"/>
          <w:shd w:val="clear" w:color="auto" w:fill="FFFF00"/>
        </w:rPr>
        <w:t>and so forth</w:t>
      </w:r>
      <w:r w:rsidRPr="00360CF0">
        <w:rPr>
          <w:rFonts w:eastAsia="Times New Roman" w:cs="Calibri"/>
          <w:b/>
          <w:bCs/>
          <w:color w:val="000000"/>
          <w:szCs w:val="22"/>
          <w:u w:val="single"/>
        </w:rPr>
        <w:t>, have changed the face of</w:t>
      </w:r>
      <w:r w:rsidRPr="00360CF0">
        <w:rPr>
          <w:rFonts w:eastAsia="Times New Roman" w:cs="Calibri"/>
          <w:b/>
          <w:bCs/>
          <w:color w:val="000000"/>
          <w:szCs w:val="22"/>
        </w:rPr>
        <w:t xml:space="preserve"> </w:t>
      </w:r>
      <w:r w:rsidRPr="00360CF0">
        <w:rPr>
          <w:rFonts w:eastAsia="Times New Roman" w:cs="Calibri"/>
          <w:b/>
          <w:bCs/>
          <w:color w:val="000000"/>
          <w:szCs w:val="22"/>
          <w:u w:val="single"/>
        </w:rPr>
        <w:t>warfare, and more generally, of systems of social control and repression. We have arrived at</w:t>
      </w:r>
      <w:r w:rsidRPr="00360CF0">
        <w:rPr>
          <w:rFonts w:eastAsia="Times New Roman" w:cs="Calibri"/>
          <w:b/>
          <w:bCs/>
          <w:color w:val="000000"/>
          <w:szCs w:val="22"/>
        </w:rPr>
        <w:t xml:space="preserve"> </w:t>
      </w:r>
      <w:r w:rsidRPr="00360CF0">
        <w:rPr>
          <w:rFonts w:eastAsia="Times New Roman" w:cs="Calibri"/>
          <w:b/>
          <w:bCs/>
          <w:color w:val="000000"/>
          <w:szCs w:val="22"/>
          <w:u w:val="single"/>
        </w:rPr>
        <w:t>the panoptical surveillance society, a point brought home by Edward Snowden’s revelations in</w:t>
      </w:r>
      <w:r w:rsidRPr="00360CF0">
        <w:rPr>
          <w:rFonts w:eastAsia="Times New Roman" w:cs="Calibri"/>
          <w:b/>
          <w:bCs/>
          <w:color w:val="000000"/>
          <w:szCs w:val="22"/>
        </w:rPr>
        <w:t xml:space="preserve"> </w:t>
      </w:r>
      <w:r w:rsidRPr="00360CF0">
        <w:rPr>
          <w:rFonts w:eastAsia="Times New Roman" w:cs="Calibri"/>
          <w:b/>
          <w:bCs/>
          <w:color w:val="000000"/>
          <w:szCs w:val="22"/>
          <w:u w:val="single"/>
        </w:rPr>
        <w:t>2013, and the age of thought control by those who control global flows of communication and</w:t>
      </w:r>
      <w:r w:rsidRPr="00360CF0">
        <w:rPr>
          <w:rFonts w:eastAsia="Times New Roman" w:cs="Calibri"/>
          <w:b/>
          <w:bCs/>
          <w:color w:val="000000"/>
          <w:szCs w:val="22"/>
        </w:rPr>
        <w:t xml:space="preserve"> </w:t>
      </w:r>
      <w:r w:rsidRPr="00360CF0">
        <w:rPr>
          <w:rFonts w:eastAsia="Times New Roman" w:cs="Calibri"/>
          <w:b/>
          <w:bCs/>
          <w:color w:val="000000"/>
          <w:szCs w:val="22"/>
          <w:u w:val="single"/>
        </w:rPr>
        <w:t>symbolic production. If global capitalist crisis leads to a new world war the destruction would</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simply be unprecedented. Fourth, </w:t>
      </w:r>
      <w:r w:rsidRPr="00360CF0">
        <w:rPr>
          <w:rFonts w:eastAsia="Times New Roman" w:cs="Calibri"/>
          <w:b/>
          <w:bCs/>
          <w:color w:val="000000"/>
          <w:szCs w:val="22"/>
          <w:u w:val="single"/>
          <w:shd w:val="clear" w:color="auto" w:fill="FFFF00"/>
        </w:rPr>
        <w:t>we are reaching limits to</w:t>
      </w:r>
      <w:r w:rsidRPr="00360CF0">
        <w:rPr>
          <w:rFonts w:eastAsia="Times New Roman" w:cs="Calibri"/>
          <w:b/>
          <w:bCs/>
          <w:color w:val="000000"/>
          <w:szCs w:val="22"/>
          <w:u w:val="single"/>
        </w:rPr>
        <w:t xml:space="preserve"> the extensive </w:t>
      </w:r>
      <w:r w:rsidRPr="00360CF0">
        <w:rPr>
          <w:rFonts w:eastAsia="Times New Roman" w:cs="Calibri"/>
          <w:b/>
          <w:bCs/>
          <w:color w:val="000000"/>
          <w:szCs w:val="22"/>
          <w:u w:val="single"/>
          <w:shd w:val="clear" w:color="auto" w:fill="FFFF00"/>
        </w:rPr>
        <w:t>expansion</w:t>
      </w:r>
      <w:r w:rsidRPr="00360CF0">
        <w:rPr>
          <w:rFonts w:eastAsia="Times New Roman" w:cs="Calibri"/>
          <w:b/>
          <w:bCs/>
          <w:color w:val="000000"/>
          <w:szCs w:val="22"/>
          <w:u w:val="single"/>
        </w:rPr>
        <w:t xml:space="preserve"> of</w:t>
      </w:r>
      <w:r w:rsidRPr="00360CF0">
        <w:rPr>
          <w:rFonts w:eastAsia="Times New Roman" w:cs="Calibri"/>
          <w:b/>
          <w:bCs/>
          <w:color w:val="000000"/>
          <w:szCs w:val="22"/>
        </w:rPr>
        <w:t xml:space="preserve"> </w:t>
      </w:r>
      <w:r w:rsidRPr="00360CF0">
        <w:rPr>
          <w:rFonts w:eastAsia="Times New Roman" w:cs="Calibri"/>
          <w:b/>
          <w:bCs/>
          <w:color w:val="000000"/>
          <w:szCs w:val="22"/>
          <w:u w:val="single"/>
        </w:rPr>
        <w:t>capitalism, in the sense that t</w:t>
      </w:r>
      <w:r w:rsidRPr="00360CF0">
        <w:rPr>
          <w:rFonts w:eastAsia="Times New Roman" w:cs="Calibri"/>
          <w:b/>
          <w:bCs/>
          <w:color w:val="000000"/>
          <w:szCs w:val="22"/>
          <w:u w:val="single"/>
          <w:shd w:val="clear" w:color="auto" w:fill="FFFF00"/>
        </w:rPr>
        <w:t>here are no longer</w:t>
      </w:r>
      <w:r w:rsidRPr="00360CF0">
        <w:rPr>
          <w:rFonts w:eastAsia="Times New Roman" w:cs="Calibri"/>
          <w:b/>
          <w:bCs/>
          <w:color w:val="000000"/>
          <w:szCs w:val="22"/>
          <w:u w:val="single"/>
        </w:rPr>
        <w:t xml:space="preserve"> any new</w:t>
      </w:r>
      <w:r w:rsidRPr="00360CF0">
        <w:rPr>
          <w:rFonts w:eastAsia="Times New Roman" w:cs="Calibri"/>
          <w:b/>
          <w:bCs/>
          <w:color w:val="000000"/>
          <w:szCs w:val="22"/>
          <w:u w:val="single"/>
          <w:shd w:val="clear" w:color="auto" w:fill="FFFF00"/>
        </w:rPr>
        <w:t xml:space="preserve"> territories of significance to integrate</w:t>
      </w:r>
      <w:r w:rsidRPr="00360CF0">
        <w:rPr>
          <w:rFonts w:eastAsia="Times New Roman" w:cs="Calibri"/>
          <w:b/>
          <w:bCs/>
          <w:color w:val="000000"/>
          <w:szCs w:val="22"/>
        </w:rPr>
        <w:t xml:space="preserve"> </w:t>
      </w:r>
      <w:r w:rsidRPr="00360CF0">
        <w:rPr>
          <w:rFonts w:eastAsia="Times New Roman" w:cs="Calibri"/>
          <w:b/>
          <w:bCs/>
          <w:color w:val="000000"/>
          <w:szCs w:val="22"/>
          <w:u w:val="single"/>
        </w:rPr>
        <w:t>into world capitalism and new spaces to commodify are drying up. The capitalist system is by</w:t>
      </w:r>
      <w:r w:rsidRPr="00360CF0">
        <w:rPr>
          <w:rFonts w:eastAsia="Times New Roman" w:cs="Calibri"/>
          <w:b/>
          <w:bCs/>
          <w:color w:val="000000"/>
          <w:szCs w:val="22"/>
        </w:rPr>
        <w:t xml:space="preserve"> </w:t>
      </w:r>
      <w:r w:rsidRPr="00360CF0">
        <w:rPr>
          <w:rFonts w:eastAsia="Times New Roman" w:cs="Calibri"/>
          <w:b/>
          <w:bCs/>
          <w:color w:val="000000"/>
          <w:szCs w:val="22"/>
          <w:u w:val="single"/>
        </w:rPr>
        <w:t>its nature expansionary. In each earlier structural crisis, the system went through a new round</w:t>
      </w:r>
      <w:r w:rsidRPr="00360CF0">
        <w:rPr>
          <w:rFonts w:eastAsia="Times New Roman" w:cs="Calibri"/>
          <w:b/>
          <w:bCs/>
          <w:color w:val="000000"/>
          <w:szCs w:val="22"/>
        </w:rPr>
        <w:t xml:space="preserve"> </w:t>
      </w:r>
      <w:r w:rsidRPr="00360CF0">
        <w:rPr>
          <w:rFonts w:eastAsia="Times New Roman" w:cs="Calibri"/>
          <w:b/>
          <w:bCs/>
          <w:color w:val="000000"/>
          <w:szCs w:val="22"/>
          <w:u w:val="single"/>
        </w:rPr>
        <w:t>of extensive expansion – from waves of colonial conquest in earlier centuries, to the</w:t>
      </w:r>
      <w:r w:rsidRPr="00360CF0">
        <w:rPr>
          <w:rFonts w:eastAsia="Times New Roman" w:cs="Calibri"/>
          <w:b/>
          <w:bCs/>
          <w:color w:val="000000"/>
          <w:szCs w:val="22"/>
        </w:rPr>
        <w:t xml:space="preserve"> </w:t>
      </w:r>
      <w:r w:rsidRPr="00360CF0">
        <w:rPr>
          <w:rFonts w:eastAsia="Times New Roman" w:cs="Calibri"/>
          <w:b/>
          <w:bCs/>
          <w:color w:val="000000"/>
          <w:szCs w:val="22"/>
          <w:u w:val="single"/>
        </w:rPr>
        <w:t>integration in the late 20th and early 21st centuries of the former socialist countries, China,</w:t>
      </w:r>
      <w:r w:rsidRPr="00360CF0">
        <w:rPr>
          <w:rFonts w:eastAsia="Times New Roman" w:cs="Calibri"/>
          <w:b/>
          <w:bCs/>
          <w:color w:val="000000"/>
          <w:szCs w:val="22"/>
        </w:rPr>
        <w:t xml:space="preserve"> </w:t>
      </w:r>
      <w:proofErr w:type="gramStart"/>
      <w:r w:rsidRPr="00360CF0">
        <w:rPr>
          <w:rFonts w:eastAsia="Times New Roman" w:cs="Calibri"/>
          <w:b/>
          <w:bCs/>
          <w:color w:val="000000"/>
          <w:szCs w:val="22"/>
          <w:u w:val="single"/>
        </w:rPr>
        <w:t>India</w:t>
      </w:r>
      <w:proofErr w:type="gramEnd"/>
      <w:r w:rsidRPr="00360CF0">
        <w:rPr>
          <w:rFonts w:eastAsia="Times New Roman" w:cs="Calibri"/>
          <w:b/>
          <w:bCs/>
          <w:color w:val="000000"/>
          <w:szCs w:val="22"/>
          <w:u w:val="single"/>
        </w:rPr>
        <w:t xml:space="preserve"> and other areas that had been marginally outside the system. There are no longer any</w:t>
      </w:r>
      <w:r w:rsidRPr="00360CF0">
        <w:rPr>
          <w:rFonts w:eastAsia="Times New Roman" w:cs="Calibri"/>
          <w:b/>
          <w:bCs/>
          <w:color w:val="000000"/>
          <w:szCs w:val="22"/>
        </w:rPr>
        <w:t xml:space="preserve"> </w:t>
      </w:r>
      <w:r w:rsidRPr="00360CF0">
        <w:rPr>
          <w:rFonts w:eastAsia="Times New Roman" w:cs="Calibri"/>
          <w:b/>
          <w:bCs/>
          <w:color w:val="000000"/>
          <w:szCs w:val="22"/>
          <w:u w:val="single"/>
        </w:rPr>
        <w:t>new territories to integrate into world capitalism. At the same time, the privatization of</w:t>
      </w:r>
      <w:r w:rsidRPr="00360CF0">
        <w:rPr>
          <w:rFonts w:eastAsia="Times New Roman" w:cs="Calibri"/>
          <w:b/>
          <w:bCs/>
          <w:color w:val="000000"/>
          <w:szCs w:val="22"/>
        </w:rPr>
        <w:t xml:space="preserve"> </w:t>
      </w:r>
      <w:r w:rsidRPr="00360CF0">
        <w:rPr>
          <w:rFonts w:eastAsia="Times New Roman" w:cs="Calibri"/>
          <w:b/>
          <w:bCs/>
          <w:color w:val="000000"/>
          <w:szCs w:val="22"/>
          <w:u w:val="single"/>
        </w:rPr>
        <w:t>education, health, utilities, basic services, and public lands is turning those spaces in global</w:t>
      </w:r>
      <w:r w:rsidRPr="00360CF0">
        <w:rPr>
          <w:rFonts w:eastAsia="Times New Roman" w:cs="Calibri"/>
          <w:b/>
          <w:bCs/>
          <w:color w:val="000000"/>
          <w:szCs w:val="22"/>
        </w:rPr>
        <w:t xml:space="preserve"> </w:t>
      </w:r>
      <w:r w:rsidRPr="00360CF0">
        <w:rPr>
          <w:rFonts w:eastAsia="Times New Roman" w:cs="Calibri"/>
          <w:b/>
          <w:bCs/>
          <w:color w:val="000000"/>
          <w:szCs w:val="22"/>
          <w:u w:val="single"/>
        </w:rPr>
        <w:t>society that were outside of capital’s control into “spaces of capital,” so that intensive</w:t>
      </w:r>
      <w:r w:rsidRPr="00360CF0">
        <w:rPr>
          <w:rFonts w:eastAsia="Times New Roman" w:cs="Calibri"/>
          <w:b/>
          <w:bCs/>
          <w:color w:val="000000"/>
          <w:szCs w:val="22"/>
        </w:rPr>
        <w:t xml:space="preserve"> </w:t>
      </w:r>
      <w:r w:rsidRPr="00360CF0">
        <w:rPr>
          <w:rFonts w:eastAsia="Times New Roman" w:cs="Calibri"/>
          <w:b/>
          <w:bCs/>
          <w:color w:val="000000"/>
          <w:szCs w:val="22"/>
          <w:u w:val="single"/>
        </w:rPr>
        <w:t xml:space="preserve">expansion is reaching depths </w:t>
      </w:r>
      <w:proofErr w:type="gramStart"/>
      <w:r w:rsidRPr="00360CF0">
        <w:rPr>
          <w:rFonts w:eastAsia="Times New Roman" w:cs="Calibri"/>
          <w:b/>
          <w:bCs/>
          <w:color w:val="000000"/>
          <w:szCs w:val="22"/>
          <w:u w:val="single"/>
        </w:rPr>
        <w:t>never before</w:t>
      </w:r>
      <w:proofErr w:type="gramEnd"/>
      <w:r w:rsidRPr="00360CF0">
        <w:rPr>
          <w:rFonts w:eastAsia="Times New Roman" w:cs="Calibri"/>
          <w:b/>
          <w:bCs/>
          <w:color w:val="000000"/>
          <w:szCs w:val="22"/>
          <w:u w:val="single"/>
        </w:rPr>
        <w:t xml:space="preserve"> seen. What is there left to commodify? Where can</w:t>
      </w:r>
    </w:p>
    <w:p w14:paraId="23ADC1BD" w14:textId="77777777" w:rsidR="00360CF0" w:rsidRPr="00360CF0" w:rsidRDefault="00360CF0" w:rsidP="00360CF0">
      <w:pPr>
        <w:spacing w:after="0" w:line="240" w:lineRule="auto"/>
        <w:rPr>
          <w:rFonts w:ascii="Times New Roman" w:eastAsia="Times New Roman" w:hAnsi="Times New Roman" w:cs="Times New Roman"/>
          <w:sz w:val="24"/>
        </w:rPr>
      </w:pPr>
      <w:r w:rsidRPr="00360CF0">
        <w:rPr>
          <w:rFonts w:eastAsia="Times New Roman" w:cs="Calibri"/>
          <w:b/>
          <w:bCs/>
          <w:color w:val="000000"/>
          <w:szCs w:val="22"/>
          <w:u w:val="single"/>
        </w:rPr>
        <w:t xml:space="preserve">the system now </w:t>
      </w:r>
      <w:proofErr w:type="gramStart"/>
      <w:r w:rsidRPr="00360CF0">
        <w:rPr>
          <w:rFonts w:eastAsia="Times New Roman" w:cs="Calibri"/>
          <w:b/>
          <w:bCs/>
          <w:color w:val="000000"/>
          <w:szCs w:val="22"/>
          <w:u w:val="single"/>
        </w:rPr>
        <w:t>expand</w:t>
      </w:r>
      <w:proofErr w:type="gramEnd"/>
      <w:r w:rsidRPr="00360CF0">
        <w:rPr>
          <w:rFonts w:eastAsia="Times New Roman" w:cs="Calibri"/>
          <w:b/>
          <w:bCs/>
          <w:color w:val="000000"/>
          <w:szCs w:val="22"/>
          <w:u w:val="single"/>
        </w:rPr>
        <w:t xml:space="preserve">? New spaces </w:t>
      </w:r>
      <w:proofErr w:type="gramStart"/>
      <w:r w:rsidRPr="00360CF0">
        <w:rPr>
          <w:rFonts w:eastAsia="Times New Roman" w:cs="Calibri"/>
          <w:b/>
          <w:bCs/>
          <w:color w:val="000000"/>
          <w:szCs w:val="22"/>
          <w:u w:val="single"/>
        </w:rPr>
        <w:t>have to</w:t>
      </w:r>
      <w:proofErr w:type="gramEnd"/>
      <w:r w:rsidRPr="00360CF0">
        <w:rPr>
          <w:rFonts w:eastAsia="Times New Roman" w:cs="Calibri"/>
          <w:b/>
          <w:bCs/>
          <w:color w:val="000000"/>
          <w:szCs w:val="22"/>
          <w:u w:val="single"/>
        </w:rPr>
        <w:t xml:space="preserve"> be violently cracked open and the peoples in</w:t>
      </w:r>
      <w:r w:rsidRPr="00360CF0">
        <w:rPr>
          <w:rFonts w:eastAsia="Times New Roman" w:cs="Calibri"/>
          <w:b/>
          <w:bCs/>
          <w:color w:val="000000"/>
          <w:szCs w:val="22"/>
        </w:rPr>
        <w:t xml:space="preserve"> </w:t>
      </w:r>
      <w:r w:rsidRPr="00360CF0">
        <w:rPr>
          <w:rFonts w:eastAsia="Times New Roman" w:cs="Calibri"/>
          <w:b/>
          <w:bCs/>
          <w:color w:val="000000"/>
          <w:szCs w:val="22"/>
          <w:u w:val="single"/>
        </w:rPr>
        <w:t>these spaces must be repressed by the global police state.</w:t>
      </w:r>
    </w:p>
    <w:p w14:paraId="722DC852" w14:textId="678B49A7" w:rsidR="00E42E4C" w:rsidRDefault="00E42E4C" w:rsidP="00F601E6"/>
    <w:p w14:paraId="65958127" w14:textId="0E1CDFD9" w:rsidR="00F30F1A" w:rsidRDefault="00F30F1A" w:rsidP="00F30F1A">
      <w:pPr>
        <w:pStyle w:val="Heading2"/>
      </w:pPr>
      <w:r>
        <w:t>2A</w:t>
      </w:r>
    </w:p>
    <w:p w14:paraId="78CAA45B" w14:textId="77777777" w:rsidR="00F30F1A" w:rsidRPr="0046536B" w:rsidRDefault="00F30F1A" w:rsidP="00F30F1A">
      <w:pPr>
        <w:spacing w:before="40" w:after="0" w:line="240" w:lineRule="auto"/>
        <w:outlineLvl w:val="3"/>
        <w:rPr>
          <w:rFonts w:ascii="Times New Roman" w:eastAsia="Times New Roman" w:hAnsi="Times New Roman" w:cs="Times New Roman"/>
          <w:b/>
          <w:bCs/>
          <w:sz w:val="24"/>
        </w:rPr>
      </w:pPr>
      <w:r w:rsidRPr="0046536B">
        <w:rPr>
          <w:rFonts w:eastAsia="Times New Roman" w:cs="Calibri"/>
          <w:b/>
          <w:bCs/>
          <w:color w:val="000000"/>
          <w:sz w:val="26"/>
          <w:szCs w:val="26"/>
        </w:rPr>
        <w:t>Top level - Frame the competing interps debate through a lens of sufficient offense - don’t let them win off marginal offense on the interp - stops people from finding very small abuse and reading theory on it, especially thru links of omissions which OW because I can’t contest drop the debater - the time I spent responding to the shell also solves.</w:t>
      </w:r>
    </w:p>
    <w:p w14:paraId="11103ED5" w14:textId="77777777" w:rsidR="00F30F1A" w:rsidRPr="0046536B" w:rsidRDefault="00F30F1A" w:rsidP="00F30F1A">
      <w:pPr>
        <w:spacing w:before="40" w:after="0" w:line="240" w:lineRule="auto"/>
        <w:outlineLvl w:val="3"/>
        <w:rPr>
          <w:rFonts w:ascii="Times New Roman" w:eastAsia="Times New Roman" w:hAnsi="Times New Roman" w:cs="Times New Roman"/>
          <w:b/>
          <w:bCs/>
          <w:sz w:val="24"/>
        </w:rPr>
      </w:pPr>
      <w:r w:rsidRPr="0046536B">
        <w:rPr>
          <w:rFonts w:eastAsia="Times New Roman" w:cs="Calibri"/>
          <w:b/>
          <w:bCs/>
          <w:color w:val="000000"/>
          <w:sz w:val="26"/>
          <w:szCs w:val="26"/>
        </w:rPr>
        <w:t xml:space="preserve">Counterinterp </w:t>
      </w:r>
      <w:r>
        <w:rPr>
          <w:rFonts w:eastAsia="Times New Roman" w:cs="Calibri"/>
          <w:b/>
          <w:bCs/>
          <w:color w:val="000000"/>
          <w:sz w:val="26"/>
          <w:szCs w:val="26"/>
        </w:rPr>
        <w:t>–</w:t>
      </w:r>
      <w:r w:rsidRPr="0046536B">
        <w:rPr>
          <w:rFonts w:eastAsia="Times New Roman" w:cs="Calibri"/>
          <w:b/>
          <w:bCs/>
          <w:color w:val="000000"/>
          <w:sz w:val="26"/>
          <w:szCs w:val="26"/>
        </w:rPr>
        <w:t xml:space="preserve"> </w:t>
      </w:r>
      <w:r>
        <w:rPr>
          <w:rFonts w:eastAsia="Times New Roman" w:cs="Calibri"/>
          <w:b/>
          <w:bCs/>
          <w:color w:val="000000"/>
          <w:sz w:val="26"/>
          <w:szCs w:val="26"/>
        </w:rPr>
        <w:t>debates must not disclose all past rounds</w:t>
      </w:r>
    </w:p>
    <w:p w14:paraId="374729F3" w14:textId="77777777" w:rsidR="00F30F1A" w:rsidRPr="0046536B" w:rsidRDefault="00F30F1A" w:rsidP="00F30F1A">
      <w:pPr>
        <w:spacing w:before="40" w:after="0" w:line="240" w:lineRule="auto"/>
        <w:outlineLvl w:val="3"/>
        <w:rPr>
          <w:rFonts w:ascii="Times New Roman" w:eastAsia="Times New Roman" w:hAnsi="Times New Roman" w:cs="Times New Roman"/>
          <w:b/>
          <w:bCs/>
          <w:sz w:val="24"/>
        </w:rPr>
      </w:pPr>
      <w:r w:rsidRPr="0046536B">
        <w:rPr>
          <w:rFonts w:eastAsia="Times New Roman" w:cs="Calibri"/>
          <w:b/>
          <w:bCs/>
          <w:color w:val="000000"/>
          <w:sz w:val="26"/>
          <w:szCs w:val="26"/>
        </w:rPr>
        <w:t xml:space="preserve">[1] solves all your abuse - you could’ve asked me before the rd to spec or structured your strat 30 mins ahead based on me not specifying </w:t>
      </w:r>
      <w:r>
        <w:rPr>
          <w:rFonts w:eastAsia="Times New Roman" w:cs="Calibri"/>
          <w:b/>
          <w:bCs/>
          <w:color w:val="000000"/>
          <w:sz w:val="26"/>
          <w:szCs w:val="26"/>
        </w:rPr>
        <w:t>–</w:t>
      </w:r>
      <w:r w:rsidRPr="0046536B">
        <w:rPr>
          <w:rFonts w:eastAsia="Times New Roman" w:cs="Calibri"/>
          <w:b/>
          <w:bCs/>
          <w:color w:val="000000"/>
          <w:sz w:val="26"/>
          <w:szCs w:val="26"/>
        </w:rPr>
        <w:t xml:space="preserve"> </w:t>
      </w:r>
      <w:r>
        <w:rPr>
          <w:rFonts w:eastAsia="Times New Roman" w:cs="Calibri"/>
          <w:b/>
          <w:bCs/>
          <w:color w:val="000000"/>
          <w:sz w:val="26"/>
          <w:szCs w:val="26"/>
        </w:rPr>
        <w:t>My entire AC is opensourced and you could have asked me</w:t>
      </w:r>
    </w:p>
    <w:p w14:paraId="40212E70" w14:textId="77777777" w:rsidR="00F30F1A" w:rsidRPr="0046536B" w:rsidRDefault="00F30F1A" w:rsidP="00F30F1A">
      <w:pPr>
        <w:spacing w:before="40" w:after="0" w:line="240" w:lineRule="auto"/>
        <w:outlineLvl w:val="3"/>
        <w:rPr>
          <w:rFonts w:ascii="Times New Roman" w:eastAsia="Times New Roman" w:hAnsi="Times New Roman" w:cs="Times New Roman"/>
          <w:b/>
          <w:bCs/>
          <w:sz w:val="24"/>
        </w:rPr>
      </w:pPr>
      <w:r w:rsidRPr="0046536B">
        <w:rPr>
          <w:rFonts w:eastAsia="Times New Roman" w:cs="Calibri"/>
          <w:b/>
          <w:bCs/>
          <w:color w:val="000000"/>
          <w:sz w:val="26"/>
          <w:szCs w:val="26"/>
        </w:rPr>
        <w:t>[2] Infinite Regress - if they win the theory debate, it’ll justify people continuing to read regressive disclosure shells like must spec definition cites, etc. - that’s empirically proven - you should stop that now by making them lose the theory debate. Destroys fairness bc debate will devolve to people winning off to shells with marginal offense &amp; no defense - also destroys norming bc theory will just be a race to the bottom to find these shells instead of being used to check legit abuse - ppl will hate theory - also crowds out substance.</w:t>
      </w:r>
    </w:p>
    <w:p w14:paraId="53FF4C63" w14:textId="77777777" w:rsidR="00F30F1A" w:rsidRPr="0046536B" w:rsidRDefault="00F30F1A" w:rsidP="00F30F1A">
      <w:pPr>
        <w:spacing w:before="40" w:after="0" w:line="240" w:lineRule="auto"/>
        <w:outlineLvl w:val="3"/>
        <w:rPr>
          <w:rFonts w:ascii="Times New Roman" w:eastAsia="Times New Roman" w:hAnsi="Times New Roman" w:cs="Times New Roman"/>
          <w:b/>
          <w:bCs/>
          <w:sz w:val="24"/>
        </w:rPr>
      </w:pPr>
      <w:r w:rsidRPr="0046536B">
        <w:rPr>
          <w:rFonts w:eastAsia="Times New Roman" w:cs="Calibri"/>
          <w:b/>
          <w:bCs/>
          <w:color w:val="000000"/>
          <w:sz w:val="26"/>
          <w:szCs w:val="26"/>
        </w:rPr>
        <w:t xml:space="preserve">[3] Regress Turn - Disclosure shells with marginal offense hurt disclosure norms - people will be less incentivized to disclose if they </w:t>
      </w:r>
      <w:proofErr w:type="gramStart"/>
      <w:r w:rsidRPr="0046536B">
        <w:rPr>
          <w:rFonts w:eastAsia="Times New Roman" w:cs="Calibri"/>
          <w:b/>
          <w:bCs/>
          <w:color w:val="000000"/>
          <w:sz w:val="26"/>
          <w:szCs w:val="26"/>
        </w:rPr>
        <w:t>have to</w:t>
      </w:r>
      <w:proofErr w:type="gramEnd"/>
      <w:r w:rsidRPr="0046536B">
        <w:rPr>
          <w:rFonts w:eastAsia="Times New Roman" w:cs="Calibri"/>
          <w:b/>
          <w:bCs/>
          <w:color w:val="000000"/>
          <w:sz w:val="26"/>
          <w:szCs w:val="26"/>
        </w:rPr>
        <w:t xml:space="preserve"> disclose every minute detail - it’s better for people to do disclosure 90% right than to hate it.</w:t>
      </w:r>
      <w:r>
        <w:rPr>
          <w:rFonts w:eastAsia="Times New Roman" w:cs="Calibri"/>
          <w:b/>
          <w:bCs/>
          <w:color w:val="000000"/>
          <w:sz w:val="26"/>
          <w:szCs w:val="26"/>
        </w:rPr>
        <w:t xml:space="preserve"> I am not even neg this round.</w:t>
      </w:r>
    </w:p>
    <w:p w14:paraId="042259AB" w14:textId="77777777" w:rsidR="00F30F1A" w:rsidRPr="0046536B" w:rsidRDefault="00F30F1A" w:rsidP="00F30F1A">
      <w:pPr>
        <w:spacing w:before="40" w:after="0" w:line="240" w:lineRule="auto"/>
        <w:outlineLvl w:val="3"/>
        <w:rPr>
          <w:rFonts w:ascii="Times New Roman" w:eastAsia="Times New Roman" w:hAnsi="Times New Roman" w:cs="Times New Roman"/>
          <w:b/>
          <w:bCs/>
          <w:sz w:val="24"/>
        </w:rPr>
      </w:pPr>
      <w:r w:rsidRPr="0046536B">
        <w:rPr>
          <w:rFonts w:eastAsia="Times New Roman" w:cs="Calibri"/>
          <w:b/>
          <w:bCs/>
          <w:color w:val="FF0000"/>
          <w:sz w:val="26"/>
          <w:szCs w:val="26"/>
        </w:rPr>
        <w:t xml:space="preserve">[5] Reject Out of Round Violations and Screen Shots - they are non verifiable and can be subject to inspect element - that makes judges </w:t>
      </w:r>
      <w:proofErr w:type="gramStart"/>
      <w:r w:rsidRPr="0046536B">
        <w:rPr>
          <w:rFonts w:eastAsia="Times New Roman" w:cs="Calibri"/>
          <w:b/>
          <w:bCs/>
          <w:color w:val="FF0000"/>
          <w:sz w:val="26"/>
          <w:szCs w:val="26"/>
        </w:rPr>
        <w:t>have to</w:t>
      </w:r>
      <w:proofErr w:type="gramEnd"/>
      <w:r w:rsidRPr="0046536B">
        <w:rPr>
          <w:rFonts w:eastAsia="Times New Roman" w:cs="Calibri"/>
          <w:b/>
          <w:bCs/>
          <w:color w:val="FF0000"/>
          <w:sz w:val="26"/>
          <w:szCs w:val="26"/>
        </w:rPr>
        <w:t xml:space="preserve"> intervene </w:t>
      </w:r>
    </w:p>
    <w:p w14:paraId="04C44653" w14:textId="77777777" w:rsidR="00F30F1A" w:rsidRPr="00F30F1A" w:rsidRDefault="00F30F1A" w:rsidP="00F30F1A"/>
    <w:sectPr w:rsidR="00F30F1A" w:rsidRPr="00F30F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0CF0"/>
    <w:rsid w:val="000029E3"/>
    <w:rsid w:val="000029E8"/>
    <w:rsid w:val="00004225"/>
    <w:rsid w:val="000066CA"/>
    <w:rsid w:val="00007264"/>
    <w:rsid w:val="000076A9"/>
    <w:rsid w:val="00014FAD"/>
    <w:rsid w:val="00015D2A"/>
    <w:rsid w:val="0001626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CF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F1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598904"/>
  <w14:defaultImageDpi w14:val="300"/>
  <w15:docId w15:val="{F220928A-E11F-EC42-A242-EBBE0293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0F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0F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0F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0F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30F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0F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0F1A"/>
  </w:style>
  <w:style w:type="character" w:customStyle="1" w:styleId="Heading1Char">
    <w:name w:val="Heading 1 Char"/>
    <w:aliases w:val="Pocket Char"/>
    <w:basedOn w:val="DefaultParagraphFont"/>
    <w:link w:val="Heading1"/>
    <w:uiPriority w:val="9"/>
    <w:rsid w:val="00F30F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0F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0F1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30F1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30F1A"/>
    <w:rPr>
      <w:b/>
      <w:sz w:val="26"/>
      <w:u w:val="none"/>
    </w:rPr>
  </w:style>
  <w:style w:type="character" w:customStyle="1" w:styleId="StyleUnderline">
    <w:name w:val="Style Underline"/>
    <w:aliases w:val="Underline"/>
    <w:basedOn w:val="DefaultParagraphFont"/>
    <w:uiPriority w:val="1"/>
    <w:qFormat/>
    <w:rsid w:val="00F30F1A"/>
    <w:rPr>
      <w:b w:val="0"/>
      <w:sz w:val="22"/>
      <w:u w:val="single"/>
    </w:rPr>
  </w:style>
  <w:style w:type="character" w:styleId="Emphasis">
    <w:name w:val="Emphasis"/>
    <w:basedOn w:val="DefaultParagraphFont"/>
    <w:uiPriority w:val="20"/>
    <w:qFormat/>
    <w:rsid w:val="00F30F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0F1A"/>
    <w:rPr>
      <w:color w:val="auto"/>
      <w:u w:val="none"/>
    </w:rPr>
  </w:style>
  <w:style w:type="character" w:styleId="Hyperlink">
    <w:name w:val="Hyperlink"/>
    <w:basedOn w:val="DefaultParagraphFont"/>
    <w:uiPriority w:val="99"/>
    <w:semiHidden/>
    <w:unhideWhenUsed/>
    <w:rsid w:val="00F30F1A"/>
    <w:rPr>
      <w:color w:val="auto"/>
      <w:u w:val="none"/>
    </w:rPr>
  </w:style>
  <w:style w:type="paragraph" w:styleId="DocumentMap">
    <w:name w:val="Document Map"/>
    <w:basedOn w:val="Normal"/>
    <w:link w:val="DocumentMapChar"/>
    <w:uiPriority w:val="99"/>
    <w:semiHidden/>
    <w:unhideWhenUsed/>
    <w:rsid w:val="00F30F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0F1A"/>
    <w:rPr>
      <w:rFonts w:ascii="Lucida Grande" w:hAnsi="Lucida Grande" w:cs="Lucida Grande"/>
    </w:rPr>
  </w:style>
  <w:style w:type="paragraph" w:styleId="NormalWeb">
    <w:name w:val="Normal (Web)"/>
    <w:basedOn w:val="Normal"/>
    <w:uiPriority w:val="99"/>
    <w:semiHidden/>
    <w:unhideWhenUsed/>
    <w:rsid w:val="00360CF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0814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ph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9CBBA92-ADFF-694D-9187-F7CAA3463D58}">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4830</Words>
  <Characters>27534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Schier</cp:lastModifiedBy>
  <cp:revision>2</cp:revision>
  <cp:lastPrinted>2021-12-03T23:54:00Z</cp:lastPrinted>
  <dcterms:created xsi:type="dcterms:W3CDTF">2021-12-04T00:57:00Z</dcterms:created>
  <dcterms:modified xsi:type="dcterms:W3CDTF">2021-12-04T00:57:00Z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