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1308B" w14:textId="77777777" w:rsidR="00B32EA9" w:rsidRDefault="00B32EA9" w:rsidP="00B32EA9">
      <w:pPr>
        <w:pStyle w:val="Heading4"/>
      </w:pPr>
      <w:r>
        <w:t>P1:</w:t>
      </w:r>
    </w:p>
    <w:p w14:paraId="5A502E85" w14:textId="77777777" w:rsidR="00B32EA9" w:rsidRDefault="00B32EA9" w:rsidP="00B32EA9">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Fully Automated Space Luxury Communism is the only feasible next step. We have to eliminate the oppressive and catastrophic capitalist </w:t>
      </w:r>
      <w:proofErr w:type="gramStart"/>
      <w:r>
        <w:rPr>
          <w:shd w:val="clear" w:color="auto" w:fill="FFFFFF"/>
        </w:rPr>
        <w:t>ideals</w:t>
      </w:r>
      <w:proofErr w:type="gramEnd"/>
      <w:r>
        <w:rPr>
          <w:shd w:val="clear" w:color="auto" w:fill="FFFFFF"/>
        </w:rPr>
        <w:t xml:space="preserve"> or we will all be wiped out like the dinosaurs, </w:t>
      </w:r>
      <w:proofErr w:type="spellStart"/>
      <w:r>
        <w:rPr>
          <w:shd w:val="clear" w:color="auto" w:fill="FFFFFF"/>
        </w:rPr>
        <w:t>Allinson</w:t>
      </w:r>
      <w:proofErr w:type="spellEnd"/>
      <w:r>
        <w:rPr>
          <w:shd w:val="clear" w:color="auto" w:fill="FFFFFF"/>
        </w:rPr>
        <w:t xml:space="preserve"> 21</w:t>
      </w:r>
    </w:p>
    <w:p w14:paraId="51157F0E" w14:textId="77777777" w:rsidR="00B32EA9" w:rsidRPr="00CB4889" w:rsidRDefault="00B32EA9" w:rsidP="00B32EA9">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40B814A7" w14:textId="2908D2D7" w:rsidR="00B32EA9" w:rsidRPr="003E7388" w:rsidRDefault="00B32EA9" w:rsidP="00B32EA9">
      <w:pPr>
        <w:rPr>
          <w:sz w:val="12"/>
        </w:rPr>
      </w:pPr>
      <w:r w:rsidRPr="003E7388">
        <w:rPr>
          <w:sz w:val="12"/>
        </w:rPr>
        <w:t xml:space="preserve">Capitalism, like certain bacteria, like the death-drive, is immortal. It has its limits and crises but, perversely, seems to thrive on these. Unlike the multi- species life-systems powering it, </w:t>
      </w:r>
      <w:r w:rsidRPr="003E7388">
        <w:rPr>
          <w:sz w:val="12"/>
          <w:highlight w:val="yellow"/>
        </w:rPr>
        <w:t xml:space="preserve">the only </w:t>
      </w:r>
      <w:r w:rsidRPr="003E7388">
        <w:rPr>
          <w:sz w:val="12"/>
        </w:rPr>
        <w:t xml:space="preserve">terminal </w:t>
      </w:r>
      <w:r w:rsidRPr="007342F3">
        <w:rPr>
          <w:rFonts w:eastAsiaTheme="majorEastAsia" w:cstheme="majorBidi"/>
          <w:b/>
          <w:bCs/>
          <w:sz w:val="32"/>
          <w:szCs w:val="32"/>
          <w:highlight w:val="yellow"/>
          <w:u w:val="single"/>
        </w:rPr>
        <w:t>limit to capital</w:t>
      </w:r>
      <w:r w:rsidRPr="003E7388">
        <w:rPr>
          <w:sz w:val="12"/>
          <w:highlight w:val="yellow"/>
        </w:rPr>
        <w:t xml:space="preserve">’s </w:t>
      </w:r>
      <w:r w:rsidRPr="003E7388">
        <w:rPr>
          <w:sz w:val="12"/>
        </w:rPr>
        <w:t xml:space="preserve">perpetual augmentation </w:t>
      </w:r>
      <w:r w:rsidRPr="007342F3">
        <w:rPr>
          <w:rFonts w:eastAsiaTheme="majorEastAsia" w:cstheme="majorBidi"/>
          <w:b/>
          <w:bCs/>
          <w:sz w:val="32"/>
          <w:szCs w:val="32"/>
          <w:highlight w:val="yellow"/>
          <w:u w:val="single"/>
        </w:rPr>
        <w:t>is</w:t>
      </w:r>
      <w:r w:rsidRPr="003E7388">
        <w:rPr>
          <w:sz w:val="12"/>
        </w:rPr>
        <w:t xml:space="preserve">, if driven towards from within, external: </w:t>
      </w:r>
      <w:r w:rsidRPr="003E7388">
        <w:rPr>
          <w:sz w:val="12"/>
          <w:highlight w:val="yellow"/>
        </w:rPr>
        <w:t xml:space="preserve">either </w:t>
      </w:r>
      <w:r w:rsidRPr="007342F3">
        <w:rPr>
          <w:rFonts w:eastAsiaTheme="majorEastAsia" w:cstheme="majorBidi"/>
          <w:b/>
          <w:bCs/>
          <w:sz w:val="32"/>
          <w:szCs w:val="32"/>
          <w:highlight w:val="yellow"/>
          <w:u w:val="single"/>
        </w:rPr>
        <w:t xml:space="preserve">revolution or human extinction; </w:t>
      </w:r>
      <w:r w:rsidRPr="003E7388">
        <w:rPr>
          <w:sz w:val="12"/>
        </w:rPr>
        <w:t xml:space="preserve">communism, or the common ruin of the contending classes.  Long ago, both Max Weber and Walter Benjamin saw an occulted religious foundation in capitalist </w:t>
      </w:r>
      <w:proofErr w:type="spellStart"/>
      <w:r w:rsidRPr="003E7388">
        <w:rPr>
          <w:sz w:val="12"/>
        </w:rPr>
        <w:t>civilisation</w:t>
      </w:r>
      <w:proofErr w:type="spellEnd"/>
      <w:r w:rsidRPr="003E7388">
        <w:rPr>
          <w:sz w:val="12"/>
        </w:rPr>
        <w:t xml:space="preserve">. As Michael </w:t>
      </w:r>
      <w:proofErr w:type="spellStart"/>
      <w:r w:rsidRPr="003E7388">
        <w:rPr>
          <w:sz w:val="12"/>
        </w:rPr>
        <w:t>Löwy</w:t>
      </w:r>
      <w:proofErr w:type="spellEnd"/>
      <w:r w:rsidRPr="003E7388">
        <w:rPr>
          <w:sz w:val="1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3E7388">
        <w:rPr>
          <w:sz w:val="12"/>
        </w:rPr>
        <w:t>buying</w:t>
      </w:r>
      <w:proofErr w:type="gramEnd"/>
      <w:r w:rsidRPr="003E7388">
        <w:rPr>
          <w:sz w:val="12"/>
        </w:rPr>
        <w:t xml:space="preserve"> and selling. It has no dogma other than those ‘real abstractions’, as Alfred Sohn-</w:t>
      </w:r>
      <w:proofErr w:type="spellStart"/>
      <w:r w:rsidRPr="003E7388">
        <w:rPr>
          <w:sz w:val="12"/>
        </w:rPr>
        <w:t>Rethel</w:t>
      </w:r>
      <w:proofErr w:type="spellEnd"/>
      <w:r w:rsidRPr="003E7388">
        <w:rPr>
          <w:sz w:val="12"/>
        </w:rPr>
        <w:t xml:space="preserve"> put it, entailed by its rituals. In Sohn-</w:t>
      </w:r>
      <w:proofErr w:type="spellStart"/>
      <w:r w:rsidRPr="003E7388">
        <w:rPr>
          <w:sz w:val="12"/>
        </w:rPr>
        <w:t>Rethel’s</w:t>
      </w:r>
      <w:proofErr w:type="spellEnd"/>
      <w:r w:rsidRPr="003E7388">
        <w:rPr>
          <w:sz w:val="12"/>
        </w:rPr>
        <w:t xml:space="preserve"> words, the act of </w:t>
      </w:r>
      <w:proofErr w:type="spellStart"/>
      <w:r w:rsidRPr="003E7388">
        <w:rPr>
          <w:sz w:val="12"/>
        </w:rPr>
        <w:t>commodityexchange</w:t>
      </w:r>
      <w:proofErr w:type="spellEnd"/>
      <w:r w:rsidRPr="003E7388">
        <w:rPr>
          <w:sz w:val="1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Capital. Accumulation is, for capital, an imperative, not an option. To exist as a unit of capital in conditions of universal competition is to accumulate or die. As long, therefore, as there is </w:t>
      </w:r>
      <w:proofErr w:type="spellStart"/>
      <w:proofErr w:type="gramStart"/>
      <w:r w:rsidRPr="003E7388">
        <w:rPr>
          <w:sz w:val="12"/>
        </w:rPr>
        <w:t>labour</w:t>
      </w:r>
      <w:proofErr w:type="spellEnd"/>
      <w:r w:rsidRPr="003E7388">
        <w:rPr>
          <w:sz w:val="12"/>
        </w:rPr>
        <w:t>-power</w:t>
      </w:r>
      <w:proofErr w:type="gramEnd"/>
      <w:r w:rsidRPr="003E7388">
        <w:rPr>
          <w:sz w:val="1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3E7388">
        <w:rPr>
          <w:sz w:val="12"/>
        </w:rPr>
        <w:t>programme</w:t>
      </w:r>
      <w:proofErr w:type="spellEnd"/>
      <w:r w:rsidRPr="003E7388">
        <w:rPr>
          <w:sz w:val="12"/>
        </w:rPr>
        <w:t xml:space="preserve">. It is related to a distinctive move of capitalist theology, currently given right- Evangelical sanction by Calvin </w:t>
      </w:r>
      <w:proofErr w:type="spellStart"/>
      <w:r w:rsidRPr="003E7388">
        <w:rPr>
          <w:sz w:val="12"/>
        </w:rPr>
        <w:t>Beisner</w:t>
      </w:r>
      <w:proofErr w:type="spellEnd"/>
      <w:r w:rsidRPr="003E7388">
        <w:rPr>
          <w:sz w:val="1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implicatory denial: the seemingly evidence-proof conviction of capitalist states that </w:t>
      </w:r>
      <w:proofErr w:type="spellStart"/>
      <w:r w:rsidRPr="003E7388">
        <w:rPr>
          <w:sz w:val="12"/>
        </w:rPr>
        <w:t>capitalogenic</w:t>
      </w:r>
      <w:proofErr w:type="spellEnd"/>
      <w:r w:rsidRPr="003E7388">
        <w:rPr>
          <w:sz w:val="12"/>
        </w:rPr>
        <w:t xml:space="preserve"> climate change can be remedied by means, and according to systems, that guarantee its perpetuation. The </w:t>
      </w:r>
      <w:proofErr w:type="spellStart"/>
      <w:r w:rsidRPr="003E7388">
        <w:rPr>
          <w:sz w:val="12"/>
        </w:rPr>
        <w:t>capitalocentric</w:t>
      </w:r>
      <w:proofErr w:type="spellEnd"/>
      <w:r w:rsidRPr="003E7388">
        <w:rPr>
          <w:sz w:val="12"/>
        </w:rPr>
        <w:t xml:space="preserve"> purview is commonly, but mistakenly, identified with the anthropocentrism of ancient and medieval monotheisms. Here, however, it is clearly not the Anthropos that stands at the </w:t>
      </w:r>
      <w:proofErr w:type="spellStart"/>
      <w:r w:rsidRPr="003E7388">
        <w:rPr>
          <w:sz w:val="12"/>
        </w:rPr>
        <w:t>centre</w:t>
      </w:r>
      <w:proofErr w:type="spellEnd"/>
      <w:r w:rsidRPr="003E7388">
        <w:rPr>
          <w:sz w:val="12"/>
        </w:rPr>
        <w:t xml:space="preserve">, as though appointed by God to steward the garden of earth. At the </w:t>
      </w:r>
      <w:proofErr w:type="spellStart"/>
      <w:r w:rsidRPr="003E7388">
        <w:rPr>
          <w:sz w:val="12"/>
        </w:rPr>
        <w:t>centre</w:t>
      </w:r>
      <w:proofErr w:type="spellEnd"/>
      <w:r w:rsidRPr="003E7388">
        <w:rPr>
          <w:sz w:val="12"/>
        </w:rPr>
        <w:t xml:space="preserve"> is the ritual: that unconditional imperative to accumulate. And insofar as </w:t>
      </w:r>
      <w:proofErr w:type="gramStart"/>
      <w:r w:rsidRPr="003E7388">
        <w:rPr>
          <w:sz w:val="12"/>
        </w:rPr>
        <w:t>this imperative drives</w:t>
      </w:r>
      <w:proofErr w:type="gramEnd"/>
      <w:r w:rsidRPr="003E7388">
        <w:rPr>
          <w:sz w:val="12"/>
        </w:rPr>
        <w:t xml:space="preserve"> ‘adorers’, as Benjamin put it, to the horizon of human extinction, </w:t>
      </w:r>
      <w:r w:rsidRPr="007342F3">
        <w:rPr>
          <w:rFonts w:eastAsiaTheme="majorEastAsia" w:cstheme="majorBidi"/>
          <w:b/>
          <w:bCs/>
          <w:sz w:val="32"/>
          <w:szCs w:val="32"/>
          <w:highlight w:val="yellow"/>
          <w:u w:val="single"/>
        </w:rPr>
        <w:t xml:space="preserve">capitalism </w:t>
      </w:r>
      <w:r w:rsidRPr="003E7388">
        <w:rPr>
          <w:sz w:val="12"/>
        </w:rPr>
        <w:t xml:space="preserve">can – </w:t>
      </w:r>
      <w:r w:rsidRPr="007342F3">
        <w:rPr>
          <w:rFonts w:eastAsiaTheme="majorEastAsia" w:cstheme="majorBidi"/>
          <w:b/>
          <w:bCs/>
          <w:sz w:val="32"/>
          <w:szCs w:val="32"/>
          <w:highlight w:val="yellow"/>
          <w:u w:val="single"/>
        </w:rPr>
        <w:t xml:space="preserve">must </w:t>
      </w:r>
      <w:r w:rsidRPr="003E7388">
        <w:rPr>
          <w:sz w:val="12"/>
        </w:rPr>
        <w:t xml:space="preserve">– </w:t>
      </w:r>
      <w:r w:rsidRPr="007342F3">
        <w:rPr>
          <w:rFonts w:eastAsiaTheme="majorEastAsia" w:cstheme="majorBidi"/>
          <w:b/>
          <w:bCs/>
          <w:sz w:val="32"/>
          <w:szCs w:val="32"/>
          <w:highlight w:val="yellow"/>
          <w:u w:val="single"/>
        </w:rPr>
        <w:t>be described as a death cult</w:t>
      </w:r>
      <w:r w:rsidRPr="003E7388">
        <w:rPr>
          <w:sz w:val="12"/>
        </w:rPr>
        <w:t xml:space="preserve">.  Fossil capital is but one modality of the death cult, albeit a paragon. </w:t>
      </w:r>
      <w:r w:rsidRPr="003E7388">
        <w:rPr>
          <w:sz w:val="12"/>
          <w:szCs w:val="22"/>
        </w:rPr>
        <w:t xml:space="preserve">The ‘externalities’ of capital – climate chaos, biosphere destruction, resource depletion, topsoil erosion, ocean acidification, mass extinction, the accumulation of chemical, heavy metal, biological and nuclear wastes – extend far beyond the specific catastrophe of a </w:t>
      </w:r>
      <w:proofErr w:type="spellStart"/>
      <w:r w:rsidRPr="003E7388">
        <w:rPr>
          <w:sz w:val="12"/>
          <w:szCs w:val="22"/>
        </w:rPr>
        <w:t>carbonised</w:t>
      </w:r>
      <w:proofErr w:type="spellEnd"/>
      <w:r w:rsidRPr="003E7388">
        <w:rPr>
          <w:sz w:val="12"/>
          <w:szCs w:val="22"/>
        </w:rPr>
        <w:t xml:space="preserve"> atmosphere</w:t>
      </w:r>
      <w:r w:rsidRPr="003E7388">
        <w:rPr>
          <w:sz w:val="12"/>
        </w:rPr>
        <w:t xml:space="preserve">. Capitalism is a comprehensive system of work-energetics. The food industry, which powers waged </w:t>
      </w:r>
      <w:proofErr w:type="spellStart"/>
      <w:r w:rsidRPr="003E7388">
        <w:rPr>
          <w:sz w:val="12"/>
        </w:rPr>
        <w:t>labour</w:t>
      </w:r>
      <w:proofErr w:type="spellEnd"/>
      <w:r w:rsidRPr="003E7388">
        <w:rPr>
          <w:sz w:val="12"/>
        </w:rPr>
        <w:t xml:space="preserve">, and is key to the shifting value of </w:t>
      </w:r>
      <w:proofErr w:type="spellStart"/>
      <w:r w:rsidRPr="003E7388">
        <w:rPr>
          <w:sz w:val="12"/>
        </w:rPr>
        <w:t>labour</w:t>
      </w:r>
      <w:proofErr w:type="spellEnd"/>
      <w:r w:rsidRPr="003E7388">
        <w:rPr>
          <w:sz w:val="12"/>
        </w:rPr>
        <w:t>-power itself, is as central to the deterioration of the biosphere as is fossil-</w:t>
      </w:r>
      <w:proofErr w:type="spellStart"/>
      <w:r w:rsidRPr="003E7388">
        <w:rPr>
          <w:sz w:val="12"/>
        </w:rPr>
        <w:t>fuelled</w:t>
      </w:r>
      <w:proofErr w:type="spellEnd"/>
      <w:r w:rsidRPr="003E7388">
        <w:rPr>
          <w:sz w:val="12"/>
        </w:rPr>
        <w:t xml:space="preserve"> transit. Nonetheless, the continuing decision for fossil fuels as a solution to the energy demands of capitalist production, for all the growing denial of climate-change denial among the </w:t>
      </w:r>
      <w:proofErr w:type="spellStart"/>
      <w:r w:rsidRPr="003E7388">
        <w:rPr>
          <w:sz w:val="12"/>
        </w:rPr>
        <w:t>antivulgarian</w:t>
      </w:r>
      <w:proofErr w:type="spellEnd"/>
      <w:r w:rsidRPr="003E7388">
        <w:rPr>
          <w:sz w:val="12"/>
        </w:rPr>
        <w:t xml:space="preserve"> ruling class, for all their concerned mouth music, is an exemplary case of the capitalist imperative of competitive accumulation at work.  As Andreas </w:t>
      </w:r>
      <w:proofErr w:type="spellStart"/>
      <w:r w:rsidRPr="003E7388">
        <w:rPr>
          <w:sz w:val="12"/>
        </w:rPr>
        <w:t>Malm</w:t>
      </w:r>
      <w:proofErr w:type="spellEnd"/>
      <w:r w:rsidRPr="003E7388">
        <w:rPr>
          <w:sz w:val="12"/>
        </w:rPr>
        <w:t xml:space="preserve"> has fiercely and beautifully argued, capitalism did not settle for fossil fuels as a solution to energy scarcity. The common assumption that fossil energy is an intrinsically valuable energy resource worth competing over, and fighting wars for is, as geographer Matthew Huber argues, an example of fetishism. At the onset of steam power, water was abundant, and, even with its fixed costs, cheaper to use than coal. The hydraulic mammoths powered by water wheels required far less human </w:t>
      </w:r>
      <w:proofErr w:type="spellStart"/>
      <w:r w:rsidRPr="003E7388">
        <w:rPr>
          <w:sz w:val="12"/>
        </w:rPr>
        <w:t>labour</w:t>
      </w:r>
      <w:proofErr w:type="spellEnd"/>
      <w:r w:rsidRPr="003E7388">
        <w:rPr>
          <w:sz w:val="12"/>
        </w:rPr>
        <w:t xml:space="preserve"> to convert to </w:t>
      </w:r>
      <w:proofErr w:type="gramStart"/>
      <w:r w:rsidRPr="003E7388">
        <w:rPr>
          <w:sz w:val="12"/>
        </w:rPr>
        <w:t>energy, and</w:t>
      </w:r>
      <w:proofErr w:type="gramEnd"/>
      <w:r w:rsidRPr="003E7388">
        <w:rPr>
          <w:sz w:val="12"/>
        </w:rPr>
        <w:t xml:space="preserve"> were more energy-efficient. Even today, only a third of the energy in coal is </w:t>
      </w:r>
      <w:proofErr w:type="gramStart"/>
      <w:r w:rsidRPr="003E7388">
        <w:rPr>
          <w:sz w:val="12"/>
        </w:rPr>
        <w:t>actually converted</w:t>
      </w:r>
      <w:proofErr w:type="gramEnd"/>
      <w:r w:rsidRPr="003E7388">
        <w:rPr>
          <w:sz w:val="12"/>
        </w:rPr>
        <w:t xml:space="preserve"> in the industrial processes dedicated thereto: the only thing that is efficiently produced is carbon dioxide. On such basis, the striving for competitive advantage </w:t>
      </w:r>
      <w:proofErr w:type="gramStart"/>
      <w:r w:rsidRPr="003E7388">
        <w:rPr>
          <w:sz w:val="12"/>
        </w:rPr>
        <w:t>by  capitalists</w:t>
      </w:r>
      <w:proofErr w:type="gramEnd"/>
      <w:r w:rsidRPr="003E7388">
        <w:rPr>
          <w:sz w:val="12"/>
        </w:rPr>
        <w:t xml:space="preserve"> seeking maximum market control ‘should’ have </w:t>
      </w:r>
      <w:proofErr w:type="spellStart"/>
      <w:r w:rsidRPr="003E7388">
        <w:rPr>
          <w:sz w:val="12"/>
        </w:rPr>
        <w:t>favoured</w:t>
      </w:r>
      <w:proofErr w:type="spellEnd"/>
      <w:r w:rsidRPr="003E7388">
        <w:rPr>
          <w:sz w:val="12"/>
        </w:rPr>
        <w:t xml:space="preserve"> renewable energy.  Capital, however, preferred the </w:t>
      </w:r>
      <w:proofErr w:type="spellStart"/>
      <w:r w:rsidRPr="003E7388">
        <w:rPr>
          <w:sz w:val="12"/>
        </w:rPr>
        <w:t>spatio</w:t>
      </w:r>
      <w:proofErr w:type="spellEnd"/>
      <w:r w:rsidRPr="003E7388">
        <w:rPr>
          <w:sz w:val="12"/>
        </w:rPr>
        <w:t xml:space="preserve">-temporal profile of stocks due to the internal politics of competitive accumulation. Water use necessitated communal administration, with its perilously collectivist implications. Coal, and later oil, could be transported to urban </w:t>
      </w:r>
      <w:proofErr w:type="spellStart"/>
      <w:r w:rsidRPr="003E7388">
        <w:rPr>
          <w:sz w:val="12"/>
        </w:rPr>
        <w:t>centres</w:t>
      </w:r>
      <w:proofErr w:type="spellEnd"/>
      <w:r w:rsidRPr="003E7388">
        <w:rPr>
          <w:sz w:val="12"/>
        </w:rPr>
        <w:t xml:space="preserve">, where workers were acculturated to the </w:t>
      </w:r>
      <w:proofErr w:type="gramStart"/>
      <w:r w:rsidRPr="003E7388">
        <w:rPr>
          <w:sz w:val="12"/>
        </w:rPr>
        <w:t>work-time</w:t>
      </w:r>
      <w:proofErr w:type="gramEnd"/>
      <w:r w:rsidRPr="003E7388">
        <w:rPr>
          <w:sz w:val="1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3E7388">
        <w:rPr>
          <w:sz w:val="12"/>
        </w:rPr>
        <w:t>atomised</w:t>
      </w:r>
      <w:proofErr w:type="spellEnd"/>
      <w:r w:rsidRPr="003E7388">
        <w:rPr>
          <w:sz w:val="12"/>
        </w:rPr>
        <w:t xml:space="preserve"> systems of reproduction, from transport to heating.  Thus, locked in by the short-</w:t>
      </w:r>
      <w:proofErr w:type="spellStart"/>
      <w:r w:rsidRPr="003E7388">
        <w:rPr>
          <w:sz w:val="12"/>
        </w:rPr>
        <w:t>termist</w:t>
      </w:r>
      <w:proofErr w:type="spellEnd"/>
      <w:r w:rsidRPr="003E7388">
        <w:rPr>
          <w:sz w:val="12"/>
        </w:rPr>
        <w:t xml:space="preserve"> imperatives of competitive accumulation, fossil capital assumed a politically privileged position within an emerging world capitalist ecology. It </w:t>
      </w:r>
      <w:proofErr w:type="spellStart"/>
      <w:r w:rsidRPr="003E7388">
        <w:rPr>
          <w:sz w:val="12"/>
        </w:rPr>
        <w:t>monopolised</w:t>
      </w:r>
      <w:proofErr w:type="spellEnd"/>
      <w:r w:rsidRPr="003E7388">
        <w:rPr>
          <w:sz w:val="12"/>
        </w:rPr>
        <w:t xml:space="preserve"> the supply of energy for dead </w:t>
      </w:r>
      <w:proofErr w:type="spellStart"/>
      <w:r w:rsidRPr="003E7388">
        <w:rPr>
          <w:sz w:val="12"/>
        </w:rPr>
        <w:t>labour</w:t>
      </w:r>
      <w:proofErr w:type="spellEnd"/>
      <w:r w:rsidRPr="003E7388">
        <w:rPr>
          <w:sz w:val="12"/>
        </w:rPr>
        <w:t xml:space="preserve">, albeit in a highly inefficient way.  This is the tragedy of the worker. That, as avatar of a </w:t>
      </w:r>
      <w:proofErr w:type="gramStart"/>
      <w:r w:rsidRPr="003E7388">
        <w:rPr>
          <w:sz w:val="12"/>
        </w:rPr>
        <w:t>class in itself, she</w:t>
      </w:r>
      <w:proofErr w:type="gramEnd"/>
      <w:r w:rsidRPr="003E7388">
        <w:rPr>
          <w:sz w:val="12"/>
        </w:rPr>
        <w:t xml:space="preserve"> was put to work for the accumulation of capital, from capitalism’s youth, amid means of production not of her choosing, and with a telos of ecological catastrophe. That thus, even </w:t>
      </w:r>
      <w:r w:rsidRPr="007342F3">
        <w:rPr>
          <w:rFonts w:eastAsiaTheme="majorEastAsia" w:cstheme="majorBidi"/>
          <w:b/>
          <w:bCs/>
          <w:sz w:val="32"/>
          <w:szCs w:val="32"/>
          <w:highlight w:val="yellow"/>
          <w:u w:val="single"/>
        </w:rPr>
        <w:t>should the proletariat become a class for itself</w:t>
      </w:r>
      <w:r w:rsidRPr="003E7388">
        <w:rPr>
          <w:sz w:val="12"/>
        </w:rPr>
        <w:t xml:space="preserve">, and even if it does so at a point of history where the full horror of the methods of fossil capitalism is becoming clear, </w:t>
      </w:r>
      <w:r w:rsidRPr="007342F3">
        <w:rPr>
          <w:rFonts w:eastAsiaTheme="majorEastAsia" w:cstheme="majorBidi"/>
          <w:b/>
          <w:bCs/>
          <w:sz w:val="32"/>
          <w:szCs w:val="32"/>
          <w:highlight w:val="yellow"/>
          <w:u w:val="single"/>
        </w:rPr>
        <w:t xml:space="preserve">it </w:t>
      </w:r>
      <w:r w:rsidRPr="003E7388">
        <w:rPr>
          <w:sz w:val="12"/>
        </w:rPr>
        <w:t xml:space="preserve">would – </w:t>
      </w:r>
      <w:r w:rsidRPr="003E7388">
        <w:rPr>
          <w:sz w:val="12"/>
          <w:highlight w:val="yellow"/>
        </w:rPr>
        <w:t xml:space="preserve">will </w:t>
      </w:r>
      <w:r w:rsidRPr="007342F3">
        <w:rPr>
          <w:rFonts w:eastAsiaTheme="majorEastAsia" w:cstheme="majorBidi"/>
          <w:b/>
          <w:bCs/>
          <w:sz w:val="32"/>
          <w:szCs w:val="32"/>
          <w:highlight w:val="yellow"/>
          <w:u w:val="single"/>
        </w:rPr>
        <w:t>– inherit productive forces inextricable from mass, trans-species death</w:t>
      </w:r>
      <w:r w:rsidRPr="003E7388">
        <w:rPr>
          <w:sz w:val="12"/>
        </w:rPr>
        <w:t xml:space="preserve">. </w:t>
      </w:r>
      <w:r w:rsidRPr="007342F3">
        <w:rPr>
          <w:rFonts w:eastAsiaTheme="majorEastAsia" w:cstheme="majorBidi"/>
          <w:b/>
          <w:bCs/>
          <w:sz w:val="32"/>
          <w:szCs w:val="32"/>
          <w:highlight w:val="yellow"/>
          <w:u w:val="single"/>
        </w:rPr>
        <w:t>This does not preclude systemic, planet-wide transformation</w:t>
      </w:r>
      <w:r w:rsidRPr="003E7388">
        <w:rPr>
          <w:sz w:val="12"/>
        </w:rPr>
        <w:t xml:space="preserve">. Particularly given the inevitably uneven global growth of class consciousness and resistance, however, and the concomitant </w:t>
      </w:r>
      <w:proofErr w:type="spellStart"/>
      <w:r w:rsidRPr="003E7388">
        <w:rPr>
          <w:sz w:val="12"/>
        </w:rPr>
        <w:t>embattledness</w:t>
      </w:r>
      <w:proofErr w:type="spellEnd"/>
      <w:r w:rsidRPr="003E7388">
        <w:rPr>
          <w:sz w:val="12"/>
        </w:rPr>
        <w:t xml:space="preserve"> of any reformist, let alone revolutionary, power on the global stage, it does ensure that it faces extraordinary barriers. As will become clear.  As of 2015, estimates suggested that humanity produced a total of 15.5 trillion watts of energy each year, of which a considerable 29 per cent was not used. At an average of 2,000 watts per person (rising to 10,000 watts in the core capitalist economies), the majority was used for industry, </w:t>
      </w:r>
      <w:proofErr w:type="gramStart"/>
      <w:r w:rsidRPr="003E7388">
        <w:rPr>
          <w:sz w:val="12"/>
        </w:rPr>
        <w:t>commerce</w:t>
      </w:r>
      <w:proofErr w:type="gramEnd"/>
      <w:r w:rsidRPr="003E7388">
        <w:rPr>
          <w:sz w:val="12"/>
        </w:rPr>
        <w:t xml:space="preserve"> and transit, with only 22 per cent for household consumption. Some 90 per cent of this output was powered by fossil fuels: oil, coal, gas. This monopoly, enabling </w:t>
      </w:r>
      <w:proofErr w:type="spellStart"/>
      <w:r w:rsidRPr="003E7388">
        <w:rPr>
          <w:sz w:val="12"/>
        </w:rPr>
        <w:t>superprofits</w:t>
      </w:r>
      <w:proofErr w:type="spellEnd"/>
      <w:r w:rsidRPr="003E7388">
        <w:rPr>
          <w:sz w:val="12"/>
        </w:rPr>
        <w:t xml:space="preserve"> as monopolies do, ensured that fossil capital would always </w:t>
      </w:r>
      <w:proofErr w:type="spellStart"/>
      <w:r w:rsidRPr="003E7388">
        <w:rPr>
          <w:sz w:val="12"/>
        </w:rPr>
        <w:t>realise</w:t>
      </w:r>
      <w:proofErr w:type="spellEnd"/>
      <w:r w:rsidRPr="003E7388">
        <w:rPr>
          <w:sz w:val="12"/>
        </w:rPr>
        <w:t xml:space="preserve"> profit margins far higher than the industrial average. It has, in </w:t>
      </w:r>
      <w:proofErr w:type="spellStart"/>
      <w:r w:rsidRPr="003E7388">
        <w:rPr>
          <w:sz w:val="12"/>
        </w:rPr>
        <w:t>Malm’s</w:t>
      </w:r>
      <w:proofErr w:type="spellEnd"/>
      <w:r w:rsidRPr="003E7388">
        <w:rPr>
          <w:sz w:val="12"/>
        </w:rPr>
        <w:t xml:space="preserve"> term, become worth a ‘planet of value’. Each fossil fuel plant represents decades of investment awaiting </w:t>
      </w:r>
      <w:proofErr w:type="spellStart"/>
      <w:r w:rsidRPr="003E7388">
        <w:rPr>
          <w:sz w:val="12"/>
        </w:rPr>
        <w:t>realisation</w:t>
      </w:r>
      <w:proofErr w:type="spellEnd"/>
      <w:r w:rsidRPr="003E7388">
        <w:rPr>
          <w:sz w:val="12"/>
        </w:rPr>
        <w:t xml:space="preserve">.  </w:t>
      </w:r>
      <w:r w:rsidRPr="007342F3">
        <w:rPr>
          <w:rFonts w:eastAsiaTheme="majorEastAsia" w:cstheme="majorBidi"/>
          <w:b/>
          <w:bCs/>
          <w:sz w:val="32"/>
          <w:szCs w:val="32"/>
          <w:highlight w:val="yellow"/>
          <w:u w:val="single"/>
        </w:rPr>
        <w:t>To avert planetary disaster is to inflict an earth-sized blow on capitalist industry</w:t>
      </w:r>
      <w:r w:rsidRPr="003E7388">
        <w:rPr>
          <w:sz w:val="12"/>
        </w:rPr>
        <w:t xml:space="preserve">. It is to choose between burning a planet of </w:t>
      </w:r>
      <w:proofErr w:type="gramStart"/>
      <w:r w:rsidRPr="003E7388">
        <w:rPr>
          <w:sz w:val="12"/>
        </w:rPr>
        <w:t>value, and</w:t>
      </w:r>
      <w:proofErr w:type="gramEnd"/>
      <w:r w:rsidRPr="003E7388">
        <w:rPr>
          <w:sz w:val="12"/>
        </w:rPr>
        <w:t xml:space="preserve"> burning the planet itself. But the death cult is so strong, so pervasive, that, against all resistance, the choice has already been made.  </w:t>
      </w:r>
      <w:r w:rsidRPr="007342F3">
        <w:rPr>
          <w:rFonts w:eastAsiaTheme="majorEastAsia" w:cstheme="majorBidi"/>
          <w:b/>
          <w:bCs/>
          <w:sz w:val="32"/>
          <w:szCs w:val="32"/>
          <w:highlight w:val="yellow"/>
          <w:u w:val="single"/>
        </w:rPr>
        <w:t>Apocalypse has begun</w:t>
      </w:r>
      <w:r w:rsidRPr="003E7388">
        <w:rPr>
          <w:sz w:val="12"/>
        </w:rPr>
        <w:t xml:space="preserve">. The button has been pushed. Humanity is already committed to irreversible climate change. In May of 2020, levels </w:t>
      </w:r>
      <w:r w:rsidRPr="003E7388">
        <w:rPr>
          <w:sz w:val="12"/>
        </w:rPr>
        <w:lastRenderedPageBreak/>
        <w:t>of CO2 in the atmosphere hit 417 parts per million, the highest ever recorded – and the first breach of 400 ppm since the Pliocene. Climate activists are, in Richard Wilbur’s phrase, ‘</w:t>
      </w:r>
      <w:proofErr w:type="gramStart"/>
      <w:r w:rsidRPr="003E7388">
        <w:rPr>
          <w:sz w:val="12"/>
        </w:rPr>
        <w:t>mad-eyed</w:t>
      </w:r>
      <w:proofErr w:type="gramEnd"/>
      <w:r w:rsidRPr="003E7388">
        <w:rPr>
          <w:sz w:val="12"/>
        </w:rPr>
        <w:t xml:space="preserve"> from stating the obvious’. To understand the scale of what faces us, and the way it ramifies into every corner of our lives, is to marvel that we aren’t having emergency meetings in every city, </w:t>
      </w:r>
      <w:proofErr w:type="gramStart"/>
      <w:r w:rsidRPr="003E7388">
        <w:rPr>
          <w:sz w:val="12"/>
        </w:rPr>
        <w:t>town</w:t>
      </w:r>
      <w:proofErr w:type="gramEnd"/>
      <w:r w:rsidRPr="003E7388">
        <w:rPr>
          <w:sz w:val="12"/>
        </w:rPr>
        <w:t xml:space="preserve"> and village every week. </w:t>
      </w:r>
      <w:r w:rsidRPr="007342F3">
        <w:rPr>
          <w:rFonts w:eastAsiaTheme="majorEastAsia" w:cstheme="majorBidi"/>
          <w:b/>
          <w:bCs/>
          <w:sz w:val="32"/>
          <w:szCs w:val="32"/>
          <w:highlight w:val="yellow"/>
          <w:u w:val="single"/>
        </w:rPr>
        <w:t>We are</w:t>
      </w:r>
      <w:r w:rsidRPr="003E7388">
        <w:rPr>
          <w:sz w:val="12"/>
        </w:rPr>
        <w:t xml:space="preserve">, increasingly, </w:t>
      </w:r>
      <w:r w:rsidRPr="007342F3">
        <w:rPr>
          <w:rFonts w:eastAsiaTheme="majorEastAsia" w:cstheme="majorBidi"/>
          <w:b/>
          <w:bCs/>
          <w:sz w:val="32"/>
          <w:szCs w:val="32"/>
          <w:highlight w:val="yellow"/>
          <w:u w:val="single"/>
        </w:rPr>
        <w:t xml:space="preserve">out of time. </w:t>
      </w:r>
      <w:r w:rsidRPr="003E7388">
        <w:rPr>
          <w:sz w:val="12"/>
        </w:rPr>
        <w:t xml:space="preserve">In the capitalist </w:t>
      </w:r>
      <w:proofErr w:type="spellStart"/>
      <w:r w:rsidRPr="003E7388">
        <w:rPr>
          <w:sz w:val="12"/>
        </w:rPr>
        <w:t>untimelich</w:t>
      </w:r>
      <w:proofErr w:type="spellEnd"/>
      <w:r w:rsidRPr="003E7388">
        <w:rPr>
          <w:sz w:val="12"/>
        </w:rPr>
        <w:t xml:space="preserve">, the time of the living and the time of the dead, human </w:t>
      </w:r>
      <w:proofErr w:type="gramStart"/>
      <w:r w:rsidRPr="003E7388">
        <w:rPr>
          <w:sz w:val="12"/>
        </w:rPr>
        <w:t>history</w:t>
      </w:r>
      <w:proofErr w:type="gramEnd"/>
      <w:r w:rsidRPr="003E7388">
        <w:rPr>
          <w:sz w:val="12"/>
        </w:rPr>
        <w:t xml:space="preserve"> and the history of inorganic sediments, collide. ‘Millions of years of concentrated solar energy’, as Huber calls it, have been released in an historical blink of an eye, only to rebound just as fast: the Deep Time equivalent of an asteroid strike. 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 years. The polar vortex wanders, perturbed, and the mid-West freezes. In a parody of Revelations, Mediterranean storms rain fish on the island of Malta. Stochastic weather events accumulate. Birds fall dead from the sky. The progression of geological deep time, with its periods, eras and epochs speeds up so rapidly that it precipitates a crisis in the temporal order itself: spinning so fast, we may as well be standing still. The progressive time of human </w:t>
      </w:r>
      <w:proofErr w:type="spellStart"/>
      <w:r w:rsidRPr="003E7388">
        <w:rPr>
          <w:sz w:val="12"/>
        </w:rPr>
        <w:t>civilisation</w:t>
      </w:r>
      <w:proofErr w:type="spellEnd"/>
      <w:r w:rsidRPr="003E7388">
        <w:rPr>
          <w:sz w:val="1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3E7388">
        <w:rPr>
          <w:sz w:val="12"/>
        </w:rPr>
        <w:t>solastalgia</w:t>
      </w:r>
      <w:proofErr w:type="spellEnd"/>
      <w:r w:rsidRPr="003E7388">
        <w:rPr>
          <w:sz w:val="12"/>
        </w:rPr>
        <w:t xml:space="preserve">’, Ashlee </w:t>
      </w:r>
      <w:proofErr w:type="spellStart"/>
      <w:r w:rsidRPr="003E7388">
        <w:rPr>
          <w:sz w:val="12"/>
        </w:rPr>
        <w:t>Cunsolo</w:t>
      </w:r>
      <w:proofErr w:type="spellEnd"/>
      <w:r w:rsidRPr="003E7388">
        <w:rPr>
          <w:sz w:val="12"/>
        </w:rPr>
        <w:t xml:space="preserve"> and Neville Ellis’s ‘ecological grief’, Renee </w:t>
      </w:r>
      <w:proofErr w:type="spellStart"/>
      <w:r w:rsidRPr="003E7388">
        <w:rPr>
          <w:sz w:val="12"/>
        </w:rPr>
        <w:t>Lertzmann’s</w:t>
      </w:r>
      <w:proofErr w:type="spellEnd"/>
      <w:r w:rsidRPr="003E7388">
        <w:rPr>
          <w:sz w:val="12"/>
        </w:rPr>
        <w:t xml:space="preserve"> ‘environmental melancholia’. Even at the end of 2018, 70 per cent of Americans describing themselves as ‘worried’ about climate change, and it has been a long two years for that fear to wax. </w:t>
      </w:r>
      <w:r w:rsidRPr="007342F3">
        <w:rPr>
          <w:rFonts w:eastAsiaTheme="majorEastAsia" w:cstheme="majorBidi"/>
          <w:b/>
          <w:bCs/>
          <w:sz w:val="32"/>
          <w:szCs w:val="32"/>
          <w:highlight w:val="yellow"/>
          <w:u w:val="single"/>
        </w:rPr>
        <w:t>The sixth mass extinction</w:t>
      </w:r>
      <w:r w:rsidRPr="003E7388">
        <w:rPr>
          <w:sz w:val="12"/>
        </w:rPr>
        <w:t xml:space="preserve">, </w:t>
      </w:r>
      <w:proofErr w:type="spellStart"/>
      <w:r w:rsidRPr="003E7388">
        <w:rPr>
          <w:sz w:val="12"/>
        </w:rPr>
        <w:t>signalled</w:t>
      </w:r>
      <w:proofErr w:type="spellEnd"/>
      <w:r w:rsidRPr="003E7388">
        <w:rPr>
          <w:sz w:val="12"/>
        </w:rPr>
        <w:t xml:space="preserve"> by what one study calls ‘biological annihilation’, </w:t>
      </w:r>
      <w:r w:rsidRPr="007342F3">
        <w:rPr>
          <w:rFonts w:eastAsiaTheme="majorEastAsia" w:cstheme="majorBidi"/>
          <w:b/>
          <w:bCs/>
          <w:sz w:val="32"/>
          <w:szCs w:val="32"/>
          <w:highlight w:val="yellow"/>
          <w:u w:val="single"/>
        </w:rPr>
        <w:t>is underway</w:t>
      </w:r>
      <w:r w:rsidRPr="003E7388">
        <w:rPr>
          <w:sz w:val="12"/>
        </w:rPr>
        <w:t xml:space="preserve"> </w:t>
      </w:r>
    </w:p>
    <w:p w14:paraId="70FD18F7" w14:textId="77777777" w:rsidR="00B32EA9" w:rsidRDefault="00B32EA9" w:rsidP="00B32EA9">
      <w:pPr>
        <w:pStyle w:val="Heading4"/>
        <w:rPr>
          <w:shd w:val="clear" w:color="auto" w:fill="FFFFFF"/>
        </w:rPr>
      </w:pPr>
      <w:r>
        <w:rPr>
          <w:shd w:val="clear" w:color="auto" w:fill="FFFFFF"/>
        </w:rPr>
        <w:t>Asteroid mining is nearly a reality and will create an unlimited supply of resources. The notion of scarcity is what capitalism depends on, but asteroid mining would eliminate scarcity completely. BASTANI 19</w:t>
      </w:r>
    </w:p>
    <w:p w14:paraId="38B3B4D1" w14:textId="77777777" w:rsidR="00B32EA9" w:rsidRPr="005C6A62" w:rsidRDefault="00B32EA9" w:rsidP="00B32EA9">
      <w:proofErr w:type="spellStart"/>
      <w:r w:rsidRPr="005C6A62">
        <w:t>Bastani</w:t>
      </w:r>
      <w:proofErr w:type="spellEnd"/>
      <w:r w:rsidRPr="005C6A62">
        <w:t>, A. (2019). Fully automated luxury communism. Verso Books.</w:t>
      </w:r>
      <w:r>
        <w:t xml:space="preserve"> LHP AR.</w:t>
      </w:r>
    </w:p>
    <w:p w14:paraId="612C7DC8" w14:textId="77777777" w:rsidR="00B32EA9" w:rsidRPr="007342F3" w:rsidRDefault="00B32EA9" w:rsidP="00B32EA9">
      <w:pPr>
        <w:spacing w:before="100" w:beforeAutospacing="1" w:after="100" w:afterAutospacing="1"/>
        <w:rPr>
          <w:sz w:val="8"/>
          <w:szCs w:val="20"/>
          <w:highlight w:val="yellow"/>
        </w:rPr>
      </w:pPr>
      <w:r w:rsidRPr="007342F3">
        <w:rPr>
          <w:sz w:val="8"/>
          <w:szCs w:val="20"/>
        </w:rPr>
        <w:t xml:space="preserve">Whether it’s Moon Express prospecting the Earth’s only moon before moving on, or Planetary Resources sizing up NEAs, </w:t>
      </w:r>
      <w:r w:rsidRPr="008C30F3">
        <w:rPr>
          <w:rFonts w:eastAsiaTheme="majorEastAsia" w:cstheme="majorBidi"/>
          <w:b/>
          <w:bCs/>
          <w:szCs w:val="22"/>
          <w:highlight w:val="yellow"/>
          <w:u w:val="single"/>
        </w:rPr>
        <w:t xml:space="preserve">the </w:t>
      </w:r>
      <w:r w:rsidRPr="007342F3">
        <w:rPr>
          <w:sz w:val="8"/>
          <w:szCs w:val="20"/>
        </w:rPr>
        <w:t xml:space="preserve">potential </w:t>
      </w:r>
      <w:r w:rsidRPr="008C30F3">
        <w:rPr>
          <w:rFonts w:eastAsiaTheme="majorEastAsia" w:cstheme="majorBidi"/>
          <w:b/>
          <w:bCs/>
          <w:szCs w:val="22"/>
          <w:highlight w:val="yellow"/>
          <w:u w:val="single"/>
        </w:rPr>
        <w:t>abundance of off-world mineral wealth almost escapes comprehension</w:t>
      </w:r>
      <w:r w:rsidRPr="007342F3">
        <w:rPr>
          <w:sz w:val="8"/>
          <w:szCs w:val="20"/>
        </w:rPr>
        <w:t xml:space="preserve">. One estimate claims </w:t>
      </w:r>
      <w:r w:rsidRPr="007342F3">
        <w:rPr>
          <w:sz w:val="8"/>
          <w:szCs w:val="10"/>
        </w:rPr>
        <w:t xml:space="preserve">that a platinum-rich asteroid measuring 500 </w:t>
      </w:r>
      <w:proofErr w:type="spellStart"/>
      <w:r w:rsidRPr="007342F3">
        <w:rPr>
          <w:sz w:val="8"/>
          <w:szCs w:val="10"/>
        </w:rPr>
        <w:t>metres</w:t>
      </w:r>
      <w:proofErr w:type="spellEnd"/>
      <w:r w:rsidRPr="007342F3">
        <w:rPr>
          <w:sz w:val="8"/>
          <w:szCs w:val="10"/>
        </w:rPr>
        <w:t xml:space="preserve"> wide could contain nearly 175 times the annual global output of the metal, 1.5 times known world reserves. Even a smaller asteroid measuring the size of a</w:t>
      </w:r>
      <w:r w:rsidRPr="007342F3">
        <w:rPr>
          <w:sz w:val="8"/>
          <w:szCs w:val="20"/>
        </w:rPr>
        <w:t xml:space="preserve"> football field </w:t>
      </w:r>
      <w:r w:rsidRPr="00473DEC">
        <w:rPr>
          <w:sz w:val="21"/>
          <w:szCs w:val="22"/>
        </w:rPr>
        <w:t xml:space="preserve">could contain as much as $50 billion worth of platinum. </w:t>
      </w:r>
      <w:r w:rsidRPr="007342F3">
        <w:rPr>
          <w:sz w:val="8"/>
          <w:szCs w:val="20"/>
        </w:rPr>
        <w:t xml:space="preserve">The asteroid belt likely contains some 825 quintillion </w:t>
      </w:r>
      <w:proofErr w:type="spellStart"/>
      <w:r w:rsidRPr="007342F3">
        <w:rPr>
          <w:sz w:val="8"/>
          <w:szCs w:val="20"/>
        </w:rPr>
        <w:t>tonnes</w:t>
      </w:r>
      <w:proofErr w:type="spellEnd"/>
      <w:r w:rsidRPr="007342F3">
        <w:rPr>
          <w:sz w:val="8"/>
          <w:szCs w:val="20"/>
        </w:rPr>
        <w:t xml:space="preserve"> of iron with 140 pounds of nickel for every </w:t>
      </w:r>
      <w:proofErr w:type="spellStart"/>
      <w:r w:rsidRPr="007342F3">
        <w:rPr>
          <w:sz w:val="8"/>
          <w:szCs w:val="20"/>
        </w:rPr>
        <w:t>tonne</w:t>
      </w:r>
      <w:proofErr w:type="spellEnd"/>
      <w:r w:rsidRPr="007342F3">
        <w:rPr>
          <w:sz w:val="8"/>
          <w:szCs w:val="20"/>
        </w:rPr>
        <w:t xml:space="preserve"> of iron. According to one estimate</w:t>
      </w:r>
      <w:r w:rsidRPr="003E7388">
        <w:rPr>
          <w:sz w:val="8"/>
          <w:szCs w:val="20"/>
        </w:rPr>
        <w:t xml:space="preserve">, </w:t>
      </w:r>
      <w:r w:rsidRPr="003E7388">
        <w:rPr>
          <w:rFonts w:eastAsiaTheme="majorEastAsia" w:cstheme="majorBidi"/>
          <w:b/>
          <w:bCs/>
          <w:szCs w:val="22"/>
          <w:u w:val="single"/>
        </w:rPr>
        <w:t xml:space="preserve">the mineral wealth of NEAs </w:t>
      </w:r>
      <w:r w:rsidRPr="003E7388">
        <w:rPr>
          <w:sz w:val="8"/>
          <w:szCs w:val="10"/>
        </w:rPr>
        <w:t>– if equally divided among every person</w:t>
      </w:r>
      <w:r w:rsidRPr="003E7388">
        <w:rPr>
          <w:rFonts w:eastAsiaTheme="majorEastAsia" w:cstheme="majorBidi"/>
          <w:b/>
          <w:bCs/>
          <w:szCs w:val="22"/>
          <w:u w:val="single"/>
        </w:rPr>
        <w:t xml:space="preserve"> </w:t>
      </w:r>
      <w:r w:rsidRPr="003E7388">
        <w:rPr>
          <w:sz w:val="8"/>
          <w:szCs w:val="10"/>
        </w:rPr>
        <w:t>on Earth</w:t>
      </w:r>
      <w:r w:rsidRPr="003E7388">
        <w:rPr>
          <w:rFonts w:eastAsiaTheme="majorEastAsia" w:cstheme="majorBidi"/>
          <w:b/>
          <w:bCs/>
          <w:szCs w:val="22"/>
          <w:u w:val="single"/>
        </w:rPr>
        <w:t xml:space="preserve">, would add up to </w:t>
      </w:r>
      <w:r w:rsidRPr="008C30F3">
        <w:rPr>
          <w:rFonts w:eastAsiaTheme="majorEastAsia" w:cstheme="majorBidi"/>
          <w:b/>
          <w:bCs/>
          <w:szCs w:val="22"/>
          <w:highlight w:val="yellow"/>
          <w:u w:val="single"/>
        </w:rPr>
        <w:t>more than $100 billion each</w:t>
      </w:r>
      <w:r w:rsidRPr="007342F3">
        <w:rPr>
          <w:sz w:val="8"/>
          <w:szCs w:val="20"/>
        </w:rPr>
        <w:t xml:space="preserve">. If we can access it, nature offers not only more energy than we can ever imagine, but more iron, gold, </w:t>
      </w:r>
      <w:proofErr w:type="gramStart"/>
      <w:r w:rsidRPr="007342F3">
        <w:rPr>
          <w:sz w:val="8"/>
          <w:szCs w:val="20"/>
        </w:rPr>
        <w:t>platinum</w:t>
      </w:r>
      <w:proofErr w:type="gramEnd"/>
      <w:r w:rsidRPr="007342F3">
        <w:rPr>
          <w:sz w:val="8"/>
          <w:szCs w:val="20"/>
        </w:rPr>
        <w:t xml:space="preserve"> and nickel too. Right </w:t>
      </w:r>
      <w:proofErr w:type="gramStart"/>
      <w:r w:rsidRPr="007342F3">
        <w:rPr>
          <w:sz w:val="8"/>
          <w:szCs w:val="20"/>
        </w:rPr>
        <w:t>now</w:t>
      </w:r>
      <w:proofErr w:type="gramEnd"/>
      <w:r w:rsidRPr="007342F3">
        <w:rPr>
          <w:sz w:val="8"/>
          <w:szCs w:val="20"/>
        </w:rPr>
        <w:t xml:space="preserve"> the resources we have access to are like a crumb in a supermarket. With the right technology mineral </w:t>
      </w:r>
      <w:r w:rsidRPr="008C30F3">
        <w:rPr>
          <w:rFonts w:eastAsiaTheme="majorEastAsia" w:cstheme="majorBidi"/>
          <w:b/>
          <w:bCs/>
          <w:szCs w:val="22"/>
          <w:highlight w:val="yellow"/>
          <w:u w:val="single"/>
        </w:rPr>
        <w:t xml:space="preserve">scarcity </w:t>
      </w:r>
      <w:r w:rsidRPr="007342F3">
        <w:rPr>
          <w:sz w:val="8"/>
          <w:szCs w:val="20"/>
        </w:rPr>
        <w:t xml:space="preserve">too </w:t>
      </w:r>
      <w:r w:rsidRPr="008C30F3">
        <w:rPr>
          <w:rFonts w:eastAsiaTheme="majorEastAsia" w:cstheme="majorBidi"/>
          <w:b/>
          <w:bCs/>
          <w:szCs w:val="22"/>
          <w:highlight w:val="yellow"/>
          <w:u w:val="single"/>
        </w:rPr>
        <w:t>would become a thing of the past</w:t>
      </w:r>
      <w:r w:rsidRPr="007342F3">
        <w:rPr>
          <w:sz w:val="8"/>
          <w:szCs w:val="20"/>
          <w:highlight w:val="yellow"/>
        </w:rPr>
        <w:t xml:space="preserve">. </w:t>
      </w:r>
      <w:r w:rsidRPr="007342F3">
        <w:rPr>
          <w:sz w:val="8"/>
          <w:szCs w:val="10"/>
        </w:rPr>
        <w:t xml:space="preserve">The necessary advances to make asteroid mining a reality are steadily emerging. Japan’s unmanned Hayabusa spacecraft successfully landed on the 25143 Itokawa asteroid in 2005, returning to Earth with samples of material from its surface five years later. In 2014 the Japanese Space Agency launched a successor mission, Hayabusa 2, with the asteroid 162173 </w:t>
      </w:r>
      <w:proofErr w:type="spellStart"/>
      <w:r w:rsidRPr="007342F3">
        <w:rPr>
          <w:sz w:val="8"/>
          <w:szCs w:val="10"/>
        </w:rPr>
        <w:t>Ryugu</w:t>
      </w:r>
      <w:proofErr w:type="spellEnd"/>
      <w:r w:rsidRPr="007342F3">
        <w:rPr>
          <w:sz w:val="8"/>
          <w:szCs w:val="10"/>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 in 2016 NASA launched OSIRIS-</w:t>
      </w:r>
      <w:proofErr w:type="spellStart"/>
      <w:r w:rsidRPr="007342F3">
        <w:rPr>
          <w:sz w:val="8"/>
          <w:szCs w:val="10"/>
        </w:rPr>
        <w:t>REx</w:t>
      </w:r>
      <w:proofErr w:type="spellEnd"/>
      <w:r w:rsidRPr="007342F3">
        <w:rPr>
          <w:sz w:val="8"/>
          <w:szCs w:val="10"/>
        </w:rPr>
        <w:t xml:space="preserve"> to study and sample the asteroid 101955 </w:t>
      </w:r>
      <w:proofErr w:type="spellStart"/>
      <w:r w:rsidRPr="007342F3">
        <w:rPr>
          <w:sz w:val="8"/>
          <w:szCs w:val="10"/>
        </w:rPr>
        <w:t>Bennu</w:t>
      </w:r>
      <w:proofErr w:type="spellEnd"/>
      <w:r w:rsidRPr="007342F3">
        <w:rPr>
          <w:sz w:val="8"/>
          <w:szCs w:val="10"/>
        </w:rPr>
        <w:t>,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the case with space exploration</w:t>
      </w:r>
      <w:r w:rsidRPr="007342F3">
        <w:rPr>
          <w:sz w:val="8"/>
          <w:szCs w:val="20"/>
        </w:rPr>
        <w:t xml:space="preserve">, </w:t>
      </w:r>
      <w:r w:rsidRPr="008C30F3">
        <w:rPr>
          <w:rFonts w:eastAsiaTheme="majorEastAsia" w:cstheme="majorBidi"/>
          <w:b/>
          <w:bCs/>
          <w:szCs w:val="22"/>
          <w:highlight w:val="yellow"/>
          <w:u w:val="single"/>
        </w:rPr>
        <w:t xml:space="preserve">it is the private sector </w:t>
      </w:r>
      <w:r w:rsidRPr="007342F3">
        <w:rPr>
          <w:sz w:val="8"/>
          <w:szCs w:val="20"/>
        </w:rPr>
        <w:t xml:space="preserve">which is </w:t>
      </w:r>
      <w:r w:rsidRPr="008C30F3">
        <w:rPr>
          <w:rFonts w:eastAsiaTheme="majorEastAsia" w:cstheme="majorBidi"/>
          <w:b/>
          <w:bCs/>
          <w:szCs w:val="22"/>
          <w:highlight w:val="yellow"/>
          <w:u w:val="single"/>
        </w:rPr>
        <w:t>looking to reap the benefits</w:t>
      </w:r>
      <w:r w:rsidRPr="007342F3">
        <w:rPr>
          <w:sz w:val="8"/>
          <w:szCs w:val="20"/>
          <w:highlight w:val="yellow"/>
        </w:rPr>
        <w:t xml:space="preserve">. </w:t>
      </w:r>
      <w:r w:rsidRPr="007342F3">
        <w:rPr>
          <w:sz w:val="8"/>
          <w:szCs w:val="20"/>
        </w:rPr>
        <w:t xml:space="preserve">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7342F3">
        <w:rPr>
          <w:sz w:val="8"/>
          <w:szCs w:val="20"/>
        </w:rPr>
        <w:t>Xplorer</w:t>
      </w:r>
      <w:proofErr w:type="spellEnd"/>
      <w:r w:rsidRPr="007342F3">
        <w:rPr>
          <w:sz w:val="8"/>
          <w:szCs w:val="20"/>
        </w:rPr>
        <w:t xml:space="preserve"> while Planetary Resources have a strikingly similar architecture which goes by the name of </w:t>
      </w:r>
      <w:proofErr w:type="spellStart"/>
      <w:r w:rsidRPr="007342F3">
        <w:rPr>
          <w:sz w:val="8"/>
          <w:szCs w:val="20"/>
        </w:rPr>
        <w:t>Arkyd</w:t>
      </w:r>
      <w:proofErr w:type="spellEnd"/>
      <w:r w:rsidRPr="007342F3">
        <w:rPr>
          <w:sz w:val="8"/>
          <w:szCs w:val="20"/>
        </w:rPr>
        <w:t xml:space="preserve">. With local fuel generation and mining some way off, the aim with this opening round of products is to better understand the composition of target asteroids as well as identify deposits of ice which could, in future, be converted into propellant. As with Moon Express, the missing link is the ability to create fuel off-world in a process entirely free of human oversight. Given the rapid improvement of things like autonomous robots and vehicles since 2004 that is likely sooner than you think. Indeed Chris Lewicki, </w:t>
      </w:r>
      <w:r w:rsidRPr="00473DEC">
        <w:rPr>
          <w:sz w:val="21"/>
          <w:szCs w:val="22"/>
        </w:rPr>
        <w:t xml:space="preserve">CEO of Deep Space Industries, is optimistic </w:t>
      </w:r>
      <w:r w:rsidRPr="007342F3">
        <w:rPr>
          <w:sz w:val="8"/>
          <w:szCs w:val="20"/>
        </w:rPr>
        <w:t xml:space="preserve">on this issue, </w:t>
      </w:r>
      <w:r w:rsidRPr="007342F3">
        <w:rPr>
          <w:sz w:val="8"/>
          <w:szCs w:val="10"/>
        </w:rPr>
        <w:t>speculating that the first commercial extraction of water on an asteroid will happen by the mid-2020s. That, combined with the rise of regular, ultra-cheap launches, and increasingly sophisticated landers and robotics, will shape the opening rounds of asteroid mining.</w:t>
      </w:r>
      <w:r w:rsidRPr="007342F3">
        <w:rPr>
          <w:sz w:val="8"/>
          <w:szCs w:val="2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w:t>
      </w:r>
      <w:r w:rsidRPr="008C30F3">
        <w:rPr>
          <w:rFonts w:eastAsiaTheme="majorEastAsia" w:cstheme="majorBidi"/>
          <w:b/>
          <w:bCs/>
          <w:szCs w:val="22"/>
          <w:highlight w:val="yellow"/>
          <w:u w:val="single"/>
        </w:rPr>
        <w:t xml:space="preserve">the industry will move from viable to profitable. </w:t>
      </w:r>
      <w:r w:rsidRPr="007342F3">
        <w:rPr>
          <w:sz w:val="8"/>
          <w:szCs w:val="20"/>
        </w:rPr>
        <w:t xml:space="preserve">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w:t>
      </w:r>
      <w:r w:rsidRPr="007342F3">
        <w:rPr>
          <w:sz w:val="8"/>
          <w:szCs w:val="10"/>
        </w:rPr>
        <w:t>A 2012 Caltech study concluded it could cost as little as $2.6 billion to move an asteroid into near Earth orbit for easier mining</w:t>
      </w:r>
      <w:r w:rsidRPr="007342F3">
        <w:rPr>
          <w:sz w:val="8"/>
          <w:szCs w:val="20"/>
        </w:rPr>
        <w:t xml:space="preserve">. That was confirmed in a 2017 report by Goldman Sachs which stated, ‘while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 All of which means that once the full architecture is in place for asteroid mining, perhaps as soon as 2030, the marginal cost of each new mine will fall for every asteroid that is exploited.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SpaceX and Blue Origin will have more developed technology and far greater capital to risk. Nevertheless, </w:t>
      </w:r>
      <w:proofErr w:type="gramStart"/>
      <w:r w:rsidRPr="007342F3">
        <w:rPr>
          <w:sz w:val="8"/>
          <w:szCs w:val="20"/>
        </w:rPr>
        <w:t>all of</w:t>
      </w:r>
      <w:proofErr w:type="gramEnd"/>
      <w:r w:rsidRPr="007342F3">
        <w:rPr>
          <w:sz w:val="8"/>
          <w:szCs w:val="20"/>
        </w:rPr>
        <w:t xml:space="preserve"> these problems can be surmounted – although as with all emerging industries how it will unfold is impossible to predict. But given the terrestrial challenges asteroid </w:t>
      </w:r>
      <w:r w:rsidRPr="008C30F3">
        <w:rPr>
          <w:rFonts w:eastAsiaTheme="majorEastAsia" w:cstheme="majorBidi"/>
          <w:b/>
          <w:bCs/>
          <w:szCs w:val="22"/>
          <w:highlight w:val="yellow"/>
          <w:u w:val="single"/>
        </w:rPr>
        <w:t xml:space="preserve">mining </w:t>
      </w:r>
      <w:r w:rsidRPr="00473DEC">
        <w:rPr>
          <w:sz w:val="21"/>
          <w:szCs w:val="22"/>
        </w:rPr>
        <w:t xml:space="preserve">could </w:t>
      </w:r>
      <w:r w:rsidRPr="008C30F3">
        <w:rPr>
          <w:rFonts w:eastAsiaTheme="majorEastAsia" w:cstheme="majorBidi"/>
          <w:b/>
          <w:bCs/>
          <w:szCs w:val="22"/>
          <w:highlight w:val="yellow"/>
          <w:u w:val="single"/>
        </w:rPr>
        <w:t xml:space="preserve">address, </w:t>
      </w:r>
      <w:r w:rsidRPr="007342F3">
        <w:rPr>
          <w:sz w:val="8"/>
          <w:szCs w:val="10"/>
        </w:rPr>
        <w:t>primarily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resource scarcity,</w:t>
      </w:r>
      <w:r w:rsidRPr="007342F3">
        <w:rPr>
          <w:sz w:val="8"/>
          <w:szCs w:val="20"/>
          <w:highlight w:val="yellow"/>
        </w:rPr>
        <w:t xml:space="preserve"> </w:t>
      </w:r>
      <w:r w:rsidRPr="007342F3">
        <w:rPr>
          <w:sz w:val="8"/>
          <w:szCs w:val="20"/>
        </w:rPr>
        <w:t xml:space="preserve">as well as the new horizons it will undoubtedly </w:t>
      </w:r>
      <w:proofErr w:type="gramStart"/>
      <w:r w:rsidRPr="007342F3">
        <w:rPr>
          <w:sz w:val="8"/>
          <w:szCs w:val="20"/>
        </w:rPr>
        <w:t>open up</w:t>
      </w:r>
      <w:proofErr w:type="gramEnd"/>
      <w:r w:rsidRPr="007342F3">
        <w:rPr>
          <w:sz w:val="8"/>
          <w:szCs w:val="20"/>
        </w:rPr>
        <w:t xml:space="preserve">, </w:t>
      </w:r>
      <w:r w:rsidRPr="008C30F3">
        <w:rPr>
          <w:rFonts w:eastAsiaTheme="majorEastAsia" w:cstheme="majorBidi"/>
          <w:b/>
          <w:bCs/>
          <w:szCs w:val="22"/>
          <w:highlight w:val="yellow"/>
          <w:u w:val="single"/>
        </w:rPr>
        <w:t xml:space="preserve">its rise </w:t>
      </w:r>
      <w:r w:rsidRPr="007342F3">
        <w:rPr>
          <w:sz w:val="8"/>
          <w:szCs w:val="10"/>
        </w:rPr>
        <w:t>over the coming century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 xml:space="preserve">appears inevitable. </w:t>
      </w:r>
      <w:r w:rsidRPr="007342F3">
        <w:rPr>
          <w:sz w:val="8"/>
          <w:szCs w:val="20"/>
        </w:rPr>
        <w:t xml:space="preserve">here is </w:t>
      </w:r>
      <w:r w:rsidRPr="008C30F3">
        <w:rPr>
          <w:rFonts w:eastAsiaTheme="majorEastAsia" w:cstheme="majorBidi"/>
          <w:b/>
          <w:bCs/>
          <w:szCs w:val="22"/>
          <w:highlight w:val="yellow"/>
          <w:u w:val="single"/>
        </w:rPr>
        <w:t>one final issue</w:t>
      </w:r>
      <w:r w:rsidRPr="007342F3">
        <w:rPr>
          <w:sz w:val="8"/>
          <w:szCs w:val="20"/>
        </w:rPr>
        <w:t xml:space="preserve">, however, that many in the industry appear unwilling to face. It </w:t>
      </w:r>
      <w:r w:rsidRPr="008C30F3">
        <w:rPr>
          <w:rFonts w:eastAsiaTheme="majorEastAsia" w:cstheme="majorBidi"/>
          <w:b/>
          <w:bCs/>
          <w:szCs w:val="22"/>
          <w:highlight w:val="yellow"/>
          <w:u w:val="single"/>
        </w:rPr>
        <w:t xml:space="preserve">is </w:t>
      </w:r>
      <w:r w:rsidRPr="007342F3">
        <w:rPr>
          <w:sz w:val="8"/>
          <w:szCs w:val="10"/>
          <w:highlight w:val="yellow"/>
        </w:rPr>
        <w:t>a</w:t>
      </w:r>
      <w:r w:rsidRPr="008C30F3">
        <w:rPr>
          <w:rFonts w:eastAsiaTheme="majorEastAsia" w:cstheme="majorBidi"/>
          <w:b/>
          <w:bCs/>
          <w:szCs w:val="22"/>
          <w:highlight w:val="yellow"/>
          <w:u w:val="single"/>
        </w:rPr>
        <w:t xml:space="preserve"> </w:t>
      </w:r>
      <w:r w:rsidRPr="007342F3">
        <w:rPr>
          <w:sz w:val="8"/>
          <w:szCs w:val="10"/>
          <w:highlight w:val="yellow"/>
        </w:rPr>
        <w:t>problem</w:t>
      </w:r>
      <w:r w:rsidRPr="008C30F3">
        <w:rPr>
          <w:rFonts w:eastAsiaTheme="majorEastAsia" w:cstheme="majorBidi"/>
          <w:b/>
          <w:bCs/>
          <w:szCs w:val="22"/>
          <w:highlight w:val="yellow"/>
          <w:u w:val="single"/>
        </w:rPr>
        <w:t xml:space="preserve"> born of success</w:t>
      </w:r>
      <w:r w:rsidRPr="007342F3">
        <w:rPr>
          <w:sz w:val="8"/>
          <w:szCs w:val="20"/>
        </w:rPr>
        <w:t xml:space="preserve">, much as the Horse Manure Crisis of 1894 placed the limits of the First Disruption against the abundance of the Second. It is also a problem born of extreme supply, which, as we’ve already seen, is difficult to reconcile with the price mechanism. You see, </w:t>
      </w:r>
      <w:r w:rsidRPr="008C30F3">
        <w:rPr>
          <w:rFonts w:eastAsiaTheme="majorEastAsia" w:cstheme="majorBidi"/>
          <w:b/>
          <w:bCs/>
          <w:szCs w:val="22"/>
          <w:highlight w:val="yellow"/>
          <w:u w:val="single"/>
        </w:rPr>
        <w:t>there is so much mineral wealth beyond our planet</w:t>
      </w:r>
      <w:r w:rsidRPr="007342F3">
        <w:rPr>
          <w:sz w:val="8"/>
          <w:szCs w:val="20"/>
        </w:rPr>
        <w:t xml:space="preserve">, on other planets, </w:t>
      </w:r>
      <w:proofErr w:type="gramStart"/>
      <w:r w:rsidRPr="007342F3">
        <w:rPr>
          <w:sz w:val="8"/>
          <w:szCs w:val="20"/>
        </w:rPr>
        <w:t>moons</w:t>
      </w:r>
      <w:proofErr w:type="gramEnd"/>
      <w:r w:rsidRPr="007342F3">
        <w:rPr>
          <w:sz w:val="8"/>
          <w:szCs w:val="20"/>
        </w:rPr>
        <w:t xml:space="preserve"> and asteroids, </w:t>
      </w:r>
      <w:r w:rsidRPr="008C30F3">
        <w:rPr>
          <w:rFonts w:eastAsiaTheme="majorEastAsia" w:cstheme="majorBidi"/>
          <w:b/>
          <w:bCs/>
          <w:szCs w:val="22"/>
          <w:highlight w:val="yellow"/>
          <w:u w:val="single"/>
        </w:rPr>
        <w:t>that</w:t>
      </w:r>
      <w:r w:rsidRPr="007342F3">
        <w:rPr>
          <w:sz w:val="8"/>
          <w:szCs w:val="20"/>
          <w:highlight w:val="yellow"/>
        </w:rPr>
        <w:t xml:space="preserve"> </w:t>
      </w:r>
      <w:r w:rsidRPr="007342F3">
        <w:rPr>
          <w:sz w:val="8"/>
          <w:szCs w:val="20"/>
        </w:rPr>
        <w:t xml:space="preserve">the moment off-world mining becomes a viable industry, the </w:t>
      </w:r>
      <w:r w:rsidRPr="008C30F3">
        <w:rPr>
          <w:rFonts w:eastAsiaTheme="majorEastAsia" w:cstheme="majorBidi"/>
          <w:b/>
          <w:bCs/>
          <w:szCs w:val="22"/>
          <w:highlight w:val="yellow"/>
          <w:u w:val="single"/>
        </w:rPr>
        <w:t>price</w:t>
      </w:r>
      <w:r w:rsidRPr="007342F3">
        <w:rPr>
          <w:sz w:val="8"/>
          <w:szCs w:val="20"/>
          <w:highlight w:val="yellow"/>
        </w:rPr>
        <w:t xml:space="preserve"> </w:t>
      </w:r>
      <w:r w:rsidRPr="008C30F3">
        <w:rPr>
          <w:rFonts w:eastAsiaTheme="majorEastAsia" w:cstheme="majorBidi"/>
          <w:b/>
          <w:bCs/>
          <w:szCs w:val="22"/>
          <w:highlight w:val="yellow"/>
          <w:u w:val="single"/>
        </w:rPr>
        <w:t>of</w:t>
      </w:r>
      <w:r w:rsidRPr="007342F3">
        <w:rPr>
          <w:sz w:val="8"/>
          <w:szCs w:val="20"/>
          <w:highlight w:val="cyan"/>
        </w:rPr>
        <w:t xml:space="preserve"> </w:t>
      </w:r>
      <w:r w:rsidRPr="007342F3">
        <w:rPr>
          <w:sz w:val="8"/>
          <w:szCs w:val="20"/>
        </w:rPr>
        <w:t xml:space="preserve">the very </w:t>
      </w:r>
      <w:r w:rsidRPr="008C30F3">
        <w:rPr>
          <w:rFonts w:eastAsiaTheme="majorEastAsia" w:cstheme="majorBidi"/>
          <w:b/>
          <w:bCs/>
          <w:szCs w:val="22"/>
          <w:highlight w:val="yellow"/>
          <w:u w:val="single"/>
        </w:rPr>
        <w:t>commodities</w:t>
      </w:r>
      <w:r w:rsidRPr="007342F3">
        <w:rPr>
          <w:sz w:val="8"/>
          <w:szCs w:val="20"/>
          <w:highlight w:val="yellow"/>
        </w:rPr>
        <w:t xml:space="preserve"> </w:t>
      </w:r>
      <w:r w:rsidRPr="007342F3">
        <w:rPr>
          <w:sz w:val="8"/>
          <w:szCs w:val="20"/>
        </w:rPr>
        <w:t xml:space="preserve">investors had previously found so precious </w:t>
      </w:r>
      <w:r w:rsidRPr="008C30F3">
        <w:rPr>
          <w:rFonts w:eastAsiaTheme="majorEastAsia" w:cstheme="majorBidi"/>
          <w:b/>
          <w:bCs/>
          <w:szCs w:val="22"/>
          <w:highlight w:val="yellow"/>
          <w:u w:val="single"/>
        </w:rPr>
        <w:t>will collapse</w:t>
      </w:r>
      <w:r w:rsidRPr="007342F3">
        <w:rPr>
          <w:sz w:val="8"/>
          <w:szCs w:val="20"/>
        </w:rPr>
        <w:t xml:space="preserve">. The most instructive example here is the asteroid 16 Psyche, located in the belt between Mars and Jupiter. Measuring over 200 </w:t>
      </w:r>
      <w:proofErr w:type="spellStart"/>
      <w:r w:rsidRPr="007342F3">
        <w:rPr>
          <w:sz w:val="8"/>
          <w:szCs w:val="20"/>
        </w:rPr>
        <w:t>kilometres</w:t>
      </w:r>
      <w:proofErr w:type="spellEnd"/>
      <w:r w:rsidRPr="007342F3">
        <w:rPr>
          <w:sz w:val="8"/>
          <w:szCs w:val="20"/>
        </w:rPr>
        <w:t xml:space="preserve"> in diameter, it is one of the largest asteroids in our solar system, composed of iron, nickel and rarer elements such as copper, </w:t>
      </w:r>
      <w:proofErr w:type="gramStart"/>
      <w:r w:rsidRPr="007342F3">
        <w:rPr>
          <w:sz w:val="8"/>
          <w:szCs w:val="20"/>
        </w:rPr>
        <w:t>gold</w:t>
      </w:r>
      <w:proofErr w:type="gramEnd"/>
      <w:r w:rsidRPr="007342F3">
        <w:rPr>
          <w:sz w:val="8"/>
          <w:szCs w:val="20"/>
        </w:rPr>
        <w:t xml:space="preserve"> and platinum. The ‘value’ of this giant floating mine? Around $10,000 quadrillion – and that’s just the iron. To be clear, Psyche is a rarity. But it demonstrates a crucial point</w:t>
      </w:r>
      <w:r w:rsidRPr="007342F3">
        <w:rPr>
          <w:sz w:val="8"/>
          <w:szCs w:val="20"/>
          <w:highlight w:val="yellow"/>
        </w:rPr>
        <w:t xml:space="preserve">: </w:t>
      </w:r>
      <w:r w:rsidRPr="008C30F3">
        <w:rPr>
          <w:rFonts w:eastAsiaTheme="majorEastAsia" w:cstheme="majorBidi"/>
          <w:b/>
          <w:bCs/>
          <w:szCs w:val="22"/>
          <w:highlight w:val="yellow"/>
          <w:u w:val="single"/>
        </w:rPr>
        <w:t>mining space would create such outlandish supply as to collapse prices on</w:t>
      </w:r>
      <w:r w:rsidRPr="007342F3">
        <w:rPr>
          <w:sz w:val="8"/>
          <w:szCs w:val="20"/>
          <w:highlight w:val="yellow"/>
        </w:rPr>
        <w:t xml:space="preserve"> </w:t>
      </w:r>
      <w:r w:rsidRPr="008C30F3">
        <w:rPr>
          <w:rFonts w:eastAsiaTheme="majorEastAsia" w:cstheme="majorBidi"/>
          <w:b/>
          <w:bCs/>
          <w:szCs w:val="22"/>
          <w:highlight w:val="yellow"/>
          <w:u w:val="single"/>
        </w:rPr>
        <w:t>Earth</w:t>
      </w:r>
      <w:r w:rsidRPr="007342F3">
        <w:rPr>
          <w:sz w:val="8"/>
          <w:szCs w:val="20"/>
          <w:highlight w:val="yellow"/>
        </w:rPr>
        <w:t xml:space="preserve">.  </w:t>
      </w:r>
      <w:r w:rsidRPr="007342F3">
        <w:rPr>
          <w:sz w:val="8"/>
          <w:szCs w:val="20"/>
        </w:rPr>
        <w:t xml:space="preserve">In August 2017 Peter Diamandis, co-founder of Planetary Resources, asked Blue Origin’s Erika Wagner who would win in a fight between her boss, Jeff Bezos, and Elon Musk. ‘So, </w:t>
      </w:r>
      <w:proofErr w:type="gramStart"/>
      <w:r w:rsidRPr="007342F3">
        <w:rPr>
          <w:sz w:val="8"/>
          <w:szCs w:val="20"/>
        </w:rPr>
        <w:t>Peter</w:t>
      </w:r>
      <w:proofErr w:type="gramEnd"/>
      <w:r w:rsidRPr="007342F3">
        <w:rPr>
          <w:sz w:val="8"/>
          <w:szCs w:val="20"/>
        </w:rPr>
        <w:t xml:space="preserve">, let me tell you about what we’re doing at Blue Origin,’ Wagner diplomatically replied. ‘We’re really looking towards a future of millions of people living and working in space. The thing I think is really fantastic … is that </w:t>
      </w:r>
      <w:r w:rsidRPr="007342F3">
        <w:rPr>
          <w:sz w:val="8"/>
          <w:szCs w:val="10"/>
        </w:rPr>
        <w:t>the universe is infinitely large, and so, we don’t need any fisticuffs … we’re all going to go out there and create this future together.’ While</w:t>
      </w:r>
      <w:r w:rsidRPr="007342F3">
        <w:rPr>
          <w:sz w:val="8"/>
          <w:szCs w:val="20"/>
        </w:rPr>
        <w:t xml:space="preserve"> Wagner is correct in identifying that our solar system has more mineral wealth than we can possibly imagine, the likes of </w:t>
      </w:r>
      <w:r w:rsidRPr="00473DEC">
        <w:rPr>
          <w:sz w:val="21"/>
          <w:szCs w:val="22"/>
        </w:rPr>
        <w:t xml:space="preserve">Musk and Bezos aren’t risking their personal fortunes – the former stood on the brink of bankruptcy multiple times while refusing to take SpaceX public – so that others can get rich. </w:t>
      </w:r>
      <w:r w:rsidRPr="007342F3">
        <w:rPr>
          <w:sz w:val="8"/>
          <w:szCs w:val="20"/>
        </w:rPr>
        <w:t xml:space="preserve">What is more, once the shareholder model is applied to companies like DSI and Planetary Resources, and their inevitable competitors, </w:t>
      </w:r>
      <w:r w:rsidRPr="008C30F3">
        <w:rPr>
          <w:rFonts w:eastAsiaTheme="majorEastAsia" w:cstheme="majorBidi"/>
          <w:b/>
          <w:bCs/>
          <w:szCs w:val="22"/>
          <w:highlight w:val="yellow"/>
          <w:u w:val="single"/>
        </w:rPr>
        <w:t>the emphasis will be on the rate of return rather than social progress</w:t>
      </w:r>
      <w:r w:rsidRPr="007342F3">
        <w:rPr>
          <w:sz w:val="8"/>
          <w:szCs w:val="20"/>
        </w:rPr>
        <w:t xml:space="preserve">. As we’ve already seen with information in the early twenty-first century, </w:t>
      </w:r>
      <w:r w:rsidRPr="008C30F3">
        <w:rPr>
          <w:rFonts w:eastAsiaTheme="majorEastAsia" w:cstheme="majorBidi"/>
          <w:b/>
          <w:bCs/>
          <w:szCs w:val="22"/>
          <w:highlight w:val="yellow"/>
          <w:u w:val="single"/>
        </w:rPr>
        <w:t xml:space="preserve">under conditions of abundance capitalism pursues a form of rationing </w:t>
      </w:r>
      <w:proofErr w:type="gramStart"/>
      <w:r w:rsidRPr="007342F3">
        <w:rPr>
          <w:sz w:val="8"/>
          <w:szCs w:val="10"/>
          <w:highlight w:val="yellow"/>
        </w:rPr>
        <w:t>in order</w:t>
      </w:r>
      <w:r w:rsidRPr="007342F3">
        <w:rPr>
          <w:sz w:val="8"/>
          <w:szCs w:val="20"/>
          <w:highlight w:val="yellow"/>
        </w:rPr>
        <w:t xml:space="preserve"> </w:t>
      </w:r>
      <w:r w:rsidRPr="008C30F3">
        <w:rPr>
          <w:rFonts w:eastAsiaTheme="majorEastAsia" w:cstheme="majorBidi"/>
          <w:b/>
          <w:bCs/>
          <w:szCs w:val="22"/>
          <w:highlight w:val="yellow"/>
          <w:u w:val="single"/>
        </w:rPr>
        <w:t>to</w:t>
      </w:r>
      <w:proofErr w:type="gramEnd"/>
      <w:r w:rsidRPr="008C30F3">
        <w:rPr>
          <w:rFonts w:eastAsiaTheme="majorEastAsia" w:cstheme="majorBidi"/>
          <w:b/>
          <w:bCs/>
          <w:szCs w:val="22"/>
          <w:highlight w:val="yellow"/>
          <w:u w:val="single"/>
        </w:rPr>
        <w:t xml:space="preserve"> ensure </w:t>
      </w:r>
      <w:r w:rsidRPr="008C30F3">
        <w:rPr>
          <w:rFonts w:eastAsiaTheme="majorEastAsia" w:cstheme="majorBidi"/>
          <w:b/>
          <w:bCs/>
          <w:szCs w:val="22"/>
          <w:highlight w:val="yellow"/>
          <w:u w:val="single"/>
        </w:rPr>
        <w:lastRenderedPageBreak/>
        <w:t>profits</w:t>
      </w:r>
      <w:r w:rsidRPr="007342F3">
        <w:rPr>
          <w:sz w:val="8"/>
          <w:szCs w:val="20"/>
          <w:highlight w:val="yellow"/>
        </w:rPr>
        <w:t xml:space="preserve">. </w:t>
      </w:r>
      <w:r w:rsidRPr="008C30F3">
        <w:rPr>
          <w:rFonts w:eastAsiaTheme="majorEastAsia" w:cstheme="majorBidi"/>
          <w:b/>
          <w:bCs/>
          <w:szCs w:val="22"/>
          <w:highlight w:val="yellow"/>
          <w:u w:val="single"/>
        </w:rPr>
        <w:t>Given</w:t>
      </w:r>
      <w:r w:rsidRPr="007342F3">
        <w:rPr>
          <w:sz w:val="8"/>
          <w:szCs w:val="20"/>
          <w:highlight w:val="yellow"/>
        </w:rPr>
        <w:t xml:space="preserve"> the </w:t>
      </w:r>
      <w:r w:rsidRPr="008C30F3">
        <w:rPr>
          <w:rFonts w:eastAsiaTheme="majorEastAsia" w:cstheme="majorBidi"/>
          <w:b/>
          <w:bCs/>
          <w:szCs w:val="22"/>
          <w:highlight w:val="yellow"/>
          <w:u w:val="single"/>
        </w:rPr>
        <w:t>potentially limitless wealth</w:t>
      </w:r>
      <w:r w:rsidRPr="007342F3">
        <w:rPr>
          <w:sz w:val="8"/>
          <w:szCs w:val="20"/>
          <w:highlight w:val="yellow"/>
        </w:rPr>
        <w:t xml:space="preserve"> </w:t>
      </w:r>
      <w:r w:rsidRPr="007342F3">
        <w:rPr>
          <w:sz w:val="8"/>
          <w:szCs w:val="20"/>
        </w:rPr>
        <w:t xml:space="preserve">made possible by asteroid mining, </w:t>
      </w:r>
      <w:r w:rsidRPr="00473DEC">
        <w:rPr>
          <w:sz w:val="21"/>
          <w:szCs w:val="22"/>
        </w:rPr>
        <w:t xml:space="preserve">that same logic would be applied by private enterprise </w:t>
      </w:r>
      <w:r w:rsidRPr="007342F3">
        <w:rPr>
          <w:sz w:val="8"/>
          <w:szCs w:val="20"/>
        </w:rPr>
        <w:t xml:space="preserve">in the sector and their allies in politics. As with information, and soon renewable energy too, that will </w:t>
      </w:r>
      <w:r w:rsidRPr="007342F3">
        <w:rPr>
          <w:sz w:val="8"/>
          <w:szCs w:val="10"/>
        </w:rPr>
        <w:t>necessitate the formation of temporary monopolies of some kind. How might this look? One answer is that private companies will prospect and claim the most valuable asteroids decades before even attempting to exploit them – something we are already beginning to see. Another might be intellectual property rights applied to certain technologies used for mining, perhaps in the process of converting ice to fuel, creating scarcity there instead. Finally</w:t>
      </w:r>
      <w:r w:rsidRPr="007342F3">
        <w:rPr>
          <w:sz w:val="8"/>
          <w:szCs w:val="20"/>
        </w:rPr>
        <w:t xml:space="preserve">, and perhaps most sensibly, one could foresee </w:t>
      </w:r>
      <w:r w:rsidRPr="003E7388">
        <w:rPr>
          <w:rFonts w:eastAsiaTheme="majorEastAsia" w:cstheme="majorBidi"/>
          <w:b/>
          <w:bCs/>
          <w:szCs w:val="22"/>
          <w:u w:val="single"/>
        </w:rPr>
        <w:t xml:space="preserve">the adoption of predatory pricing </w:t>
      </w:r>
      <w:r w:rsidRPr="003E7388">
        <w:rPr>
          <w:sz w:val="21"/>
          <w:szCs w:val="22"/>
        </w:rPr>
        <w:t xml:space="preserve">for commodities mined off-world, with </w:t>
      </w:r>
      <w:r w:rsidRPr="003E7388">
        <w:rPr>
          <w:sz w:val="8"/>
          <w:szCs w:val="20"/>
        </w:rPr>
        <w:t xml:space="preserve">the price of each fixed marginally below the cost of operating the cheapest terrestrial mines. This </w:t>
      </w:r>
      <w:r w:rsidRPr="003E7388">
        <w:t>would</w:t>
      </w:r>
      <w:r w:rsidRPr="003E7388">
        <w:rPr>
          <w:sz w:val="8"/>
          <w:szCs w:val="20"/>
        </w:rPr>
        <w:t xml:space="preserve"> serve to keep drills turned off on Earth while maintaining price stability and </w:t>
      </w:r>
      <w:r w:rsidRPr="003E7388">
        <w:rPr>
          <w:sz w:val="21"/>
          <w:szCs w:val="22"/>
        </w:rPr>
        <w:t>guaranteeing huge profits for mining companies</w:t>
      </w:r>
      <w:r w:rsidRPr="003E7388">
        <w:rPr>
          <w:rFonts w:eastAsiaTheme="majorEastAsia" w:cstheme="majorBidi"/>
          <w:b/>
          <w:bCs/>
          <w:szCs w:val="22"/>
          <w:u w:val="single"/>
        </w:rPr>
        <w:t xml:space="preserve">. </w:t>
      </w:r>
      <w:r w:rsidRPr="003E7388">
        <w:rPr>
          <w:sz w:val="8"/>
          <w:szCs w:val="20"/>
        </w:rPr>
        <w:t xml:space="preserve">It isn’t hard to imagine how this might be justified by big business and the political establishment, with off-world mining companies presenting themselves as custodians of the future. ‘We have learned our lesson as a species,’ they might say, </w:t>
      </w:r>
      <w:proofErr w:type="spellStart"/>
      <w:r w:rsidRPr="003E7388">
        <w:rPr>
          <w:sz w:val="8"/>
          <w:szCs w:val="20"/>
        </w:rPr>
        <w:t>internalising</w:t>
      </w:r>
      <w:proofErr w:type="spellEnd"/>
      <w:r w:rsidRPr="003E7388">
        <w:rPr>
          <w:sz w:val="8"/>
          <w:szCs w:val="20"/>
        </w:rPr>
        <w:t xml:space="preserve"> seemingly progressive arguments from the green movement. ‘We have ruined one </w:t>
      </w:r>
      <w:proofErr w:type="gramStart"/>
      <w:r w:rsidRPr="003E7388">
        <w:rPr>
          <w:sz w:val="8"/>
          <w:szCs w:val="20"/>
        </w:rPr>
        <w:t>planet,</w:t>
      </w:r>
      <w:proofErr w:type="gramEnd"/>
      <w:r w:rsidRPr="003E7388">
        <w:rPr>
          <w:sz w:val="8"/>
          <w:szCs w:val="20"/>
        </w:rPr>
        <w:t xml:space="preserve"> we will never ruin others.’ In the meantime, as Peter Diamandis has publicly predicted, </w:t>
      </w:r>
      <w:r w:rsidRPr="003E7388">
        <w:rPr>
          <w:rFonts w:eastAsiaTheme="majorEastAsia" w:cstheme="majorBidi"/>
          <w:b/>
          <w:bCs/>
          <w:szCs w:val="22"/>
          <w:u w:val="single"/>
        </w:rPr>
        <w:t>those engaged in mining would join the ranks of the wealthiest people on Earth</w:t>
      </w:r>
      <w:r w:rsidRPr="003E7388">
        <w:rPr>
          <w:sz w:val="8"/>
          <w:szCs w:val="20"/>
        </w:rPr>
        <w:t>. That</w:t>
      </w:r>
      <w:r w:rsidRPr="007342F3">
        <w:rPr>
          <w:sz w:val="8"/>
          <w:szCs w:val="20"/>
        </w:rPr>
        <w:t xml:space="preserve"> isn’t to say such abundant resources should not be managed responsibly, nor that we should exploit off-world mines as recklessly as we have treated the Earth. Rather, the Outer Space Treaty should be made clearer, </w:t>
      </w:r>
      <w:proofErr w:type="gramStart"/>
      <w:r w:rsidRPr="007342F3">
        <w:rPr>
          <w:sz w:val="8"/>
          <w:szCs w:val="20"/>
        </w:rPr>
        <w:t>in particular the</w:t>
      </w:r>
      <w:proofErr w:type="gramEnd"/>
      <w:r w:rsidRPr="007342F3">
        <w:rPr>
          <w:sz w:val="8"/>
          <w:szCs w:val="20"/>
        </w:rPr>
        <w:t xml:space="preserve"> rules concerning the exploitation of off-world minerals for profit. A template here might be the Madrid Protocol within the Antarctic Treaty System,</w:t>
      </w:r>
      <w:hyperlink r:id="rId9" w:history="1">
        <w:r w:rsidRPr="007342F3">
          <w:rPr>
            <w:color w:val="0000FF"/>
            <w:sz w:val="18"/>
            <w:szCs w:val="20"/>
            <w:u w:val="single"/>
          </w:rPr>
          <w:t>*</w:t>
        </w:r>
      </w:hyperlink>
      <w:r w:rsidRPr="007342F3">
        <w:rPr>
          <w:sz w:val="8"/>
          <w:szCs w:val="20"/>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 Similarly, the Outer Space Treaty states that the exploration and use of outer space is ‘the province of all mankind’. But lacking the clear language of the Madrid Protocol, the Treaty would appear to necessitate an international body to ensure the fair distribution of wealth before private entities,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7342F3">
        <w:rPr>
          <w:sz w:val="8"/>
          <w:szCs w:val="10"/>
        </w:rPr>
        <w:t>Space is indeed the province of us all, if for</w:t>
      </w:r>
      <w:r w:rsidRPr="007342F3">
        <w:rPr>
          <w:sz w:val="8"/>
          <w:szCs w:val="20"/>
        </w:rPr>
        <w:t xml:space="preserve"> no other reason </w:t>
      </w:r>
      <w:r w:rsidRPr="007342F3">
        <w:rPr>
          <w:sz w:val="8"/>
          <w:szCs w:val="10"/>
        </w:rPr>
        <w:t>than the technologies which bring its abundance ever closer were impossible without public funding. The money spent on the Inter</w:t>
      </w:r>
      <w:r w:rsidRPr="007342F3">
        <w:rPr>
          <w:sz w:val="8"/>
          <w:szCs w:val="20"/>
        </w:rPr>
        <w:t>national Space Station alone totals some $150 billion, a similar figure to that of NASA’s Apollo missions.</w:t>
      </w:r>
      <w:hyperlink r:id="rId10" w:history="1">
        <w:r w:rsidRPr="007342F3">
          <w:rPr>
            <w:color w:val="0000FF"/>
            <w:sz w:val="18"/>
            <w:szCs w:val="20"/>
            <w:u w:val="single"/>
          </w:rPr>
          <w:t>*</w:t>
        </w:r>
      </w:hyperlink>
      <w:r w:rsidRPr="007342F3">
        <w:rPr>
          <w:sz w:val="8"/>
          <w:szCs w:val="20"/>
        </w:rPr>
        <w:t xml:space="preserve"> From the V2 to Sputnik, and even today’s SpaceX, the costs of space exploration have been </w:t>
      </w:r>
      <w:proofErr w:type="spellStart"/>
      <w:r w:rsidRPr="007342F3">
        <w:rPr>
          <w:sz w:val="8"/>
          <w:szCs w:val="20"/>
        </w:rPr>
        <w:t>socialised</w:t>
      </w:r>
      <w:proofErr w:type="spellEnd"/>
      <w:r w:rsidRPr="007342F3">
        <w:rPr>
          <w:sz w:val="8"/>
          <w:szCs w:val="20"/>
        </w:rPr>
        <w:t xml:space="preserve">. It is only right, therefore, that the gains be as well. Private business was incapable of even launching a liquid-propellant rocket into orbit until 2008, sixty-four years after a V2 left the Earth’s atmosphere. So much for private sector innovation. Capitalism has </w:t>
      </w:r>
      <w:proofErr w:type="gramStart"/>
      <w:r w:rsidRPr="007342F3">
        <w:rPr>
          <w:sz w:val="8"/>
          <w:szCs w:val="20"/>
        </w:rPr>
        <w:t>a number of</w:t>
      </w:r>
      <w:proofErr w:type="gramEnd"/>
      <w:r w:rsidRPr="007342F3">
        <w:rPr>
          <w:sz w:val="8"/>
          <w:szCs w:val="20"/>
        </w:rPr>
        <w:t xml:space="preserve"> useful features. Yet none of its shortcomings match its inability to accept natural abundance. </w:t>
      </w:r>
      <w:r w:rsidRPr="00473DEC">
        <w:rPr>
          <w:sz w:val="21"/>
          <w:szCs w:val="22"/>
        </w:rPr>
        <w:t xml:space="preserve">Facing such conditions for resources </w:t>
      </w:r>
      <w:r w:rsidRPr="007342F3">
        <w:rPr>
          <w:sz w:val="8"/>
          <w:szCs w:val="20"/>
          <w:highlight w:val="yellow"/>
        </w:rPr>
        <w:t xml:space="preserve">– as with information, </w:t>
      </w:r>
      <w:proofErr w:type="gramStart"/>
      <w:r w:rsidRPr="007342F3">
        <w:rPr>
          <w:sz w:val="8"/>
          <w:szCs w:val="20"/>
          <w:highlight w:val="yellow"/>
        </w:rPr>
        <w:t>energy</w:t>
      </w:r>
      <w:proofErr w:type="gramEnd"/>
      <w:r w:rsidRPr="007342F3">
        <w:rPr>
          <w:sz w:val="8"/>
          <w:szCs w:val="20"/>
          <w:highlight w:val="yellow"/>
        </w:rPr>
        <w:t xml:space="preserve"> and </w:t>
      </w:r>
      <w:proofErr w:type="spellStart"/>
      <w:r w:rsidRPr="007342F3">
        <w:rPr>
          <w:sz w:val="8"/>
          <w:szCs w:val="20"/>
          <w:highlight w:val="yellow"/>
        </w:rPr>
        <w:t>labour</w:t>
      </w:r>
      <w:proofErr w:type="spellEnd"/>
      <w:r w:rsidRPr="007342F3">
        <w:rPr>
          <w:sz w:val="8"/>
          <w:szCs w:val="20"/>
          <w:highlight w:val="yellow"/>
        </w:rPr>
        <w:t xml:space="preserve"> – </w:t>
      </w:r>
      <w:r w:rsidRPr="008C30F3">
        <w:rPr>
          <w:rFonts w:eastAsiaTheme="majorEastAsia" w:cstheme="majorBidi"/>
          <w:b/>
          <w:bCs/>
          <w:szCs w:val="22"/>
          <w:highlight w:val="yellow"/>
          <w:u w:val="single"/>
        </w:rPr>
        <w:t>production for profit begins to malfunction</w:t>
      </w:r>
      <w:r w:rsidRPr="007342F3">
        <w:rPr>
          <w:sz w:val="8"/>
          <w:szCs w:val="20"/>
          <w:highlight w:val="yellow"/>
        </w:rPr>
        <w:t xml:space="preserve">. </w:t>
      </w:r>
      <w:r w:rsidRPr="007342F3">
        <w:rPr>
          <w:sz w:val="8"/>
          <w:szCs w:val="20"/>
        </w:rPr>
        <w:t xml:space="preserve">All of this can be explained by the fact </w:t>
      </w:r>
      <w:r w:rsidRPr="008C30F3">
        <w:rPr>
          <w:rFonts w:eastAsiaTheme="majorEastAsia" w:cstheme="majorBidi"/>
          <w:b/>
          <w:bCs/>
          <w:szCs w:val="22"/>
          <w:highlight w:val="yellow"/>
          <w:u w:val="single"/>
        </w:rPr>
        <w:t>capitalism emerged in a world fundamentally different to the one</w:t>
      </w:r>
      <w:r w:rsidRPr="007342F3">
        <w:rPr>
          <w:sz w:val="8"/>
          <w:szCs w:val="20"/>
          <w:highlight w:val="yellow"/>
        </w:rPr>
        <w:t xml:space="preserve"> </w:t>
      </w:r>
      <w:r w:rsidRPr="008C30F3">
        <w:rPr>
          <w:rFonts w:eastAsiaTheme="majorEastAsia" w:cstheme="majorBidi"/>
          <w:b/>
          <w:bCs/>
          <w:szCs w:val="22"/>
          <w:highlight w:val="yellow"/>
          <w:u w:val="single"/>
        </w:rPr>
        <w:t>now coming into view</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That meant it accepted a different set of presumptions – ones it took as permanent, but which were, in fact, contingent. </w:t>
      </w:r>
      <w:r w:rsidRPr="008C30F3">
        <w:rPr>
          <w:rFonts w:eastAsiaTheme="majorEastAsia" w:cstheme="majorBidi"/>
          <w:b/>
          <w:bCs/>
          <w:szCs w:val="22"/>
          <w:highlight w:val="yellow"/>
          <w:u w:val="single"/>
        </w:rPr>
        <w:t>Faced with a</w:t>
      </w:r>
      <w:r w:rsidRPr="007342F3">
        <w:rPr>
          <w:sz w:val="8"/>
          <w:szCs w:val="20"/>
          <w:highlight w:val="yellow"/>
        </w:rPr>
        <w:t xml:space="preserve"> </w:t>
      </w:r>
      <w:r w:rsidRPr="008C30F3">
        <w:rPr>
          <w:rFonts w:eastAsiaTheme="majorEastAsia" w:cstheme="majorBidi"/>
          <w:b/>
          <w:bCs/>
          <w:szCs w:val="22"/>
          <w:highlight w:val="yellow"/>
          <w:u w:val="single"/>
        </w:rPr>
        <w:t>limitless</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virtually free </w:t>
      </w:r>
      <w:r w:rsidRPr="008C30F3">
        <w:rPr>
          <w:rFonts w:eastAsiaTheme="majorEastAsia" w:cstheme="majorBidi"/>
          <w:b/>
          <w:bCs/>
          <w:szCs w:val="22"/>
          <w:highlight w:val="yellow"/>
          <w:u w:val="single"/>
        </w:rPr>
        <w:t>supply of anything</w:t>
      </w:r>
      <w:r w:rsidRPr="007342F3">
        <w:rPr>
          <w:sz w:val="8"/>
          <w:szCs w:val="20"/>
          <w:highlight w:val="yellow"/>
        </w:rPr>
        <w:t xml:space="preserve">, </w:t>
      </w:r>
      <w:r w:rsidRPr="008C30F3">
        <w:rPr>
          <w:rFonts w:eastAsiaTheme="majorEastAsia" w:cstheme="majorBidi"/>
          <w:b/>
          <w:bCs/>
          <w:szCs w:val="22"/>
          <w:highlight w:val="yellow"/>
          <w:u w:val="single"/>
        </w:rPr>
        <w:t>its</w:t>
      </w:r>
      <w:r w:rsidRPr="007342F3">
        <w:rPr>
          <w:sz w:val="8"/>
          <w:szCs w:val="20"/>
          <w:highlight w:val="yellow"/>
        </w:rPr>
        <w:t xml:space="preserve"> </w:t>
      </w:r>
      <w:r w:rsidRPr="007342F3">
        <w:rPr>
          <w:sz w:val="8"/>
          <w:szCs w:val="20"/>
        </w:rPr>
        <w:t xml:space="preserve">internal </w:t>
      </w:r>
      <w:r w:rsidRPr="008C30F3">
        <w:rPr>
          <w:rFonts w:eastAsiaTheme="majorEastAsia" w:cstheme="majorBidi"/>
          <w:b/>
          <w:bCs/>
          <w:szCs w:val="22"/>
          <w:highlight w:val="yellow"/>
          <w:u w:val="single"/>
        </w:rPr>
        <w:t>logic</w:t>
      </w:r>
      <w:r w:rsidRPr="007342F3">
        <w:rPr>
          <w:sz w:val="8"/>
          <w:szCs w:val="20"/>
          <w:highlight w:val="yellow"/>
        </w:rPr>
        <w:t xml:space="preserve"> </w:t>
      </w:r>
      <w:r w:rsidRPr="007342F3">
        <w:rPr>
          <w:sz w:val="8"/>
          <w:szCs w:val="20"/>
        </w:rPr>
        <w:t xml:space="preserve">starts to </w:t>
      </w:r>
      <w:r w:rsidRPr="008C30F3">
        <w:rPr>
          <w:rFonts w:eastAsiaTheme="majorEastAsia" w:cstheme="majorBidi"/>
          <w:b/>
          <w:bCs/>
          <w:szCs w:val="22"/>
          <w:highlight w:val="yellow"/>
          <w:u w:val="single"/>
        </w:rPr>
        <w:t>break</w:t>
      </w:r>
      <w:r w:rsidRPr="007342F3">
        <w:rPr>
          <w:sz w:val="8"/>
          <w:szCs w:val="20"/>
          <w:highlight w:val="yellow"/>
        </w:rPr>
        <w:t xml:space="preserve"> </w:t>
      </w:r>
      <w:r w:rsidRPr="008C30F3">
        <w:rPr>
          <w:rFonts w:eastAsiaTheme="majorEastAsia" w:cstheme="majorBidi"/>
          <w:b/>
          <w:bCs/>
          <w:szCs w:val="22"/>
          <w:highlight w:val="yellow"/>
          <w:u w:val="single"/>
        </w:rPr>
        <w:t>down</w:t>
      </w:r>
      <w:r w:rsidRPr="007342F3">
        <w:rPr>
          <w:sz w:val="8"/>
          <w:szCs w:val="20"/>
        </w:rPr>
        <w:t xml:space="preserve">. That is because </w:t>
      </w:r>
      <w:r w:rsidRPr="008C30F3">
        <w:rPr>
          <w:rFonts w:eastAsiaTheme="majorEastAsia" w:cstheme="majorBidi"/>
          <w:b/>
          <w:bCs/>
          <w:szCs w:val="22"/>
          <w:highlight w:val="yellow"/>
          <w:u w:val="single"/>
        </w:rPr>
        <w:t>its</w:t>
      </w:r>
      <w:r w:rsidRPr="007342F3">
        <w:rPr>
          <w:sz w:val="8"/>
          <w:szCs w:val="20"/>
          <w:highlight w:val="yellow"/>
        </w:rPr>
        <w:t xml:space="preserve"> </w:t>
      </w:r>
      <w:r w:rsidRPr="008C30F3">
        <w:rPr>
          <w:rFonts w:eastAsiaTheme="majorEastAsia" w:cstheme="majorBidi"/>
          <w:b/>
          <w:bCs/>
          <w:szCs w:val="22"/>
          <w:highlight w:val="yellow"/>
          <w:u w:val="single"/>
        </w:rPr>
        <w:t>central</w:t>
      </w:r>
      <w:r w:rsidRPr="007342F3">
        <w:rPr>
          <w:sz w:val="8"/>
          <w:szCs w:val="20"/>
          <w:highlight w:val="yellow"/>
        </w:rPr>
        <w:t xml:space="preserve"> </w:t>
      </w:r>
      <w:r w:rsidRPr="008C30F3">
        <w:rPr>
          <w:rFonts w:eastAsiaTheme="majorEastAsia" w:cstheme="majorBidi"/>
          <w:b/>
          <w:bCs/>
          <w:szCs w:val="22"/>
          <w:highlight w:val="yellow"/>
          <w:u w:val="single"/>
        </w:rPr>
        <w:t>presumption is that scarcity will always exist</w:t>
      </w:r>
      <w:r w:rsidRPr="007342F3">
        <w:rPr>
          <w:sz w:val="8"/>
          <w:szCs w:val="20"/>
          <w:highlight w:val="yellow"/>
        </w:rPr>
        <w:t xml:space="preserve">. Except </w:t>
      </w:r>
      <w:r w:rsidRPr="008C30F3">
        <w:rPr>
          <w:rFonts w:eastAsiaTheme="majorEastAsia" w:cstheme="majorBidi"/>
          <w:b/>
          <w:bCs/>
          <w:szCs w:val="22"/>
          <w:highlight w:val="yellow"/>
          <w:u w:val="single"/>
        </w:rPr>
        <w:t>now we know it won’t</w:t>
      </w:r>
      <w:r w:rsidRPr="007342F3">
        <w:rPr>
          <w:sz w:val="8"/>
          <w:szCs w:val="20"/>
          <w:highlight w:val="yellow"/>
        </w:rPr>
        <w:t>.</w:t>
      </w:r>
    </w:p>
    <w:p w14:paraId="02E242EB" w14:textId="77777777" w:rsidR="00B32EA9" w:rsidRPr="009C45D3" w:rsidRDefault="00B32EA9" w:rsidP="00B32EA9">
      <w:pPr>
        <w:pStyle w:val="Heading4"/>
        <w:rPr>
          <w:shd w:val="clear" w:color="auto" w:fill="FFFFFF"/>
        </w:rPr>
      </w:pPr>
      <w:r>
        <w:rPr>
          <w:shd w:val="clear" w:color="auto" w:fill="FFFFFF"/>
        </w:rPr>
        <w:t xml:space="preserve">Without scarcity, unfathomable wealth would continue to the point where the rich would no longer have a need for the poor. </w:t>
      </w:r>
      <w:r>
        <w:t>The proletariat will be outsourced by automation and machines, reducing their value to nothing but a threat to the wealthy. A post-scarcity world will lead to the extermination of the proletariat by the bourgeoisie, unless changes are made to the capitalist world, FRASE 1:</w:t>
      </w:r>
    </w:p>
    <w:p w14:paraId="3D2DDC01" w14:textId="77777777" w:rsidR="00B32EA9" w:rsidRDefault="00B32EA9" w:rsidP="00B32EA9">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235DF9C5" w14:textId="77777777" w:rsidR="00B32EA9" w:rsidRPr="003E7388" w:rsidRDefault="00B32EA9" w:rsidP="00B32EA9">
      <w:pPr>
        <w:rPr>
          <w:sz w:val="14"/>
        </w:rPr>
      </w:pPr>
      <w:r w:rsidRPr="003E7388">
        <w:rPr>
          <w:sz w:val="14"/>
        </w:rPr>
        <w:t xml:space="preserve">In 1980, the Marxist historian E. P. Thompson wrote an essay reflecting on the Cold War and the ever-present threat of nuclear annihilation, called “Notes on </w:t>
      </w:r>
      <w:proofErr w:type="spellStart"/>
      <w:r w:rsidRPr="003E7388">
        <w:rPr>
          <w:sz w:val="14"/>
        </w:rPr>
        <w:t>Exterminism</w:t>
      </w:r>
      <w:proofErr w:type="spellEnd"/>
      <w:r w:rsidRPr="003E7388">
        <w:rPr>
          <w:sz w:val="14"/>
        </w:rPr>
        <w:t xml:space="preserve">, the Last Stage of Civilization.”2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The military-industrial complex was taking up a larger and larger part of the economy in the rich capitalist countries, and the Soviets were likewise increasingly preoccupied with building up arms. Thompson proposed that we needed a new category to understand this social formation. He quotes Marx’s famous line from The Poverty of Philosophy: “the hand-mill gives you society with the feudal lord; the steam-mill, society with the industrial capitalist.”3 That </w:t>
      </w:r>
      <w:r w:rsidRPr="003E7388">
        <w:rPr>
          <w:sz w:val="14"/>
          <w:szCs w:val="22"/>
        </w:rPr>
        <w:t xml:space="preserve">is, as the central economic relations of a society change, all the social relations in that society tend to change with them. Confronting the logic of military industrialism, Thompson asks, “what are we given by those Satanic mills which are now at work, grinding out the means of human extermination?” His answer was that the category </w:t>
      </w:r>
      <w:r w:rsidRPr="003E7388">
        <w:rPr>
          <w:sz w:val="14"/>
        </w:rPr>
        <w:t>we needed was “</w:t>
      </w:r>
      <w:proofErr w:type="spellStart"/>
      <w:r w:rsidRPr="003E7388">
        <w:rPr>
          <w:sz w:val="14"/>
        </w:rPr>
        <w:t>exterminism</w:t>
      </w:r>
      <w:proofErr w:type="spellEnd"/>
      <w:r w:rsidRPr="003E7388">
        <w:rPr>
          <w:sz w:val="14"/>
        </w:rPr>
        <w:t xml:space="preserve">.” This term covers “these characteristics of a society—expressed, in differing degrees, within its economy, its polity, and its ideology—which thrust it in a direction whose outcome must be the extermination of multitudes.”4 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3E7388">
        <w:rPr>
          <w:sz w:val="14"/>
        </w:rPr>
        <w:t>so</w:t>
      </w:r>
      <w:proofErr w:type="gramEnd"/>
      <w:r w:rsidRPr="003E7388">
        <w:rPr>
          <w:sz w:val="14"/>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w:t>
      </w:r>
      <w:r w:rsidRPr="003E7388">
        <w:rPr>
          <w:sz w:val="14"/>
          <w:szCs w:val="22"/>
        </w:rPr>
        <w:t xml:space="preserve">ercentage of the US economy as it did when Thompson wrote his essay. But the conflicts that define the era of the so- called “War on Terror” are asymmetrical ones, pitting technologically advanced militaries against weak states or stateless insurgents. The lessons learned in these theaters come home, leading to the militarization of domestic policing as well. A world where </w:t>
      </w:r>
      <w:r w:rsidRPr="00F46A1E">
        <w:rPr>
          <w:rFonts w:eastAsiaTheme="majorEastAsia" w:cstheme="majorBidi"/>
          <w:b/>
          <w:bCs/>
          <w:sz w:val="32"/>
          <w:szCs w:val="32"/>
          <w:highlight w:val="yellow"/>
          <w:u w:val="single"/>
        </w:rPr>
        <w:t>the ruling class no longer depends on the exploitation of working-class</w:t>
      </w:r>
      <w:r w:rsidRPr="003E7388">
        <w:rPr>
          <w:sz w:val="14"/>
          <w:highlight w:val="yellow"/>
        </w:rPr>
        <w:t xml:space="preserve"> </w:t>
      </w:r>
      <w:r w:rsidRPr="003E7388">
        <w:rPr>
          <w:sz w:val="14"/>
        </w:rPr>
        <w:t xml:space="preserve">labor is a world where </w:t>
      </w:r>
      <w:r w:rsidRPr="00F46A1E">
        <w:rPr>
          <w:rFonts w:eastAsiaTheme="majorEastAsia" w:cstheme="majorBidi"/>
          <w:b/>
          <w:bCs/>
          <w:sz w:val="32"/>
          <w:szCs w:val="32"/>
          <w:highlight w:val="yellow"/>
          <w:u w:val="single"/>
        </w:rPr>
        <w:t>the poor are merely</w:t>
      </w:r>
      <w:r w:rsidRPr="003E7388">
        <w:rPr>
          <w:sz w:val="14"/>
          <w:highlight w:val="yellow"/>
        </w:rPr>
        <w:t xml:space="preserve"> a danger and </w:t>
      </w:r>
      <w:r w:rsidRPr="00F46A1E">
        <w:rPr>
          <w:rFonts w:eastAsiaTheme="majorEastAsia" w:cstheme="majorBidi"/>
          <w:b/>
          <w:bCs/>
          <w:sz w:val="32"/>
          <w:szCs w:val="32"/>
          <w:highlight w:val="yellow"/>
          <w:u w:val="single"/>
        </w:rPr>
        <w:t>an inconvenience</w:t>
      </w:r>
      <w:r w:rsidRPr="003E7388">
        <w:rPr>
          <w:sz w:val="14"/>
        </w:rPr>
        <w:t xml:space="preserve">. Policing and repressing them ultimately seem </w:t>
      </w:r>
      <w:r w:rsidRPr="00F46A1E">
        <w:rPr>
          <w:rFonts w:eastAsiaTheme="majorEastAsia" w:cstheme="majorBidi"/>
          <w:b/>
          <w:bCs/>
          <w:sz w:val="32"/>
          <w:szCs w:val="32"/>
          <w:highlight w:val="yellow"/>
          <w:u w:val="single"/>
        </w:rPr>
        <w:t>more trouble</w:t>
      </w:r>
      <w:r w:rsidRPr="003E7388">
        <w:rPr>
          <w:sz w:val="14"/>
          <w:highlight w:val="yellow"/>
        </w:rPr>
        <w:t xml:space="preserve"> </w:t>
      </w:r>
      <w:r w:rsidRPr="00F46A1E">
        <w:rPr>
          <w:rFonts w:eastAsiaTheme="majorEastAsia" w:cstheme="majorBidi"/>
          <w:b/>
          <w:bCs/>
          <w:sz w:val="32"/>
          <w:szCs w:val="32"/>
          <w:highlight w:val="yellow"/>
          <w:u w:val="single"/>
        </w:rPr>
        <w:t>than can be</w:t>
      </w:r>
      <w:r w:rsidRPr="003E7388">
        <w:rPr>
          <w:sz w:val="14"/>
          <w:highlight w:val="yellow"/>
        </w:rPr>
        <w:t xml:space="preserve"> </w:t>
      </w:r>
      <w:r w:rsidRPr="00F46A1E">
        <w:rPr>
          <w:rFonts w:eastAsiaTheme="majorEastAsia" w:cstheme="majorBidi"/>
          <w:b/>
          <w:bCs/>
          <w:sz w:val="32"/>
          <w:szCs w:val="32"/>
          <w:highlight w:val="yellow"/>
          <w:u w:val="single"/>
        </w:rPr>
        <w:t>justified</w:t>
      </w:r>
      <w:r w:rsidRPr="003E7388">
        <w:rPr>
          <w:sz w:val="14"/>
        </w:rPr>
        <w:t xml:space="preserve">. This is where the thrust toward “the extermination of multitudes” originates. </w:t>
      </w:r>
      <w:r w:rsidRPr="003E7388">
        <w:rPr>
          <w:sz w:val="14"/>
          <w:highlight w:val="yellow"/>
        </w:rPr>
        <w:t xml:space="preserve">Its ultimate </w:t>
      </w:r>
      <w:r w:rsidRPr="00F46A1E">
        <w:rPr>
          <w:rFonts w:eastAsiaTheme="majorEastAsia" w:cstheme="majorBidi"/>
          <w:b/>
          <w:bCs/>
          <w:sz w:val="32"/>
          <w:szCs w:val="32"/>
          <w:highlight w:val="yellow"/>
          <w:u w:val="single"/>
        </w:rPr>
        <w:t>endpoint</w:t>
      </w:r>
      <w:r w:rsidRPr="003E7388">
        <w:rPr>
          <w:sz w:val="14"/>
          <w:highlight w:val="yellow"/>
        </w:rPr>
        <w:t xml:space="preserve"> </w:t>
      </w:r>
      <w:r w:rsidRPr="00F46A1E">
        <w:rPr>
          <w:rFonts w:eastAsiaTheme="majorEastAsia" w:cstheme="majorBidi"/>
          <w:b/>
          <w:bCs/>
          <w:sz w:val="32"/>
          <w:szCs w:val="32"/>
          <w:highlight w:val="yellow"/>
          <w:u w:val="single"/>
        </w:rPr>
        <w:t>is</w:t>
      </w:r>
      <w:r w:rsidRPr="003E7388">
        <w:rPr>
          <w:sz w:val="14"/>
          <w:highlight w:val="yellow"/>
        </w:rPr>
        <w:t xml:space="preserve"> </w:t>
      </w:r>
      <w:r w:rsidRPr="003E7388">
        <w:rPr>
          <w:sz w:val="14"/>
        </w:rPr>
        <w:t xml:space="preserve">literally </w:t>
      </w:r>
      <w:r w:rsidRPr="00F46A1E">
        <w:rPr>
          <w:rFonts w:eastAsiaTheme="majorEastAsia" w:cstheme="majorBidi"/>
          <w:b/>
          <w:bCs/>
          <w:sz w:val="32"/>
          <w:szCs w:val="32"/>
          <w:highlight w:val="yellow"/>
          <w:u w:val="single"/>
        </w:rPr>
        <w:t>the extermination of the poor</w:t>
      </w:r>
      <w:r w:rsidRPr="003E7388">
        <w:rPr>
          <w:sz w:val="14"/>
          <w:highlight w:val="yellow"/>
        </w:rPr>
        <w:t>,</w:t>
      </w:r>
      <w:r w:rsidRPr="003E7388">
        <w:rPr>
          <w:sz w:val="14"/>
        </w:rPr>
        <w:t xml:space="preserve"> so that the rabble can finally be brushed aside once and for all, </w:t>
      </w:r>
      <w:r w:rsidRPr="00F46A1E">
        <w:rPr>
          <w:rFonts w:eastAsiaTheme="majorEastAsia" w:cstheme="majorBidi"/>
          <w:b/>
          <w:bCs/>
          <w:sz w:val="32"/>
          <w:szCs w:val="32"/>
          <w:highlight w:val="yellow"/>
          <w:u w:val="single"/>
        </w:rPr>
        <w:t>leaving the rich to live in peace</w:t>
      </w:r>
      <w:r w:rsidRPr="003E7388">
        <w:rPr>
          <w:sz w:val="14"/>
          <w:highlight w:val="yellow"/>
        </w:rPr>
        <w:t xml:space="preserve"> and quie</w:t>
      </w:r>
      <w:r w:rsidRPr="003E7388">
        <w:rPr>
          <w:sz w:val="14"/>
        </w:rPr>
        <w:t xml:space="preserve">t in their Elysium. In a 1983 article, the Nobel Prize–winning economist Wassily Leontief </w:t>
      </w:r>
      <w:r w:rsidRPr="003E7388">
        <w:rPr>
          <w:sz w:val="14"/>
        </w:rPr>
        <w:lastRenderedPageBreak/>
        <w:t xml:space="preserve">anticipated the problem of mass unemployment that has been contemplated throughout this book. In what he calls, with some understatement, a “somewhat </w:t>
      </w:r>
      <w:r w:rsidRPr="00F46A1E">
        <w:rPr>
          <w:rFonts w:eastAsiaTheme="majorEastAsia" w:cstheme="majorBidi"/>
          <w:b/>
          <w:bCs/>
          <w:sz w:val="32"/>
          <w:szCs w:val="32"/>
          <w:highlight w:val="yellow"/>
          <w:u w:val="single"/>
        </w:rPr>
        <w:t>shocking</w:t>
      </w:r>
      <w:r w:rsidRPr="003E7388">
        <w:rPr>
          <w:sz w:val="14"/>
          <w:highlight w:val="yellow"/>
        </w:rPr>
        <w:t xml:space="preserve"> </w:t>
      </w:r>
      <w:r w:rsidRPr="003E7388">
        <w:rPr>
          <w:sz w:val="14"/>
        </w:rPr>
        <w:t xml:space="preserve">but essentially appropriate </w:t>
      </w:r>
      <w:r w:rsidRPr="00F46A1E">
        <w:rPr>
          <w:rFonts w:eastAsiaTheme="majorEastAsia" w:cstheme="majorBidi"/>
          <w:b/>
          <w:bCs/>
          <w:sz w:val="32"/>
          <w:szCs w:val="32"/>
          <w:highlight w:val="yellow"/>
          <w:u w:val="single"/>
        </w:rPr>
        <w:t>analogy</w:t>
      </w:r>
      <w:r w:rsidRPr="003E7388">
        <w:rPr>
          <w:sz w:val="14"/>
        </w:rPr>
        <w:t xml:space="preserve">,” he </w:t>
      </w:r>
      <w:r w:rsidRPr="00F46A1E">
        <w:rPr>
          <w:rFonts w:eastAsiaTheme="majorEastAsia" w:cstheme="majorBidi"/>
          <w:b/>
          <w:bCs/>
          <w:sz w:val="32"/>
          <w:szCs w:val="32"/>
          <w:highlight w:val="yellow"/>
          <w:u w:val="single"/>
        </w:rPr>
        <w:t>compares workers to horses.</w:t>
      </w:r>
      <w:r w:rsidRPr="003E7388">
        <w:rPr>
          <w:sz w:val="14"/>
          <w:highlight w:val="yellow"/>
        </w:rPr>
        <w:t xml:space="preserve"> </w:t>
      </w:r>
      <w:r w:rsidRPr="003E7388">
        <w:rPr>
          <w:sz w:val="14"/>
        </w:rPr>
        <w:t xml:space="preserve">One might say that the process by which progressive </w:t>
      </w:r>
      <w:r w:rsidRPr="00F46A1E">
        <w:rPr>
          <w:rFonts w:eastAsiaTheme="majorEastAsia" w:cstheme="majorBidi"/>
          <w:b/>
          <w:bCs/>
          <w:sz w:val="32"/>
          <w:szCs w:val="32"/>
          <w:highlight w:val="yellow"/>
          <w:u w:val="single"/>
        </w:rPr>
        <w:t>introduction of</w:t>
      </w:r>
      <w:r w:rsidRPr="003E7388">
        <w:rPr>
          <w:sz w:val="14"/>
          <w:highlight w:val="yellow"/>
        </w:rPr>
        <w:t xml:space="preserve"> new computerized, </w:t>
      </w:r>
      <w:r w:rsidRPr="00F46A1E">
        <w:rPr>
          <w:rFonts w:eastAsiaTheme="majorEastAsia" w:cstheme="majorBidi"/>
          <w:b/>
          <w:bCs/>
          <w:sz w:val="32"/>
          <w:szCs w:val="32"/>
          <w:highlight w:val="yellow"/>
          <w:u w:val="single"/>
        </w:rPr>
        <w:t>automated</w:t>
      </w:r>
      <w:r w:rsidRPr="003E7388">
        <w:rPr>
          <w:sz w:val="14"/>
          <w:highlight w:val="yellow"/>
        </w:rPr>
        <w:t xml:space="preserve">, and robotized </w:t>
      </w:r>
      <w:r w:rsidRPr="007342F3">
        <w:rPr>
          <w:rFonts w:eastAsiaTheme="majorEastAsia" w:cstheme="majorBidi"/>
          <w:b/>
          <w:bCs/>
          <w:sz w:val="32"/>
          <w:szCs w:val="32"/>
          <w:u w:val="single"/>
        </w:rPr>
        <w:t>equipment</w:t>
      </w:r>
      <w:r w:rsidRPr="003E7388">
        <w:rPr>
          <w:sz w:val="14"/>
        </w:rPr>
        <w:t xml:space="preserve"> can be expected to reduce the role of labor is similar to the process by which the introduction of tractors and other machinery first reduced and then </w:t>
      </w:r>
      <w:r w:rsidRPr="00F46A1E">
        <w:rPr>
          <w:rFonts w:eastAsiaTheme="majorEastAsia" w:cstheme="majorBidi"/>
          <w:b/>
          <w:bCs/>
          <w:sz w:val="32"/>
          <w:szCs w:val="32"/>
          <w:highlight w:val="yellow"/>
          <w:u w:val="single"/>
        </w:rPr>
        <w:t>completely eliminated horses</w:t>
      </w:r>
      <w:r w:rsidRPr="003E7388">
        <w:rPr>
          <w:sz w:val="14"/>
          <w:highlight w:val="yellow"/>
        </w:rPr>
        <w:t xml:space="preserve"> </w:t>
      </w:r>
      <w:r w:rsidRPr="003E7388">
        <w:rPr>
          <w:sz w:val="14"/>
        </w:rPr>
        <w:t xml:space="preserve">and As he then notes, this led most people to the conclusion that “from the human point of view, keeping all these idle horses ... would make little sense.” As a result, the US horse population fell from 21.5 million in 1900 other draft animals in agriculture. to 3 million in 1960. Leontief goes on to express, with the cheery confidence of a mid-century technocrat, his confidence that since people are not horses, we will surely find ways to support all of society’s members. Echoing </w:t>
      </w:r>
      <w:proofErr w:type="spellStart"/>
      <w:r w:rsidRPr="003E7388">
        <w:rPr>
          <w:sz w:val="14"/>
        </w:rPr>
        <w:t>Gorz</w:t>
      </w:r>
      <w:proofErr w:type="spellEnd"/>
      <w:r w:rsidRPr="003E7388">
        <w:rPr>
          <w:sz w:val="14"/>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Fortunately, even the rich have developed norms of morality that make it difficult to reach for this Final Solution as a first resort. Their initial step is simply to hide from the poor, much like the characters in Elysium. But all around us, we can see the gradual drift away from just corralling and controlling “excess” populations, into justifications for permanently eliminating them. Enclave Societies and Social Control The sociologist Bryan Turner has argued that we live in an “enclave society.”8 Despite the myth of increasing mobility under globalization, we in fact inhabit an order in which “governments and other agencies seek to regulate spaces and, where necessary, to immobilize flows of people, goods and services” by means of “enclosure, bureaucratic barriers, legal exclusions and registrations.”9 Of course, it is </w:t>
      </w:r>
      <w:r w:rsidRPr="00F46A1E">
        <w:rPr>
          <w:rFonts w:eastAsiaTheme="majorEastAsia" w:cstheme="majorBidi"/>
          <w:b/>
          <w:bCs/>
          <w:sz w:val="32"/>
          <w:szCs w:val="32"/>
          <w:highlight w:val="yellow"/>
          <w:u w:val="single"/>
        </w:rPr>
        <w:t>the movements of the masses</w:t>
      </w:r>
      <w:r w:rsidRPr="003E7388">
        <w:rPr>
          <w:sz w:val="14"/>
          <w:highlight w:val="yellow"/>
        </w:rPr>
        <w:t xml:space="preserve"> </w:t>
      </w:r>
      <w:r w:rsidRPr="003E7388">
        <w:rPr>
          <w:sz w:val="14"/>
        </w:rPr>
        <w:t xml:space="preserve">whose movements </w:t>
      </w:r>
      <w:r w:rsidRPr="00F46A1E">
        <w:rPr>
          <w:rFonts w:eastAsiaTheme="majorEastAsia" w:cstheme="majorBidi"/>
          <w:b/>
          <w:bCs/>
          <w:sz w:val="32"/>
          <w:szCs w:val="32"/>
          <w:highlight w:val="yellow"/>
          <w:u w:val="single"/>
        </w:rPr>
        <w:t>are</w:t>
      </w:r>
      <w:r w:rsidRPr="003E7388">
        <w:rPr>
          <w:sz w:val="14"/>
          <w:highlight w:val="yellow"/>
        </w:rPr>
        <w:t xml:space="preserve"> </w:t>
      </w:r>
      <w:r w:rsidRPr="00F46A1E">
        <w:rPr>
          <w:rFonts w:eastAsiaTheme="majorEastAsia" w:cstheme="majorBidi"/>
          <w:b/>
          <w:bCs/>
          <w:sz w:val="32"/>
          <w:szCs w:val="32"/>
          <w:highlight w:val="yellow"/>
          <w:u w:val="single"/>
        </w:rPr>
        <w:t>restricted</w:t>
      </w:r>
      <w:r w:rsidRPr="003E7388">
        <w:rPr>
          <w:sz w:val="14"/>
        </w:rPr>
        <w:t xml:space="preserve">, while the elite remains cosmopolitan and mobile. Some of the examples Turner adduces are relatively trivial, like frequent-flyer lounges and private rooms in public hospitals. Others are more serious, like gated communities (or, in the more extreme case, private islands) for the rich, and ghettos for the poor—where police are responsible for keeping poor people out of the “wrong” neighborhoods. Biological quarantines and immigration restrictions take the enclave concept to the level of the nation-state. In all cases, the </w:t>
      </w:r>
      <w:r w:rsidRPr="00F46A1E">
        <w:rPr>
          <w:rFonts w:eastAsiaTheme="majorEastAsia" w:cstheme="majorBidi"/>
          <w:b/>
          <w:bCs/>
          <w:sz w:val="32"/>
          <w:szCs w:val="32"/>
          <w:highlight w:val="yellow"/>
          <w:u w:val="single"/>
        </w:rPr>
        <w:t>prison looms</w:t>
      </w:r>
      <w:r w:rsidRPr="003E7388">
        <w:rPr>
          <w:sz w:val="14"/>
          <w:highlight w:val="yellow"/>
        </w:rPr>
        <w:t xml:space="preserve"> </w:t>
      </w:r>
      <w:r w:rsidRPr="003E7388">
        <w:rPr>
          <w:sz w:val="14"/>
        </w:rPr>
        <w:t xml:space="preserve">as the ultimate dystopian enclave </w:t>
      </w:r>
      <w:r w:rsidRPr="00F46A1E">
        <w:rPr>
          <w:rFonts w:eastAsiaTheme="majorEastAsia" w:cstheme="majorBidi"/>
          <w:b/>
          <w:bCs/>
          <w:sz w:val="32"/>
          <w:szCs w:val="32"/>
          <w:highlight w:val="yellow"/>
          <w:u w:val="single"/>
        </w:rPr>
        <w:t>for those who do not comply</w:t>
      </w:r>
      <w:r w:rsidRPr="003E7388">
        <w:rPr>
          <w:sz w:val="14"/>
        </w:rPr>
        <w:t>, whether it is the federal penitentiary or the detention camp at Guantanamo Bay. Gated communities, private islands, ghettos, prisons, terrorism paranoia, biological quarantines—these amount to an inverted global gulag, where the rich live in tiny islands of wealth strewn around an ocean of misery</w:t>
      </w:r>
    </w:p>
    <w:p w14:paraId="6743B828" w14:textId="77777777" w:rsidR="00B32EA9" w:rsidRDefault="00B32EA9" w:rsidP="00B32EA9">
      <w:pPr>
        <w:pStyle w:val="Heading4"/>
      </w:pPr>
    </w:p>
    <w:p w14:paraId="2BFCBC36" w14:textId="77777777" w:rsidR="00B32EA9" w:rsidRPr="00F46A1E" w:rsidRDefault="00B32EA9" w:rsidP="00B32EA9"/>
    <w:p w14:paraId="19CD29C1" w14:textId="77777777" w:rsidR="00B32EA9" w:rsidRDefault="00B32EA9" w:rsidP="00B32EA9">
      <w:pPr>
        <w:pStyle w:val="Heading4"/>
      </w:pPr>
      <w:r>
        <w:t xml:space="preserve">P2: </w:t>
      </w:r>
    </w:p>
    <w:p w14:paraId="6EC78530" w14:textId="77777777" w:rsidR="00B32EA9" w:rsidRDefault="00B32EA9" w:rsidP="00B32EA9">
      <w:pPr>
        <w:pStyle w:val="Heading4"/>
      </w:pPr>
      <w:r>
        <w:t xml:space="preserve">Capitalism justifies itself by making it impossible to imagine a world without this system. </w:t>
      </w:r>
      <w:proofErr w:type="gramStart"/>
      <w:r>
        <w:t>In order to</w:t>
      </w:r>
      <w:proofErr w:type="gramEnd"/>
      <w:r>
        <w:t xml:space="preserve"> compete, anti-capitalism has to repurpose and redefine capitalist structures like corporations to create fully-fledged FALC. We first </w:t>
      </w:r>
      <w:proofErr w:type="gramStart"/>
      <w:r>
        <w:t>have to</w:t>
      </w:r>
      <w:proofErr w:type="gramEnd"/>
      <w:r>
        <w:t xml:space="preserve"> transform our libidinal desire and completely eliminate capitalism’s control of individual desires – Heron: </w:t>
      </w:r>
    </w:p>
    <w:p w14:paraId="774D657D" w14:textId="77777777" w:rsidR="00B32EA9" w:rsidRPr="0068771D" w:rsidRDefault="00B32EA9" w:rsidP="00B32EA9">
      <w:r w:rsidRPr="0068771D">
        <w:t xml:space="preserve">Heron, Kai. “Journal of the Marxist Literary Group.” Mediations, </w:t>
      </w:r>
      <w:hyperlink r:id="rId11" w:history="1">
        <w:r w:rsidRPr="009B7241">
          <w:rPr>
            <w:rStyle w:val="Hyperlink"/>
          </w:rPr>
          <w:t>https://mediationsjournal.org/articles/still-a-world. //</w:t>
        </w:r>
      </w:hyperlink>
      <w:r>
        <w:t xml:space="preserve"> LHP PS </w:t>
      </w:r>
    </w:p>
    <w:p w14:paraId="6F3B71B4" w14:textId="77777777" w:rsidR="00B32EA9" w:rsidRPr="007342F3" w:rsidRDefault="00B32EA9" w:rsidP="00B32EA9">
      <w:pPr>
        <w:rPr>
          <w:sz w:val="10"/>
        </w:rPr>
      </w:pPr>
      <w:r w:rsidRPr="007342F3">
        <w:rPr>
          <w:sz w:val="10"/>
        </w:rPr>
        <w:t xml:space="preserve">Fisher defines </w:t>
      </w:r>
      <w:r w:rsidRPr="008136FE">
        <w:rPr>
          <w:rFonts w:eastAsiaTheme="majorEastAsia" w:cstheme="majorBidi"/>
          <w:b/>
          <w:bCs/>
          <w:sz w:val="32"/>
          <w:szCs w:val="32"/>
          <w:highlight w:val="yellow"/>
          <w:u w:val="single"/>
        </w:rPr>
        <w:t>capitalist realism</w:t>
      </w:r>
      <w:r w:rsidRPr="007342F3">
        <w:rPr>
          <w:sz w:val="10"/>
          <w:highlight w:val="yellow"/>
        </w:rPr>
        <w:t xml:space="preserve"> </w:t>
      </w:r>
      <w:r w:rsidRPr="007342F3">
        <w:rPr>
          <w:sz w:val="10"/>
        </w:rPr>
        <w:t xml:space="preserve">as </w:t>
      </w:r>
      <w:r w:rsidRPr="00473DEC">
        <w:rPr>
          <w:sz w:val="21"/>
          <w:szCs w:val="22"/>
        </w:rPr>
        <w:t>“the widespread sense that not only is capitalism the only viable political and economic system</w:t>
      </w:r>
      <w:r w:rsidRPr="007342F3">
        <w:rPr>
          <w:sz w:val="10"/>
          <w:highlight w:val="yellow"/>
        </w:rPr>
        <w:t>,</w:t>
      </w:r>
      <w:r w:rsidRPr="007342F3">
        <w:rPr>
          <w:sz w:val="10"/>
        </w:rPr>
        <w:t xml:space="preserve"> </w:t>
      </w:r>
      <w:r w:rsidRPr="007342F3">
        <w:rPr>
          <w:sz w:val="10"/>
          <w:highlight w:val="yellow"/>
        </w:rPr>
        <w:t>but</w:t>
      </w:r>
      <w:r w:rsidRPr="007342F3">
        <w:rPr>
          <w:sz w:val="10"/>
        </w:rPr>
        <w:t xml:space="preserve"> also that </w:t>
      </w:r>
      <w:r w:rsidRPr="008136FE">
        <w:rPr>
          <w:rFonts w:eastAsiaTheme="majorEastAsia" w:cstheme="majorBidi"/>
          <w:b/>
          <w:bCs/>
          <w:sz w:val="32"/>
          <w:szCs w:val="32"/>
          <w:highlight w:val="yellow"/>
          <w:u w:val="single"/>
        </w:rPr>
        <w:t>it</w:t>
      </w:r>
      <w:r w:rsidRPr="007342F3">
        <w:rPr>
          <w:sz w:val="10"/>
          <w:highlight w:val="yellow"/>
        </w:rPr>
        <w:t xml:space="preserve"> </w:t>
      </w:r>
      <w:r w:rsidRPr="008136FE">
        <w:rPr>
          <w:rFonts w:eastAsiaTheme="majorEastAsia" w:cstheme="majorBidi"/>
          <w:b/>
          <w:bCs/>
          <w:sz w:val="32"/>
          <w:szCs w:val="32"/>
          <w:highlight w:val="yellow"/>
          <w:u w:val="single"/>
        </w:rPr>
        <w:t>is</w:t>
      </w:r>
      <w:r w:rsidRPr="007342F3">
        <w:rPr>
          <w:sz w:val="10"/>
          <w:highlight w:val="yellow"/>
        </w:rPr>
        <w:t xml:space="preserve"> </w:t>
      </w:r>
      <w:r w:rsidRPr="007342F3">
        <w:rPr>
          <w:sz w:val="10"/>
        </w:rPr>
        <w:t xml:space="preserve">now almost impossible to even imagine a coherent alternative to it.”4 The concept incorporates both Francis Fukuyama’s “End of History Thesis” and the often-repeated maxim, attributed to both Frederic Jameson and </w:t>
      </w:r>
      <w:proofErr w:type="spellStart"/>
      <w:r w:rsidRPr="007342F3">
        <w:rPr>
          <w:sz w:val="10"/>
        </w:rPr>
        <w:t>Slavoj</w:t>
      </w:r>
      <w:proofErr w:type="spellEnd"/>
      <w:r w:rsidRPr="007342F3">
        <w:rPr>
          <w:sz w:val="10"/>
        </w:rPr>
        <w:t xml:space="preserve"> </w:t>
      </w:r>
      <w:proofErr w:type="spellStart"/>
      <w:r w:rsidRPr="007342F3">
        <w:rPr>
          <w:sz w:val="10"/>
        </w:rPr>
        <w:t>Žižek</w:t>
      </w:r>
      <w:proofErr w:type="spellEnd"/>
      <w:r w:rsidRPr="007342F3">
        <w:rPr>
          <w:sz w:val="10"/>
        </w:rPr>
        <w:t xml:space="preserve">, that “it is </w:t>
      </w:r>
      <w:r w:rsidRPr="008136FE">
        <w:rPr>
          <w:rFonts w:eastAsiaTheme="majorEastAsia" w:cstheme="majorBidi"/>
          <w:b/>
          <w:bCs/>
          <w:sz w:val="32"/>
          <w:szCs w:val="32"/>
          <w:highlight w:val="yellow"/>
          <w:u w:val="single"/>
        </w:rPr>
        <w:t>easier to imagine the end of the world than the end of capitalism</w:t>
      </w:r>
      <w:r w:rsidRPr="007342F3">
        <w:rPr>
          <w:sz w:val="10"/>
        </w:rPr>
        <w:t xml:space="preserve">.” In fact, Fisher says that this “slogan captures precisely” what he means by capitalist realism.5 Yet as his argument proceeds, the concept takes on a much more all-encompassing character. No longer narrowly about the imagination, it begins to have a quasi-ontological sense. To borrow a phrase from Raymond Williams, it becomes a shared “structure of feeling.”6 Impersonal, comprehensive, </w:t>
      </w:r>
      <w:proofErr w:type="gramStart"/>
      <w:r w:rsidRPr="007342F3">
        <w:rPr>
          <w:sz w:val="10"/>
        </w:rPr>
        <w:t>unconscious</w:t>
      </w:r>
      <w:proofErr w:type="gramEnd"/>
      <w:r w:rsidRPr="007342F3">
        <w:rPr>
          <w:sz w:val="10"/>
        </w:rPr>
        <w:t xml:space="preserve"> and insidious, capitalist realism names the naturalization of neoliberalism as an ineradicable fact of life. But — and this is crucial for Fisher — </w:t>
      </w:r>
      <w:r w:rsidRPr="008136FE">
        <w:rPr>
          <w:rFonts w:eastAsiaTheme="majorEastAsia" w:cstheme="majorBidi"/>
          <w:b/>
          <w:bCs/>
          <w:sz w:val="32"/>
          <w:szCs w:val="32"/>
          <w:highlight w:val="yellow"/>
          <w:u w:val="single"/>
        </w:rPr>
        <w:t>capitalist realism is only quasi-ontological</w:t>
      </w:r>
      <w:r w:rsidRPr="007342F3">
        <w:rPr>
          <w:sz w:val="10"/>
        </w:rPr>
        <w:t xml:space="preserve">. However hard it might be for us to imagine the end of capitalism, </w:t>
      </w:r>
      <w:r w:rsidRPr="00473DEC">
        <w:rPr>
          <w:sz w:val="21"/>
          <w:szCs w:val="22"/>
        </w:rPr>
        <w:t xml:space="preserve">the perception that we live at the end of history is </w:t>
      </w:r>
      <w:r w:rsidRPr="008136FE">
        <w:rPr>
          <w:rFonts w:eastAsiaTheme="majorEastAsia" w:cstheme="majorBidi"/>
          <w:b/>
          <w:bCs/>
          <w:sz w:val="32"/>
          <w:szCs w:val="32"/>
          <w:highlight w:val="yellow"/>
          <w:u w:val="single"/>
        </w:rPr>
        <w:t>nothing more than a highly successful class project</w:t>
      </w:r>
      <w:r w:rsidRPr="007342F3">
        <w:rPr>
          <w:sz w:val="10"/>
          <w:highlight w:val="yellow"/>
        </w:rPr>
        <w:t xml:space="preserve"> </w:t>
      </w:r>
      <w:r w:rsidRPr="007342F3">
        <w:rPr>
          <w:sz w:val="10"/>
        </w:rPr>
        <w:t xml:space="preserve">in need of constant reinforcement by the bourgeoisie. Their principal weapon in this respect is the manipulation of </w:t>
      </w:r>
      <w:r w:rsidRPr="007342F3">
        <w:rPr>
          <w:sz w:val="10"/>
        </w:rPr>
        <w:lastRenderedPageBreak/>
        <w:t>desire, or what Fisher would later call “libidinal engineering.”</w:t>
      </w:r>
      <w:r w:rsidRPr="00473DEC">
        <w:rPr>
          <w:sz w:val="21"/>
          <w:szCs w:val="22"/>
        </w:rPr>
        <w:t xml:space="preserve">7 The trick of capitalist realism is not to make people </w:t>
      </w:r>
      <w:r w:rsidRPr="007342F3">
        <w:rPr>
          <w:sz w:val="10"/>
        </w:rPr>
        <w:t xml:space="preserve">think that capitalism is the perfect system (it clearly isn’t) but </w:t>
      </w:r>
      <w:r w:rsidRPr="00473DEC">
        <w:rPr>
          <w:sz w:val="21"/>
          <w:szCs w:val="22"/>
        </w:rPr>
        <w:t xml:space="preserve">that it is the most realistic </w:t>
      </w:r>
      <w:r w:rsidRPr="007342F3">
        <w:rPr>
          <w:sz w:val="10"/>
          <w:highlight w:val="yellow"/>
        </w:rPr>
        <w:t>system</w:t>
      </w:r>
      <w:r w:rsidRPr="007342F3">
        <w:rPr>
          <w:sz w:val="10"/>
        </w:rPr>
        <w:t xml:space="preserve">. Its function is to </w:t>
      </w:r>
      <w:r w:rsidRPr="00473DEC">
        <w:rPr>
          <w:sz w:val="21"/>
          <w:szCs w:val="22"/>
        </w:rPr>
        <w:t xml:space="preserve">suppress post-capitalist imaginaries and working-class power. Its </w:t>
      </w:r>
      <w:proofErr w:type="gramStart"/>
      <w:r w:rsidRPr="00473DEC">
        <w:rPr>
          <w:sz w:val="21"/>
          <w:szCs w:val="22"/>
        </w:rPr>
        <w:t xml:space="preserve">ultimate </w:t>
      </w:r>
      <w:r w:rsidRPr="007342F3">
        <w:rPr>
          <w:sz w:val="10"/>
          <w:highlight w:val="yellow"/>
        </w:rPr>
        <w:t>aim</w:t>
      </w:r>
      <w:proofErr w:type="gramEnd"/>
      <w:r w:rsidRPr="007342F3">
        <w:rPr>
          <w:sz w:val="10"/>
          <w:highlight w:val="yellow"/>
        </w:rPr>
        <w:t xml:space="preserve"> is </w:t>
      </w:r>
      <w:r w:rsidRPr="008136FE">
        <w:rPr>
          <w:rFonts w:eastAsiaTheme="majorEastAsia" w:cstheme="majorBidi"/>
          <w:b/>
          <w:bCs/>
          <w:sz w:val="32"/>
          <w:szCs w:val="32"/>
          <w:highlight w:val="yellow"/>
          <w:u w:val="single"/>
        </w:rPr>
        <w:t>to make it unthinkable that</w:t>
      </w:r>
      <w:r w:rsidRPr="007342F3">
        <w:rPr>
          <w:sz w:val="10"/>
          <w:highlight w:val="yellow"/>
        </w:rPr>
        <w:t xml:space="preserve"> </w:t>
      </w:r>
      <w:r w:rsidRPr="007342F3">
        <w:rPr>
          <w:sz w:val="10"/>
        </w:rPr>
        <w:t xml:space="preserve">a </w:t>
      </w:r>
      <w:r w:rsidRPr="008136FE">
        <w:rPr>
          <w:rFonts w:eastAsiaTheme="majorEastAsia" w:cstheme="majorBidi"/>
          <w:b/>
          <w:bCs/>
          <w:sz w:val="32"/>
          <w:szCs w:val="32"/>
          <w:highlight w:val="yellow"/>
          <w:u w:val="single"/>
        </w:rPr>
        <w:t>post-capitalist world</w:t>
      </w:r>
      <w:r w:rsidRPr="007342F3">
        <w:rPr>
          <w:sz w:val="10"/>
          <w:highlight w:val="yellow"/>
        </w:rPr>
        <w:t xml:space="preserve"> </w:t>
      </w:r>
      <w:r w:rsidRPr="007342F3">
        <w:rPr>
          <w:sz w:val="10"/>
        </w:rPr>
        <w:t xml:space="preserve">might </w:t>
      </w:r>
      <w:r w:rsidRPr="008136FE">
        <w:rPr>
          <w:rFonts w:eastAsiaTheme="majorEastAsia" w:cstheme="majorBidi"/>
          <w:b/>
          <w:bCs/>
          <w:sz w:val="32"/>
          <w:szCs w:val="32"/>
          <w:highlight w:val="yellow"/>
          <w:u w:val="single"/>
        </w:rPr>
        <w:t>create</w:t>
      </w:r>
      <w:r w:rsidRPr="007342F3">
        <w:rPr>
          <w:sz w:val="10"/>
          <w:highlight w:val="yellow"/>
        </w:rPr>
        <w:t xml:space="preserve"> </w:t>
      </w:r>
      <w:r w:rsidRPr="008136FE">
        <w:rPr>
          <w:rFonts w:eastAsiaTheme="majorEastAsia" w:cstheme="majorBidi"/>
          <w:b/>
          <w:bCs/>
          <w:sz w:val="32"/>
          <w:szCs w:val="32"/>
          <w:highlight w:val="yellow"/>
          <w:u w:val="single"/>
        </w:rPr>
        <w:t>a</w:t>
      </w:r>
      <w:r w:rsidRPr="007342F3">
        <w:rPr>
          <w:sz w:val="10"/>
          <w:highlight w:val="yellow"/>
        </w:rPr>
        <w:t xml:space="preserve"> richer</w:t>
      </w:r>
      <w:r w:rsidRPr="007342F3">
        <w:rPr>
          <w:sz w:val="10"/>
        </w:rPr>
        <w:t xml:space="preserve"> </w:t>
      </w:r>
      <w:r w:rsidRPr="007342F3">
        <w:rPr>
          <w:sz w:val="10"/>
          <w:highlight w:val="yellow"/>
        </w:rPr>
        <w:t>and</w:t>
      </w:r>
      <w:r w:rsidRPr="007342F3">
        <w:rPr>
          <w:sz w:val="10"/>
        </w:rPr>
        <w:t xml:space="preserve"> </w:t>
      </w:r>
      <w:r w:rsidRPr="008136FE">
        <w:rPr>
          <w:rFonts w:eastAsiaTheme="majorEastAsia" w:cstheme="majorBidi"/>
          <w:b/>
          <w:bCs/>
          <w:sz w:val="32"/>
          <w:szCs w:val="32"/>
          <w:highlight w:val="yellow"/>
          <w:u w:val="single"/>
        </w:rPr>
        <w:t>more fulfilling life</w:t>
      </w:r>
      <w:r w:rsidRPr="007342F3">
        <w:rPr>
          <w:sz w:val="10"/>
          <w:highlight w:val="yellow"/>
        </w:rPr>
        <w:t xml:space="preserve"> </w:t>
      </w:r>
      <w:r w:rsidRPr="007342F3">
        <w:rPr>
          <w:sz w:val="10"/>
        </w:rPr>
        <w:t xml:space="preserve">for the majority of people than capitalism will ever be able to muster. For Fisher, the only way to combat a class project at the level of desire is with an opposing class project at the level of desire. What </w:t>
      </w:r>
      <w:r w:rsidRPr="008136FE">
        <w:rPr>
          <w:rFonts w:eastAsiaTheme="majorEastAsia" w:cstheme="majorBidi"/>
          <w:b/>
          <w:bCs/>
          <w:sz w:val="32"/>
          <w:szCs w:val="32"/>
          <w:highlight w:val="yellow"/>
          <w:u w:val="single"/>
        </w:rPr>
        <w:t>the Left needs</w:t>
      </w:r>
      <w:r w:rsidRPr="007342F3">
        <w:rPr>
          <w:sz w:val="10"/>
          <w:highlight w:val="yellow"/>
        </w:rPr>
        <w:t xml:space="preserve"> </w:t>
      </w:r>
      <w:r w:rsidRPr="007342F3">
        <w:rPr>
          <w:sz w:val="10"/>
        </w:rPr>
        <w:t xml:space="preserve">is a </w:t>
      </w:r>
      <w:r w:rsidRPr="008136FE">
        <w:rPr>
          <w:rFonts w:eastAsiaTheme="majorEastAsia" w:cstheme="majorBidi"/>
          <w:b/>
          <w:bCs/>
          <w:sz w:val="32"/>
          <w:szCs w:val="32"/>
          <w:highlight w:val="yellow"/>
          <w:u w:val="single"/>
        </w:rPr>
        <w:t>politics that can compete with capitalism</w:t>
      </w:r>
      <w:r w:rsidRPr="007342F3">
        <w:rPr>
          <w:sz w:val="10"/>
          <w:highlight w:val="yellow"/>
        </w:rPr>
        <w:t xml:space="preserve"> </w:t>
      </w:r>
      <w:r w:rsidRPr="008136FE">
        <w:rPr>
          <w:rFonts w:eastAsiaTheme="majorEastAsia" w:cstheme="majorBidi"/>
          <w:b/>
          <w:bCs/>
          <w:sz w:val="32"/>
          <w:szCs w:val="32"/>
          <w:highlight w:val="yellow"/>
          <w:u w:val="single"/>
        </w:rPr>
        <w:t>at a libidinal</w:t>
      </w:r>
      <w:r w:rsidRPr="007342F3">
        <w:rPr>
          <w:sz w:val="10"/>
          <w:highlight w:val="yellow"/>
        </w:rPr>
        <w:t xml:space="preserve"> </w:t>
      </w:r>
      <w:r w:rsidRPr="008136FE">
        <w:rPr>
          <w:rFonts w:eastAsiaTheme="majorEastAsia" w:cstheme="majorBidi"/>
          <w:b/>
          <w:bCs/>
          <w:sz w:val="32"/>
          <w:szCs w:val="32"/>
          <w:highlight w:val="yellow"/>
          <w:u w:val="single"/>
        </w:rPr>
        <w:t>level</w:t>
      </w:r>
      <w:r w:rsidRPr="007342F3">
        <w:rPr>
          <w:sz w:val="10"/>
          <w:highlight w:val="yellow"/>
        </w:rPr>
        <w:t xml:space="preserve"> </w:t>
      </w:r>
      <w:r w:rsidRPr="007342F3">
        <w:rPr>
          <w:sz w:val="10"/>
        </w:rPr>
        <w:t xml:space="preserve">and win. As Fisher sees it, the historic failure of the Left in this respect is as much to blame for the spread of capitalist realism as the Right’s successes. Fisher admonishes the Left for failing to keep up with the desires unleashed among the working classes in the wake of 1968: “If neoliberalism triumphed by incorporating the desires of the post 68 working class, a new left could begin by building on the desires which neoliberalism has generated but which it has been unable to satisfy.”8 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w:t>
      </w:r>
      <w:r w:rsidRPr="00536C9B">
        <w:rPr>
          <w:rFonts w:eastAsiaTheme="majorEastAsia" w:cstheme="majorBidi"/>
          <w:b/>
          <w:bCs/>
          <w:sz w:val="32"/>
          <w:szCs w:val="32"/>
          <w:highlight w:val="yellow"/>
          <w:u w:val="single"/>
        </w:rPr>
        <w:t>Left</w:t>
      </w:r>
      <w:r w:rsidRPr="007342F3">
        <w:rPr>
          <w:sz w:val="10"/>
          <w:highlight w:val="yellow"/>
        </w:rPr>
        <w:t xml:space="preserve"> </w:t>
      </w:r>
      <w:r w:rsidRPr="007342F3">
        <w:rPr>
          <w:sz w:val="10"/>
        </w:rPr>
        <w:t xml:space="preserve">that </w:t>
      </w:r>
      <w:r w:rsidRPr="00536C9B">
        <w:rPr>
          <w:rFonts w:eastAsiaTheme="majorEastAsia" w:cstheme="majorBidi"/>
          <w:b/>
          <w:bCs/>
          <w:sz w:val="32"/>
          <w:szCs w:val="32"/>
          <w:highlight w:val="yellow"/>
          <w:u w:val="single"/>
        </w:rPr>
        <w:t>must provide its own communal luxuries</w:t>
      </w:r>
      <w:r w:rsidRPr="007342F3">
        <w:rPr>
          <w:sz w:val="10"/>
          <w:highlight w:val="yellow"/>
        </w:rPr>
        <w:t xml:space="preserve"> </w:t>
      </w:r>
      <w:r w:rsidRPr="007342F3">
        <w:rPr>
          <w:sz w:val="10"/>
        </w:rPr>
        <w:t xml:space="preserve">to </w:t>
      </w:r>
      <w:r w:rsidRPr="00536C9B">
        <w:rPr>
          <w:rFonts w:eastAsiaTheme="majorEastAsia" w:cstheme="majorBidi"/>
          <w:b/>
          <w:bCs/>
          <w:sz w:val="32"/>
          <w:szCs w:val="32"/>
          <w:highlight w:val="yellow"/>
          <w:u w:val="single"/>
        </w:rPr>
        <w:t>combat th</w:t>
      </w:r>
      <w:r w:rsidRPr="007342F3">
        <w:rPr>
          <w:sz w:val="10"/>
        </w:rPr>
        <w:t xml:space="preserve">e highly individualized </w:t>
      </w:r>
      <w:r w:rsidRPr="00536C9B">
        <w:rPr>
          <w:rFonts w:eastAsiaTheme="majorEastAsia" w:cstheme="majorBidi"/>
          <w:b/>
          <w:bCs/>
          <w:sz w:val="32"/>
          <w:szCs w:val="32"/>
          <w:highlight w:val="yellow"/>
          <w:u w:val="single"/>
        </w:rPr>
        <w:t>pleasures of consumer capitalism</w:t>
      </w:r>
      <w:r w:rsidRPr="007342F3">
        <w:rPr>
          <w:sz w:val="10"/>
        </w:rPr>
        <w:t>. What does this mean? If “bread for all, and roses too” was an essential slogan of the 1900s — a slogan that pointed towards the worker’s demands for the basics of life (bread) and for luxury too (roses), then Fisher teaches us that the slogans of the 21st century must be something like: “</w:t>
      </w:r>
      <w:r w:rsidRPr="00536C9B">
        <w:rPr>
          <w:rFonts w:eastAsiaTheme="majorEastAsia" w:cstheme="majorBidi"/>
          <w:b/>
          <w:bCs/>
          <w:sz w:val="32"/>
          <w:szCs w:val="32"/>
          <w:highlight w:val="yellow"/>
          <w:u w:val="single"/>
        </w:rPr>
        <w:t>Everything for Everybody</w:t>
      </w:r>
      <w:r w:rsidRPr="007342F3">
        <w:rPr>
          <w:sz w:val="10"/>
        </w:rPr>
        <w:t xml:space="preserve">,” “Communal Luxury Now!,” and “Red Plenty.”10 Simply put, </w:t>
      </w:r>
      <w:r w:rsidRPr="00536C9B">
        <w:rPr>
          <w:rFonts w:eastAsiaTheme="majorEastAsia" w:cstheme="majorBidi"/>
          <w:b/>
          <w:bCs/>
          <w:sz w:val="32"/>
          <w:szCs w:val="32"/>
          <w:highlight w:val="yellow"/>
          <w:u w:val="single"/>
        </w:rPr>
        <w:t>capitalism cannot be allowed to</w:t>
      </w:r>
      <w:r w:rsidRPr="007342F3">
        <w:rPr>
          <w:sz w:val="10"/>
          <w:highlight w:val="yellow"/>
        </w:rPr>
        <w:t xml:space="preserve"> </w:t>
      </w:r>
      <w:r w:rsidRPr="00536C9B">
        <w:rPr>
          <w:rFonts w:eastAsiaTheme="majorEastAsia" w:cstheme="majorBidi"/>
          <w:b/>
          <w:bCs/>
          <w:sz w:val="32"/>
          <w:szCs w:val="32"/>
          <w:highlight w:val="yellow"/>
          <w:u w:val="single"/>
        </w:rPr>
        <w:t>maintain it</w:t>
      </w:r>
      <w:r w:rsidRPr="007342F3">
        <w:rPr>
          <w:sz w:val="10"/>
        </w:rPr>
        <w:t xml:space="preserve">s self-proclaimed </w:t>
      </w:r>
      <w:r w:rsidRPr="00536C9B">
        <w:rPr>
          <w:rFonts w:eastAsiaTheme="majorEastAsia" w:cstheme="majorBidi"/>
          <w:b/>
          <w:bCs/>
          <w:sz w:val="32"/>
          <w:szCs w:val="32"/>
          <w:highlight w:val="yellow"/>
          <w:u w:val="single"/>
        </w:rPr>
        <w:t>monopoly on desire</w:t>
      </w:r>
      <w:r w:rsidRPr="007342F3">
        <w:rPr>
          <w:sz w:val="10"/>
        </w:rPr>
        <w:t xml:space="preserve">. This conviction leads Fisher to pose a question that runs sharply against the grain of large sections of today’s </w:t>
      </w:r>
      <w:proofErr w:type="spellStart"/>
      <w:r w:rsidRPr="007342F3">
        <w:rPr>
          <w:sz w:val="10"/>
        </w:rPr>
        <w:t>Left:“Where</w:t>
      </w:r>
      <w:proofErr w:type="spellEnd"/>
      <w:r w:rsidRPr="007342F3">
        <w:rPr>
          <w:sz w:val="10"/>
        </w:rPr>
        <w:t xml:space="preserve"> is the left,” he asks, “that can speak confidently in the name of an alien future, that can openly celebrate, rather than mourn, the disintegration of existing </w:t>
      </w:r>
      <w:proofErr w:type="spellStart"/>
      <w:r w:rsidRPr="007342F3">
        <w:rPr>
          <w:sz w:val="10"/>
        </w:rPr>
        <w:t>socialities</w:t>
      </w:r>
      <w:proofErr w:type="spellEnd"/>
      <w:r w:rsidRPr="007342F3">
        <w:rPr>
          <w:sz w:val="10"/>
        </w:rPr>
        <w:t xml:space="preserve"> and territorialities?”11 In other words, where is the Left that resolutely rejects the fantasy of a return to some non-existent holism, to a national neo-Keynesian industrial strategy, to a ready-made revolutionary working class, and that will compete with capitalism at the level of desire? Where is the Left that dares to see in capitalist desires, practices, </w:t>
      </w:r>
      <w:proofErr w:type="gramStart"/>
      <w:r w:rsidRPr="007342F3">
        <w:rPr>
          <w:sz w:val="10"/>
        </w:rPr>
        <w:t>infrastructures</w:t>
      </w:r>
      <w:proofErr w:type="gramEnd"/>
      <w:r w:rsidRPr="007342F3">
        <w:rPr>
          <w:sz w:val="10"/>
        </w:rPr>
        <w:t xml:space="preserve"> and institutions, a nascent but corrupted desire for post-capitalism? If this sounds a bit like accelerationism, that’s because it is. For Fisher, “Marxism is nothing if it is not accelerationist.”12 But by this he does not mean that we must vote for Trump, use innumerable plastic straws, and donate to </w:t>
      </w:r>
      <w:proofErr w:type="spellStart"/>
      <w:r w:rsidRPr="007342F3">
        <w:rPr>
          <w:sz w:val="10"/>
        </w:rPr>
        <w:t>Pegida</w:t>
      </w:r>
      <w:proofErr w:type="spellEnd"/>
      <w:r w:rsidRPr="007342F3">
        <w:rPr>
          <w:sz w:val="10"/>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For Marx, then, a true communist rejects nostalgic moralism and projects their desires into the present to tease out a possible post-capitalist future. As he explained in the Critique of the Gotha </w:t>
      </w:r>
      <w:proofErr w:type="spellStart"/>
      <w:r w:rsidRPr="007342F3">
        <w:rPr>
          <w:sz w:val="10"/>
        </w:rPr>
        <w:t>Programme</w:t>
      </w:r>
      <w:proofErr w:type="spellEnd"/>
      <w:r w:rsidRPr="007342F3">
        <w:rPr>
          <w:sz w:val="10"/>
        </w:rPr>
        <w:t xml:space="preserve">, communism will have to emerge in and against capitalism.15 It will need to see in the structures of capitalist society an emergent communist society. Recall Lenin’s claim that the capitalist banking system provides the “skeleton” for a socialist system of book-keeping and distribution that need only be taken “ready-made” and “democratized” by the proletariat.16 Lenin’s proposal </w:t>
      </w:r>
      <w:r w:rsidRPr="008136FE">
        <w:rPr>
          <w:rFonts w:eastAsiaTheme="majorEastAsia" w:cstheme="majorBidi"/>
          <w:b/>
          <w:bCs/>
          <w:sz w:val="32"/>
          <w:szCs w:val="32"/>
          <w:highlight w:val="yellow"/>
          <w:u w:val="single"/>
        </w:rPr>
        <w:t>isolates</w:t>
      </w:r>
      <w:r w:rsidRPr="007342F3">
        <w:rPr>
          <w:sz w:val="10"/>
          <w:highlight w:val="yellow"/>
        </w:rPr>
        <w:t xml:space="preserve"> </w:t>
      </w:r>
      <w:r w:rsidRPr="007342F3">
        <w:rPr>
          <w:sz w:val="10"/>
        </w:rPr>
        <w:t xml:space="preserve">what Frederic Jameson calls </w:t>
      </w:r>
      <w:r w:rsidRPr="008136FE">
        <w:rPr>
          <w:rFonts w:eastAsiaTheme="majorEastAsia" w:cstheme="majorBidi"/>
          <w:b/>
          <w:bCs/>
          <w:sz w:val="32"/>
          <w:szCs w:val="32"/>
          <w:highlight w:val="yellow"/>
          <w:u w:val="single"/>
        </w:rPr>
        <w:t>the “dialectical ambivalence” of capitalism</w:t>
      </w:r>
      <w:r w:rsidRPr="007342F3">
        <w:rPr>
          <w:sz w:val="10"/>
        </w:rPr>
        <w:t xml:space="preserve">.17 The desire for a smoothly functioning book-keeping system is hardly unique to capitalism and would be fundamental to any successful project of central planning in 1917. </w:t>
      </w:r>
      <w:r w:rsidRPr="008136FE">
        <w:rPr>
          <w:rFonts w:eastAsiaTheme="majorEastAsia" w:cstheme="majorBidi"/>
          <w:b/>
          <w:bCs/>
          <w:sz w:val="32"/>
          <w:szCs w:val="32"/>
          <w:highlight w:val="yellow"/>
          <w:u w:val="single"/>
        </w:rPr>
        <w:t>The challenge</w:t>
      </w:r>
      <w:r w:rsidRPr="007342F3">
        <w:rPr>
          <w:sz w:val="10"/>
        </w:rPr>
        <w:t xml:space="preserve">, then, </w:t>
      </w:r>
      <w:r w:rsidRPr="008136FE">
        <w:rPr>
          <w:rFonts w:eastAsiaTheme="majorEastAsia" w:cstheme="majorBidi"/>
          <w:b/>
          <w:bCs/>
          <w:sz w:val="32"/>
          <w:szCs w:val="32"/>
          <w:highlight w:val="yellow"/>
          <w:u w:val="single"/>
        </w:rPr>
        <w:t>is to turn form against content</w:t>
      </w:r>
      <w:r w:rsidRPr="007342F3">
        <w:rPr>
          <w:sz w:val="10"/>
        </w:rPr>
        <w:t xml:space="preserve">, to see how what functions as an exploitative behemoth today could be repurposed for liberatory ends tomorrow. As Jameson says, even “the most noxious phenomena can serve as the repository and hiding </w:t>
      </w:r>
      <w:proofErr w:type="gramStart"/>
      <w:r w:rsidRPr="007342F3">
        <w:rPr>
          <w:sz w:val="10"/>
        </w:rPr>
        <w:t>place</w:t>
      </w:r>
      <w:proofErr w:type="gramEnd"/>
      <w:r w:rsidRPr="007342F3">
        <w:rPr>
          <w:sz w:val="10"/>
        </w:rPr>
        <w:t xml:space="preserve"> for all kinds of unsuspected wish-fulfilments”.18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Jameson’s provocation— very much in the vein of Marx and Lenin before him — is to get us to imag</w:t>
      </w:r>
      <w:r w:rsidRPr="007342F3">
        <w:rPr>
          <w:sz w:val="10"/>
          <w:highlight w:val="yellow"/>
        </w:rPr>
        <w:t xml:space="preserve">ine </w:t>
      </w:r>
      <w:r w:rsidRPr="008136FE">
        <w:rPr>
          <w:rFonts w:eastAsiaTheme="majorEastAsia" w:cstheme="majorBidi"/>
          <w:b/>
          <w:bCs/>
          <w:sz w:val="32"/>
          <w:szCs w:val="32"/>
          <w:highlight w:val="yellow"/>
          <w:u w:val="single"/>
        </w:rPr>
        <w:t>Amazon as both ruthlessly capitalist and as</w:t>
      </w:r>
      <w:r w:rsidRPr="007342F3">
        <w:rPr>
          <w:sz w:val="10"/>
          <w:highlight w:val="yellow"/>
        </w:rPr>
        <w:t xml:space="preserve"> </w:t>
      </w:r>
      <w:r w:rsidRPr="007342F3">
        <w:rPr>
          <w:sz w:val="10"/>
        </w:rPr>
        <w:t xml:space="preserve">perhaps </w:t>
      </w:r>
      <w:r w:rsidRPr="008136FE">
        <w:rPr>
          <w:rFonts w:eastAsiaTheme="majorEastAsia" w:cstheme="majorBidi"/>
          <w:b/>
          <w:bCs/>
          <w:sz w:val="32"/>
          <w:szCs w:val="32"/>
          <w:highlight w:val="yellow"/>
          <w:u w:val="single"/>
        </w:rPr>
        <w:t>the most communist business in existence today</w:t>
      </w:r>
      <w:r w:rsidRPr="007342F3">
        <w:rPr>
          <w:sz w:val="10"/>
        </w:rPr>
        <w:t xml:space="preserve">.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7342F3">
        <w:rPr>
          <w:sz w:val="10"/>
        </w:rPr>
        <w:t>itselfgeneric</w:t>
      </w:r>
      <w:proofErr w:type="spellEnd"/>
      <w:r w:rsidRPr="007342F3">
        <w:rPr>
          <w:sz w:val="10"/>
        </w:rPr>
        <w:t xml:space="preserve"> and homogenous? Can we not go to any Starbucks in the world, and order the same dry falafel salad, the same mediocre over-priced coffee, and sit in the same inoffensively decorated interiors? Fisher’s bold claim is that Starbucks is not successful because it satisfies supposedly capitalist desires but because it is in fact satisfying a “thwarted desire for communism,” for a shared “third space” that is neither the home nor workplace, and that is increasingly under attack, enclosed, and privatized in today’s capitalist societies.21 Once we make this shift in perspective, we can see the masses of people sitting alone in Starbucks with their laptops and coffee as participating in a sad and diminished reflection of a fuller, richer, practice of being and desiring in common. </w:t>
      </w:r>
      <w:r w:rsidRPr="008136FE">
        <w:rPr>
          <w:rFonts w:eastAsiaTheme="majorEastAsia" w:cstheme="majorBidi"/>
          <w:b/>
          <w:bCs/>
          <w:sz w:val="32"/>
          <w:szCs w:val="32"/>
          <w:highlight w:val="yellow"/>
          <w:u w:val="single"/>
        </w:rPr>
        <w:t>Capitalism becomes a threat to our desires</w:t>
      </w:r>
      <w:r w:rsidRPr="007342F3">
        <w:rPr>
          <w:sz w:val="10"/>
          <w:highlight w:val="yellow"/>
        </w:rPr>
        <w:t xml:space="preserve"> </w:t>
      </w:r>
      <w:r w:rsidRPr="007342F3">
        <w:rPr>
          <w:sz w:val="10"/>
        </w:rPr>
        <w:t xml:space="preserve">rather than their precondition. The ambivalence of Walmart, Amazon, and Starbucks is already apparent in their customers. No one </w:t>
      </w:r>
      <w:proofErr w:type="gramStart"/>
      <w:r w:rsidRPr="007342F3">
        <w:rPr>
          <w:sz w:val="10"/>
        </w:rPr>
        <w:t xml:space="preserve">actually </w:t>
      </w:r>
      <w:proofErr w:type="spellStart"/>
      <w:r w:rsidRPr="007342F3">
        <w:rPr>
          <w:sz w:val="10"/>
        </w:rPr>
        <w:t>likesshopping</w:t>
      </w:r>
      <w:proofErr w:type="spellEnd"/>
      <w:proofErr w:type="gramEnd"/>
      <w:r w:rsidRPr="007342F3">
        <w:rPr>
          <w:sz w:val="10"/>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7342F3">
        <w:rPr>
          <w:sz w:val="10"/>
        </w:rPr>
        <w:t>Žižekian</w:t>
      </w:r>
      <w:proofErr w:type="spellEnd"/>
      <w:r w:rsidRPr="007342F3">
        <w:rPr>
          <w:sz w:val="10"/>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What we need is a dialectical attunement to already existing infrastructures and practices whose form can be read against their content. </w:t>
      </w:r>
      <w:r w:rsidRPr="008136FE">
        <w:rPr>
          <w:rFonts w:eastAsiaTheme="majorEastAsia" w:cstheme="majorBidi"/>
          <w:b/>
          <w:bCs/>
          <w:sz w:val="32"/>
          <w:szCs w:val="32"/>
          <w:highlight w:val="yellow"/>
          <w:u w:val="single"/>
        </w:rPr>
        <w:t xml:space="preserve">We should be </w:t>
      </w:r>
      <w:r w:rsidRPr="008136FE">
        <w:rPr>
          <w:rFonts w:eastAsiaTheme="majorEastAsia" w:cstheme="majorBidi"/>
          <w:b/>
          <w:bCs/>
          <w:sz w:val="32"/>
          <w:szCs w:val="32"/>
          <w:highlight w:val="yellow"/>
          <w:u w:val="single"/>
        </w:rPr>
        <w:lastRenderedPageBreak/>
        <w:t>able to imagine providing a better version</w:t>
      </w:r>
      <w:r w:rsidRPr="007342F3">
        <w:rPr>
          <w:sz w:val="10"/>
          <w:highlight w:val="yellow"/>
        </w:rPr>
        <w:t xml:space="preserve"> </w:t>
      </w:r>
      <w:r w:rsidRPr="008136FE">
        <w:rPr>
          <w:rFonts w:eastAsiaTheme="majorEastAsia" w:cstheme="majorBidi"/>
          <w:b/>
          <w:bCs/>
          <w:sz w:val="32"/>
          <w:szCs w:val="32"/>
          <w:highlight w:val="yellow"/>
          <w:u w:val="single"/>
        </w:rPr>
        <w:t>of this highly successful</w:t>
      </w:r>
      <w:r w:rsidRPr="007342F3">
        <w:rPr>
          <w:sz w:val="10"/>
          <w:highlight w:val="yellow"/>
        </w:rPr>
        <w:t xml:space="preserve"> </w:t>
      </w:r>
      <w:r w:rsidRPr="007342F3">
        <w:rPr>
          <w:sz w:val="10"/>
        </w:rPr>
        <w:t xml:space="preserve">generic, homogenous, and standardized </w:t>
      </w:r>
      <w:r w:rsidRPr="008136FE">
        <w:rPr>
          <w:rFonts w:eastAsiaTheme="majorEastAsia" w:cstheme="majorBidi"/>
          <w:b/>
          <w:bCs/>
          <w:sz w:val="32"/>
          <w:szCs w:val="32"/>
          <w:highlight w:val="yellow"/>
          <w:u w:val="single"/>
        </w:rPr>
        <w:t>space than capitalism has</w:t>
      </w:r>
      <w:r w:rsidRPr="007342F3">
        <w:rPr>
          <w:sz w:val="10"/>
          <w:highlight w:val="yellow"/>
        </w:rPr>
        <w:t xml:space="preserve"> </w:t>
      </w:r>
      <w:r w:rsidRPr="007342F3">
        <w:rPr>
          <w:sz w:val="10"/>
        </w:rPr>
        <w:t xml:space="preserve">thus far </w:t>
      </w:r>
      <w:r w:rsidRPr="008136FE">
        <w:rPr>
          <w:rFonts w:eastAsiaTheme="majorEastAsia" w:cstheme="majorBidi"/>
          <w:b/>
          <w:bCs/>
          <w:sz w:val="32"/>
          <w:szCs w:val="32"/>
          <w:highlight w:val="yellow"/>
          <w:u w:val="single"/>
        </w:rPr>
        <w:t>provided</w:t>
      </w:r>
      <w:r w:rsidRPr="007342F3">
        <w:rPr>
          <w:sz w:val="10"/>
          <w:highlight w:val="yellow"/>
        </w:rPr>
        <w:t xml:space="preserve"> </w:t>
      </w:r>
      <w:r w:rsidRPr="007342F3">
        <w:rPr>
          <w:sz w:val="10"/>
        </w:rPr>
        <w:t xml:space="preserve">for us. </w:t>
      </w:r>
    </w:p>
    <w:p w14:paraId="56860BFD" w14:textId="77777777" w:rsidR="00B32EA9" w:rsidRPr="00063872" w:rsidRDefault="00B32EA9" w:rsidP="00B32EA9">
      <w:pPr>
        <w:pStyle w:val="Heading4"/>
        <w:rPr>
          <w:rFonts w:cs="Calibri"/>
        </w:rPr>
      </w:pPr>
      <w:r>
        <w:t xml:space="preserve">Thus, the role of the ballot is </w:t>
      </w:r>
      <w:r w:rsidRPr="00063872">
        <w:rPr>
          <w:rFonts w:cs="Calibri"/>
        </w:rPr>
        <w:t>fidelity to the truth – dedication to a shared horizon is liberatory</w:t>
      </w:r>
      <w:r>
        <w:rPr>
          <w:rFonts w:cs="Calibri"/>
        </w:rPr>
        <w:t xml:space="preserve"> and space is the best horizon of all</w:t>
      </w:r>
      <w:r w:rsidRPr="00063872">
        <w:rPr>
          <w:rFonts w:cs="Calibri"/>
        </w:rPr>
        <w:t>, Dean 19:</w:t>
      </w:r>
    </w:p>
    <w:p w14:paraId="6F86BDA7" w14:textId="77777777" w:rsidR="00B32EA9" w:rsidRPr="00063872" w:rsidRDefault="00B32EA9" w:rsidP="00B32EA9">
      <w:pPr>
        <w:rPr>
          <w:rFonts w:cs="Calibri"/>
        </w:rPr>
      </w:pPr>
      <w:r w:rsidRPr="00063872">
        <w:rPr>
          <w:rFonts w:cs="Calibri"/>
        </w:rPr>
        <w:t xml:space="preserve">Dean, Jodi. Comrade: An essay on political belonging. Verso, 2019. // LHP BT + LHP PS </w:t>
      </w:r>
    </w:p>
    <w:p w14:paraId="1F269A38" w14:textId="77777777" w:rsidR="00B32EA9" w:rsidRPr="003E7388" w:rsidRDefault="00B32EA9" w:rsidP="00B32EA9">
      <w:pPr>
        <w:rPr>
          <w:sz w:val="12"/>
        </w:rPr>
      </w:pPr>
      <w:r w:rsidRPr="003E7388">
        <w:rPr>
          <w:sz w:val="12"/>
        </w:rPr>
        <w:t xml:space="preserve">The idea that comrades are those who belong to the same side of a political struggle leads to the fourth thesis: </w:t>
      </w:r>
      <w:r w:rsidRPr="007342F3">
        <w:rPr>
          <w:rFonts w:eastAsiaTheme="majorEastAsia" w:cstheme="majorBidi"/>
          <w:b/>
          <w:bCs/>
          <w:sz w:val="32"/>
          <w:szCs w:val="32"/>
          <w:highlight w:val="yellow"/>
          <w:u w:val="single"/>
        </w:rPr>
        <w:t>The relation between comrades is mediated by</w:t>
      </w:r>
      <w:r w:rsidRPr="003E7388">
        <w:rPr>
          <w:sz w:val="12"/>
          <w:highlight w:val="yellow"/>
        </w:rPr>
        <w:t xml:space="preserve"> </w:t>
      </w:r>
      <w:r w:rsidRPr="007342F3">
        <w:rPr>
          <w:rFonts w:eastAsiaTheme="majorEastAsia" w:cstheme="majorBidi"/>
          <w:b/>
          <w:bCs/>
          <w:sz w:val="32"/>
          <w:szCs w:val="32"/>
          <w:highlight w:val="yellow"/>
          <w:u w:val="single"/>
        </w:rPr>
        <w:t>fidelity to a truth; practices</w:t>
      </w:r>
      <w:r w:rsidRPr="003E7388">
        <w:rPr>
          <w:sz w:val="12"/>
          <w:highlight w:val="yellow"/>
        </w:rPr>
        <w:t xml:space="preserve"> </w:t>
      </w:r>
      <w:r w:rsidRPr="003E7388">
        <w:rPr>
          <w:sz w:val="12"/>
        </w:rPr>
        <w:t xml:space="preserve">of comradeship </w:t>
      </w:r>
      <w:r w:rsidRPr="007342F3">
        <w:rPr>
          <w:rFonts w:eastAsiaTheme="majorEastAsia" w:cstheme="majorBidi"/>
          <w:b/>
          <w:bCs/>
          <w:sz w:val="32"/>
          <w:szCs w:val="32"/>
          <w:highlight w:val="yellow"/>
          <w:u w:val="single"/>
        </w:rPr>
        <w:t>materialize</w:t>
      </w:r>
      <w:r w:rsidRPr="003E7388">
        <w:rPr>
          <w:sz w:val="12"/>
          <w:highlight w:val="yellow"/>
        </w:rPr>
        <w:t xml:space="preserve"> </w:t>
      </w:r>
      <w:r w:rsidRPr="003E7388">
        <w:rPr>
          <w:sz w:val="12"/>
        </w:rPr>
        <w:t xml:space="preserve">this </w:t>
      </w:r>
      <w:r w:rsidRPr="007342F3">
        <w:rPr>
          <w:rFonts w:eastAsiaTheme="majorEastAsia" w:cstheme="majorBidi"/>
          <w:b/>
          <w:bCs/>
          <w:sz w:val="32"/>
          <w:szCs w:val="32"/>
          <w:highlight w:val="yellow"/>
          <w:u w:val="single"/>
        </w:rPr>
        <w:t>fidelity</w:t>
      </w:r>
      <w:r w:rsidRPr="003E7388">
        <w:rPr>
          <w:sz w:val="12"/>
        </w:rPr>
        <w:t xml:space="preserve">. The “same side” points to the truth comrades are faithful to—the political truth that unites them—and the fidelity with which they work to realize this truth in the world. “Belonging” invites attention to the expectations, practices, and affects that being on the same side generates. The notions of truth and fidelity at work here come from Alain </w:t>
      </w:r>
      <w:proofErr w:type="spellStart"/>
      <w:r w:rsidRPr="003E7388">
        <w:rPr>
          <w:sz w:val="12"/>
        </w:rPr>
        <w:t>Badiou</w:t>
      </w:r>
      <w:proofErr w:type="spellEnd"/>
      <w:r w:rsidRPr="003E7388">
        <w:rPr>
          <w:sz w:val="12"/>
        </w:rPr>
        <w:t xml:space="preserve">. In brief, </w:t>
      </w:r>
      <w:proofErr w:type="spellStart"/>
      <w:r w:rsidRPr="003E7388">
        <w:rPr>
          <w:sz w:val="12"/>
        </w:rPr>
        <w:t>Badiou</w:t>
      </w:r>
      <w:proofErr w:type="spellEnd"/>
      <w:r w:rsidRPr="003E7388">
        <w:rPr>
          <w:sz w:val="12"/>
        </w:rPr>
        <w:t xml:space="preserve"> rejects the idea of truth as a proposition or judgment, arguing instead that </w:t>
      </w:r>
      <w:r w:rsidRPr="007342F3">
        <w:rPr>
          <w:rFonts w:eastAsiaTheme="majorEastAsia" w:cstheme="majorBidi"/>
          <w:b/>
          <w:bCs/>
          <w:sz w:val="32"/>
          <w:szCs w:val="32"/>
          <w:highlight w:val="yellow"/>
          <w:u w:val="single"/>
        </w:rPr>
        <w:t>truth is a process</w:t>
      </w:r>
      <w:r w:rsidRPr="003E7388">
        <w:rPr>
          <w:sz w:val="12"/>
        </w:rPr>
        <w:t xml:space="preserve">. The </w:t>
      </w:r>
      <w:r w:rsidRPr="007342F3">
        <w:rPr>
          <w:rFonts w:eastAsiaTheme="majorEastAsia" w:cstheme="majorBidi"/>
          <w:b/>
          <w:bCs/>
          <w:sz w:val="32"/>
          <w:szCs w:val="32"/>
          <w:highlight w:val="yellow"/>
          <w:u w:val="single"/>
        </w:rPr>
        <w:t>process begins with</w:t>
      </w:r>
      <w:r w:rsidRPr="003E7388">
        <w:rPr>
          <w:sz w:val="12"/>
          <w:highlight w:val="yellow"/>
        </w:rPr>
        <w:t xml:space="preserve"> </w:t>
      </w:r>
      <w:r w:rsidRPr="003E7388">
        <w:rPr>
          <w:sz w:val="12"/>
        </w:rPr>
        <w:t xml:space="preserve">the eruption of something new, </w:t>
      </w:r>
      <w:r w:rsidRPr="007342F3">
        <w:rPr>
          <w:rFonts w:eastAsiaTheme="majorEastAsia" w:cstheme="majorBidi"/>
          <w:b/>
          <w:bCs/>
          <w:sz w:val="32"/>
          <w:szCs w:val="32"/>
          <w:highlight w:val="yellow"/>
          <w:u w:val="single"/>
        </w:rPr>
        <w:t>an event</w:t>
      </w:r>
      <w:r w:rsidRPr="003E7388">
        <w:rPr>
          <w:sz w:val="12"/>
        </w:rPr>
        <w:t xml:space="preserve">. Because an event changes the situation, breaks the confines of the given, it is undecidable in terms of the given; it is something entirely new. </w:t>
      </w:r>
      <w:proofErr w:type="spellStart"/>
      <w:r w:rsidRPr="003E7388">
        <w:rPr>
          <w:sz w:val="12"/>
        </w:rPr>
        <w:t>Badiou</w:t>
      </w:r>
      <w:proofErr w:type="spellEnd"/>
      <w:r w:rsidRPr="003E7388">
        <w:rPr>
          <w:sz w:val="12"/>
        </w:rPr>
        <w:t xml:space="preserve"> argues that this undecidability “induces the appearance of a subject of the event.”</w:t>
      </w:r>
      <w:hyperlink r:id="rId12">
        <w:r w:rsidRPr="003E7388">
          <w:rPr>
            <w:rStyle w:val="Hyperlink"/>
            <w:sz w:val="12"/>
          </w:rPr>
          <w:t>60</w:t>
        </w:r>
      </w:hyperlink>
      <w:r w:rsidRPr="003E7388">
        <w:rPr>
          <w:sz w:val="12"/>
        </w:rPr>
        <w:t xml:space="preserve"> This subject isn’t the cause of the event. It’s an effect of or response to the event, “the decision to say that the event has taken place.” Grammar might seduce us into rendering this subject as “I.” We should avoid this temptation and </w:t>
      </w:r>
      <w:r w:rsidRPr="007342F3">
        <w:rPr>
          <w:rFonts w:eastAsiaTheme="majorEastAsia" w:cstheme="majorBidi"/>
          <w:b/>
          <w:bCs/>
          <w:sz w:val="32"/>
          <w:szCs w:val="32"/>
          <w:highlight w:val="yellow"/>
          <w:u w:val="single"/>
        </w:rPr>
        <w:t>recognize the subject</w:t>
      </w:r>
      <w:r w:rsidRPr="003E7388">
        <w:rPr>
          <w:sz w:val="12"/>
          <w:highlight w:val="yellow"/>
        </w:rPr>
        <w:t xml:space="preserve"> </w:t>
      </w:r>
      <w:r w:rsidRPr="007342F3">
        <w:rPr>
          <w:rFonts w:eastAsiaTheme="majorEastAsia" w:cstheme="majorBidi"/>
          <w:b/>
          <w:bCs/>
          <w:sz w:val="32"/>
          <w:szCs w:val="32"/>
          <w:highlight w:val="yellow"/>
          <w:u w:val="single"/>
        </w:rPr>
        <w:t>as</w:t>
      </w:r>
      <w:r w:rsidRPr="003E7388">
        <w:rPr>
          <w:sz w:val="12"/>
          <w:highlight w:val="yellow"/>
        </w:rPr>
        <w:t xml:space="preserve"> </w:t>
      </w:r>
      <w:r w:rsidRPr="003E7388">
        <w:rPr>
          <w:sz w:val="12"/>
        </w:rPr>
        <w:t xml:space="preserve">designating an inflection point, </w:t>
      </w:r>
      <w:r w:rsidRPr="007342F3">
        <w:rPr>
          <w:rFonts w:eastAsiaTheme="majorEastAsia" w:cstheme="majorBidi"/>
          <w:b/>
          <w:bCs/>
          <w:sz w:val="32"/>
          <w:szCs w:val="32"/>
          <w:highlight w:val="yellow"/>
          <w:u w:val="single"/>
        </w:rPr>
        <w:t>a</w:t>
      </w:r>
      <w:r w:rsidRPr="003E7388">
        <w:rPr>
          <w:sz w:val="12"/>
          <w:highlight w:val="yellow"/>
        </w:rPr>
        <w:t xml:space="preserve"> </w:t>
      </w:r>
      <w:r w:rsidRPr="007342F3">
        <w:rPr>
          <w:rFonts w:eastAsiaTheme="majorEastAsia" w:cstheme="majorBidi"/>
          <w:b/>
          <w:bCs/>
          <w:sz w:val="32"/>
          <w:szCs w:val="32"/>
          <w:highlight w:val="yellow"/>
          <w:u w:val="single"/>
        </w:rPr>
        <w:t>response that extends the event</w:t>
      </w:r>
      <w:r w:rsidRPr="003E7388">
        <w:rPr>
          <w:sz w:val="12"/>
        </w:rPr>
        <w:t xml:space="preserve">. The decision that a truth has appeared, that an event has occurred, </w:t>
      </w:r>
      <w:r w:rsidRPr="007342F3">
        <w:rPr>
          <w:rFonts w:eastAsiaTheme="majorEastAsia" w:cstheme="majorBidi"/>
          <w:b/>
          <w:bCs/>
          <w:sz w:val="32"/>
          <w:szCs w:val="32"/>
          <w:highlight w:val="yellow"/>
          <w:u w:val="single"/>
        </w:rPr>
        <w:t>incites a process of verification,</w:t>
      </w:r>
      <w:r w:rsidRPr="003E7388">
        <w:rPr>
          <w:sz w:val="12"/>
          <w:highlight w:val="yellow"/>
        </w:rPr>
        <w:t xml:space="preserve"> </w:t>
      </w:r>
      <w:r w:rsidRPr="003E7388">
        <w:rPr>
          <w:sz w:val="12"/>
        </w:rPr>
        <w:t xml:space="preserve">the “infinite procedure of verification of the true,” in what </w:t>
      </w:r>
      <w:proofErr w:type="spellStart"/>
      <w:r w:rsidRPr="003E7388">
        <w:rPr>
          <w:sz w:val="12"/>
        </w:rPr>
        <w:t>Badiou</w:t>
      </w:r>
      <w:proofErr w:type="spellEnd"/>
      <w:r w:rsidRPr="003E7388">
        <w:rPr>
          <w:sz w:val="12"/>
        </w:rPr>
        <w:t xml:space="preserve"> calls </w:t>
      </w:r>
      <w:r w:rsidRPr="007342F3">
        <w:rPr>
          <w:rFonts w:eastAsiaTheme="majorEastAsia" w:cstheme="majorBidi"/>
          <w:b/>
          <w:bCs/>
          <w:sz w:val="32"/>
          <w:szCs w:val="32"/>
          <w:highlight w:val="yellow"/>
          <w:u w:val="single"/>
        </w:rPr>
        <w:t>an “exercise of fidelity</w:t>
      </w:r>
      <w:r w:rsidRPr="003E7388">
        <w:rPr>
          <w:sz w:val="12"/>
        </w:rPr>
        <w:t>.”</w:t>
      </w:r>
      <w:hyperlink r:id="rId13">
        <w:r w:rsidRPr="003E7388">
          <w:rPr>
            <w:rStyle w:val="Hyperlink"/>
            <w:sz w:val="12"/>
          </w:rPr>
          <w:t>61</w:t>
        </w:r>
      </w:hyperlink>
      <w:r w:rsidRPr="003E7388">
        <w:rPr>
          <w:sz w:val="12"/>
        </w:rPr>
        <w:t xml:space="preserve"> Fidelity is a working out and </w:t>
      </w:r>
      <w:r w:rsidRPr="007342F3">
        <w:rPr>
          <w:rFonts w:eastAsiaTheme="majorEastAsia" w:cstheme="majorBidi"/>
          <w:b/>
          <w:bCs/>
          <w:sz w:val="32"/>
          <w:szCs w:val="32"/>
          <w:highlight w:val="yellow"/>
          <w:u w:val="single"/>
        </w:rPr>
        <w:t>working through</w:t>
      </w:r>
      <w:r w:rsidRPr="003E7388">
        <w:rPr>
          <w:sz w:val="12"/>
          <w:highlight w:val="yellow"/>
        </w:rPr>
        <w:t xml:space="preserve"> </w:t>
      </w:r>
      <w:r w:rsidRPr="003E7388">
        <w:rPr>
          <w:sz w:val="12"/>
        </w:rPr>
        <w:t xml:space="preserve">of the </w:t>
      </w:r>
      <w:r w:rsidRPr="007342F3">
        <w:rPr>
          <w:rFonts w:eastAsiaTheme="majorEastAsia" w:cstheme="majorBidi"/>
          <w:b/>
          <w:bCs/>
          <w:sz w:val="32"/>
          <w:szCs w:val="32"/>
          <w:highlight w:val="yellow"/>
          <w:u w:val="single"/>
        </w:rPr>
        <w:t>truth</w:t>
      </w:r>
      <w:r w:rsidRPr="003E7388">
        <w:rPr>
          <w:sz w:val="12"/>
        </w:rPr>
        <w:t xml:space="preserve">, an </w:t>
      </w:r>
      <w:r w:rsidRPr="007342F3">
        <w:rPr>
          <w:rFonts w:eastAsiaTheme="majorEastAsia" w:cstheme="majorBidi"/>
          <w:b/>
          <w:bCs/>
          <w:sz w:val="32"/>
          <w:szCs w:val="32"/>
          <w:highlight w:val="yellow"/>
          <w:u w:val="single"/>
        </w:rPr>
        <w:t>engagement</w:t>
      </w:r>
      <w:r w:rsidRPr="003E7388">
        <w:rPr>
          <w:sz w:val="12"/>
          <w:highlight w:val="yellow"/>
        </w:rPr>
        <w:t xml:space="preserve"> </w:t>
      </w:r>
      <w:r w:rsidRPr="003E7388">
        <w:rPr>
          <w:sz w:val="12"/>
        </w:rPr>
        <w:t xml:space="preserve">with truth </w:t>
      </w:r>
      <w:r w:rsidRPr="007342F3">
        <w:rPr>
          <w:rFonts w:eastAsiaTheme="majorEastAsia" w:cstheme="majorBidi"/>
          <w:b/>
          <w:bCs/>
          <w:sz w:val="32"/>
          <w:szCs w:val="32"/>
          <w:highlight w:val="yellow"/>
          <w:u w:val="single"/>
        </w:rPr>
        <w:t>that extends</w:t>
      </w:r>
      <w:r w:rsidRPr="003E7388">
        <w:rPr>
          <w:sz w:val="12"/>
          <w:highlight w:val="yellow"/>
        </w:rPr>
        <w:t xml:space="preserve"> </w:t>
      </w:r>
      <w:r w:rsidRPr="003E7388">
        <w:rPr>
          <w:sz w:val="12"/>
        </w:rPr>
        <w:t xml:space="preserve">out </w:t>
      </w:r>
      <w:r w:rsidRPr="007342F3">
        <w:rPr>
          <w:rFonts w:eastAsiaTheme="majorEastAsia" w:cstheme="majorBidi"/>
          <w:b/>
          <w:bCs/>
          <w:sz w:val="32"/>
          <w:szCs w:val="32"/>
          <w:highlight w:val="yellow"/>
          <w:u w:val="single"/>
        </w:rPr>
        <w:t>into and changes the world.</w:t>
      </w:r>
      <w:r w:rsidRPr="003E7388">
        <w:rPr>
          <w:sz w:val="12"/>
          <w:highlight w:val="yellow"/>
        </w:rPr>
        <w:t xml:space="preserve"> </w:t>
      </w:r>
      <w:r w:rsidRPr="003E7388">
        <w:rPr>
          <w:sz w:val="12"/>
        </w:rPr>
        <w:t xml:space="preserve">We should recognize here the unavoidably collective dimension of </w:t>
      </w:r>
      <w:r w:rsidRPr="003E7388">
        <w:rPr>
          <w:sz w:val="12"/>
          <w:szCs w:val="22"/>
        </w:rPr>
        <w:t xml:space="preserve">fidelity: in the political field, verification is a struggle of the many. Peter Hallward draws out some implications of </w:t>
      </w:r>
      <w:proofErr w:type="spellStart"/>
      <w:r w:rsidRPr="003E7388">
        <w:rPr>
          <w:sz w:val="12"/>
          <w:szCs w:val="22"/>
        </w:rPr>
        <w:t>Badiou’s</w:t>
      </w:r>
      <w:proofErr w:type="spellEnd"/>
      <w:r w:rsidRPr="003E7388">
        <w:rPr>
          <w:sz w:val="12"/>
          <w:szCs w:val="22"/>
        </w:rPr>
        <w:t xml:space="preserve"> conception of truth. First, it is subjective. Those faithful to an </w:t>
      </w:r>
      <w:proofErr w:type="spellStart"/>
      <w:r w:rsidRPr="003E7388">
        <w:rPr>
          <w:sz w:val="12"/>
          <w:szCs w:val="22"/>
        </w:rPr>
        <w:t>evental</w:t>
      </w:r>
      <w:proofErr w:type="spellEnd"/>
      <w:r w:rsidRPr="003E7388">
        <w:rPr>
          <w:sz w:val="12"/>
          <w:szCs w:val="22"/>
        </w:rPr>
        <w:t xml:space="preserve"> truth involve themselves in working it out, exploring its consequences.</w:t>
      </w:r>
      <w:hyperlink r:id="rId14">
        <w:r w:rsidRPr="003E7388">
          <w:rPr>
            <w:rStyle w:val="Hyperlink"/>
            <w:sz w:val="12"/>
            <w:szCs w:val="22"/>
          </w:rPr>
          <w:t>62</w:t>
        </w:r>
      </w:hyperlink>
      <w:r w:rsidRPr="003E7388">
        <w:rPr>
          <w:sz w:val="12"/>
          <w:szCs w:val="22"/>
        </w:rPr>
        <w:t xml:space="preserve"> Second, fidelity is not blind faith; it is rigorous engagement unconcerned with individual personality and incorporated into the body of truth that it generates. Hallward writes: Fidelity is, by definition, ex-centric, directed outward, beyond the limits of a merely personal integrity. To be faithful to an </w:t>
      </w:r>
      <w:proofErr w:type="spellStart"/>
      <w:r w:rsidRPr="003E7388">
        <w:rPr>
          <w:sz w:val="12"/>
          <w:szCs w:val="22"/>
        </w:rPr>
        <w:t>evental</w:t>
      </w:r>
      <w:proofErr w:type="spellEnd"/>
      <w:r w:rsidRPr="003E7388">
        <w:rPr>
          <w:sz w:val="12"/>
          <w:szCs w:val="22"/>
        </w:rPr>
        <w:t xml:space="preserve"> implication always means to abandon oneself, rigorously, to the unfolding of its consequences. Fidelity implies that, if there is truth, it can be only cruelly indifferent to the private as such. Every truth involves </w:t>
      </w:r>
      <w:r w:rsidRPr="003E7388">
        <w:rPr>
          <w:sz w:val="12"/>
        </w:rPr>
        <w:t>a kind of anti-privatization, a subjective collectivization. In truth, “I” matter only insofar as I am subsumed by the impersonal vector of truth—say, the political organization, or the scientific research program.</w:t>
      </w:r>
      <w:hyperlink r:id="rId15">
        <w:r w:rsidRPr="003E7388">
          <w:rPr>
            <w:rStyle w:val="Hyperlink"/>
            <w:sz w:val="12"/>
          </w:rPr>
          <w:t>63</w:t>
        </w:r>
      </w:hyperlink>
      <w:r w:rsidRPr="003E7388">
        <w:rPr>
          <w:sz w:val="12"/>
        </w:rPr>
        <w:t xml:space="preserve"> The truth process builds a new body. This body of truth is a collective formed to “work for the consequences of the new” and this work, this collective, disciplines and subsumes the faithful.</w:t>
      </w:r>
      <w:hyperlink r:id="rId16">
        <w:r w:rsidRPr="003E7388">
          <w:rPr>
            <w:rStyle w:val="Hyperlink"/>
            <w:sz w:val="12"/>
          </w:rPr>
          <w:t>64</w:t>
        </w:r>
      </w:hyperlink>
      <w:r w:rsidRPr="003E7388">
        <w:rPr>
          <w:sz w:val="12"/>
        </w:rPr>
        <w:t xml:space="preserve">Third, collectivity does not imply uniformity. The infinite procedure of verification incorporates multiple experiments, enactments, and effects. </w:t>
      </w:r>
      <w:proofErr w:type="spellStart"/>
      <w:r w:rsidRPr="003E7388">
        <w:rPr>
          <w:sz w:val="12"/>
        </w:rPr>
        <w:t>Badiou</w:t>
      </w:r>
      <w:proofErr w:type="spellEnd"/>
      <w:r w:rsidRPr="003E7388">
        <w:rPr>
          <w:sz w:val="12"/>
        </w:rPr>
        <w:t xml:space="preserve"> writes, “An organization lies at the intersection between an </w:t>
      </w:r>
      <w:proofErr w:type="gramStart"/>
      <w:r w:rsidRPr="003E7388">
        <w:rPr>
          <w:sz w:val="12"/>
        </w:rPr>
        <w:t>Idea</w:t>
      </w:r>
      <w:proofErr w:type="gramEnd"/>
      <w:r w:rsidRPr="003E7388">
        <w:rPr>
          <w:sz w:val="12"/>
        </w:rPr>
        <w:t xml:space="preserve"> and an event. However, this intersection only exists as process, whose immediate subject is the political militant.”</w:t>
      </w:r>
      <w:hyperlink r:id="rId17">
        <w:r w:rsidRPr="003E7388">
          <w:rPr>
            <w:rStyle w:val="Hyperlink"/>
            <w:sz w:val="12"/>
          </w:rPr>
          <w:t>65</w:t>
        </w:r>
      </w:hyperlink>
      <w:r w:rsidRPr="003E7388">
        <w:rPr>
          <w:sz w:val="12"/>
        </w:rPr>
        <w:t xml:space="preserve"> We should amend this statement by replacing militant with comrade.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3E7388">
        <w:rPr>
          <w:sz w:val="12"/>
        </w:rPr>
        <w:t>body</w:t>
      </w:r>
      <w:proofErr w:type="gramEnd"/>
      <w:r w:rsidRPr="003E7388">
        <w:rPr>
          <w:sz w:val="12"/>
        </w:rPr>
        <w:t xml:space="preserve"> and that body is the party, in both its historical and formal sense. Already in Theory of the Subject, </w:t>
      </w:r>
      <w:proofErr w:type="spellStart"/>
      <w:r w:rsidRPr="003E7388">
        <w:rPr>
          <w:sz w:val="12"/>
        </w:rPr>
        <w:t>Badiou</w:t>
      </w:r>
      <w:proofErr w:type="spellEnd"/>
      <w:r w:rsidRPr="003E7388">
        <w:rPr>
          <w:sz w:val="12"/>
        </w:rPr>
        <w:t xml:space="preserve"> recognizes the necessity of a political body, the party as the “subject-support of all politics.”</w:t>
      </w:r>
      <w:hyperlink r:id="rId18">
        <w:r w:rsidRPr="003E7388">
          <w:rPr>
            <w:rStyle w:val="Hyperlink"/>
            <w:sz w:val="12"/>
          </w:rPr>
          <w:t>66</w:t>
        </w:r>
      </w:hyperlink>
      <w:r w:rsidRPr="003E7388">
        <w:rPr>
          <w:sz w:val="12"/>
        </w:rPr>
        <w:t xml:space="preserve"> He writes: The party is the body of politics, in the strict sense. The fact that there is a body by no means guarantees that ther</w:t>
      </w:r>
      <w:r w:rsidRPr="003E7388">
        <w:rPr>
          <w:sz w:val="12"/>
          <w:szCs w:val="22"/>
        </w:rPr>
        <w:t>e is a subject … But for there to be a subject, for a subject to be found, there must be the support of a body.</w:t>
      </w:r>
      <w:hyperlink r:id="rId19">
        <w:r w:rsidRPr="003E7388">
          <w:rPr>
            <w:rStyle w:val="Hyperlink"/>
            <w:sz w:val="12"/>
            <w:szCs w:val="22"/>
          </w:rPr>
          <w:t>67</w:t>
        </w:r>
      </w:hyperlink>
      <w:r w:rsidRPr="003E7388">
        <w:rPr>
          <w:sz w:val="12"/>
          <w:szCs w:val="22"/>
        </w:rPr>
        <w:t xml:space="preserve"> As a figure of political belonging, the comrade is a faithful response to the </w:t>
      </w:r>
      <w:proofErr w:type="spellStart"/>
      <w:r w:rsidRPr="003E7388">
        <w:rPr>
          <w:sz w:val="12"/>
          <w:szCs w:val="22"/>
        </w:rPr>
        <w:t>evental</w:t>
      </w:r>
      <w:proofErr w:type="spellEnd"/>
      <w:r w:rsidRPr="003E7388">
        <w:rPr>
          <w:sz w:val="12"/>
          <w:szCs w:val="22"/>
        </w:rPr>
        <w:t xml:space="preserve"> rupture of crowds and movements, to the egalitarian discharge that erupts from the force of the many where they don’t belong, to the movement of </w:t>
      </w:r>
      <w:r w:rsidRPr="003E7388">
        <w:rPr>
          <w:sz w:val="12"/>
        </w:rPr>
        <w:t xml:space="preserve">the </w:t>
      </w:r>
      <w:r w:rsidRPr="007342F3">
        <w:rPr>
          <w:rFonts w:eastAsiaTheme="majorEastAsia" w:cstheme="majorBidi"/>
          <w:b/>
          <w:bCs/>
          <w:sz w:val="32"/>
          <w:szCs w:val="32"/>
          <w:highlight w:val="yellow"/>
          <w:u w:val="single"/>
        </w:rPr>
        <w:t>people</w:t>
      </w:r>
      <w:r w:rsidRPr="003E7388">
        <w:rPr>
          <w:sz w:val="12"/>
          <w:highlight w:val="yellow"/>
        </w:rPr>
        <w:t xml:space="preserve"> </w:t>
      </w:r>
      <w:r w:rsidRPr="007342F3">
        <w:rPr>
          <w:rFonts w:eastAsiaTheme="majorEastAsia" w:cstheme="majorBidi"/>
          <w:b/>
          <w:bCs/>
          <w:sz w:val="32"/>
          <w:szCs w:val="32"/>
          <w:highlight w:val="yellow"/>
          <w:u w:val="single"/>
        </w:rPr>
        <w:t>as</w:t>
      </w:r>
      <w:r w:rsidRPr="003E7388">
        <w:rPr>
          <w:sz w:val="12"/>
          <w:highlight w:val="yellow"/>
        </w:rPr>
        <w:t xml:space="preserve"> </w:t>
      </w:r>
      <w:r w:rsidRPr="003E7388">
        <w:rPr>
          <w:sz w:val="12"/>
        </w:rPr>
        <w:t xml:space="preserve">the </w:t>
      </w:r>
      <w:r w:rsidRPr="007342F3">
        <w:rPr>
          <w:rFonts w:eastAsiaTheme="majorEastAsia" w:cstheme="majorBidi"/>
          <w:b/>
          <w:bCs/>
          <w:sz w:val="32"/>
          <w:szCs w:val="32"/>
          <w:highlight w:val="yellow"/>
          <w:u w:val="single"/>
        </w:rPr>
        <w:t>subject of politics</w:t>
      </w:r>
      <w:r w:rsidRPr="003E7388">
        <w:rPr>
          <w:sz w:val="12"/>
        </w:rPr>
        <w:t>.</w:t>
      </w:r>
      <w:hyperlink r:id="rId20">
        <w:r w:rsidRPr="003E7388">
          <w:rPr>
            <w:rStyle w:val="Hyperlink"/>
            <w:sz w:val="12"/>
          </w:rPr>
          <w:t>68</w:t>
        </w:r>
      </w:hyperlink>
      <w:r w:rsidRPr="003E7388">
        <w:rPr>
          <w:sz w:val="12"/>
        </w:rPr>
        <w:t xml:space="preserve"> </w:t>
      </w:r>
      <w:r w:rsidRPr="007342F3">
        <w:rPr>
          <w:rFonts w:eastAsiaTheme="majorEastAsia" w:cstheme="majorBidi"/>
          <w:b/>
          <w:bCs/>
          <w:sz w:val="32"/>
          <w:szCs w:val="32"/>
          <w:highlight w:val="yellow"/>
          <w:u w:val="single"/>
        </w:rPr>
        <w:t>Comrades</w:t>
      </w:r>
      <w:r w:rsidRPr="003E7388">
        <w:rPr>
          <w:sz w:val="12"/>
          <w:highlight w:val="yellow"/>
        </w:rPr>
        <w:t xml:space="preserve"> </w:t>
      </w:r>
      <w:r w:rsidRPr="007342F3">
        <w:rPr>
          <w:rFonts w:eastAsiaTheme="majorEastAsia" w:cstheme="majorBidi"/>
          <w:b/>
          <w:bCs/>
          <w:sz w:val="32"/>
          <w:szCs w:val="32"/>
          <w:highlight w:val="yellow"/>
          <w:u w:val="single"/>
        </w:rPr>
        <w:t>demonstrate fidelity through political work</w:t>
      </w:r>
      <w:r w:rsidRPr="003E7388">
        <w:rPr>
          <w:sz w:val="12"/>
          <w:highlight w:val="yellow"/>
        </w:rPr>
        <w:t>;</w:t>
      </w:r>
      <w:r w:rsidRPr="003E7388">
        <w:rPr>
          <w:sz w:val="12"/>
        </w:rPr>
        <w:t xml:space="preserve"> through concerted, disciplined engagement. Their practical political work </w:t>
      </w:r>
      <w:r w:rsidRPr="007342F3">
        <w:rPr>
          <w:rFonts w:eastAsiaTheme="majorEastAsia" w:cstheme="majorBidi"/>
          <w:b/>
          <w:bCs/>
          <w:sz w:val="32"/>
          <w:szCs w:val="32"/>
          <w:highlight w:val="yellow"/>
          <w:u w:val="single"/>
        </w:rPr>
        <w:t>extends</w:t>
      </w:r>
      <w:r w:rsidRPr="003E7388">
        <w:rPr>
          <w:sz w:val="12"/>
          <w:highlight w:val="yellow"/>
        </w:rPr>
        <w:t xml:space="preserve"> </w:t>
      </w:r>
      <w:r w:rsidRPr="007342F3">
        <w:rPr>
          <w:rFonts w:eastAsiaTheme="majorEastAsia" w:cstheme="majorBidi"/>
          <w:b/>
          <w:bCs/>
          <w:sz w:val="32"/>
          <w:szCs w:val="32"/>
          <w:highlight w:val="yellow"/>
          <w:u w:val="single"/>
        </w:rPr>
        <w:t>the</w:t>
      </w:r>
      <w:r w:rsidRPr="003E7388">
        <w:rPr>
          <w:sz w:val="12"/>
          <w:highlight w:val="yellow"/>
        </w:rPr>
        <w:t xml:space="preserve"> </w:t>
      </w:r>
      <w:r w:rsidRPr="007342F3">
        <w:rPr>
          <w:rFonts w:eastAsiaTheme="majorEastAsia" w:cstheme="majorBidi"/>
          <w:b/>
          <w:bCs/>
          <w:sz w:val="32"/>
          <w:szCs w:val="32"/>
          <w:highlight w:val="yellow"/>
          <w:u w:val="single"/>
        </w:rPr>
        <w:t>truth</w:t>
      </w:r>
      <w:r w:rsidRPr="003E7388">
        <w:rPr>
          <w:sz w:val="12"/>
          <w:highlight w:val="yellow"/>
        </w:rPr>
        <w:t xml:space="preserve"> </w:t>
      </w:r>
      <w:r w:rsidRPr="007342F3">
        <w:rPr>
          <w:rFonts w:eastAsiaTheme="majorEastAsia" w:cstheme="majorBidi"/>
          <w:b/>
          <w:bCs/>
          <w:sz w:val="32"/>
          <w:szCs w:val="32"/>
          <w:highlight w:val="yellow"/>
          <w:u w:val="single"/>
        </w:rPr>
        <w:t>of</w:t>
      </w:r>
      <w:r w:rsidRPr="003E7388">
        <w:rPr>
          <w:sz w:val="12"/>
          <w:highlight w:val="yellow"/>
        </w:rPr>
        <w:t xml:space="preserve"> </w:t>
      </w:r>
      <w:r w:rsidRPr="007342F3">
        <w:rPr>
          <w:rFonts w:eastAsiaTheme="majorEastAsia" w:cstheme="majorBidi"/>
          <w:b/>
          <w:bCs/>
          <w:sz w:val="32"/>
          <w:szCs w:val="32"/>
          <w:highlight w:val="yellow"/>
          <w:u w:val="single"/>
        </w:rPr>
        <w:t>the</w:t>
      </w:r>
      <w:r w:rsidRPr="003E7388">
        <w:rPr>
          <w:sz w:val="12"/>
          <w:highlight w:val="yellow"/>
        </w:rPr>
        <w:t xml:space="preserve"> emancipatory egalitarian </w:t>
      </w:r>
      <w:r w:rsidRPr="007342F3">
        <w:rPr>
          <w:rFonts w:eastAsiaTheme="majorEastAsia" w:cstheme="majorBidi"/>
          <w:b/>
          <w:bCs/>
          <w:sz w:val="32"/>
          <w:szCs w:val="32"/>
          <w:highlight w:val="yellow"/>
          <w:u w:val="single"/>
        </w:rPr>
        <w:t>struggle</w:t>
      </w:r>
      <w:r w:rsidRPr="003E7388">
        <w:rPr>
          <w:sz w:val="12"/>
          <w:highlight w:val="yellow"/>
        </w:rPr>
        <w:t xml:space="preserve"> </w:t>
      </w:r>
      <w:r w:rsidRPr="007342F3">
        <w:rPr>
          <w:rFonts w:eastAsiaTheme="majorEastAsia" w:cstheme="majorBidi"/>
          <w:b/>
          <w:bCs/>
          <w:sz w:val="32"/>
          <w:szCs w:val="32"/>
          <w:highlight w:val="yellow"/>
          <w:u w:val="single"/>
        </w:rPr>
        <w:t>of the oppressed into the world</w:t>
      </w:r>
      <w:r w:rsidRPr="003E7388">
        <w:rPr>
          <w:sz w:val="12"/>
        </w:rPr>
        <w:t xml:space="preserve">. Amending </w:t>
      </w:r>
      <w:proofErr w:type="spellStart"/>
      <w:r w:rsidRPr="003E7388">
        <w:rPr>
          <w:sz w:val="12"/>
        </w:rPr>
        <w:t>Badiou</w:t>
      </w:r>
      <w:proofErr w:type="spellEnd"/>
      <w:r w:rsidRPr="003E7388">
        <w:rPr>
          <w:sz w:val="12"/>
        </w:rPr>
        <w:t xml:space="preserve"> (by drawing from his earlier work), we can say that the comrade is not a faithful subject but a political relation faithful to the divided people as the subject of emancipatory egalitarian politics.</w:t>
      </w:r>
      <w:hyperlink r:id="rId21">
        <w:r w:rsidRPr="003E7388">
          <w:rPr>
            <w:rStyle w:val="Hyperlink"/>
            <w:sz w:val="12"/>
          </w:rPr>
          <w:t>69</w:t>
        </w:r>
      </w:hyperlink>
      <w:r w:rsidRPr="003E7388">
        <w:rPr>
          <w:sz w:val="12"/>
        </w:rPr>
        <w:t xml:space="preserve"> For us </w:t>
      </w:r>
      <w:r w:rsidRPr="007342F3">
        <w:rPr>
          <w:rFonts w:eastAsiaTheme="majorEastAsia" w:cstheme="majorBidi"/>
          <w:b/>
          <w:bCs/>
          <w:sz w:val="32"/>
          <w:szCs w:val="32"/>
          <w:highlight w:val="yellow"/>
          <w:u w:val="single"/>
        </w:rPr>
        <w:t>to</w:t>
      </w:r>
      <w:r w:rsidRPr="003E7388">
        <w:rPr>
          <w:sz w:val="12"/>
          <w:highlight w:val="yellow"/>
        </w:rPr>
        <w:t xml:space="preserve"> </w:t>
      </w:r>
      <w:r w:rsidRPr="007342F3">
        <w:rPr>
          <w:rFonts w:eastAsiaTheme="majorEastAsia" w:cstheme="majorBidi"/>
          <w:b/>
          <w:bCs/>
          <w:sz w:val="32"/>
          <w:szCs w:val="32"/>
          <w:highlight w:val="yellow"/>
          <w:u w:val="single"/>
        </w:rPr>
        <w:t>see</w:t>
      </w:r>
      <w:r w:rsidRPr="003E7388">
        <w:rPr>
          <w:sz w:val="12"/>
          <w:highlight w:val="yellow"/>
        </w:rPr>
        <w:t xml:space="preserve"> </w:t>
      </w:r>
      <w:r w:rsidRPr="007342F3">
        <w:rPr>
          <w:rFonts w:eastAsiaTheme="majorEastAsia" w:cstheme="majorBidi"/>
          <w:b/>
          <w:bCs/>
          <w:sz w:val="32"/>
          <w:szCs w:val="32"/>
          <w:highlight w:val="yellow"/>
          <w:u w:val="single"/>
        </w:rPr>
        <w:t>the</w:t>
      </w:r>
      <w:r w:rsidRPr="003E7388">
        <w:rPr>
          <w:sz w:val="12"/>
          <w:highlight w:val="yellow"/>
        </w:rPr>
        <w:t xml:space="preserve"> </w:t>
      </w:r>
      <w:r w:rsidRPr="007342F3">
        <w:rPr>
          <w:rFonts w:eastAsiaTheme="majorEastAsia" w:cstheme="majorBidi"/>
          <w:b/>
          <w:bCs/>
          <w:sz w:val="32"/>
          <w:szCs w:val="32"/>
          <w:highlight w:val="yellow"/>
          <w:u w:val="single"/>
        </w:rPr>
        <w:t>revolution</w:t>
      </w:r>
      <w:r w:rsidRPr="003E7388">
        <w:rPr>
          <w:sz w:val="12"/>
        </w:rPr>
        <w:t xml:space="preserve">ary people as the </w:t>
      </w:r>
      <w:r w:rsidRPr="003E7388">
        <w:rPr>
          <w:sz w:val="12"/>
          <w:szCs w:val="22"/>
        </w:rPr>
        <w:t>subject in the struggles of the oppressed</w:t>
      </w:r>
      <w:r w:rsidRPr="003E7388">
        <w:rPr>
          <w:sz w:val="12"/>
        </w:rPr>
        <w:t xml:space="preserve">, for their subject to be found, </w:t>
      </w:r>
      <w:r w:rsidRPr="007342F3">
        <w:rPr>
          <w:rFonts w:eastAsiaTheme="majorEastAsia" w:cstheme="majorBidi"/>
          <w:b/>
          <w:bCs/>
          <w:sz w:val="32"/>
          <w:szCs w:val="32"/>
          <w:highlight w:val="yellow"/>
          <w:u w:val="single"/>
        </w:rPr>
        <w:t>we must be comrades</w:t>
      </w:r>
      <w:r w:rsidRPr="003E7388">
        <w:rPr>
          <w:sz w:val="12"/>
        </w:rPr>
        <w:t xml:space="preserve">. In Ninotchka, Nina Ivanova </w:t>
      </w:r>
      <w:proofErr w:type="spellStart"/>
      <w:r w:rsidRPr="003E7388">
        <w:rPr>
          <w:sz w:val="12"/>
        </w:rPr>
        <w:t>Yakushova</w:t>
      </w:r>
      <w:proofErr w:type="spellEnd"/>
      <w:r w:rsidRPr="003E7388">
        <w:rPr>
          <w:sz w:val="12"/>
        </w:rPr>
        <w:t xml:space="preserve"> can’t tell who her comrades are by looking at them. The party has told her who to look for, but she </w:t>
      </w:r>
      <w:proofErr w:type="gramStart"/>
      <w:r w:rsidRPr="003E7388">
        <w:rPr>
          <w:sz w:val="12"/>
        </w:rPr>
        <w:t>has to</w:t>
      </w:r>
      <w:proofErr w:type="gramEnd"/>
      <w:r w:rsidRPr="003E7388">
        <w:rPr>
          <w:sz w:val="12"/>
        </w:rPr>
        <w:t xml:space="preserve"> ask. After </w:t>
      </w:r>
      <w:proofErr w:type="spellStart"/>
      <w:r w:rsidRPr="003E7388">
        <w:rPr>
          <w:sz w:val="12"/>
        </w:rPr>
        <w:t>Iranoff</w:t>
      </w:r>
      <w:proofErr w:type="spellEnd"/>
      <w:r w:rsidRPr="003E7388">
        <w:rPr>
          <w:sz w:val="12"/>
        </w:rPr>
        <w:t xml:space="preserve"> identifies himself, </w:t>
      </w:r>
      <w:proofErr w:type="spellStart"/>
      <w:r w:rsidRPr="003E7388">
        <w:rPr>
          <w:sz w:val="12"/>
        </w:rPr>
        <w:t>Yakushova</w:t>
      </w:r>
      <w:proofErr w:type="spellEnd"/>
      <w:r w:rsidRPr="003E7388">
        <w:rPr>
          <w:sz w:val="12"/>
        </w:rPr>
        <w:t xml:space="preserve"> tells him her name and the name and position of the party comrade who authorized her visit. </w:t>
      </w:r>
      <w:proofErr w:type="spellStart"/>
      <w:r w:rsidRPr="003E7388">
        <w:rPr>
          <w:sz w:val="12"/>
        </w:rPr>
        <w:t>Iranoff</w:t>
      </w:r>
      <w:proofErr w:type="spellEnd"/>
      <w:r w:rsidRPr="003E7388">
        <w:rPr>
          <w:sz w:val="12"/>
        </w:rPr>
        <w:t xml:space="preserve"> introduces </w:t>
      </w:r>
      <w:proofErr w:type="spellStart"/>
      <w:r w:rsidRPr="003E7388">
        <w:rPr>
          <w:sz w:val="12"/>
        </w:rPr>
        <w:t>Buljanoff</w:t>
      </w:r>
      <w:proofErr w:type="spellEnd"/>
      <w:r w:rsidRPr="003E7388">
        <w:rPr>
          <w:sz w:val="12"/>
        </w:rPr>
        <w:t xml:space="preserve"> and </w:t>
      </w:r>
      <w:proofErr w:type="spellStart"/>
      <w:r w:rsidRPr="003E7388">
        <w:rPr>
          <w:sz w:val="12"/>
        </w:rPr>
        <w:t>Kopalski</w:t>
      </w:r>
      <w:proofErr w:type="spellEnd"/>
      <w:r w:rsidRPr="003E7388">
        <w:rPr>
          <w:sz w:val="12"/>
        </w:rPr>
        <w:t xml:space="preserve">. </w:t>
      </w:r>
      <w:proofErr w:type="spellStart"/>
      <w:r w:rsidRPr="003E7388">
        <w:rPr>
          <w:sz w:val="12"/>
        </w:rPr>
        <w:t>Yakushova</w:t>
      </w:r>
      <w:proofErr w:type="spellEnd"/>
      <w:r w:rsidRPr="003E7388">
        <w:rPr>
          <w:sz w:val="12"/>
        </w:rPr>
        <w:t xml:space="preserve"> addresses each as comrade. But it’s not the address that makes them all comrades. They are comrades because they are members of the same party. The party is the organized body of truth that mediates their relationship. This mediation makes clear what is expected of comrades—disciplined, faithful work. </w:t>
      </w:r>
      <w:proofErr w:type="spellStart"/>
      <w:r w:rsidRPr="003E7388">
        <w:rPr>
          <w:sz w:val="12"/>
        </w:rPr>
        <w:t>Iranoff</w:t>
      </w:r>
      <w:proofErr w:type="spellEnd"/>
      <w:r w:rsidRPr="003E7388">
        <w:rPr>
          <w:sz w:val="12"/>
        </w:rPr>
        <w:t xml:space="preserve">, </w:t>
      </w:r>
      <w:proofErr w:type="spellStart"/>
      <w:r w:rsidRPr="003E7388">
        <w:rPr>
          <w:sz w:val="12"/>
        </w:rPr>
        <w:t>Buljanoff</w:t>
      </w:r>
      <w:proofErr w:type="spellEnd"/>
      <w:r w:rsidRPr="003E7388">
        <w:rPr>
          <w:sz w:val="12"/>
        </w:rPr>
        <w:t xml:space="preserve">, and </w:t>
      </w:r>
      <w:proofErr w:type="spellStart"/>
      <w:r w:rsidRPr="003E7388">
        <w:rPr>
          <w:sz w:val="12"/>
        </w:rPr>
        <w:t>Kopalski</w:t>
      </w:r>
      <w:proofErr w:type="spellEnd"/>
      <w:r w:rsidRPr="003E7388">
        <w:rPr>
          <w:sz w:val="12"/>
        </w:rPr>
        <w:t xml:space="preserve"> have not been doing the work expected of comrades, which is why Moscow sent </w:t>
      </w:r>
      <w:proofErr w:type="spellStart"/>
      <w:r w:rsidRPr="003E7388">
        <w:rPr>
          <w:sz w:val="12"/>
        </w:rPr>
        <w:t>Yakushova</w:t>
      </w:r>
      <w:proofErr w:type="spellEnd"/>
      <w:r w:rsidRPr="003E7388">
        <w:rPr>
          <w:sz w:val="12"/>
        </w:rPr>
        <w:t xml:space="preserve"> to oversee them in Paris. That </w:t>
      </w:r>
      <w:proofErr w:type="spellStart"/>
      <w:r w:rsidRPr="003E7388">
        <w:rPr>
          <w:sz w:val="12"/>
        </w:rPr>
        <w:t>Kopalski</w:t>
      </w:r>
      <w:proofErr w:type="spellEnd"/>
      <w:r w:rsidRPr="003E7388">
        <w:rPr>
          <w:sz w:val="12"/>
        </w:rPr>
        <w:t xml:space="preserve"> says they would have greeted her with flowers demonstrates their </w:t>
      </w:r>
      <w:proofErr w:type="spellStart"/>
      <w:r w:rsidRPr="003E7388">
        <w:rPr>
          <w:sz w:val="12"/>
        </w:rPr>
        <w:t>embourgeoisment</w:t>
      </w:r>
      <w:proofErr w:type="spellEnd"/>
      <w:r w:rsidRPr="003E7388">
        <w:rPr>
          <w:sz w:val="12"/>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w:t>
      </w:r>
      <w:r w:rsidRPr="003E7388">
        <w:rPr>
          <w:sz w:val="12"/>
        </w:rPr>
        <w:lastRenderedPageBreak/>
        <w:t xml:space="preserve">political struggle arises out of the intertwining of truth, practice, and party. It’s not reducible to any of these alone. Comrades are not simply those who believe in the same truth—as in, for example, the idea of communism. Their fidelity to a certain truth is manifested in practical work. Work for the realization of a political truth brings people into comradely relation. But carrying out similar tasks in fidelity to the same truth isn’t sufficient for comradeship. The work must be in common; </w:t>
      </w:r>
      <w:r w:rsidRPr="007342F3">
        <w:rPr>
          <w:rFonts w:eastAsiaTheme="majorEastAsia" w:cstheme="majorBidi"/>
          <w:b/>
          <w:bCs/>
          <w:sz w:val="32"/>
          <w:szCs w:val="32"/>
          <w:highlight w:val="yellow"/>
          <w:u w:val="single"/>
        </w:rPr>
        <w:t>no one is a comrade on their own.</w:t>
      </w:r>
      <w:r w:rsidRPr="003E7388">
        <w:rPr>
          <w:sz w:val="12"/>
          <w:highlight w:val="yellow"/>
        </w:rPr>
        <w:t xml:space="preserve"> </w:t>
      </w:r>
      <w:r w:rsidRPr="003E7388">
        <w:rPr>
          <w:sz w:val="12"/>
          <w:szCs w:val="22"/>
        </w:rPr>
        <w:t xml:space="preserve">Practices of comradeship are coordinated, organized. </w:t>
      </w:r>
      <w:r w:rsidRPr="007342F3">
        <w:rPr>
          <w:rFonts w:eastAsiaTheme="majorEastAsia" w:cstheme="majorBidi"/>
          <w:b/>
          <w:bCs/>
          <w:sz w:val="32"/>
          <w:szCs w:val="32"/>
          <w:highlight w:val="yellow"/>
          <w:u w:val="single"/>
        </w:rPr>
        <w:t>The</w:t>
      </w:r>
      <w:r w:rsidRPr="003E7388">
        <w:rPr>
          <w:sz w:val="12"/>
          <w:highlight w:val="yellow"/>
        </w:rPr>
        <w:t xml:space="preserve"> </w:t>
      </w:r>
      <w:r w:rsidRPr="007342F3">
        <w:rPr>
          <w:rFonts w:eastAsiaTheme="majorEastAsia" w:cstheme="majorBidi"/>
          <w:b/>
          <w:bCs/>
          <w:sz w:val="32"/>
          <w:szCs w:val="32"/>
          <w:highlight w:val="yellow"/>
          <w:u w:val="single"/>
        </w:rPr>
        <w:t>party</w:t>
      </w:r>
      <w:r w:rsidRPr="003E7388">
        <w:rPr>
          <w:sz w:val="12"/>
          <w:highlight w:val="yellow"/>
        </w:rPr>
        <w:t xml:space="preserve"> is</w:t>
      </w:r>
      <w:r w:rsidRPr="003E7388">
        <w:rPr>
          <w:sz w:val="12"/>
        </w:rPr>
        <w:t xml:space="preserve"> the organization out of which comradeship emerges and that comrade relations produce. </w:t>
      </w:r>
      <w:r w:rsidRPr="003E7388">
        <w:rPr>
          <w:sz w:val="12"/>
          <w:highlight w:val="yellow"/>
        </w:rPr>
        <w:t xml:space="preserve">It </w:t>
      </w:r>
      <w:r w:rsidRPr="007342F3">
        <w:rPr>
          <w:rFonts w:eastAsiaTheme="majorEastAsia" w:cstheme="majorBidi"/>
          <w:b/>
          <w:bCs/>
          <w:sz w:val="32"/>
          <w:szCs w:val="32"/>
          <w:highlight w:val="yellow"/>
          <w:u w:val="single"/>
        </w:rPr>
        <w:t>concentrates comradeship</w:t>
      </w:r>
      <w:r w:rsidRPr="003E7388">
        <w:rPr>
          <w:sz w:val="12"/>
          <w:highlight w:val="yellow"/>
        </w:rPr>
        <w:t xml:space="preserve"> </w:t>
      </w:r>
      <w:r w:rsidRPr="003E7388">
        <w:rPr>
          <w:sz w:val="12"/>
        </w:rPr>
        <w:t>even as comradeship exceeds it.</w:t>
      </w:r>
    </w:p>
    <w:p w14:paraId="26F71536" w14:textId="03FC851E" w:rsidR="00B32EA9" w:rsidRDefault="00B32EA9" w:rsidP="00B32EA9">
      <w:pPr>
        <w:pStyle w:val="Heading4"/>
      </w:pPr>
      <w:r w:rsidRPr="001E4C97">
        <w:t xml:space="preserve">Thus, I affirm the resolution, </w:t>
      </w:r>
      <w:proofErr w:type="gramStart"/>
      <w:r w:rsidRPr="001E4C97">
        <w:t>Resolved</w:t>
      </w:r>
      <w:proofErr w:type="gramEnd"/>
      <w:r w:rsidRPr="001E4C97">
        <w:t>: The appropriation of outer space by private entities is unjust.</w:t>
      </w:r>
      <w:r>
        <w:t xml:space="preserve"> </w:t>
      </w:r>
    </w:p>
    <w:p w14:paraId="6FF57B4D" w14:textId="77777777" w:rsidR="00B32EA9" w:rsidRDefault="00B32EA9" w:rsidP="00B32EA9">
      <w:pPr>
        <w:pStyle w:val="Heading4"/>
        <w:rPr>
          <w:shd w:val="clear" w:color="auto" w:fill="FFFFFF"/>
        </w:rPr>
      </w:pPr>
    </w:p>
    <w:p w14:paraId="37882C23" w14:textId="77777777" w:rsidR="00B32EA9" w:rsidRDefault="00B32EA9" w:rsidP="00B32EA9">
      <w:pPr>
        <w:pStyle w:val="Heading4"/>
        <w:rPr>
          <w:shd w:val="clear" w:color="auto" w:fill="FFFFFF"/>
        </w:rPr>
      </w:pPr>
      <w:r>
        <w:rPr>
          <w:shd w:val="clear" w:color="auto" w:fill="FFFFFF"/>
        </w:rPr>
        <w:t>P3: An abundance of resources forces the working class to exert themselves to a breaking point, in yet another reason that capitalism fails. Fully Automated Luxury Communism is the alternative system that I advocate for, since it is the only political theory that serves the people instead of the profit. BASTANI 2</w:t>
      </w:r>
    </w:p>
    <w:p w14:paraId="7E121B98" w14:textId="77777777" w:rsidR="00B32EA9" w:rsidRPr="008B48DB" w:rsidRDefault="00B32EA9" w:rsidP="00B32EA9">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AR</w:t>
      </w:r>
    </w:p>
    <w:p w14:paraId="17B9911B" w14:textId="77777777" w:rsidR="00B32EA9" w:rsidRPr="003E7388" w:rsidRDefault="00B32EA9" w:rsidP="00B32EA9">
      <w:pPr>
        <w:rPr>
          <w:sz w:val="14"/>
        </w:rPr>
      </w:pPr>
      <w:r w:rsidRPr="003E7388">
        <w:rPr>
          <w:sz w:val="14"/>
        </w:rPr>
        <w:t xml:space="preserve">The answer to all three enquiries begins with an admission. While the tendency to </w:t>
      </w:r>
      <w:r w:rsidRPr="00B07293">
        <w:rPr>
          <w:rFonts w:eastAsiaTheme="majorEastAsia" w:cstheme="majorBidi"/>
          <w:b/>
          <w:bCs/>
          <w:sz w:val="32"/>
          <w:szCs w:val="32"/>
          <w:highlight w:val="yellow"/>
          <w:u w:val="single"/>
        </w:rPr>
        <w:t xml:space="preserve">extreme supply means everything will become permanently cheaper </w:t>
      </w:r>
      <w:r w:rsidRPr="003E7388">
        <w:rPr>
          <w:sz w:val="14"/>
        </w:rPr>
        <w:t xml:space="preserve">– from food to transport and clothing – </w:t>
      </w:r>
      <w:r w:rsidRPr="003E7388">
        <w:rPr>
          <w:sz w:val="14"/>
          <w:szCs w:val="22"/>
        </w:rPr>
        <w:t xml:space="preserve">all </w:t>
      </w:r>
      <w:proofErr w:type="gramStart"/>
      <w:r w:rsidRPr="003E7388">
        <w:rPr>
          <w:sz w:val="14"/>
          <w:szCs w:val="22"/>
        </w:rPr>
        <w:t>as a result of</w:t>
      </w:r>
      <w:proofErr w:type="gramEnd"/>
      <w:r w:rsidRPr="003E7388">
        <w:rPr>
          <w:sz w:val="14"/>
          <w:szCs w:val="22"/>
        </w:rPr>
        <w:t xml:space="preserve"> each factor of production falling in price </w:t>
      </w:r>
      <w:r w:rsidRPr="003E7388">
        <w:rPr>
          <w:sz w:val="14"/>
        </w:rPr>
        <w:t>thanks to the central role of information, in the absence of an appropriate politics this will only lead to novel forms of profiteering</w:t>
      </w:r>
      <w:r w:rsidRPr="003E7388">
        <w:rPr>
          <w:sz w:val="14"/>
          <w:szCs w:val="22"/>
        </w:rPr>
        <w:t>. Marx expressed this perfectly when he wrote, ‘The most developed machinery thus forces the worker to work longer than the savage does, or than he himself did with the simplest, crudest tools.’ In response to that admission, an assertio</w:t>
      </w:r>
      <w:r w:rsidRPr="003E7388">
        <w:rPr>
          <w:sz w:val="14"/>
        </w:rPr>
        <w:t xml:space="preserve">n: </w:t>
      </w:r>
      <w:r w:rsidRPr="00B07293">
        <w:rPr>
          <w:rFonts w:eastAsiaTheme="majorEastAsia" w:cstheme="majorBidi"/>
          <w:b/>
          <w:bCs/>
          <w:sz w:val="32"/>
          <w:szCs w:val="32"/>
          <w:highlight w:val="yellow"/>
          <w:u w:val="single"/>
        </w:rPr>
        <w:t xml:space="preserve">any successful politics </w:t>
      </w:r>
      <w:r w:rsidRPr="003E7388">
        <w:rPr>
          <w:sz w:val="14"/>
        </w:rPr>
        <w:t xml:space="preserve">that seeks to submit the possibilities of the Third Disruption to the needs </w:t>
      </w:r>
      <w:r w:rsidRPr="003E7388">
        <w:rPr>
          <w:sz w:val="14"/>
          <w:szCs w:val="22"/>
        </w:rPr>
        <w:t xml:space="preserve">of people rather than profit </w:t>
      </w:r>
      <w:r w:rsidRPr="00B07293">
        <w:rPr>
          <w:rFonts w:eastAsiaTheme="majorEastAsia" w:cstheme="majorBidi"/>
          <w:b/>
          <w:bCs/>
          <w:sz w:val="32"/>
          <w:szCs w:val="32"/>
          <w:highlight w:val="yellow"/>
          <w:u w:val="single"/>
        </w:rPr>
        <w:t>must be populist</w:t>
      </w:r>
      <w:r w:rsidRPr="003E7388">
        <w:rPr>
          <w:sz w:val="14"/>
        </w:rPr>
        <w:t xml:space="preserve">. If not, it is certain to fail. </w:t>
      </w:r>
      <w:r w:rsidRPr="003E7388">
        <w:rPr>
          <w:sz w:val="14"/>
          <w:szCs w:val="22"/>
        </w:rPr>
        <w:t xml:space="preserve">Capitalist realism is simply too adaptable for a radical </w:t>
      </w:r>
      <w:r w:rsidRPr="003E7388">
        <w:rPr>
          <w:sz w:val="14"/>
        </w:rPr>
        <w:t>politics</w:t>
      </w:r>
      <w:r w:rsidRPr="00495D5B">
        <w:rPr>
          <w:rFonts w:eastAsiaTheme="majorEastAsia" w:cstheme="majorBidi"/>
          <w:b/>
          <w:bCs/>
          <w:sz w:val="32"/>
          <w:szCs w:val="32"/>
          <w:u w:val="single"/>
        </w:rPr>
        <w:t xml:space="preserve"> </w:t>
      </w:r>
      <w:r w:rsidRPr="003E7388">
        <w:rPr>
          <w:sz w:val="14"/>
        </w:rPr>
        <w:t xml:space="preserve">of management and technocracy, meaning any rupture must be understandable to most people in an idiom that they readily understand. What is </w:t>
      </w:r>
      <w:r w:rsidRPr="003E7388">
        <w:rPr>
          <w:sz w:val="14"/>
          <w:szCs w:val="22"/>
        </w:rPr>
        <w:t xml:space="preserve">more, the wider social benefits of the shift to </w:t>
      </w:r>
      <w:r w:rsidRPr="00B07293">
        <w:rPr>
          <w:rFonts w:eastAsiaTheme="majorEastAsia" w:cstheme="majorBidi"/>
          <w:b/>
          <w:bCs/>
          <w:sz w:val="32"/>
          <w:szCs w:val="32"/>
          <w:highlight w:val="yellow"/>
          <w:u w:val="single"/>
        </w:rPr>
        <w:t xml:space="preserve">Fully Automated Luxury Communism </w:t>
      </w:r>
      <w:r w:rsidRPr="003E7388">
        <w:rPr>
          <w:sz w:val="14"/>
        </w:rPr>
        <w:t xml:space="preserve">must be seen as </w:t>
      </w:r>
      <w:r w:rsidRPr="00B07293">
        <w:rPr>
          <w:rFonts w:eastAsiaTheme="majorEastAsia" w:cstheme="majorBidi"/>
          <w:b/>
          <w:bCs/>
          <w:sz w:val="32"/>
          <w:szCs w:val="32"/>
          <w:highlight w:val="yellow"/>
          <w:u w:val="single"/>
        </w:rPr>
        <w:t>running parallel to flourishing on a personal scale</w:t>
      </w:r>
      <w:r w:rsidRPr="003E7388">
        <w:rPr>
          <w:sz w:val="14"/>
        </w:rPr>
        <w:t xml:space="preserve">, rather than a sacrifice to some greater good. This is the politics of the self-help guru – </w:t>
      </w:r>
      <w:r w:rsidRPr="00B07293">
        <w:rPr>
          <w:rFonts w:eastAsiaTheme="majorEastAsia" w:cstheme="majorBidi"/>
          <w:b/>
          <w:bCs/>
          <w:sz w:val="32"/>
          <w:szCs w:val="32"/>
          <w:highlight w:val="yellow"/>
          <w:u w:val="single"/>
        </w:rPr>
        <w:t xml:space="preserve">be precisely who you want to be </w:t>
      </w:r>
      <w:r w:rsidRPr="003E7388">
        <w:rPr>
          <w:sz w:val="14"/>
        </w:rPr>
        <w:t xml:space="preserve">– embedded within a broader </w:t>
      </w:r>
      <w:proofErr w:type="spellStart"/>
      <w:r w:rsidRPr="003E7388">
        <w:rPr>
          <w:sz w:val="14"/>
        </w:rPr>
        <w:t>programme</w:t>
      </w:r>
      <w:proofErr w:type="spellEnd"/>
      <w:r w:rsidRPr="003E7388">
        <w:rPr>
          <w:sz w:val="14"/>
        </w:rPr>
        <w:t xml:space="preserve"> for political change. </w:t>
      </w:r>
      <w:r w:rsidRPr="00B07293">
        <w:rPr>
          <w:rFonts w:eastAsiaTheme="majorEastAsia" w:cstheme="majorBidi"/>
          <w:b/>
          <w:bCs/>
          <w:sz w:val="32"/>
          <w:szCs w:val="32"/>
          <w:highlight w:val="yellow"/>
          <w:u w:val="single"/>
        </w:rPr>
        <w:t xml:space="preserve">You can only live your best life under FALC </w:t>
      </w:r>
      <w:r w:rsidRPr="003E7388">
        <w:rPr>
          <w:sz w:val="14"/>
        </w:rPr>
        <w:t xml:space="preserve">and nothing else, </w:t>
      </w:r>
      <w:r w:rsidRPr="00B07293">
        <w:rPr>
          <w:rFonts w:eastAsiaTheme="majorEastAsia" w:cstheme="majorBidi"/>
          <w:b/>
          <w:bCs/>
          <w:sz w:val="32"/>
          <w:szCs w:val="32"/>
          <w:highlight w:val="yellow"/>
          <w:u w:val="single"/>
        </w:rPr>
        <w:t xml:space="preserve">so fight for it </w:t>
      </w:r>
      <w:r w:rsidRPr="003E7388">
        <w:rPr>
          <w:sz w:val="14"/>
        </w:rPr>
        <w:t xml:space="preserve">and </w:t>
      </w:r>
      <w:r w:rsidRPr="00B07293">
        <w:rPr>
          <w:rFonts w:eastAsiaTheme="majorEastAsia" w:cstheme="majorBidi"/>
          <w:b/>
          <w:bCs/>
          <w:sz w:val="32"/>
          <w:szCs w:val="32"/>
          <w:highlight w:val="yellow"/>
          <w:u w:val="single"/>
        </w:rPr>
        <w:t xml:space="preserve">refuse </w:t>
      </w:r>
      <w:r w:rsidRPr="003E7388">
        <w:rPr>
          <w:sz w:val="14"/>
        </w:rPr>
        <w:t xml:space="preserve">the yoke of </w:t>
      </w:r>
      <w:r w:rsidRPr="00B07293">
        <w:rPr>
          <w:rFonts w:eastAsiaTheme="majorEastAsia" w:cstheme="majorBidi"/>
          <w:b/>
          <w:bCs/>
          <w:sz w:val="32"/>
          <w:szCs w:val="32"/>
          <w:highlight w:val="yellow"/>
          <w:u w:val="single"/>
        </w:rPr>
        <w:t>an economic system which belongs in the past</w:t>
      </w:r>
      <w:r w:rsidRPr="003E7388">
        <w:rPr>
          <w:sz w:val="14"/>
        </w:rPr>
        <w:t xml:space="preserve">. Populism is a politics that refuses to recognize the prevailing common sense in managing the economy. </w:t>
      </w:r>
      <w:proofErr w:type="gramStart"/>
      <w:r w:rsidRPr="003E7388">
        <w:rPr>
          <w:sz w:val="14"/>
        </w:rPr>
        <w:t>Consequently</w:t>
      </w:r>
      <w:proofErr w:type="gramEnd"/>
      <w:r w:rsidRPr="003E7388">
        <w:rPr>
          <w:sz w:val="14"/>
        </w:rPr>
        <w:t xml:space="preserve"> a portion of its critics, those most seduced by capitalist realism, attack it from the incorrect assumption that there is no alternative to neoliberalism. As the status quo is </w:t>
      </w:r>
      <w:proofErr w:type="spellStart"/>
      <w:r w:rsidRPr="003E7388">
        <w:rPr>
          <w:sz w:val="14"/>
        </w:rPr>
        <w:t>imperilled</w:t>
      </w:r>
      <w:proofErr w:type="spellEnd"/>
      <w:r w:rsidRPr="003E7388">
        <w:rPr>
          <w:sz w:val="14"/>
        </w:rPr>
        <w:t xml:space="preserve"> by the five crises, as well as the long</w:t>
      </w:r>
    </w:p>
    <w:p w14:paraId="45006817" w14:textId="77777777" w:rsidR="00B32EA9" w:rsidRDefault="00B32EA9" w:rsidP="00B32EA9">
      <w:pPr>
        <w:pStyle w:val="Heading4"/>
        <w:rPr>
          <w:shd w:val="clear" w:color="auto" w:fill="FFFFFF"/>
        </w:rPr>
      </w:pPr>
      <w:r>
        <w:rPr>
          <w:shd w:val="clear" w:color="auto" w:fill="FFFFFF"/>
        </w:rPr>
        <w:t>The expanded capacity of recent technology lends itself to universal luxury, using the unlimited resources gained from asteroid mining. Capitalism is not sufficient in this situation— only fully automated luxury communism, a populous political ideology, can give wealth to the masses. BASTANI 3</w:t>
      </w:r>
    </w:p>
    <w:p w14:paraId="3BA6056F" w14:textId="77777777" w:rsidR="00B32EA9" w:rsidRPr="008B48DB" w:rsidRDefault="00B32EA9" w:rsidP="00B32EA9">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6B2B4D50" w14:textId="77777777" w:rsidR="00B32EA9" w:rsidRPr="003E7388" w:rsidRDefault="00B32EA9" w:rsidP="00B32EA9">
      <w:pPr>
        <w:rPr>
          <w:sz w:val="12"/>
        </w:rPr>
      </w:pPr>
      <w:proofErr w:type="spellStart"/>
      <w:r w:rsidRPr="003E7388">
        <w:rPr>
          <w:sz w:val="12"/>
        </w:rPr>
        <w:t>allout</w:t>
      </w:r>
      <w:proofErr w:type="spellEnd"/>
      <w:r w:rsidRPr="003E7388">
        <w:rPr>
          <w:sz w:val="12"/>
        </w:rPr>
        <w:t xml:space="preserve"> from 2008, such </w:t>
      </w:r>
      <w:proofErr w:type="spellStart"/>
      <w:r w:rsidRPr="003E7388">
        <w:rPr>
          <w:sz w:val="12"/>
        </w:rPr>
        <w:t>defences</w:t>
      </w:r>
      <w:proofErr w:type="spellEnd"/>
      <w:r w:rsidRPr="003E7388">
        <w:rPr>
          <w:sz w:val="12"/>
        </w:rPr>
        <w:t xml:space="preserve"> will increasingly take place through appeals to anti-utopianism rather than anything positive or propositional. </w:t>
      </w:r>
      <w:proofErr w:type="gramStart"/>
      <w:r w:rsidRPr="003E7388">
        <w:rPr>
          <w:sz w:val="12"/>
        </w:rPr>
        <w:t>Thus</w:t>
      </w:r>
      <w:proofErr w:type="gramEnd"/>
      <w:r w:rsidRPr="003E7388">
        <w:rPr>
          <w:sz w:val="12"/>
        </w:rPr>
        <w:t xml:space="preserve"> even standard-bearers for the establishment might concede that living standards are getting worse, or that </w:t>
      </w:r>
      <w:r w:rsidRPr="005A5360">
        <w:rPr>
          <w:rFonts w:eastAsiaTheme="majorEastAsia" w:cstheme="majorBidi"/>
          <w:b/>
          <w:bCs/>
          <w:sz w:val="32"/>
          <w:szCs w:val="32"/>
          <w:highlight w:val="yellow"/>
          <w:u w:val="single"/>
        </w:rPr>
        <w:t xml:space="preserve">society is going backwards </w:t>
      </w:r>
      <w:r w:rsidRPr="003E7388">
        <w:rPr>
          <w:sz w:val="12"/>
        </w:rPr>
        <w:t xml:space="preserve">by many measures, but at least, they will respond, we aren’t in 1990s Rwanda and aren’t medieval serfs. Such a position signifies the death of the very idea of the future, with enlightenment and </w:t>
      </w:r>
      <w:r w:rsidRPr="003E7388">
        <w:rPr>
          <w:sz w:val="12"/>
        </w:rPr>
        <w:lastRenderedPageBreak/>
        <w:t xml:space="preserve">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What is more, a superficial changing of the guard exclusively at the level of </w:t>
      </w:r>
      <w:proofErr w:type="gramStart"/>
      <w:r w:rsidRPr="003E7388">
        <w:rPr>
          <w:sz w:val="12"/>
        </w:rPr>
        <w:t>policy-making</w:t>
      </w:r>
      <w:proofErr w:type="gramEnd"/>
      <w:r w:rsidRPr="003E7388">
        <w:rPr>
          <w:sz w:val="12"/>
        </w:rPr>
        <w:t xml:space="preserve"> is easier to envisage than building a mass political movement – and far simpler to execute as a strategy. Yet the truth is </w:t>
      </w:r>
      <w:r w:rsidRPr="005A5360">
        <w:rPr>
          <w:rFonts w:eastAsiaTheme="majorEastAsia" w:cstheme="majorBidi"/>
          <w:b/>
          <w:bCs/>
          <w:sz w:val="32"/>
          <w:szCs w:val="32"/>
          <w:highlight w:val="yellow"/>
          <w:u w:val="single"/>
        </w:rPr>
        <w:t>any social settlement imposed without mass consent</w:t>
      </w:r>
      <w:r w:rsidRPr="003E7388">
        <w:rPr>
          <w:sz w:val="12"/>
        </w:rPr>
        <w:t xml:space="preserve">, particularly given the turbulent energies unleashed by the Third Disruption, </w:t>
      </w:r>
      <w:r w:rsidRPr="005A5360">
        <w:rPr>
          <w:rFonts w:eastAsiaTheme="majorEastAsia" w:cstheme="majorBidi"/>
          <w:b/>
          <w:bCs/>
          <w:sz w:val="32"/>
          <w:szCs w:val="32"/>
          <w:highlight w:val="yellow"/>
          <w:u w:val="single"/>
        </w:rPr>
        <w:t>simply won’t endure</w:t>
      </w:r>
      <w:r w:rsidRPr="003E7388">
        <w:rPr>
          <w:sz w:val="12"/>
        </w:rPr>
        <w:t xml:space="preserve">. Which is why for the kind of change required, and for it to last in a world increasingly at odds with the received wisdom of the past, </w:t>
      </w:r>
      <w:r w:rsidRPr="005A5360">
        <w:rPr>
          <w:rFonts w:eastAsiaTheme="majorEastAsia" w:cstheme="majorBidi"/>
          <w:b/>
          <w:bCs/>
          <w:sz w:val="32"/>
          <w:szCs w:val="32"/>
          <w:highlight w:val="yellow"/>
          <w:u w:val="single"/>
        </w:rPr>
        <w:t>a populist politics is necessary</w:t>
      </w:r>
      <w:r w:rsidRPr="003E7388">
        <w:rPr>
          <w:sz w:val="12"/>
        </w:rPr>
        <w:t xml:space="preserve">. One that blends culture and government with ideas of personal and social renewal. One that, to borrow a term, </w:t>
      </w:r>
      <w:r w:rsidRPr="005A5360">
        <w:rPr>
          <w:rFonts w:eastAsiaTheme="majorEastAsia" w:cstheme="majorBidi"/>
          <w:b/>
          <w:bCs/>
          <w:sz w:val="32"/>
          <w:szCs w:val="32"/>
          <w:highlight w:val="yellow"/>
          <w:u w:val="single"/>
        </w:rPr>
        <w:t>invents the future</w:t>
      </w:r>
      <w:r w:rsidRPr="003E7388">
        <w:rPr>
          <w:sz w:val="12"/>
        </w:rPr>
        <w:t xml:space="preserve">. </w:t>
      </w:r>
      <w:r w:rsidRPr="003E7388">
        <w:rPr>
          <w:sz w:val="12"/>
          <w:szCs w:val="22"/>
        </w:rPr>
        <w:t>Anything less will fall short</w:t>
      </w:r>
      <w:r w:rsidRPr="003E7388">
        <w:rPr>
          <w:sz w:val="12"/>
        </w:rPr>
        <w:t xml:space="preserve">. A populist politics is one that calls upon, and claims to represent, ‘the people’. While this category does not exist as a permanent and immutable entity, what does prevail are parameters that elevate certain kinds of assembly, social </w:t>
      </w:r>
      <w:proofErr w:type="gramStart"/>
      <w:r w:rsidRPr="003E7388">
        <w:rPr>
          <w:sz w:val="12"/>
        </w:rPr>
        <w:t>trait</w:t>
      </w:r>
      <w:proofErr w:type="gramEnd"/>
      <w:r w:rsidRPr="003E7388">
        <w:rPr>
          <w:sz w:val="12"/>
        </w:rPr>
        <w:t xml:space="preserve"> or capacity. That is why the transition to renewable energy offers a bridge to energy abundance – permitting more prosperous societies than previously possible under the petty limits </w:t>
      </w:r>
      <w:r w:rsidRPr="003E7388">
        <w:rPr>
          <w:sz w:val="12"/>
          <w:szCs w:val="22"/>
        </w:rPr>
        <w:t xml:space="preserve">of fossil fuels. A </w:t>
      </w:r>
      <w:r w:rsidRPr="005A5360">
        <w:rPr>
          <w:rFonts w:eastAsiaTheme="majorEastAsia" w:cstheme="majorBidi"/>
          <w:b/>
          <w:bCs/>
          <w:sz w:val="32"/>
          <w:szCs w:val="32"/>
          <w:highlight w:val="yellow"/>
          <w:u w:val="single"/>
        </w:rPr>
        <w:t xml:space="preserve">green politics of ecology without </w:t>
      </w:r>
      <w:r w:rsidRPr="003E7388">
        <w:rPr>
          <w:sz w:val="12"/>
          <w:szCs w:val="22"/>
        </w:rPr>
        <w:t xml:space="preserve">a </w:t>
      </w:r>
      <w:r w:rsidRPr="003E7388">
        <w:rPr>
          <w:sz w:val="12"/>
        </w:rPr>
        <w:t xml:space="preserve">red </w:t>
      </w:r>
      <w:r w:rsidRPr="005A5360">
        <w:rPr>
          <w:rFonts w:eastAsiaTheme="majorEastAsia" w:cstheme="majorBidi"/>
          <w:b/>
          <w:bCs/>
          <w:sz w:val="32"/>
          <w:szCs w:val="32"/>
          <w:highlight w:val="yellow"/>
          <w:u w:val="single"/>
        </w:rPr>
        <w:t xml:space="preserve">politics of shared wealth </w:t>
      </w:r>
      <w:r w:rsidRPr="003E7388">
        <w:rPr>
          <w:sz w:val="12"/>
          <w:szCs w:val="22"/>
        </w:rPr>
        <w:t xml:space="preserve">will </w:t>
      </w:r>
      <w:r w:rsidRPr="005A5360">
        <w:rPr>
          <w:rFonts w:eastAsiaTheme="majorEastAsia" w:cstheme="majorBidi"/>
          <w:b/>
          <w:bCs/>
          <w:sz w:val="32"/>
          <w:szCs w:val="32"/>
          <w:highlight w:val="yellow"/>
          <w:u w:val="single"/>
        </w:rPr>
        <w:t>fail to command popular support</w:t>
      </w:r>
      <w:r w:rsidRPr="003E7388">
        <w:rPr>
          <w:sz w:val="12"/>
        </w:rPr>
        <w:t xml:space="preserve">. Conversely, the promise of red plenty based on fossil fuels and resource scarcity will fall victim to climate breakdown, leaving the world’s poor exposed to devastation like </w:t>
      </w:r>
      <w:proofErr w:type="gramStart"/>
      <w:r w:rsidRPr="003E7388">
        <w:rPr>
          <w:sz w:val="12"/>
        </w:rPr>
        <w:t>never before</w:t>
      </w:r>
      <w:proofErr w:type="gramEnd"/>
      <w:r w:rsidRPr="003E7388">
        <w:rPr>
          <w:sz w:val="12"/>
        </w:rPr>
        <w:t xml:space="preserve">. Which is why </w:t>
      </w:r>
      <w:r w:rsidRPr="005A5360">
        <w:rPr>
          <w:rFonts w:eastAsiaTheme="majorEastAsia" w:cstheme="majorBidi"/>
          <w:b/>
          <w:bCs/>
          <w:sz w:val="32"/>
          <w:szCs w:val="32"/>
          <w:highlight w:val="yellow"/>
          <w:u w:val="single"/>
        </w:rPr>
        <w:t xml:space="preserve">the only politics fit to fight climate change is </w:t>
      </w:r>
      <w:r w:rsidRPr="003E7388">
        <w:rPr>
          <w:sz w:val="12"/>
        </w:rPr>
        <w:t xml:space="preserve">the demand for </w:t>
      </w:r>
      <w:r w:rsidRPr="005A5360">
        <w:rPr>
          <w:rFonts w:eastAsiaTheme="majorEastAsia" w:cstheme="majorBidi"/>
          <w:b/>
          <w:bCs/>
          <w:sz w:val="32"/>
          <w:szCs w:val="32"/>
          <w:highlight w:val="yellow"/>
          <w:u w:val="single"/>
        </w:rPr>
        <w:t xml:space="preserve">FALC </w:t>
      </w:r>
      <w:r w:rsidRPr="003E7388">
        <w:rPr>
          <w:sz w:val="12"/>
        </w:rPr>
        <w:t xml:space="preserve">– </w:t>
      </w:r>
      <w:r w:rsidRPr="003E7388">
        <w:rPr>
          <w:sz w:val="12"/>
          <w:szCs w:val="22"/>
        </w:rPr>
        <w:t xml:space="preserve">driven by the impulse to lead fuller, expanded lives, not diminished </w:t>
      </w:r>
      <w:r w:rsidRPr="003E7388">
        <w:rPr>
          <w:sz w:val="12"/>
        </w:rPr>
        <w:t>ones. To the green movement of the twentieth century this is heretical. Yet it is they who, for too long, unwisely echoed the claim that ‘small is beautiful’ and that the only way to save our planet was to retreat from modernity itself. FALC</w:t>
      </w:r>
      <w:r w:rsidRPr="00495D5B">
        <w:rPr>
          <w:rFonts w:eastAsiaTheme="majorEastAsia" w:cstheme="majorBidi"/>
          <w:b/>
          <w:bCs/>
          <w:sz w:val="32"/>
          <w:szCs w:val="32"/>
          <w:u w:val="single"/>
        </w:rPr>
        <w:t xml:space="preserve"> </w:t>
      </w:r>
      <w:r w:rsidRPr="003E7388">
        <w:rPr>
          <w:sz w:val="12"/>
        </w:rPr>
        <w:t>rallies against that command, distinguishing consumption under fossil capitalism</w:t>
      </w:r>
      <w:r w:rsidRPr="00495D5B">
        <w:rPr>
          <w:rFonts w:eastAsiaTheme="majorEastAsia" w:cstheme="majorBidi"/>
          <w:b/>
          <w:bCs/>
          <w:sz w:val="32"/>
          <w:szCs w:val="32"/>
          <w:u w:val="single"/>
        </w:rPr>
        <w:t xml:space="preserve"> </w:t>
      </w:r>
      <w:r w:rsidRPr="003E7388">
        <w:rPr>
          <w:sz w:val="12"/>
        </w:rPr>
        <w:t xml:space="preserve">– with its commuting, ubiquitous advertising, </w:t>
      </w:r>
      <w:proofErr w:type="gramStart"/>
      <w:r w:rsidRPr="003E7388">
        <w:rPr>
          <w:sz w:val="12"/>
        </w:rPr>
        <w:t>bullshit</w:t>
      </w:r>
      <w:proofErr w:type="gramEnd"/>
      <w:r w:rsidRPr="003E7388">
        <w:rPr>
          <w:sz w:val="12"/>
        </w:rPr>
        <w:t xml:space="preserve"> jobs and built-in obsolescence – from</w:t>
      </w:r>
      <w:r w:rsidRPr="00495D5B">
        <w:rPr>
          <w:rFonts w:eastAsiaTheme="majorEastAsia" w:cstheme="majorBidi"/>
          <w:b/>
          <w:bCs/>
          <w:sz w:val="32"/>
          <w:szCs w:val="32"/>
          <w:u w:val="single"/>
        </w:rPr>
        <w:t xml:space="preserve"> </w:t>
      </w:r>
      <w:r w:rsidRPr="003E7388">
        <w:rPr>
          <w:sz w:val="12"/>
          <w:szCs w:val="22"/>
        </w:rPr>
        <w:t xml:space="preserve">pursuing the good life </w:t>
      </w:r>
      <w:r w:rsidRPr="005A5360">
        <w:rPr>
          <w:rFonts w:eastAsiaTheme="majorEastAsia" w:cstheme="majorBidi"/>
          <w:b/>
          <w:bCs/>
          <w:sz w:val="32"/>
          <w:szCs w:val="32"/>
          <w:highlight w:val="yellow"/>
          <w:u w:val="single"/>
        </w:rPr>
        <w:t>under conditions of extreme supply</w:t>
      </w:r>
      <w:r w:rsidRPr="003E7388">
        <w:rPr>
          <w:sz w:val="12"/>
        </w:rPr>
        <w:t xml:space="preserve">. Under FALC </w:t>
      </w:r>
      <w:r w:rsidRPr="005A5360">
        <w:rPr>
          <w:rFonts w:eastAsiaTheme="majorEastAsia" w:cstheme="majorBidi"/>
          <w:b/>
          <w:bCs/>
          <w:sz w:val="32"/>
          <w:szCs w:val="32"/>
          <w:highlight w:val="yellow"/>
          <w:u w:val="single"/>
        </w:rPr>
        <w:t xml:space="preserve">we will </w:t>
      </w:r>
      <w:r w:rsidRPr="003E7388">
        <w:rPr>
          <w:sz w:val="12"/>
        </w:rPr>
        <w:t>see more of the world than ever before, eat varieties of food we have never heard of, and</w:t>
      </w:r>
      <w:r w:rsidRPr="005A5360">
        <w:rPr>
          <w:rFonts w:eastAsiaTheme="majorEastAsia" w:cstheme="majorBidi"/>
          <w:b/>
          <w:bCs/>
          <w:sz w:val="32"/>
          <w:szCs w:val="32"/>
          <w:highlight w:val="yellow"/>
          <w:u w:val="single"/>
        </w:rPr>
        <w:t xml:space="preserve"> lead lives equivalent </w:t>
      </w:r>
      <w:r w:rsidRPr="003E7388">
        <w:rPr>
          <w:sz w:val="12"/>
        </w:rPr>
        <w:t xml:space="preserve">– if we so wish – </w:t>
      </w:r>
      <w:r w:rsidRPr="005A5360">
        <w:rPr>
          <w:rFonts w:eastAsiaTheme="majorEastAsia" w:cstheme="majorBidi"/>
          <w:b/>
          <w:bCs/>
          <w:sz w:val="32"/>
          <w:szCs w:val="32"/>
          <w:highlight w:val="yellow"/>
          <w:u w:val="single"/>
        </w:rPr>
        <w:t>to those of today’s billionaires</w:t>
      </w:r>
      <w:r w:rsidRPr="003E7388">
        <w:rPr>
          <w:sz w:val="12"/>
        </w:rPr>
        <w:t xml:space="preserve">. </w:t>
      </w:r>
      <w:r w:rsidRPr="005A5360">
        <w:rPr>
          <w:rFonts w:eastAsiaTheme="majorEastAsia" w:cstheme="majorBidi"/>
          <w:b/>
          <w:bCs/>
          <w:sz w:val="32"/>
          <w:szCs w:val="32"/>
          <w:highlight w:val="yellow"/>
          <w:u w:val="single"/>
        </w:rPr>
        <w:t xml:space="preserve">Luxury will pervade everything </w:t>
      </w:r>
      <w:r w:rsidRPr="003E7388">
        <w:rPr>
          <w:sz w:val="12"/>
          <w:szCs w:val="22"/>
        </w:rPr>
        <w:t>as society based on waged work becomes as much a relic of history as the feudal peasant and medieval knight. More than the vacuous nihilism of today’s ultra-rich, whose ascent beyond scarcity finds its pathetic expression in conspicuous consumption, the process of buildin</w:t>
      </w:r>
      <w:r w:rsidRPr="003E7388">
        <w:rPr>
          <w:sz w:val="12"/>
        </w:rPr>
        <w:t xml:space="preserve">g </w:t>
      </w:r>
      <w:r w:rsidRPr="005A5360">
        <w:rPr>
          <w:rFonts w:eastAsiaTheme="majorEastAsia" w:cstheme="majorBidi"/>
          <w:b/>
          <w:bCs/>
          <w:sz w:val="32"/>
          <w:szCs w:val="32"/>
          <w:highlight w:val="yellow"/>
          <w:u w:val="single"/>
        </w:rPr>
        <w:t xml:space="preserve">FALC will </w:t>
      </w:r>
      <w:r w:rsidRPr="003E7388">
        <w:rPr>
          <w:sz w:val="12"/>
        </w:rPr>
        <w:t xml:space="preserve">not only </w:t>
      </w:r>
      <w:r w:rsidRPr="005A5360">
        <w:rPr>
          <w:rFonts w:eastAsiaTheme="majorEastAsia" w:cstheme="majorBidi"/>
          <w:b/>
          <w:bCs/>
          <w:sz w:val="32"/>
          <w:szCs w:val="32"/>
          <w:highlight w:val="yellow"/>
          <w:u w:val="single"/>
        </w:rPr>
        <w:t>bequeath us the resources needed to make us happy</w:t>
      </w:r>
      <w:r w:rsidRPr="003E7388">
        <w:rPr>
          <w:sz w:val="12"/>
        </w:rPr>
        <w:t xml:space="preserve">, </w:t>
      </w:r>
      <w:r w:rsidRPr="003E7388">
        <w:rPr>
          <w:sz w:val="12"/>
          <w:szCs w:val="22"/>
        </w:rPr>
        <w:t xml:space="preserve">but also </w:t>
      </w:r>
      <w:r w:rsidRPr="003E7388">
        <w:rPr>
          <w:sz w:val="12"/>
        </w:rPr>
        <w:t xml:space="preserve">a sense of </w:t>
      </w:r>
      <w:r w:rsidRPr="005A5360">
        <w:rPr>
          <w:rFonts w:eastAsiaTheme="majorEastAsia" w:cstheme="majorBidi"/>
          <w:b/>
          <w:bCs/>
          <w:sz w:val="32"/>
          <w:szCs w:val="32"/>
          <w:highlight w:val="yellow"/>
          <w:u w:val="single"/>
        </w:rPr>
        <w:t>common purpose</w:t>
      </w:r>
      <w:r w:rsidRPr="003E7388">
        <w:rPr>
          <w:sz w:val="12"/>
        </w:rPr>
        <w:t>. What is more, luxury populism rejects the folk politics of ethical consumption and the sphere of ‘the local’ as inherently virtuous. The extent of the</w:t>
      </w:r>
      <w:r w:rsidRPr="00495D5B">
        <w:rPr>
          <w:rFonts w:eastAsiaTheme="majorEastAsia" w:cstheme="majorBidi"/>
          <w:b/>
          <w:bCs/>
          <w:sz w:val="32"/>
          <w:szCs w:val="32"/>
          <w:u w:val="single"/>
        </w:rPr>
        <w:t xml:space="preserve"> </w:t>
      </w:r>
      <w:r w:rsidRPr="003E7388">
        <w:rPr>
          <w:sz w:val="12"/>
          <w:szCs w:val="22"/>
        </w:rPr>
        <w:t>solutions needed to address the five crises are planetary</w:t>
      </w:r>
      <w:r w:rsidRPr="003E7388">
        <w:rPr>
          <w:sz w:val="12"/>
        </w:rPr>
        <w:t xml:space="preserve">, and while action will often be close to home – as the following chapters make clear – acknowledging the historic and global scale of any response is critical. Our ambitions must be Promethean because </w:t>
      </w:r>
      <w:r w:rsidRPr="005A5360">
        <w:rPr>
          <w:rFonts w:eastAsiaTheme="majorEastAsia" w:cstheme="majorBidi"/>
          <w:b/>
          <w:bCs/>
          <w:sz w:val="32"/>
          <w:szCs w:val="32"/>
          <w:highlight w:val="yellow"/>
          <w:u w:val="single"/>
        </w:rPr>
        <w:t xml:space="preserve">our technology is already making us gods </w:t>
      </w:r>
      <w:r w:rsidRPr="003E7388">
        <w:rPr>
          <w:sz w:val="12"/>
        </w:rPr>
        <w:t xml:space="preserve">– so </w:t>
      </w:r>
      <w:r w:rsidRPr="005A5360">
        <w:rPr>
          <w:rFonts w:eastAsiaTheme="majorEastAsia" w:cstheme="majorBidi"/>
          <w:b/>
          <w:bCs/>
          <w:sz w:val="32"/>
          <w:szCs w:val="32"/>
          <w:highlight w:val="yellow"/>
          <w:u w:val="single"/>
        </w:rPr>
        <w:t xml:space="preserve">we might as well get good </w:t>
      </w:r>
      <w:r w:rsidRPr="003E7388">
        <w:rPr>
          <w:sz w:val="12"/>
        </w:rPr>
        <w:t>at it. Nevertheless, space must remain for ‘</w:t>
      </w:r>
      <w:r w:rsidRPr="003E7388">
        <w:rPr>
          <w:sz w:val="12"/>
          <w:szCs w:val="22"/>
        </w:rPr>
        <w:t xml:space="preserve">grassroots’ campaigns </w:t>
      </w:r>
      <w:r w:rsidRPr="003E7388">
        <w:rPr>
          <w:sz w:val="12"/>
        </w:rPr>
        <w:t xml:space="preserve">which </w:t>
      </w:r>
      <w:r w:rsidRPr="005A5360">
        <w:rPr>
          <w:rFonts w:eastAsiaTheme="majorEastAsia" w:cstheme="majorBidi"/>
          <w:b/>
          <w:bCs/>
          <w:sz w:val="32"/>
          <w:szCs w:val="32"/>
          <w:highlight w:val="yellow"/>
          <w:u w:val="single"/>
        </w:rPr>
        <w:t xml:space="preserve">advance the post-scarcity alternative </w:t>
      </w:r>
      <w:r w:rsidRPr="003E7388">
        <w:rPr>
          <w:sz w:val="12"/>
        </w:rPr>
        <w:t>while attacking a broken status quo. Campaigns around divestment from fossil fuels offer one example of how that will work. Rather than calling for climate justice through appeals to turn down the volume on modernity here, criticism of fossil fuels is situated within the broader frame that they are an obstacle to yet higher standards of living. In comparison to solar and wind, hydrocarbons are as unsuitable to the needs of our century as burning whale fat for light was for the last. Digging up and burning mineral deposits for energy is so last century. The same approach is needed in resisting extraction of shale gas, the most glaring example of the myopia of ‘</w:t>
      </w:r>
      <w:proofErr w:type="spellStart"/>
      <w:r w:rsidRPr="003E7388">
        <w:rPr>
          <w:sz w:val="12"/>
        </w:rPr>
        <w:t>scarcism</w:t>
      </w:r>
      <w:proofErr w:type="spellEnd"/>
      <w:r w:rsidRPr="003E7388">
        <w:rPr>
          <w:sz w:val="12"/>
        </w:rPr>
        <w:t xml:space="preserve">’ amid the final embers of the Second Disruption. While one part of that is to continue pursuing outright bans, like those already in place in France, </w:t>
      </w:r>
      <w:proofErr w:type="gramStart"/>
      <w:r w:rsidRPr="003E7388">
        <w:rPr>
          <w:sz w:val="12"/>
        </w:rPr>
        <w:t>Germany</w:t>
      </w:r>
      <w:proofErr w:type="gramEnd"/>
      <w:r w:rsidRPr="003E7388">
        <w:rPr>
          <w:sz w:val="12"/>
        </w:rPr>
        <w:t xml:space="preserve"> and New York, this must be done alongside the demand for something better. Here advocates must </w:t>
      </w:r>
      <w:proofErr w:type="spellStart"/>
      <w:r w:rsidRPr="003E7388">
        <w:rPr>
          <w:sz w:val="12"/>
        </w:rPr>
        <w:t>clamour</w:t>
      </w:r>
      <w:proofErr w:type="spellEnd"/>
      <w:r w:rsidRPr="003E7388">
        <w:rPr>
          <w:sz w:val="12"/>
        </w:rPr>
        <w:t xml:space="preserve"> for the alternative with and alongside communities targeted for fracking, demanding indigenous rights, local </w:t>
      </w:r>
      <w:proofErr w:type="gramStart"/>
      <w:r w:rsidRPr="003E7388">
        <w:rPr>
          <w:sz w:val="12"/>
        </w:rPr>
        <w:t>democracy</w:t>
      </w:r>
      <w:proofErr w:type="gramEnd"/>
      <w:r w:rsidRPr="003E7388">
        <w:rPr>
          <w:sz w:val="12"/>
        </w:rPr>
        <w:t xml:space="preserve"> and radical land reform along with calls for an end to drilling. In this respect movements in Alaska, Canada and Australia already serve as stunning examples, not to mention the case of Balcombe, a tiny village in Sussex, where a coalition of campaigners and </w:t>
      </w:r>
      <w:proofErr w:type="gramStart"/>
      <w:r w:rsidRPr="003E7388">
        <w:rPr>
          <w:sz w:val="12"/>
        </w:rPr>
        <w:t>local residents</w:t>
      </w:r>
      <w:proofErr w:type="gramEnd"/>
      <w:r w:rsidRPr="003E7388">
        <w:rPr>
          <w:sz w:val="12"/>
        </w:rPr>
        <w:t xml:space="preserve"> opposed plans for fracking while demanding the alternative of community-owned solar power. The call for clean energy must become synonymous not only with the expectation of permanently falling costs but also common ownership. Prosperity, </w:t>
      </w:r>
      <w:proofErr w:type="gramStart"/>
      <w:r w:rsidRPr="003E7388">
        <w:rPr>
          <w:sz w:val="12"/>
        </w:rPr>
        <w:t>democracy</w:t>
      </w:r>
      <w:proofErr w:type="gramEnd"/>
      <w:r w:rsidRPr="003E7388">
        <w:rPr>
          <w:sz w:val="12"/>
        </w:rPr>
        <w:t xml:space="preserve"> and the commons as not only connected, but mutually constitutive. As well as advancing a red–green politics which revives ideals of progress and common plenty, </w:t>
      </w:r>
      <w:r w:rsidRPr="005A5360">
        <w:rPr>
          <w:rFonts w:eastAsiaTheme="majorEastAsia" w:cstheme="majorBidi"/>
          <w:b/>
          <w:bCs/>
          <w:sz w:val="32"/>
          <w:szCs w:val="32"/>
          <w:highlight w:val="yellow"/>
          <w:u w:val="single"/>
        </w:rPr>
        <w:t xml:space="preserve">this new populism will </w:t>
      </w:r>
      <w:r w:rsidRPr="003E7388">
        <w:rPr>
          <w:sz w:val="12"/>
        </w:rPr>
        <w:t xml:space="preserve">also </w:t>
      </w:r>
      <w:r w:rsidRPr="005A5360">
        <w:rPr>
          <w:rFonts w:eastAsiaTheme="majorEastAsia" w:cstheme="majorBidi"/>
          <w:b/>
          <w:bCs/>
          <w:sz w:val="32"/>
          <w:szCs w:val="32"/>
          <w:highlight w:val="yellow"/>
          <w:u w:val="single"/>
        </w:rPr>
        <w:t>be one of luxury</w:t>
      </w:r>
      <w:r w:rsidRPr="003E7388">
        <w:rPr>
          <w:sz w:val="12"/>
        </w:rPr>
        <w:t xml:space="preserve">. </w:t>
      </w:r>
      <w:r w:rsidRPr="005A5360">
        <w:rPr>
          <w:rFonts w:eastAsiaTheme="majorEastAsia" w:cstheme="majorBidi"/>
          <w:b/>
          <w:bCs/>
          <w:sz w:val="32"/>
          <w:szCs w:val="32"/>
          <w:highlight w:val="yellow"/>
          <w:u w:val="single"/>
        </w:rPr>
        <w:t>FALC</w:t>
      </w:r>
      <w:r w:rsidRPr="003E7388">
        <w:rPr>
          <w:sz w:val="12"/>
        </w:rPr>
        <w:t xml:space="preserve">, unlike the world of </w:t>
      </w:r>
      <w:proofErr w:type="gramStart"/>
      <w:r w:rsidRPr="003E7388">
        <w:rPr>
          <w:sz w:val="12"/>
        </w:rPr>
        <w:t>actually existing</w:t>
      </w:r>
      <w:proofErr w:type="gramEnd"/>
      <w:r w:rsidRPr="003E7388">
        <w:rPr>
          <w:sz w:val="12"/>
        </w:rPr>
        <w:t xml:space="preserve"> neoliberalism, </w:t>
      </w:r>
      <w:r w:rsidRPr="005A5360">
        <w:rPr>
          <w:rFonts w:eastAsiaTheme="majorEastAsia" w:cstheme="majorBidi"/>
          <w:b/>
          <w:bCs/>
          <w:sz w:val="32"/>
          <w:szCs w:val="32"/>
          <w:highlight w:val="yellow"/>
          <w:u w:val="single"/>
        </w:rPr>
        <w:t>will not demand constant sacrifices on the altar of profit</w:t>
      </w:r>
      <w:r w:rsidRPr="003E7388">
        <w:rPr>
          <w:sz w:val="12"/>
        </w:rPr>
        <w:t xml:space="preserve"> and growth. Whether it’s ‘paying down the debt for future generations’, as our politicians are so keen to repeat, or growth and rising wages always coming ‘next year’, it’s becoming ever clearer </w:t>
      </w:r>
      <w:r w:rsidRPr="003E7388">
        <w:rPr>
          <w:sz w:val="12"/>
          <w:szCs w:val="22"/>
        </w:rPr>
        <w:t xml:space="preserve">that the good times aren’t coming back. What remains absent, however, is a language able to articulate that which is both accessible and emotionally resonant. Because behind such entreaties – whether from </w:t>
      </w:r>
      <w:proofErr w:type="spellStart"/>
      <w:r w:rsidRPr="003E7388">
        <w:rPr>
          <w:sz w:val="12"/>
          <w:szCs w:val="22"/>
        </w:rPr>
        <w:t>Erdoğan</w:t>
      </w:r>
      <w:proofErr w:type="spellEnd"/>
      <w:r w:rsidRPr="003E7388">
        <w:rPr>
          <w:sz w:val="12"/>
          <w:szCs w:val="22"/>
        </w:rPr>
        <w:t xml:space="preserve">, Trump, Theresa </w:t>
      </w:r>
      <w:proofErr w:type="gramStart"/>
      <w:r w:rsidRPr="003E7388">
        <w:rPr>
          <w:sz w:val="12"/>
          <w:szCs w:val="22"/>
        </w:rPr>
        <w:t>May</w:t>
      </w:r>
      <w:proofErr w:type="gramEnd"/>
      <w:r w:rsidRPr="003E7388">
        <w:rPr>
          <w:sz w:val="12"/>
          <w:szCs w:val="22"/>
        </w:rPr>
        <w:t xml:space="preserve"> or the European Central Bank – is an esoteric caste of administrators that nobody else can quite understand. Their language of mathematical </w:t>
      </w:r>
      <w:r w:rsidRPr="003E7388">
        <w:rPr>
          <w:sz w:val="12"/>
        </w:rPr>
        <w:t xml:space="preserve">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3E7388">
        <w:rPr>
          <w:sz w:val="12"/>
        </w:rPr>
        <w:t>characterise</w:t>
      </w:r>
      <w:proofErr w:type="spellEnd"/>
      <w:r w:rsidRPr="003E7388">
        <w:rPr>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E7388">
        <w:rPr>
          <w:sz w:val="12"/>
          <w:szCs w:val="22"/>
        </w:rPr>
        <w:t>Thus</w:t>
      </w:r>
      <w:proofErr w:type="gramEnd"/>
      <w:r w:rsidRPr="003E7388">
        <w:rPr>
          <w:sz w:val="12"/>
          <w:szCs w:val="22"/>
        </w:rPr>
        <w:t xml:space="preserve"> the return of ‘the people’ as the main political actor is inevitable, whether </w:t>
      </w:r>
      <w:r w:rsidRPr="003E7388">
        <w:rPr>
          <w:sz w:val="12"/>
          <w:szCs w:val="22"/>
        </w:rPr>
        <w:lastRenderedPageBreak/>
        <w:t>as the rabble who patrician elites defend from their own desires, the Volk grounded in land, blood and soil, as witnessed in the revival of the far right, or the masses as a potentially transformative subject which makes history. Many inc</w:t>
      </w:r>
      <w:r w:rsidRPr="003E7388">
        <w:rPr>
          <w:sz w:val="12"/>
        </w:rPr>
        <w:t xml:space="preserve">reasingly grasp that </w:t>
      </w:r>
      <w:r w:rsidRPr="005A5360">
        <w:rPr>
          <w:rFonts w:eastAsiaTheme="majorEastAsia" w:cstheme="majorBidi"/>
          <w:b/>
          <w:bCs/>
          <w:sz w:val="32"/>
          <w:szCs w:val="32"/>
          <w:highlight w:val="yellow"/>
          <w:u w:val="single"/>
        </w:rPr>
        <w:t xml:space="preserve">the problems we face are </w:t>
      </w:r>
      <w:r w:rsidRPr="003E7388">
        <w:rPr>
          <w:sz w:val="12"/>
        </w:rPr>
        <w:t xml:space="preserve">large and </w:t>
      </w:r>
      <w:r w:rsidRPr="005A5360">
        <w:rPr>
          <w:rFonts w:eastAsiaTheme="majorEastAsia" w:cstheme="majorBidi"/>
          <w:b/>
          <w:bCs/>
          <w:sz w:val="32"/>
          <w:szCs w:val="32"/>
          <w:highlight w:val="yellow"/>
          <w:u w:val="single"/>
        </w:rPr>
        <w:t>unprecedented</w:t>
      </w:r>
      <w:r w:rsidRPr="003E7388">
        <w:rPr>
          <w:sz w:val="12"/>
        </w:rPr>
        <w:t xml:space="preserve">, and they intuitively understand </w:t>
      </w:r>
      <w:r w:rsidRPr="005A5360">
        <w:rPr>
          <w:rFonts w:eastAsiaTheme="majorEastAsia" w:cstheme="majorBidi"/>
          <w:b/>
          <w:bCs/>
          <w:sz w:val="32"/>
          <w:szCs w:val="32"/>
          <w:highlight w:val="yellow"/>
          <w:u w:val="single"/>
        </w:rPr>
        <w:t xml:space="preserve">the </w:t>
      </w:r>
      <w:r w:rsidRPr="003E7388">
        <w:rPr>
          <w:sz w:val="12"/>
        </w:rPr>
        <w:t xml:space="preserve">necessary </w:t>
      </w:r>
      <w:r w:rsidRPr="005A5360">
        <w:rPr>
          <w:rFonts w:eastAsiaTheme="majorEastAsia" w:cstheme="majorBidi"/>
          <w:b/>
          <w:bCs/>
          <w:sz w:val="32"/>
          <w:szCs w:val="32"/>
          <w:highlight w:val="yellow"/>
          <w:u w:val="single"/>
        </w:rPr>
        <w:t xml:space="preserve">solutions must be of a similar scale. </w:t>
      </w:r>
      <w:r w:rsidRPr="003E7388">
        <w:rPr>
          <w:sz w:val="12"/>
        </w:rPr>
        <w:t xml:space="preserve">So given the possibilities of the Third Disruption, </w:t>
      </w:r>
      <w:r w:rsidRPr="005A5360">
        <w:rPr>
          <w:rFonts w:eastAsiaTheme="majorEastAsia" w:cstheme="majorBidi"/>
          <w:b/>
          <w:bCs/>
          <w:sz w:val="32"/>
          <w:szCs w:val="32"/>
          <w:highlight w:val="yellow"/>
          <w:u w:val="single"/>
        </w:rPr>
        <w:t xml:space="preserve">promise them </w:t>
      </w:r>
      <w:r w:rsidRPr="003E7388">
        <w:rPr>
          <w:sz w:val="12"/>
          <w:szCs w:val="22"/>
        </w:rPr>
        <w:t xml:space="preserve">what they deserve </w:t>
      </w:r>
      <w:r w:rsidRPr="005A5360">
        <w:rPr>
          <w:rFonts w:eastAsiaTheme="majorEastAsia" w:cstheme="majorBidi"/>
          <w:b/>
          <w:bCs/>
          <w:sz w:val="32"/>
          <w:szCs w:val="32"/>
          <w:highlight w:val="yellow"/>
          <w:u w:val="single"/>
        </w:rPr>
        <w:t xml:space="preserve">– </w:t>
      </w:r>
      <w:r w:rsidRPr="003E7388">
        <w:rPr>
          <w:sz w:val="12"/>
        </w:rPr>
        <w:t xml:space="preserve">promise </w:t>
      </w:r>
      <w:r w:rsidRPr="005A5360">
        <w:rPr>
          <w:rFonts w:eastAsiaTheme="majorEastAsia" w:cstheme="majorBidi"/>
          <w:b/>
          <w:bCs/>
          <w:sz w:val="32"/>
          <w:szCs w:val="32"/>
          <w:highlight w:val="yellow"/>
          <w:u w:val="single"/>
        </w:rPr>
        <w:t>everything</w:t>
      </w:r>
      <w:r w:rsidRPr="003E7388">
        <w:rPr>
          <w:sz w:val="12"/>
        </w:rPr>
        <w:t xml:space="preserve">.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FALC is not the communism of the early twentieth century, nor will it be delivered by storming the Winter Palace. The reason why is that, </w:t>
      </w:r>
      <w:r w:rsidRPr="005A5360">
        <w:rPr>
          <w:rFonts w:eastAsiaTheme="majorEastAsia" w:cstheme="majorBidi"/>
          <w:b/>
          <w:bCs/>
          <w:sz w:val="32"/>
          <w:szCs w:val="32"/>
          <w:highlight w:val="yellow"/>
          <w:u w:val="single"/>
        </w:rPr>
        <w:t xml:space="preserve">until </w:t>
      </w:r>
      <w:r w:rsidRPr="003E7388">
        <w:rPr>
          <w:sz w:val="12"/>
        </w:rPr>
        <w:t xml:space="preserve">the opening decades of </w:t>
      </w:r>
      <w:r w:rsidRPr="005A5360">
        <w:rPr>
          <w:rFonts w:eastAsiaTheme="majorEastAsia" w:cstheme="majorBidi"/>
          <w:b/>
          <w:bCs/>
          <w:sz w:val="32"/>
          <w:szCs w:val="32"/>
          <w:highlight w:val="yellow"/>
          <w:u w:val="single"/>
        </w:rPr>
        <w:t>the Third Disruption</w:t>
      </w:r>
      <w:r w:rsidRPr="003E7388">
        <w:rPr>
          <w:sz w:val="12"/>
        </w:rPr>
        <w:t xml:space="preserve">, </w:t>
      </w:r>
      <w:r w:rsidRPr="005A5360">
        <w:rPr>
          <w:rFonts w:eastAsiaTheme="majorEastAsia" w:cstheme="majorBidi"/>
          <w:b/>
          <w:bCs/>
          <w:sz w:val="32"/>
          <w:szCs w:val="32"/>
          <w:highlight w:val="yellow"/>
          <w:u w:val="single"/>
        </w:rPr>
        <w:t xml:space="preserve">communism was </w:t>
      </w:r>
      <w:r w:rsidRPr="003E7388">
        <w:rPr>
          <w:sz w:val="12"/>
        </w:rPr>
        <w:t xml:space="preserve">as </w:t>
      </w:r>
      <w:r w:rsidRPr="005A5360">
        <w:rPr>
          <w:rFonts w:eastAsiaTheme="majorEastAsia" w:cstheme="majorBidi"/>
          <w:b/>
          <w:bCs/>
          <w:sz w:val="32"/>
          <w:szCs w:val="32"/>
          <w:highlight w:val="yellow"/>
          <w:u w:val="single"/>
        </w:rPr>
        <w:t xml:space="preserve">impossible </w:t>
      </w:r>
      <w:r w:rsidRPr="003E7388">
        <w:rPr>
          <w:sz w:val="12"/>
        </w:rPr>
        <w:t xml:space="preserve">as surplus before the First Disruption or electricity before the Second. </w:t>
      </w:r>
      <w:proofErr w:type="gramStart"/>
      <w:r w:rsidRPr="003E7388">
        <w:rPr>
          <w:sz w:val="12"/>
        </w:rPr>
        <w:t>Instead</w:t>
      </w:r>
      <w:proofErr w:type="gramEnd"/>
      <w:r w:rsidRPr="003E7388">
        <w:rPr>
          <w:sz w:val="12"/>
        </w:rPr>
        <w:t xml:space="preserve"> it was socialism, still defined by scarcity and jobs, which became the North Star for hope across </w:t>
      </w:r>
      <w:r w:rsidRPr="003E7388">
        <w:rPr>
          <w:sz w:val="12"/>
          <w:szCs w:val="22"/>
        </w:rPr>
        <w:t xml:space="preserve">the world. The technologies needed to deliver a post-scarcity, post-work society – </w:t>
      </w:r>
      <w:proofErr w:type="spellStart"/>
      <w:r w:rsidRPr="003E7388">
        <w:rPr>
          <w:sz w:val="12"/>
          <w:szCs w:val="22"/>
        </w:rPr>
        <w:t>centred</w:t>
      </w:r>
      <w:proofErr w:type="spellEnd"/>
      <w:r w:rsidRPr="003E7388">
        <w:rPr>
          <w:sz w:val="12"/>
          <w:szCs w:val="22"/>
        </w:rPr>
        <w:t xml:space="preserve"> around renewable energy, </w:t>
      </w:r>
      <w:proofErr w:type="gramStart"/>
      <w:r w:rsidRPr="003E7388">
        <w:rPr>
          <w:sz w:val="12"/>
          <w:szCs w:val="22"/>
        </w:rPr>
        <w:t>automation</w:t>
      </w:r>
      <w:proofErr w:type="gramEnd"/>
      <w:r w:rsidRPr="003E7388">
        <w:rPr>
          <w:sz w:val="12"/>
          <w:szCs w:val="22"/>
        </w:rPr>
        <w:t xml:space="preserve"> and information – were absent in the Russian Empire, or indeed anywhere else until the late 1960s. Indeed, amid efforts to catch up with the more advanced capitalist economies of Europe and America, the Bolsheviks became students of the </w:t>
      </w:r>
      <w:proofErr w:type="spellStart"/>
      <w:r w:rsidRPr="003E7388">
        <w:rPr>
          <w:sz w:val="12"/>
          <w:szCs w:val="22"/>
        </w:rPr>
        <w:t>Taylorist</w:t>
      </w:r>
      <w:proofErr w:type="spellEnd"/>
      <w:r w:rsidRPr="003E7388">
        <w:rPr>
          <w:sz w:val="12"/>
          <w:szCs w:val="22"/>
        </w:rPr>
        <w:t xml:space="preserve"> science of productivity, applying themselves to the task of subordinating human time to economic production with ever-greater efficiency. In truth, they had little alternative. It turns out that Marx’s early suspicion that the countries set to lead the revolution would be those at the cutting edge of capitalist modernity was right. Only now we know that means technology as much as politics, the Third Disruption as necessary a precursor as class consciousness and collective struggle. Creating communism before the Third Disruption is like creating a flying machine before the Second. You could conceive of it – and indeed no less a genius than Leonardo Da Vinci did precisely that – but you could not create it. This was not a failure of will or of intellect, but simply an inevitability of history. What is more, </w:t>
      </w:r>
      <w:proofErr w:type="gramStart"/>
      <w:r w:rsidRPr="003E7388">
        <w:rPr>
          <w:sz w:val="12"/>
          <w:szCs w:val="22"/>
        </w:rPr>
        <w:t>the means by which</w:t>
      </w:r>
      <w:proofErr w:type="gramEnd"/>
      <w:r w:rsidRPr="003E7388">
        <w:rPr>
          <w:sz w:val="12"/>
          <w:szCs w:val="22"/>
        </w:rPr>
        <w:t xml:space="preserve"> the revolution </w:t>
      </w:r>
      <w:r w:rsidRPr="003E7388">
        <w:rPr>
          <w:sz w:val="12"/>
        </w:rPr>
        <w:t xml:space="preserve">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 </w:t>
      </w:r>
      <w:r w:rsidRPr="005A5360">
        <w:rPr>
          <w:rFonts w:eastAsiaTheme="majorEastAsia" w:cstheme="majorBidi"/>
          <w:b/>
          <w:bCs/>
          <w:sz w:val="32"/>
          <w:szCs w:val="32"/>
          <w:highlight w:val="yellow"/>
          <w:u w:val="single"/>
        </w:rPr>
        <w:t xml:space="preserve">FALC </w:t>
      </w:r>
      <w:r w:rsidRPr="003E7388">
        <w:rPr>
          <w:sz w:val="12"/>
        </w:rPr>
        <w:t xml:space="preserve">is different. </w:t>
      </w:r>
      <w:proofErr w:type="gramStart"/>
      <w:r w:rsidRPr="003E7388">
        <w:rPr>
          <w:sz w:val="12"/>
        </w:rPr>
        <w:t>Instead</w:t>
      </w:r>
      <w:proofErr w:type="gramEnd"/>
      <w:r w:rsidRPr="003E7388">
        <w:rPr>
          <w:sz w:val="12"/>
        </w:rPr>
        <w:t xml:space="preserve"> it </w:t>
      </w:r>
      <w:r w:rsidRPr="005A5360">
        <w:rPr>
          <w:rFonts w:eastAsiaTheme="majorEastAsia" w:cstheme="majorBidi"/>
          <w:b/>
          <w:bCs/>
          <w:sz w:val="32"/>
          <w:szCs w:val="32"/>
          <w:highlight w:val="yellow"/>
          <w:u w:val="single"/>
        </w:rPr>
        <w:t xml:space="preserve">recognizes the centrality of </w:t>
      </w:r>
      <w:r w:rsidRPr="003E7388">
        <w:rPr>
          <w:sz w:val="12"/>
        </w:rPr>
        <w:t>human</w:t>
      </w:r>
      <w:r w:rsidRPr="00495D5B">
        <w:rPr>
          <w:rFonts w:eastAsiaTheme="majorEastAsia" w:cstheme="majorBidi"/>
          <w:b/>
          <w:bCs/>
          <w:sz w:val="32"/>
          <w:szCs w:val="32"/>
          <w:u w:val="single"/>
        </w:rPr>
        <w:t xml:space="preserve"> </w:t>
      </w:r>
      <w:r w:rsidRPr="003E7388">
        <w:rPr>
          <w:sz w:val="12"/>
        </w:rPr>
        <w:t>rights, most importantly the right of</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personal happiness</w:t>
      </w:r>
      <w:r w:rsidRPr="003E7388">
        <w:rPr>
          <w:sz w:val="12"/>
        </w:rPr>
        <w:t>, and</w:t>
      </w:r>
      <w:r w:rsidRPr="00495D5B">
        <w:rPr>
          <w:rFonts w:eastAsiaTheme="majorEastAsia" w:cstheme="majorBidi"/>
          <w:b/>
          <w:bCs/>
          <w:sz w:val="32"/>
          <w:szCs w:val="32"/>
          <w:u w:val="single"/>
        </w:rPr>
        <w:t xml:space="preserve"> </w:t>
      </w:r>
      <w:r w:rsidRPr="003E7388">
        <w:rPr>
          <w:sz w:val="12"/>
        </w:rPr>
        <w:t xml:space="preserve">seeks to </w:t>
      </w:r>
      <w:r w:rsidRPr="003E7388">
        <w:rPr>
          <w:sz w:val="12"/>
          <w:szCs w:val="22"/>
        </w:rPr>
        <w:t xml:space="preserve">build a society where everyone can access the necessary resources </w:t>
      </w:r>
      <w:r w:rsidRPr="003E7388">
        <w:rPr>
          <w:sz w:val="12"/>
        </w:rPr>
        <w:t xml:space="preserve">to further that end. This is a politics </w:t>
      </w:r>
      <w:proofErr w:type="spellStart"/>
      <w:r w:rsidRPr="003E7388">
        <w:rPr>
          <w:sz w:val="12"/>
        </w:rPr>
        <w:t>centred</w:t>
      </w:r>
      <w:proofErr w:type="spellEnd"/>
      <w:r w:rsidRPr="003E7388">
        <w:rPr>
          <w:sz w:val="12"/>
        </w:rPr>
        <w:t xml:space="preserve"> around the recognition, as Franklin Roosevelt once put it, that</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necessitous people are not free people.</w:t>
      </w:r>
      <w:r w:rsidRPr="003E7388">
        <w:rPr>
          <w:sz w:val="12"/>
        </w:rPr>
        <w:t xml:space="preserve"> </w:t>
      </w:r>
      <w:r w:rsidRPr="003E7388">
        <w:rPr>
          <w:sz w:val="12"/>
          <w:szCs w:val="22"/>
        </w:rPr>
        <w:t>In the absence of access to such resources – housing, education, transport, healthcare, information – freedom as self-authorship cannot be said to meaningfully exist</w:t>
      </w:r>
      <w:r w:rsidRPr="003E7388">
        <w:rPr>
          <w:sz w:val="12"/>
        </w:rPr>
        <w:t xml:space="preserve">. </w:t>
      </w:r>
      <w:r w:rsidRPr="005A5360">
        <w:rPr>
          <w:rFonts w:eastAsiaTheme="majorEastAsia" w:cstheme="majorBidi"/>
          <w:b/>
          <w:bCs/>
          <w:sz w:val="32"/>
          <w:szCs w:val="32"/>
          <w:highlight w:val="yellow"/>
          <w:u w:val="single"/>
        </w:rPr>
        <w:t>Liberal ends</w:t>
      </w:r>
      <w:r w:rsidRPr="003E7388">
        <w:rPr>
          <w:sz w:val="12"/>
        </w:rPr>
        <w:t xml:space="preserve">, specifically the individual being uniquely placed to determine their path in life, </w:t>
      </w:r>
      <w:r w:rsidRPr="005A5360">
        <w:rPr>
          <w:rFonts w:eastAsiaTheme="majorEastAsia" w:cstheme="majorBidi"/>
          <w:b/>
          <w:bCs/>
          <w:sz w:val="32"/>
          <w:szCs w:val="32"/>
          <w:highlight w:val="yellow"/>
          <w:u w:val="single"/>
        </w:rPr>
        <w:t>are impossible without communist means</w:t>
      </w:r>
      <w:r w:rsidRPr="003E7388">
        <w:rPr>
          <w:sz w:val="12"/>
        </w:rPr>
        <w:t xml:space="preserve">. </w:t>
      </w:r>
      <w:r w:rsidRPr="003E7388">
        <w:rPr>
          <w:sz w:val="12"/>
          <w:szCs w:val="22"/>
        </w:rPr>
        <w:t xml:space="preserve">The possibility of most people finding happiness and meaning is impossible </w:t>
      </w:r>
      <w:proofErr w:type="gramStart"/>
      <w:r w:rsidRPr="003E7388">
        <w:rPr>
          <w:sz w:val="12"/>
          <w:szCs w:val="22"/>
        </w:rPr>
        <w:t>as long as</w:t>
      </w:r>
      <w:proofErr w:type="gramEnd"/>
      <w:r w:rsidRPr="003E7388">
        <w:rPr>
          <w:sz w:val="12"/>
          <w:szCs w:val="22"/>
        </w:rPr>
        <w:t xml:space="preserve"> these things are commodities – subject to profit rather than need. We must understand that appropriate forms of political </w:t>
      </w:r>
      <w:proofErr w:type="spellStart"/>
      <w:r w:rsidRPr="003E7388">
        <w:rPr>
          <w:sz w:val="12"/>
          <w:szCs w:val="22"/>
        </w:rPr>
        <w:t>organisation</w:t>
      </w:r>
      <w:proofErr w:type="spellEnd"/>
      <w:r w:rsidRPr="003E7388">
        <w:rPr>
          <w:sz w:val="12"/>
          <w:szCs w:val="22"/>
        </w:rPr>
        <w:t xml:space="preserve">, just like the utopias we construct, are contingent on the times in which we live. Just as FALC is appropriate for a world where </w:t>
      </w:r>
      <w:r w:rsidRPr="005A5360">
        <w:rPr>
          <w:rFonts w:eastAsiaTheme="majorEastAsia" w:cstheme="majorBidi"/>
          <w:b/>
          <w:bCs/>
          <w:sz w:val="32"/>
          <w:szCs w:val="32"/>
          <w:highlight w:val="yellow"/>
          <w:u w:val="single"/>
        </w:rPr>
        <w:t>technology leaves us on the cusp of previously unthinkable abundance</w:t>
      </w:r>
      <w:r w:rsidRPr="003E7388">
        <w:rPr>
          <w:sz w:val="12"/>
        </w:rPr>
        <w:t xml:space="preserve">, </w:t>
      </w:r>
      <w:r w:rsidRPr="005A5360">
        <w:rPr>
          <w:rFonts w:eastAsiaTheme="majorEastAsia" w:cstheme="majorBidi"/>
          <w:b/>
          <w:bCs/>
          <w:sz w:val="32"/>
          <w:szCs w:val="32"/>
          <w:highlight w:val="yellow"/>
          <w:u w:val="single"/>
        </w:rPr>
        <w:t xml:space="preserve">the party-form which emerged in response to </w:t>
      </w:r>
      <w:r w:rsidRPr="003E7388">
        <w:rPr>
          <w:sz w:val="12"/>
        </w:rPr>
        <w:t xml:space="preserve">closed, </w:t>
      </w:r>
      <w:r w:rsidRPr="005A5360">
        <w:rPr>
          <w:rFonts w:eastAsiaTheme="majorEastAsia" w:cstheme="majorBidi"/>
          <w:b/>
          <w:bCs/>
          <w:sz w:val="32"/>
          <w:szCs w:val="32"/>
          <w:highlight w:val="yellow"/>
          <w:u w:val="single"/>
        </w:rPr>
        <w:t xml:space="preserve">under-developed societies </w:t>
      </w:r>
      <w:proofErr w:type="gramStart"/>
      <w:r w:rsidRPr="005A5360">
        <w:rPr>
          <w:rFonts w:eastAsiaTheme="majorEastAsia" w:cstheme="majorBidi"/>
          <w:b/>
          <w:bCs/>
          <w:sz w:val="32"/>
          <w:szCs w:val="32"/>
          <w:highlight w:val="yellow"/>
          <w:u w:val="single"/>
        </w:rPr>
        <w:t>makes</w:t>
      </w:r>
      <w:proofErr w:type="gramEnd"/>
      <w:r w:rsidRPr="005A5360">
        <w:rPr>
          <w:rFonts w:eastAsiaTheme="majorEastAsia" w:cstheme="majorBidi"/>
          <w:b/>
          <w:bCs/>
          <w:sz w:val="32"/>
          <w:szCs w:val="32"/>
          <w:highlight w:val="yellow"/>
          <w:u w:val="single"/>
        </w:rPr>
        <w:t xml:space="preserve"> </w:t>
      </w:r>
      <w:r w:rsidRPr="003E7388">
        <w:rPr>
          <w:sz w:val="12"/>
        </w:rPr>
        <w:t xml:space="preserve">increasingly </w:t>
      </w:r>
      <w:r w:rsidRPr="005A5360">
        <w:rPr>
          <w:rFonts w:eastAsiaTheme="majorEastAsia" w:cstheme="majorBidi"/>
          <w:b/>
          <w:bCs/>
          <w:sz w:val="32"/>
          <w:szCs w:val="32"/>
          <w:highlight w:val="yellow"/>
          <w:u w:val="single"/>
        </w:rPr>
        <w:t>little sense</w:t>
      </w:r>
      <w:r w:rsidRPr="003E7388">
        <w:rPr>
          <w:sz w:val="12"/>
        </w:rPr>
        <w:t xml:space="preserve">. The same is true for forms of worker </w:t>
      </w:r>
      <w:proofErr w:type="spellStart"/>
      <w:r w:rsidRPr="003E7388">
        <w:rPr>
          <w:sz w:val="12"/>
        </w:rPr>
        <w:t>organising</w:t>
      </w:r>
      <w:proofErr w:type="spellEnd"/>
      <w:r w:rsidRPr="003E7388">
        <w:rPr>
          <w:sz w:val="12"/>
        </w:rPr>
        <w:t xml:space="preserve">, radical or reformist, which are erroneously premised on the society of work enduring forever. That society will not endure, nor should that be our political ambition. The role of the </w:t>
      </w:r>
      <w:proofErr w:type="spellStart"/>
      <w:r w:rsidRPr="003E7388">
        <w:rPr>
          <w:sz w:val="12"/>
        </w:rPr>
        <w:t>labour</w:t>
      </w:r>
      <w:proofErr w:type="spellEnd"/>
      <w:r w:rsidRPr="003E7388">
        <w:rPr>
          <w:sz w:val="12"/>
        </w:rPr>
        <w:t xml:space="preserve"> movement is to liberate the working class, and therefore all of society, not save a broken system which is passing away. The vehicles for political transformation change, just like the worlds we reach for. Now </w:t>
      </w:r>
      <w:r w:rsidRPr="005A5360">
        <w:rPr>
          <w:rFonts w:eastAsiaTheme="majorEastAsia" w:cstheme="majorBidi"/>
          <w:b/>
          <w:bCs/>
          <w:sz w:val="32"/>
          <w:szCs w:val="32"/>
          <w:highlight w:val="yellow"/>
          <w:u w:val="single"/>
        </w:rPr>
        <w:t xml:space="preserve">we must build a workers’ party against work – </w:t>
      </w:r>
      <w:r w:rsidRPr="003E7388">
        <w:rPr>
          <w:sz w:val="12"/>
        </w:rPr>
        <w:t>one whose politics are populist, democratic and open, all while fighting the establishment which, through its power over civil society and the state, won’t rest in ensuring FALC never comes to pass.</w:t>
      </w:r>
    </w:p>
    <w:p w14:paraId="7741D5AB" w14:textId="77777777" w:rsidR="00B32EA9" w:rsidRPr="003C3DE0" w:rsidRDefault="00B32EA9" w:rsidP="00B32EA9">
      <w:pPr>
        <w:pStyle w:val="Heading4"/>
      </w:pPr>
      <w:r>
        <w:t>Technology does not have a moral status attached; it depends solely on the user’s intention. Capitalists weaponize technology to hurt workers, but FALC could utilize it to solve social problems and benefit the collective. BASTANI 4</w:t>
      </w:r>
    </w:p>
    <w:p w14:paraId="33AEF8A2" w14:textId="77777777" w:rsidR="00B32EA9" w:rsidRDefault="00B32EA9" w:rsidP="00B32EA9">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5A852DE6" w14:textId="77777777" w:rsidR="00B32EA9" w:rsidRPr="003E7388" w:rsidRDefault="00B32EA9" w:rsidP="00B32EA9">
      <w:pPr>
        <w:rPr>
          <w:sz w:val="14"/>
          <w:szCs w:val="22"/>
        </w:rPr>
      </w:pPr>
      <w:r w:rsidRPr="003E7388">
        <w:rPr>
          <w:sz w:val="14"/>
        </w:rPr>
        <w:t xml:space="preserve">The relationship between technology and politics is a complicated one. Melvin </w:t>
      </w:r>
      <w:proofErr w:type="spellStart"/>
      <w:r w:rsidRPr="003E7388">
        <w:rPr>
          <w:sz w:val="14"/>
        </w:rPr>
        <w:t>Kranzberg</w:t>
      </w:r>
      <w:proofErr w:type="spellEnd"/>
      <w:r w:rsidRPr="003E7388">
        <w:rPr>
          <w:sz w:val="14"/>
        </w:rPr>
        <w:t xml:space="preserve"> put it best in his ‘Six Laws of Technology’ when he outlined the first of those laws: ‘</w:t>
      </w:r>
      <w:r w:rsidRPr="00E555D2">
        <w:rPr>
          <w:rFonts w:eastAsiaTheme="majorEastAsia" w:cstheme="majorBidi"/>
          <w:b/>
          <w:bCs/>
          <w:sz w:val="32"/>
          <w:szCs w:val="32"/>
          <w:highlight w:val="yellow"/>
          <w:u w:val="single"/>
        </w:rPr>
        <w:t xml:space="preserve">Technology is neither good nor bad; </w:t>
      </w:r>
      <w:r w:rsidRPr="003E7388">
        <w:rPr>
          <w:sz w:val="14"/>
        </w:rPr>
        <w:t xml:space="preserve">nor is it </w:t>
      </w:r>
      <w:r w:rsidRPr="003E7388">
        <w:rPr>
          <w:sz w:val="14"/>
          <w:highlight w:val="yellow"/>
        </w:rPr>
        <w:t>neutral</w:t>
      </w:r>
      <w:r w:rsidRPr="003E7388">
        <w:rPr>
          <w:sz w:val="14"/>
        </w:rPr>
        <w:t xml:space="preserve">.’ In other words, </w:t>
      </w:r>
      <w:r w:rsidRPr="003E7388">
        <w:rPr>
          <w:sz w:val="14"/>
          <w:szCs w:val="22"/>
        </w:rPr>
        <w:t>how technology is created and used</w:t>
      </w:r>
      <w:r w:rsidRPr="00E555D2">
        <w:rPr>
          <w:rFonts w:eastAsiaTheme="majorEastAsia" w:cstheme="majorBidi"/>
          <w:b/>
          <w:bCs/>
          <w:sz w:val="32"/>
          <w:szCs w:val="32"/>
          <w:highlight w:val="yellow"/>
          <w:u w:val="single"/>
        </w:rPr>
        <w:t xml:space="preserve">, </w:t>
      </w:r>
      <w:r w:rsidRPr="003E7388">
        <w:rPr>
          <w:sz w:val="14"/>
          <w:highlight w:val="yellow"/>
        </w:rPr>
        <w:t>and</w:t>
      </w:r>
      <w:r w:rsidRPr="003E7388">
        <w:rPr>
          <w:sz w:val="14"/>
        </w:rPr>
        <w:t xml:space="preserve"> to whose advantage, </w:t>
      </w:r>
      <w:r w:rsidRPr="00E555D2">
        <w:rPr>
          <w:rFonts w:eastAsiaTheme="majorEastAsia" w:cstheme="majorBidi"/>
          <w:b/>
          <w:bCs/>
          <w:sz w:val="32"/>
          <w:szCs w:val="32"/>
          <w:highlight w:val="yellow"/>
          <w:u w:val="single"/>
        </w:rPr>
        <w:t xml:space="preserve">depends on the political, </w:t>
      </w:r>
      <w:proofErr w:type="gramStart"/>
      <w:r w:rsidRPr="003E7388">
        <w:rPr>
          <w:sz w:val="14"/>
        </w:rPr>
        <w:t>ethical</w:t>
      </w:r>
      <w:proofErr w:type="gramEnd"/>
      <w:r w:rsidRPr="003E7388">
        <w:rPr>
          <w:sz w:val="14"/>
        </w:rPr>
        <w:t xml:space="preserve"> </w:t>
      </w:r>
      <w:r w:rsidRPr="003E7388">
        <w:rPr>
          <w:sz w:val="14"/>
          <w:highlight w:val="yellow"/>
        </w:rPr>
        <w:t xml:space="preserve">and social </w:t>
      </w:r>
      <w:r w:rsidRPr="00E555D2">
        <w:rPr>
          <w:rFonts w:eastAsiaTheme="majorEastAsia" w:cstheme="majorBidi"/>
          <w:b/>
          <w:bCs/>
          <w:sz w:val="32"/>
          <w:szCs w:val="32"/>
          <w:highlight w:val="yellow"/>
          <w:u w:val="single"/>
        </w:rPr>
        <w:lastRenderedPageBreak/>
        <w:t xml:space="preserve">contexts </w:t>
      </w:r>
      <w:r w:rsidRPr="003E7388">
        <w:rPr>
          <w:sz w:val="14"/>
        </w:rPr>
        <w:t xml:space="preserve">from which it emerges. To paraphrase Marx, technology makes history – but not under conditions of its own making. Perhaps that’s what </w:t>
      </w:r>
      <w:proofErr w:type="spellStart"/>
      <w:r w:rsidRPr="003E7388">
        <w:rPr>
          <w:sz w:val="14"/>
        </w:rPr>
        <w:t>Kranzberg</w:t>
      </w:r>
      <w:proofErr w:type="spellEnd"/>
      <w:r w:rsidRPr="003E7388">
        <w:rPr>
          <w:sz w:val="14"/>
        </w:rPr>
        <w:t xml:space="preserve"> meant with his sixth law, ‘All history is relevant, but the history of technology is the most relevant.’ </w:t>
      </w:r>
      <w:r w:rsidRPr="003E7388">
        <w:rPr>
          <w:sz w:val="14"/>
          <w:szCs w:val="22"/>
        </w:rPr>
        <w:t xml:space="preserve">Technology may not determine history, but it can disrupt and shape it like nothing else. The technological shift of the First Disruption embodies that law. Cities, </w:t>
      </w:r>
      <w:proofErr w:type="gramStart"/>
      <w:r w:rsidRPr="003E7388">
        <w:rPr>
          <w:sz w:val="14"/>
          <w:szCs w:val="22"/>
        </w:rPr>
        <w:t>culture</w:t>
      </w:r>
      <w:proofErr w:type="gramEnd"/>
      <w:r w:rsidRPr="003E7388">
        <w:rPr>
          <w:sz w:val="14"/>
          <w:szCs w:val="22"/>
        </w:rPr>
        <w:t xml:space="preserve"> and writing – themselves the basis for ever more complex forms of social </w:t>
      </w:r>
      <w:proofErr w:type="spellStart"/>
      <w:r w:rsidRPr="003E7388">
        <w:rPr>
          <w:sz w:val="14"/>
          <w:szCs w:val="22"/>
        </w:rPr>
        <w:t>organisation</w:t>
      </w:r>
      <w:proofErr w:type="spellEnd"/>
      <w:r w:rsidRPr="003E7388">
        <w:rPr>
          <w:sz w:val="14"/>
          <w:szCs w:val="22"/>
        </w:rPr>
        <w:t xml:space="preserve"> – were shaped by agriculture, the domestication of animals and crops, and a practical understanding of heredity. That is not to say technology determines all paths. Indeed, there is a case to be made that the technologies </w:t>
      </w:r>
      <w:r w:rsidRPr="003E7388">
        <w:rPr>
          <w:sz w:val="14"/>
        </w:rPr>
        <w:t xml:space="preserve">of the Second Disruption – principally Watt’s steam engine – were merely the final element in the broader transition to capitalism. Here industrial innovation came after </w:t>
      </w:r>
      <w:proofErr w:type="spellStart"/>
      <w:r w:rsidRPr="003E7388">
        <w:rPr>
          <w:sz w:val="14"/>
        </w:rPr>
        <w:t>centralised</w:t>
      </w:r>
      <w:proofErr w:type="spellEnd"/>
      <w:r w:rsidRPr="003E7388">
        <w:rPr>
          <w:sz w:val="14"/>
        </w:rPr>
        <w:t xml:space="preserve"> states, the emergence of a class of ‘landless </w:t>
      </w:r>
      <w:proofErr w:type="spellStart"/>
      <w:r w:rsidRPr="003E7388">
        <w:rPr>
          <w:sz w:val="14"/>
        </w:rPr>
        <w:t>labourers’</w:t>
      </w:r>
      <w:proofErr w:type="spellEnd"/>
      <w:r w:rsidRPr="003E7388">
        <w:rPr>
          <w:sz w:val="14"/>
        </w:rPr>
        <w:t xml:space="preserve"> and certain ideas of private and intellectual property. So, while technologies can herald new moments in history, they are just as likely to depend on what went before. The Third Disruption appears to express both tendencies. Rather than technologies like AI, renewable energy and gene editing being exogenous disruptors of the status quo, they have developed alongside new ideas of nature, </w:t>
      </w:r>
      <w:proofErr w:type="gramStart"/>
      <w:r w:rsidRPr="003E7388">
        <w:rPr>
          <w:sz w:val="14"/>
        </w:rPr>
        <w:t>selfhood</w:t>
      </w:r>
      <w:proofErr w:type="gramEnd"/>
      <w:r w:rsidRPr="003E7388">
        <w:rPr>
          <w:sz w:val="14"/>
        </w:rPr>
        <w:t xml:space="preserve"> and forms of production. Take the green movement as just one example. In any successful transition to meat without animals – as outlined in Chapter Eight – its worldview, advanced over decades of activism, will have played a decisive role. While technologically speaking synthetic meat is impossible without </w:t>
      </w:r>
      <w:proofErr w:type="spellStart"/>
      <w:r w:rsidRPr="003E7388">
        <w:rPr>
          <w:sz w:val="14"/>
        </w:rPr>
        <w:t>digitisation</w:t>
      </w:r>
      <w:proofErr w:type="spellEnd"/>
      <w:r w:rsidRPr="003E7388">
        <w:rPr>
          <w:sz w:val="14"/>
        </w:rPr>
        <w:t xml:space="preserve">, these products were only created in response to vegan and vegetarian demand, as well as their developers having concerns about the impact of agriculture on climate change and animal welfare. The same is true for renewable energy. Here too the green movement has been a vital player in making the issue of climate change salient to the wider public. While political failure at the international level is undeniable, with nation-states failing to sufficiently reduce CO2 emissions over the last twenty-five years, that does not mean the movement’s legacy is one of defeat. The increased capacity of wind and solar to meet our energy needs again results from technological innovation which would not have materialized without generations of campaigners demanding a shift away from fossil fuels. Fracking bans in a constantly growing number of countries, </w:t>
      </w:r>
      <w:proofErr w:type="gramStart"/>
      <w:r w:rsidRPr="003E7388">
        <w:rPr>
          <w:sz w:val="14"/>
        </w:rPr>
        <w:t>municipalities</w:t>
      </w:r>
      <w:proofErr w:type="gramEnd"/>
      <w:r w:rsidRPr="003E7388">
        <w:rPr>
          <w:sz w:val="14"/>
        </w:rPr>
        <w:t xml:space="preserve"> and cities, are only the latest testament to that. Elsewhere the impulse to automation and the application of the experience curve are an outgrowth of competition, the prevailing logic of capitalism. This has presaged the incessant replacement of </w:t>
      </w:r>
      <w:proofErr w:type="spellStart"/>
      <w:r w:rsidRPr="003E7388">
        <w:rPr>
          <w:sz w:val="14"/>
        </w:rPr>
        <w:t>labour</w:t>
      </w:r>
      <w:proofErr w:type="spellEnd"/>
      <w:r w:rsidRPr="003E7388">
        <w:rPr>
          <w:sz w:val="14"/>
        </w:rPr>
        <w:t xml:space="preserve"> with fixed capital while seeing declining costs of production for just about everything. While levels of automation have arguably slowed over recent decades, primarily </w:t>
      </w:r>
      <w:proofErr w:type="gramStart"/>
      <w:r w:rsidRPr="003E7388">
        <w:rPr>
          <w:sz w:val="14"/>
        </w:rPr>
        <w:t>as a result of</w:t>
      </w:r>
      <w:proofErr w:type="gramEnd"/>
      <w:r w:rsidRPr="003E7388">
        <w:rPr>
          <w:sz w:val="14"/>
        </w:rPr>
        <w:t xml:space="preserve"> wages being pushed so low that replacing workers wasn’t profitable, the context within which waves of automation will unfold in coming decades matters. Contradictions internal to capitalism make a crisis of technological unemployment, terminal under-</w:t>
      </w:r>
      <w:proofErr w:type="gramStart"/>
      <w:r w:rsidRPr="003E7388">
        <w:rPr>
          <w:sz w:val="14"/>
        </w:rPr>
        <w:t>consumption</w:t>
      </w:r>
      <w:proofErr w:type="gramEnd"/>
      <w:r w:rsidRPr="003E7388">
        <w:rPr>
          <w:sz w:val="14"/>
        </w:rPr>
        <w:t xml:space="preserve"> and rising inequality unavoidable. </w:t>
      </w:r>
      <w:proofErr w:type="gramStart"/>
      <w:r w:rsidRPr="003E7388">
        <w:rPr>
          <w:sz w:val="14"/>
        </w:rPr>
        <w:t>So</w:t>
      </w:r>
      <w:proofErr w:type="gramEnd"/>
      <w:r w:rsidRPr="003E7388">
        <w:rPr>
          <w:sz w:val="14"/>
        </w:rPr>
        <w:t xml:space="preserve"> </w:t>
      </w:r>
      <w:r w:rsidRPr="00E555D2">
        <w:rPr>
          <w:rFonts w:eastAsiaTheme="majorEastAsia" w:cstheme="majorBidi"/>
          <w:b/>
          <w:bCs/>
          <w:sz w:val="32"/>
          <w:szCs w:val="32"/>
          <w:highlight w:val="yellow"/>
          <w:u w:val="single"/>
        </w:rPr>
        <w:t>technology is of critical importance</w:t>
      </w:r>
      <w:r w:rsidRPr="003E7388">
        <w:rPr>
          <w:sz w:val="14"/>
        </w:rPr>
        <w:t xml:space="preserve">, </w:t>
      </w:r>
      <w:r w:rsidRPr="00E555D2">
        <w:rPr>
          <w:rFonts w:eastAsiaTheme="majorEastAsia" w:cstheme="majorBidi"/>
          <w:b/>
          <w:bCs/>
          <w:sz w:val="32"/>
          <w:szCs w:val="32"/>
          <w:highlight w:val="yellow"/>
          <w:u w:val="single"/>
        </w:rPr>
        <w:t>but so are the ideas,</w:t>
      </w:r>
      <w:r w:rsidRPr="003E7388">
        <w:rPr>
          <w:sz w:val="14"/>
        </w:rPr>
        <w:t xml:space="preserve"> social relations </w:t>
      </w:r>
      <w:r w:rsidRPr="00E555D2">
        <w:rPr>
          <w:rFonts w:eastAsiaTheme="majorEastAsia" w:cstheme="majorBidi"/>
          <w:b/>
          <w:bCs/>
          <w:sz w:val="32"/>
          <w:szCs w:val="32"/>
          <w:highlight w:val="yellow"/>
          <w:u w:val="single"/>
        </w:rPr>
        <w:t>and politics which accompany it</w:t>
      </w:r>
      <w:r w:rsidRPr="003E7388">
        <w:rPr>
          <w:sz w:val="14"/>
          <w:highlight w:val="yellow"/>
        </w:rPr>
        <w:t>.</w:t>
      </w:r>
      <w:r w:rsidRPr="003E7388">
        <w:rPr>
          <w:sz w:val="14"/>
        </w:rPr>
        <w:t xml:space="preserve"> </w:t>
      </w:r>
      <w:proofErr w:type="gramStart"/>
      <w:r w:rsidRPr="003E7388">
        <w:rPr>
          <w:sz w:val="14"/>
        </w:rPr>
        <w:t>Thus</w:t>
      </w:r>
      <w:proofErr w:type="gramEnd"/>
      <w:r w:rsidRPr="003E7388">
        <w:rPr>
          <w:sz w:val="14"/>
        </w:rPr>
        <w:t xml:space="preserve"> in making sense of how we arrived at the present, from AI to synthetic meat, we must look at social movements – from Indigenous land rights to protecting animal welfare – as much as the underlying dynamics of extreme supply. But more than allowing us to comprehend an increasingly complex present, placing the </w:t>
      </w:r>
      <w:r w:rsidRPr="00E555D2">
        <w:rPr>
          <w:rFonts w:eastAsiaTheme="majorEastAsia" w:cstheme="majorBidi"/>
          <w:b/>
          <w:bCs/>
          <w:sz w:val="32"/>
          <w:szCs w:val="32"/>
          <w:highlight w:val="yellow"/>
          <w:u w:val="single"/>
        </w:rPr>
        <w:t xml:space="preserve">relationship between technology and history </w:t>
      </w:r>
      <w:r w:rsidRPr="003E7388">
        <w:rPr>
          <w:sz w:val="14"/>
          <w:szCs w:val="22"/>
        </w:rPr>
        <w:t xml:space="preserve">within a broader constellation of actors </w:t>
      </w:r>
      <w:r w:rsidRPr="00E555D2">
        <w:rPr>
          <w:rFonts w:eastAsiaTheme="majorEastAsia" w:cstheme="majorBidi"/>
          <w:b/>
          <w:bCs/>
          <w:sz w:val="32"/>
          <w:szCs w:val="32"/>
          <w:highlight w:val="yellow"/>
          <w:u w:val="single"/>
        </w:rPr>
        <w:t>allows us to chart the course for a better future.</w:t>
      </w:r>
      <w:r w:rsidRPr="003E7388">
        <w:rPr>
          <w:sz w:val="14"/>
        </w:rPr>
        <w:t xml:space="preserve"> </w:t>
      </w:r>
    </w:p>
    <w:p w14:paraId="423EC299" w14:textId="77777777" w:rsidR="00B32EA9" w:rsidRPr="00473DEC" w:rsidRDefault="00B32EA9" w:rsidP="00B32EA9">
      <w:pPr>
        <w:rPr>
          <w:sz w:val="21"/>
          <w:szCs w:val="22"/>
        </w:rPr>
      </w:pPr>
    </w:p>
    <w:p w14:paraId="7CBC2C96" w14:textId="7246631E" w:rsidR="00B32EA9" w:rsidRPr="00E555D2" w:rsidRDefault="00B32EA9" w:rsidP="00B32EA9">
      <w:pPr>
        <w:rPr>
          <w:rStyle w:val="Emphasis"/>
          <w:sz w:val="28"/>
          <w:szCs w:val="28"/>
        </w:rPr>
      </w:pPr>
      <w:r w:rsidRPr="00E555D2">
        <w:rPr>
          <w:rStyle w:val="Emphasis"/>
          <w:sz w:val="28"/>
          <w:szCs w:val="28"/>
        </w:rPr>
        <w:t>I conclude that private entities would use the resources in a way that would benefit 1 percent of the wealthiest one percent</w:t>
      </w:r>
      <w:r w:rsidR="00BA3865">
        <w:rPr>
          <w:rStyle w:val="Emphasis"/>
          <w:sz w:val="28"/>
          <w:szCs w:val="28"/>
        </w:rPr>
        <w:t>, once the poor don’t serve a purpose to the rich, they would be exterminating</w:t>
      </w:r>
      <w:r w:rsidRPr="00E555D2">
        <w:rPr>
          <w:rStyle w:val="Emphasis"/>
          <w:sz w:val="28"/>
          <w:szCs w:val="28"/>
        </w:rPr>
        <w:t xml:space="preserve"> Using collective action would solve and lead to a life of luxury for all; FALC is key to universal happiness and </w:t>
      </w:r>
      <w:r w:rsidR="00BA3865">
        <w:rPr>
          <w:rStyle w:val="Emphasis"/>
          <w:sz w:val="28"/>
          <w:szCs w:val="28"/>
        </w:rPr>
        <w:t>preventing mass death,</w:t>
      </w:r>
      <w:r w:rsidRPr="00E555D2">
        <w:rPr>
          <w:rStyle w:val="Emphasis"/>
          <w:sz w:val="28"/>
          <w:szCs w:val="28"/>
        </w:rPr>
        <w:t xml:space="preserve"> vote </w:t>
      </w:r>
      <w:proofErr w:type="spellStart"/>
      <w:r w:rsidRPr="00E555D2">
        <w:rPr>
          <w:rStyle w:val="Emphasis"/>
          <w:sz w:val="28"/>
          <w:szCs w:val="28"/>
        </w:rPr>
        <w:t>aff</w:t>
      </w:r>
      <w:proofErr w:type="spellEnd"/>
      <w:r w:rsidRPr="00E555D2">
        <w:rPr>
          <w:rStyle w:val="Emphasis"/>
          <w:sz w:val="28"/>
          <w:szCs w:val="28"/>
        </w:rPr>
        <w:t>.</w:t>
      </w:r>
    </w:p>
    <w:p w14:paraId="5A0781DC" w14:textId="77777777" w:rsidR="00B32EA9" w:rsidRDefault="00B32EA9" w:rsidP="00B32EA9">
      <w:pPr>
        <w:rPr>
          <w:rStyle w:val="Emphasis"/>
        </w:rPr>
      </w:pPr>
    </w:p>
    <w:p w14:paraId="6D0DA910" w14:textId="77777777" w:rsidR="00B32EA9" w:rsidRPr="00F601E6" w:rsidRDefault="00B32EA9" w:rsidP="00B32EA9"/>
    <w:p w14:paraId="401BCA57" w14:textId="77777777" w:rsidR="00B32EA9" w:rsidRDefault="00B32EA9" w:rsidP="00B32EA9"/>
    <w:p w14:paraId="052E4B71" w14:textId="77777777" w:rsidR="00B32EA9" w:rsidRDefault="00B32EA9" w:rsidP="00B32EA9">
      <w:pPr>
        <w:pStyle w:val="Heading2"/>
        <w:jc w:val="left"/>
      </w:pPr>
      <w:proofErr w:type="spellStart"/>
      <w:r>
        <w:lastRenderedPageBreak/>
        <w:t>Underview</w:t>
      </w:r>
      <w:proofErr w:type="spellEnd"/>
      <w:r>
        <w:t>:</w:t>
      </w:r>
    </w:p>
    <w:p w14:paraId="5C10EDBD" w14:textId="77777777" w:rsidR="00B32EA9" w:rsidRPr="00D12D77" w:rsidRDefault="00B32EA9" w:rsidP="00B32EA9">
      <w:pPr>
        <w:pStyle w:val="Heading4"/>
      </w:pPr>
      <w:r>
        <w:t>1.</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w:t>
      </w:r>
      <w:proofErr w:type="spellStart"/>
      <w:r w:rsidRPr="00214E2B">
        <w:t>aff</w:t>
      </w:r>
      <w:proofErr w:type="spellEnd"/>
      <w:r w:rsidRPr="00214E2B">
        <w:t xml:space="preserve">, and then just drop it in the 2N. This means the 1ar is split into covering too </w:t>
      </w:r>
      <w:proofErr w:type="gramStart"/>
      <w:r w:rsidRPr="00214E2B">
        <w:t>much, and</w:t>
      </w:r>
      <w:proofErr w:type="gramEnd"/>
      <w:r w:rsidRPr="00214E2B">
        <w:t xml:space="preserve"> can’t go in-depth into one. The 2n goes for </w:t>
      </w:r>
      <w:proofErr w:type="spellStart"/>
      <w:r w:rsidRPr="00214E2B">
        <w:t>undercovered</w:t>
      </w:r>
      <w:proofErr w:type="spellEnd"/>
      <w:r w:rsidRPr="00214E2B">
        <w:t xml:space="preserve"> one and collapse is impossible to rebut in 2ar.</w:t>
      </w:r>
      <w:r w:rsidRPr="00214E2B">
        <w:br/>
        <w:t>Clash</w:t>
      </w:r>
      <w:r w:rsidRPr="0076445A">
        <w:sym w:font="Symbol" w:char="F0E0"/>
      </w:r>
      <w:r w:rsidRPr="00214E2B">
        <w:t xml:space="preserve"> the 2n goes for </w:t>
      </w:r>
      <w:proofErr w:type="spellStart"/>
      <w:r w:rsidRPr="00214E2B">
        <w:t>undercovered</w:t>
      </w:r>
      <w:proofErr w:type="spellEnd"/>
      <w:r w:rsidRPr="00214E2B">
        <w:t xml:space="preserve">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w:t>
      </w:r>
      <w:proofErr w:type="spellStart"/>
      <w:r w:rsidRPr="00214E2B">
        <w:t>donesn’t</w:t>
      </w:r>
      <w:proofErr w:type="spellEnd"/>
      <w:r w:rsidRPr="00214E2B">
        <w:t xml:space="preserve"> allow for deep education</w:t>
      </w:r>
    </w:p>
    <w:p w14:paraId="107D54A3" w14:textId="77777777" w:rsidR="00B32EA9" w:rsidRPr="004040B4" w:rsidRDefault="00B32EA9" w:rsidP="00B32EA9">
      <w:pPr>
        <w:pStyle w:val="Heading4"/>
        <w:rPr>
          <w:rStyle w:val="Style13ptBold"/>
          <w:rFonts w:cs="Calibri"/>
          <w:b/>
          <w:bCs w:val="0"/>
        </w:rPr>
      </w:pPr>
      <w:r w:rsidRPr="004040B4">
        <w:rPr>
          <w:rStyle w:val="Style13ptBold"/>
          <w:rFonts w:cs="Calibri"/>
          <w:b/>
          <w:bCs w:val="0"/>
        </w:rPr>
        <w:t>2] 1AR</w:t>
      </w:r>
      <w:r>
        <w:rPr>
          <w:rStyle w:val="Style13ptBold"/>
          <w:rFonts w:cs="Calibri"/>
          <w:b/>
          <w:bCs w:val="0"/>
        </w:rPr>
        <w:t>/AC</w:t>
      </w:r>
      <w:r w:rsidRPr="004040B4">
        <w:rPr>
          <w:rStyle w:val="Style13ptBold"/>
          <w:rFonts w:cs="Calibri"/>
          <w:b/>
          <w:bCs w:val="0"/>
        </w:rPr>
        <w:t xml:space="preserve"> theory paradigm –</w:t>
      </w:r>
    </w:p>
    <w:p w14:paraId="3324B70D" w14:textId="77777777" w:rsidR="00B32EA9" w:rsidRPr="004040B4" w:rsidRDefault="00B32EA9" w:rsidP="00B32EA9">
      <w:pPr>
        <w:pStyle w:val="Heading4"/>
        <w:rPr>
          <w:rStyle w:val="Style13ptBold"/>
          <w:rFonts w:cs="Calibri"/>
          <w:b/>
          <w:bCs w:val="0"/>
        </w:rPr>
      </w:pPr>
      <w:r w:rsidRPr="004040B4">
        <w:rPr>
          <w:rStyle w:val="Style13ptBold"/>
          <w:rFonts w:cs="Calibri"/>
          <w:b/>
          <w:bCs w:val="0"/>
        </w:rPr>
        <w:t xml:space="preserve">a] grant me </w:t>
      </w:r>
      <w:proofErr w:type="gramStart"/>
      <w:r w:rsidRPr="004040B4">
        <w:rPr>
          <w:rStyle w:val="Style13ptBold"/>
          <w:rFonts w:cs="Calibri"/>
          <w:b/>
          <w:bCs w:val="0"/>
        </w:rPr>
        <w:t>it</w:t>
      </w:r>
      <w:proofErr w:type="gramEnd"/>
      <w:r w:rsidRPr="004040B4">
        <w:rPr>
          <w:rStyle w:val="Style13ptBold"/>
          <w:rFonts w:cs="Calibri"/>
          <w:b/>
          <w:bCs w:val="0"/>
        </w:rPr>
        <w:t xml:space="preserve"> else infinite abuse – neg won’t have any deterrence</w:t>
      </w:r>
    </w:p>
    <w:p w14:paraId="228F2C4A" w14:textId="77777777" w:rsidR="00B32EA9" w:rsidRPr="004040B4" w:rsidRDefault="00B32EA9" w:rsidP="00B32EA9">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69A2E00F" w14:textId="77777777" w:rsidR="00B32EA9" w:rsidRPr="004040B4" w:rsidRDefault="00B32EA9" w:rsidP="00B32EA9">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287A7CBD" w14:textId="77777777" w:rsidR="00B32EA9" w:rsidRPr="004040B4" w:rsidRDefault="00B32EA9" w:rsidP="00B32EA9">
      <w:pPr>
        <w:pStyle w:val="Heading4"/>
        <w:rPr>
          <w:rStyle w:val="Style13ptBold"/>
          <w:rFonts w:cs="Calibri"/>
          <w:b/>
          <w:bCs w:val="0"/>
        </w:rPr>
      </w:pPr>
      <w:r w:rsidRPr="004040B4">
        <w:rPr>
          <w:rStyle w:val="Style13ptBold"/>
          <w:rFonts w:cs="Calibri"/>
          <w:b/>
          <w:bCs w:val="0"/>
        </w:rPr>
        <w:t xml:space="preserve">d] competing </w:t>
      </w:r>
      <w:proofErr w:type="spellStart"/>
      <w:r w:rsidRPr="004040B4">
        <w:rPr>
          <w:rStyle w:val="Style13ptBold"/>
          <w:rFonts w:cs="Calibri"/>
          <w:b/>
          <w:bCs w:val="0"/>
        </w:rPr>
        <w:t>interps</w:t>
      </w:r>
      <w:proofErr w:type="spellEnd"/>
      <w:r w:rsidRPr="004040B4">
        <w:rPr>
          <w:rStyle w:val="Style13ptBold"/>
          <w:rFonts w:cs="Calibri"/>
          <w:b/>
          <w:bCs w:val="0"/>
        </w:rPr>
        <w:t xml:space="preserve"> – 1ar </w:t>
      </w:r>
      <w:proofErr w:type="spellStart"/>
      <w:r w:rsidRPr="004040B4">
        <w:rPr>
          <w:rStyle w:val="Style13ptBold"/>
          <w:rFonts w:cs="Calibri"/>
          <w:b/>
          <w:bCs w:val="0"/>
        </w:rPr>
        <w:t>interps</w:t>
      </w:r>
      <w:proofErr w:type="spellEnd"/>
      <w:r w:rsidRPr="004040B4">
        <w:rPr>
          <w:rStyle w:val="Style13ptBold"/>
          <w:rFonts w:cs="Calibri"/>
          <w:b/>
          <w:bCs w:val="0"/>
        </w:rPr>
        <w:t xml:space="preserve"> aren’t bidirectional and Cis are best for </w:t>
      </w:r>
      <w:proofErr w:type="spellStart"/>
      <w:r w:rsidRPr="004040B4">
        <w:rPr>
          <w:rStyle w:val="Style13ptBold"/>
          <w:rFonts w:cs="Calibri"/>
          <w:b/>
          <w:bCs w:val="0"/>
        </w:rPr>
        <w:t>normsetting</w:t>
      </w:r>
      <w:proofErr w:type="spellEnd"/>
    </w:p>
    <w:p w14:paraId="7E10179A" w14:textId="77777777" w:rsidR="00B32EA9" w:rsidRPr="004040B4" w:rsidRDefault="00B32EA9" w:rsidP="00B32EA9">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4A6670F2" w14:textId="3D370D0D" w:rsidR="00B32EA9" w:rsidRPr="00895DC1" w:rsidRDefault="00B32EA9" w:rsidP="00B32EA9">
      <w:pPr>
        <w:pStyle w:val="Heading4"/>
        <w:rPr>
          <w:sz w:val="24"/>
          <w:szCs w:val="24"/>
        </w:rPr>
      </w:pPr>
      <w:r>
        <w:rPr>
          <w:rFonts w:cs="Calibri"/>
          <w:sz w:val="24"/>
          <w:szCs w:val="24"/>
        </w:rPr>
        <w:t>3.</w:t>
      </w:r>
      <w:r w:rsidRPr="00895DC1">
        <w:rPr>
          <w:rFonts w:cs="Calibri"/>
          <w:sz w:val="24"/>
          <w:szCs w:val="24"/>
        </w:rPr>
        <w:t xml:space="preserve"> Presumption and permissibility affirm – A] statements are true till false – if I said my name was </w:t>
      </w:r>
      <w:r>
        <w:rPr>
          <w:rFonts w:cs="Calibri"/>
          <w:sz w:val="24"/>
          <w:szCs w:val="24"/>
        </w:rPr>
        <w:t>Aleena</w:t>
      </w:r>
      <w:r w:rsidRPr="00895DC1">
        <w:rPr>
          <w:rFonts w:cs="Calibri"/>
          <w:sz w:val="24"/>
          <w:szCs w:val="24"/>
        </w:rPr>
        <w:t xml:space="preserve">, you would believe me absent evidence to the contrary </w:t>
      </w:r>
    </w:p>
    <w:p w14:paraId="5707D372" w14:textId="77777777" w:rsidR="00B32EA9" w:rsidRPr="00895DC1" w:rsidRDefault="00B32EA9" w:rsidP="00B32EA9">
      <w:pPr>
        <w:pStyle w:val="Heading4"/>
        <w:rPr>
          <w:sz w:val="24"/>
          <w:szCs w:val="24"/>
        </w:rPr>
      </w:pPr>
      <w:r>
        <w:rPr>
          <w:sz w:val="24"/>
          <w:szCs w:val="24"/>
        </w:rPr>
        <w:t>4.</w:t>
      </w:r>
      <w:r w:rsidRPr="00895DC1">
        <w:rPr>
          <w:sz w:val="24"/>
          <w:szCs w:val="24"/>
        </w:rPr>
        <w:t xml:space="preserve"> cx checks solve – there’s no abuse if I provide whatever you need before your prep time, asking in cx for me to meet your </w:t>
      </w:r>
      <w:proofErr w:type="spellStart"/>
      <w:r w:rsidRPr="00895DC1">
        <w:rPr>
          <w:sz w:val="24"/>
          <w:szCs w:val="24"/>
        </w:rPr>
        <w:t>interps</w:t>
      </w:r>
      <w:proofErr w:type="spellEnd"/>
      <w:r w:rsidRPr="00895DC1">
        <w:rPr>
          <w:sz w:val="24"/>
          <w:szCs w:val="24"/>
        </w:rPr>
        <w:t xml:space="preserve"> solves abuse </w:t>
      </w:r>
    </w:p>
    <w:p w14:paraId="6247ACF4" w14:textId="77777777" w:rsidR="00B32EA9" w:rsidRDefault="00B32EA9" w:rsidP="00B32EA9">
      <w:pPr>
        <w:rPr>
          <w:rStyle w:val="Emphasis"/>
        </w:rPr>
      </w:pPr>
    </w:p>
    <w:p w14:paraId="54FEF7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2E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30E"/>
    <w:rsid w:val="003D5EA8"/>
    <w:rsid w:val="003D7B28"/>
    <w:rsid w:val="003E305E"/>
    <w:rsid w:val="003E34DB"/>
    <w:rsid w:val="003E5302"/>
    <w:rsid w:val="003E5BF1"/>
    <w:rsid w:val="003E738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FBE"/>
    <w:rsid w:val="00585FBE"/>
    <w:rsid w:val="005870E8"/>
    <w:rsid w:val="0058789C"/>
    <w:rsid w:val="00594D7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A9"/>
    <w:rsid w:val="00B3569C"/>
    <w:rsid w:val="00B43676"/>
    <w:rsid w:val="00B5602D"/>
    <w:rsid w:val="00B60125"/>
    <w:rsid w:val="00B6656B"/>
    <w:rsid w:val="00B71625"/>
    <w:rsid w:val="00B75C54"/>
    <w:rsid w:val="00B8710E"/>
    <w:rsid w:val="00B92A93"/>
    <w:rsid w:val="00BA17A8"/>
    <w:rsid w:val="00BA386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204EE8"/>
  <w14:defaultImageDpi w14:val="300"/>
  <w15:docId w15:val="{F4D17A59-49CD-1147-8AFD-9725EE45F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2EA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2E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2E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2E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B32E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2E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EA9"/>
  </w:style>
  <w:style w:type="character" w:customStyle="1" w:styleId="Heading1Char">
    <w:name w:val="Heading 1 Char"/>
    <w:aliases w:val="Pocket Char"/>
    <w:basedOn w:val="DefaultParagraphFont"/>
    <w:link w:val="Heading1"/>
    <w:uiPriority w:val="9"/>
    <w:rsid w:val="00B32E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2E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2EA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B32E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2EA9"/>
    <w:rPr>
      <w:b/>
      <w:sz w:val="26"/>
      <w:u w:val="none"/>
    </w:rPr>
  </w:style>
  <w:style w:type="character" w:customStyle="1" w:styleId="StyleUnderline">
    <w:name w:val="Style Underline"/>
    <w:aliases w:val="Underline"/>
    <w:basedOn w:val="DefaultParagraphFont"/>
    <w:uiPriority w:val="1"/>
    <w:qFormat/>
    <w:rsid w:val="00B32EA9"/>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B32E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2EA9"/>
    <w:rPr>
      <w:color w:val="auto"/>
      <w:u w:val="none"/>
    </w:rPr>
  </w:style>
  <w:style w:type="character" w:styleId="Hyperlink">
    <w:name w:val="Hyperlink"/>
    <w:basedOn w:val="DefaultParagraphFont"/>
    <w:uiPriority w:val="99"/>
    <w:semiHidden/>
    <w:unhideWhenUsed/>
    <w:rsid w:val="00B32EA9"/>
    <w:rPr>
      <w:color w:val="auto"/>
      <w:u w:val="none"/>
    </w:rPr>
  </w:style>
  <w:style w:type="paragraph" w:styleId="DocumentMap">
    <w:name w:val="Document Map"/>
    <w:basedOn w:val="Normal"/>
    <w:link w:val="DocumentMapChar"/>
    <w:uiPriority w:val="99"/>
    <w:semiHidden/>
    <w:unhideWhenUsed/>
    <w:rsid w:val="00B32E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2EA9"/>
    <w:rPr>
      <w:rFonts w:ascii="Lucida Grande" w:hAnsi="Lucida Grande" w:cs="Lucida Grande"/>
    </w:rPr>
  </w:style>
  <w:style w:type="paragraph" w:customStyle="1" w:styleId="textbold">
    <w:name w:val="text bold"/>
    <w:basedOn w:val="Normal"/>
    <w:link w:val="Emphasis"/>
    <w:uiPriority w:val="20"/>
    <w:qFormat/>
    <w:rsid w:val="00B32EA9"/>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still-a-world.%20//"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javascript:void(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dy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11</Pages>
  <Words>10769</Words>
  <Characters>61385</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Aleena Reddy</cp:lastModifiedBy>
  <cp:revision>4</cp:revision>
  <dcterms:created xsi:type="dcterms:W3CDTF">2022-01-15T14:08:00Z</dcterms:created>
  <dcterms:modified xsi:type="dcterms:W3CDTF">2022-01-15T14:29:00Z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