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2AA58" w14:textId="77777777" w:rsidR="00747856" w:rsidRDefault="00747856" w:rsidP="00747856">
      <w:pPr>
        <w:pStyle w:val="Heading1"/>
        <w:rPr>
          <w:shd w:val="clear" w:color="auto" w:fill="FFFFFF"/>
        </w:rPr>
      </w:pPr>
      <w:r>
        <w:rPr>
          <w:shd w:val="clear" w:color="auto" w:fill="FFFFFF"/>
        </w:rPr>
        <w:t>JF21 – AC – Space Communism</w:t>
      </w:r>
    </w:p>
    <w:p w14:paraId="659DA046" w14:textId="77777777" w:rsidR="00747856" w:rsidRDefault="00747856" w:rsidP="00747856">
      <w:pPr>
        <w:pStyle w:val="Heading2"/>
        <w:rPr>
          <w:shd w:val="clear" w:color="auto" w:fill="FFFFFF"/>
        </w:rPr>
      </w:pPr>
      <w:r>
        <w:rPr>
          <w:shd w:val="clear" w:color="auto" w:fill="FFFFFF"/>
        </w:rPr>
        <w:t>Part 1 – The Future of Capitalism</w:t>
      </w:r>
    </w:p>
    <w:p w14:paraId="6B1A8102" w14:textId="77777777" w:rsidR="00747856" w:rsidRDefault="00747856" w:rsidP="00747856">
      <w:pPr>
        <w:pStyle w:val="Heading4"/>
        <w:rPr>
          <w:shd w:val="clear" w:color="auto" w:fill="FFFFFF"/>
        </w:rPr>
      </w:pPr>
      <w:r>
        <w:rPr>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72D412EC" w14:textId="77777777" w:rsidR="00747856" w:rsidRPr="005C6A62" w:rsidRDefault="00747856" w:rsidP="00747856">
      <w:r w:rsidRPr="005C6A62">
        <w:t>Bastani, A. (2019). Fully automated luxury communism. Verso Books.</w:t>
      </w:r>
    </w:p>
    <w:p w14:paraId="4CE6E8D6" w14:textId="77777777" w:rsidR="00747856" w:rsidRDefault="00747856" w:rsidP="00747856">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tonnes of iron with 140 pounds of nickel for every tonne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OSIRIS-REx to study and sample the asteroid 101955 Bennu,</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 xml:space="preserve">identify deposits of ice which </w:t>
      </w:r>
      <w:r w:rsidRPr="00976209">
        <w:rPr>
          <w:rStyle w:val="Emphasis"/>
          <w:sz w:val="24"/>
          <w:highlight w:val="yellow"/>
        </w:rPr>
        <w:t>could</w:t>
      </w:r>
      <w:r w:rsidRPr="007F6CDF">
        <w:rPr>
          <w:rStyle w:val="Emphasis"/>
          <w:sz w:val="24"/>
        </w:rPr>
        <w:t xml:space="preserve">,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w:t>
      </w:r>
      <w:r w:rsidRPr="00976209">
        <w:rPr>
          <w:rStyle w:val="Emphasis"/>
          <w:sz w:val="24"/>
        </w:rPr>
        <w:t>of predatory pricing for commodities mined off-world, with the price of each fixed marginally below the cost of operating the cheapest terrestrial mines</w:t>
      </w:r>
      <w:r w:rsidRPr="00976209">
        <w:rPr>
          <w:rStyle w:val="Emphasis"/>
          <w:sz w:val="24"/>
          <w:highlight w:val="yellow"/>
        </w:rPr>
        <w:t xml:space="preserve">. </w:t>
      </w:r>
      <w:r w:rsidRPr="007F6CDF">
        <w:rPr>
          <w:rStyle w:val="Emphasis"/>
          <w:sz w:val="24"/>
          <w:highlight w:val="yellow"/>
        </w:rPr>
        <w:t>This would serve to keep drills turned off on Earth while maintaining price stability and guaranteeing huge profits for mining companies</w:t>
      </w:r>
      <w:r>
        <w:rPr>
          <w:rStyle w:val="Emphasis"/>
          <w:sz w:val="24"/>
        </w:rPr>
        <w:t>.</w:t>
      </w:r>
    </w:p>
    <w:p w14:paraId="517F3262" w14:textId="77777777" w:rsidR="00747856" w:rsidRDefault="00747856" w:rsidP="00747856">
      <w:pPr>
        <w:spacing w:before="100" w:beforeAutospacing="1" w:after="100" w:afterAutospacing="1"/>
        <w:rPr>
          <w:rStyle w:val="Emphasis"/>
          <w:sz w:val="24"/>
        </w:rPr>
      </w:pPr>
      <w:r>
        <w:rPr>
          <w:rStyle w:val="Emphasis"/>
          <w:sz w:val="24"/>
        </w:rPr>
        <w:t xml:space="preserve">Extend my Bastani [1] 19 evidence, through public asteroid mining we are able to collect materials worth more than what is currently on earth as whole. However the only way to collect these materials and ensure that the interests of humanity are protected, is through public appropriation. Space companies only care about profit and will claim property over an asteroid years before mining. </w:t>
      </w:r>
    </w:p>
    <w:p w14:paraId="17BCAEDF" w14:textId="77777777" w:rsidR="00747856" w:rsidRPr="003825C4" w:rsidRDefault="00747856" w:rsidP="00747856">
      <w:pPr>
        <w:pStyle w:val="Heading4"/>
        <w:rPr>
          <w:rFonts w:ascii="Times New Roman" w:hAnsi="Times New Roman" w:cs="Times New Roman"/>
          <w:sz w:val="24"/>
        </w:rPr>
      </w:pPr>
      <w:r w:rsidRPr="003825C4">
        <w:rPr>
          <w:shd w:val="clear" w:color="auto" w:fill="FFFFFF"/>
        </w:rPr>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w:t>
      </w:r>
      <w:r>
        <w:rPr>
          <w:shd w:val="clear" w:color="auto" w:fill="FFFFFF"/>
        </w:rPr>
        <w:t>paves the way for an alternate world, turning capitalist abundance on itself and destroying capitalism.</w:t>
      </w:r>
    </w:p>
    <w:p w14:paraId="3C8D6F9D" w14:textId="77777777" w:rsidR="00747856" w:rsidRDefault="00747856" w:rsidP="00747856">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18FFA245" w14:textId="77777777" w:rsidR="00747856" w:rsidRPr="008B48DB" w:rsidRDefault="00747856" w:rsidP="00747856">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2200E871" w14:textId="77777777" w:rsidR="00747856" w:rsidRDefault="00747856" w:rsidP="00747856">
      <w:pPr>
        <w:shd w:val="clear" w:color="auto" w:fill="FFFFFF"/>
        <w:spacing w:before="100" w:beforeAutospacing="1" w:after="100" w:afterAutospacing="1" w:line="240" w:lineRule="auto"/>
        <w:rPr>
          <w:rStyle w:val="Emphasis"/>
        </w:rPr>
      </w:pPr>
      <w:r w:rsidRPr="00F068BE">
        <w:rPr>
          <w:rFonts w:eastAsia="Times New Roman"/>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F068BE">
        <w:rPr>
          <w:sz w:val="12"/>
          <w:szCs w:val="16"/>
        </w:rPr>
        <w:t>allout</w:t>
      </w:r>
      <w:r w:rsidRPr="00F068BE">
        <w:rPr>
          <w:sz w:val="12"/>
        </w:rPr>
        <w:t xml:space="preserve"> from 2008, such defences will increasingly take place through appeals to anti-utopianism rather than anything positive or propositional. </w:t>
      </w:r>
      <w:r w:rsidRPr="002E65A9">
        <w:rPr>
          <w:rStyle w:val="Emphasis"/>
        </w:rPr>
        <w:t>Thus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068BE">
        <w:rPr>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F068BE">
        <w:rPr>
          <w:rStyle w:val="Emphasis"/>
        </w:rPr>
        <w:t>superficial changing of the guard exclusively at the level of policy-making is easier to envisage than building a mass political movement – and far simpler to execute as a strategy</w:t>
      </w:r>
      <w:r w:rsidRPr="00F068BE">
        <w:rPr>
          <w:sz w:val="12"/>
        </w:rPr>
        <w:t xml:space="preserve">. </w:t>
      </w:r>
      <w:r w:rsidRPr="00F068BE">
        <w:rPr>
          <w:rStyle w:val="Emphasis"/>
        </w:rPr>
        <w:t>Yet the truth is</w:t>
      </w:r>
      <w:r w:rsidRPr="00AA5F22">
        <w:rPr>
          <w:rStyle w:val="Emphasis"/>
        </w:rPr>
        <w:t xml:space="preserve">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068BE">
        <w:rPr>
          <w:sz w:val="12"/>
        </w:rPr>
        <w:t xml:space="preserve">. One that </w:t>
      </w:r>
      <w:r w:rsidRPr="00AA5F22">
        <w:rPr>
          <w:rStyle w:val="Emphasis"/>
        </w:rPr>
        <w:t xml:space="preserve">blends </w:t>
      </w:r>
      <w:r w:rsidRPr="00F068BE">
        <w:rPr>
          <w:rStyle w:val="Emphasis"/>
        </w:rPr>
        <w:t>culture and government with ideas of personal and social renewal</w:t>
      </w:r>
      <w:r w:rsidRPr="00F068BE">
        <w:rPr>
          <w:sz w:val="12"/>
        </w:rPr>
        <w:t xml:space="preserve">. One that, to borrow a term, invents the future. </w:t>
      </w:r>
      <w:r w:rsidRPr="00F068BE">
        <w:rPr>
          <w:rStyle w:val="Emphasis"/>
        </w:rPr>
        <w:t xml:space="preserve">Anything less will fall short. </w:t>
      </w:r>
      <w:r w:rsidRPr="00F068BE">
        <w:rPr>
          <w:sz w:val="12"/>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068BE">
        <w:rPr>
          <w:sz w:val="12"/>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068BE">
        <w:rPr>
          <w:sz w:val="12"/>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never before.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068BE">
        <w:rPr>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068BE">
        <w:rPr>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068BE">
        <w:rPr>
          <w:sz w:val="12"/>
        </w:rPr>
        <w:t xml:space="preserve"> What is more, </w:t>
      </w:r>
      <w:r w:rsidRPr="00F068BE">
        <w:rPr>
          <w:rStyle w:val="Emphasis"/>
          <w:b w:val="0"/>
          <w:bCs/>
          <w:sz w:val="12"/>
        </w:rPr>
        <w:t>luxury populism rejects the folk politics of ethical consumption and the sphere of ‘the local’ as inherently virtuous</w:t>
      </w:r>
      <w:r w:rsidRPr="00F068BE">
        <w:rPr>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F068BE">
        <w:rPr>
          <w:rStyle w:val="Emphasis"/>
          <w:b w:val="0"/>
          <w:bCs/>
          <w:sz w:val="12"/>
        </w:rPr>
        <w:t>Our ambitions must be Promethean because our technology is already making us gods – so we might as well get good at it.</w:t>
      </w:r>
      <w:r w:rsidRPr="00F068BE">
        <w:rPr>
          <w:rStyle w:val="Emphasis"/>
        </w:rPr>
        <w:t xml:space="preserve"> </w:t>
      </w:r>
      <w:r w:rsidRPr="00F068BE">
        <w:rPr>
          <w:sz w:val="12"/>
        </w:rPr>
        <w:t xml:space="preserve">Nevertheless, </w:t>
      </w:r>
      <w:r w:rsidRPr="00F068BE">
        <w:rPr>
          <w:b/>
          <w:bCs/>
          <w:szCs w:val="22"/>
          <w:u w:val="single"/>
        </w:rPr>
        <w:t>space must remain for ‘grassroots’ campaigns which advance the post-scarcity alternative while attacking a broken status quo</w:t>
      </w:r>
      <w:r w:rsidRPr="00F068BE">
        <w:rPr>
          <w:sz w:val="12"/>
        </w:rPr>
        <w:t xml:space="preserve">. Campaigns around divestment from fossil fuels offer one example of how that will work. </w:t>
      </w:r>
      <w:r w:rsidRPr="00F068BE">
        <w:rPr>
          <w:rStyle w:val="Emphasis"/>
        </w:rPr>
        <w:t>Rather than calling for climate justice through appeals to turn down the volume on</w:t>
      </w:r>
      <w:r w:rsidRPr="002B6E28">
        <w:rPr>
          <w:rStyle w:val="Emphasis"/>
        </w:rPr>
        <w:t xml:space="preserve"> </w:t>
      </w:r>
      <w:r w:rsidRPr="00A31AD9">
        <w:rPr>
          <w:rStyle w:val="Emphasis"/>
        </w:rPr>
        <w:t>modernity</w:t>
      </w:r>
      <w:r w:rsidRPr="002B6E28">
        <w:rPr>
          <w:rStyle w:val="Emphasis"/>
        </w:rPr>
        <w:t xml:space="preserve"> here, </w:t>
      </w:r>
      <w:r w:rsidRPr="00DD6966">
        <w:rPr>
          <w:rStyle w:val="Emphasis"/>
        </w:rPr>
        <w:t xml:space="preserve">criticism of fossil fuels is situated within the broader frame that they are an obstacle to yet higher standards </w:t>
      </w:r>
      <w:r w:rsidRPr="00DD6966">
        <w:rPr>
          <w:rStyle w:val="Emphasis"/>
          <w:sz w:val="24"/>
        </w:rPr>
        <w:t>of living</w:t>
      </w:r>
      <w:r w:rsidRPr="00DD6966">
        <w:rPr>
          <w:sz w:val="12"/>
        </w:rPr>
        <w:t xml:space="preserve">. </w:t>
      </w:r>
      <w:r w:rsidRPr="00DD6966">
        <w:rPr>
          <w:b/>
          <w:bCs/>
          <w:sz w:val="24"/>
          <w:u w:val="single"/>
        </w:rPr>
        <w:t>In comparison to solar and wind, hydrocarbons are as unsuitable to the needs of our century as burning whale fat for light was for the last. Digging up and burning mineral deposits for energy is so last century</w:t>
      </w:r>
      <w:r w:rsidRPr="00DD6966">
        <w:rPr>
          <w:sz w:val="12"/>
          <w:szCs w:val="8"/>
        </w:rPr>
        <w:t>.</w:t>
      </w:r>
      <w:r w:rsidRPr="00F068BE">
        <w:rPr>
          <w:sz w:val="12"/>
          <w:szCs w:val="8"/>
        </w:rPr>
        <w:t xml:space="preserve"> The same approach is needed in resisting extraction of shale gas, the most glaring example of the myopia of ‘scarcism’ amid the final embers of the Second Disruption.</w:t>
      </w:r>
      <w:r w:rsidRPr="00F068BE">
        <w:rPr>
          <w:sz w:val="12"/>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w:t>
      </w:r>
      <w:r w:rsidRPr="00F068BE">
        <w:rPr>
          <w:rStyle w:val="Emphasis"/>
        </w:rPr>
        <w:t>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w:t>
      </w:r>
      <w:r w:rsidRPr="0076244D">
        <w:rPr>
          <w:rStyle w:val="Emphasis"/>
        </w:rPr>
        <w:t xml:space="preserve"> already serve as stunning examples, not to mention the case of Balcombe, a tiny </w:t>
      </w:r>
      <w:r w:rsidRPr="002E65A9">
        <w:rPr>
          <w:rStyle w:val="Emphasis"/>
        </w:rPr>
        <w:t>village in Sussex, where a coalition of campaigners and local residents opposed plans for fracking while demanding the alternative of community-owned solar power</w:t>
      </w:r>
      <w:r w:rsidRPr="00F068BE">
        <w:rPr>
          <w:sz w:val="12"/>
        </w:rPr>
        <w:t xml:space="preserve">. The </w:t>
      </w:r>
      <w:r w:rsidRPr="002E65A9">
        <w:rPr>
          <w:rStyle w:val="Emphasis"/>
        </w:rPr>
        <w:t xml:space="preserve">call for clean energy must become synonymous not only with the expectation of permanently falling costs but also common ownership. </w:t>
      </w:r>
      <w:r w:rsidRPr="00F068BE">
        <w:rPr>
          <w:sz w:val="12"/>
        </w:rPr>
        <w:t xml:space="preserve">Prosperity, democracy and the commons as not only connected, but mutually constitutive. As well as advancing a red–green politics which revives ideals of progress and common plenty, this new populism will also be one of luxury. </w:t>
      </w:r>
      <w:r w:rsidRPr="00106D0A">
        <w:rPr>
          <w:rStyle w:val="Emphasis"/>
        </w:rPr>
        <w:t>FALC, unlike the world of actually existing neoliberalism, will not demand constant sacrifices on the altar of profit and growth.</w:t>
      </w:r>
      <w:r w:rsidRPr="00F068BE">
        <w:rPr>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068BE">
        <w:rPr>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36400E">
        <w:rPr>
          <w:rStyle w:val="Emphasis"/>
        </w:rPr>
        <w:t xml:space="preserve">Thus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068BE">
        <w:rPr>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068BE">
        <w:rPr>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r w:rsidRPr="00A31AD9">
        <w:rPr>
          <w:rStyle w:val="Emphasis"/>
          <w:highlight w:val="yellow"/>
        </w:rPr>
        <w:t>centred around renewable energy, automation</w:t>
      </w:r>
      <w:r w:rsidRPr="00F068BE">
        <w:rPr>
          <w:sz w:val="12"/>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068BE">
        <w:rPr>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068BE">
        <w:rPr>
          <w:sz w:val="12"/>
        </w:rPr>
        <w:t xml:space="preserve">Only now we know that means technology as much as politics, the Third Disruption as necessary a precursor as class consciousness and collective struggle. </w:t>
      </w:r>
      <w:r w:rsidRPr="00DD6966">
        <w:rPr>
          <w:rStyle w:val="Emphasis"/>
        </w:rPr>
        <w:t xml:space="preserve">Creating communism before the Third Disruption is like creating a flying machine before the Second. </w:t>
      </w:r>
      <w:r w:rsidRPr="00DD6966">
        <w:rPr>
          <w:sz w:val="12"/>
        </w:rPr>
        <w:t xml:space="preserve">You could conceive of it – and indeed no less a genius than Leonardo Da Vinci did precisely that – </w:t>
      </w:r>
      <w:r w:rsidRPr="00DD6966">
        <w:rPr>
          <w:rStyle w:val="Emphasis"/>
        </w:rPr>
        <w:t>but you could not create it.</w:t>
      </w:r>
      <w:r w:rsidRPr="009A3F47">
        <w:rPr>
          <w:rStyle w:val="Emphasis"/>
        </w:rPr>
        <w:t xml:space="preserve"> This was not a failure of will or of intellect, but simply an inevitability of history.</w:t>
      </w:r>
      <w:r w:rsidRPr="00F068BE">
        <w:rPr>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F068BE">
        <w:rPr>
          <w:rStyle w:val="Emphasis"/>
          <w:b w:val="0"/>
          <w:bCs/>
          <w:sz w:val="12"/>
        </w:rPr>
        <w:t>FALC is different. Instead it recognises the centrality of human rights, most importantly the right of personal happiness</w:t>
      </w:r>
      <w:r w:rsidRPr="00F068BE">
        <w:rPr>
          <w:sz w:val="12"/>
        </w:rPr>
        <w:t xml:space="preserve">, and seeks to build a society where everyone can access the necessary resources to further that end. </w:t>
      </w:r>
      <w:r w:rsidRPr="00F068BE">
        <w:rPr>
          <w:rStyle w:val="Emphasis"/>
        </w:rPr>
        <w:t>This is a politics centred around</w:t>
      </w:r>
      <w:r w:rsidRPr="0015334D">
        <w:rPr>
          <w:rStyle w:val="Emphasis"/>
        </w:rPr>
        <w:t xml:space="preserve"> the recognition, as Franklin Roosevelt once put it, that </w:t>
      </w:r>
      <w:r w:rsidRPr="00F068BE">
        <w:rPr>
          <w:rStyle w:val="Emphasis"/>
        </w:rPr>
        <w:t>necessitous people are not free people. In the absence of access to such resources – housing, education, transport, healthcare,</w:t>
      </w:r>
      <w:r w:rsidRPr="0015334D">
        <w:rPr>
          <w:rStyle w:val="Emphasis"/>
        </w:rPr>
        <w:t xml:space="preserve"> information – freedom as self-authorship cannot be said to meaningfully exist</w:t>
      </w:r>
      <w:r w:rsidRPr="00F068BE">
        <w:rPr>
          <w:sz w:val="12"/>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people finding happiness and meaning is impossible as long as these things are commodities</w:t>
      </w:r>
      <w:r w:rsidRPr="004E1CBA">
        <w:rPr>
          <w:rStyle w:val="Emphasis"/>
        </w:rPr>
        <w:t xml:space="preserve"> – subject to profit rather than need.</w:t>
      </w:r>
      <w:r w:rsidRPr="00F068BE">
        <w:rPr>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labour movement is to liberate the working class, and therefore all of society, not save a broken system which is passing away.</w:t>
      </w:r>
      <w:r>
        <w:rPr>
          <w:rStyle w:val="Emphasis"/>
        </w:rPr>
        <w:t xml:space="preserve"> </w:t>
      </w:r>
      <w:r w:rsidRPr="00F068BE">
        <w:rPr>
          <w:sz w:val="12"/>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17E1F372" w14:textId="77777777" w:rsidR="00747856" w:rsidRDefault="00747856" w:rsidP="00747856">
      <w:pPr>
        <w:shd w:val="clear" w:color="auto" w:fill="FFFFFF"/>
        <w:spacing w:before="100" w:beforeAutospacing="1" w:after="100" w:afterAutospacing="1" w:line="240" w:lineRule="auto"/>
        <w:rPr>
          <w:rStyle w:val="Emphasis"/>
        </w:rPr>
      </w:pPr>
      <w:r>
        <w:rPr>
          <w:rStyle w:val="Emphasis"/>
        </w:rPr>
        <w:t xml:space="preserve">Thus, We must create a post scarcity communism, otherwise we run the risk of climate breakdown. Furthermore, the best solution is through FALC. </w:t>
      </w:r>
    </w:p>
    <w:p w14:paraId="52451F53" w14:textId="77777777" w:rsidR="00747856" w:rsidRDefault="00747856" w:rsidP="00747856">
      <w:pPr>
        <w:pStyle w:val="Heading2"/>
      </w:pPr>
      <w:r>
        <w:t>Part 2 – Apocalypse Now</w:t>
      </w:r>
    </w:p>
    <w:p w14:paraId="40CF94DC" w14:textId="77777777" w:rsidR="00747856" w:rsidRPr="003C3DE0" w:rsidRDefault="00747856" w:rsidP="00747856">
      <w:pPr>
        <w:pStyle w:val="Heading4"/>
      </w:pPr>
      <w:r>
        <w:t>Technology and infinite supply will either save the collective or kill it. Only FALC can solve international crises through utilizing space’s abundant resources to support the Earth, not destroy it, BASTANI 4</w:t>
      </w:r>
    </w:p>
    <w:p w14:paraId="768E905D" w14:textId="77777777" w:rsidR="00747856" w:rsidRDefault="00747856" w:rsidP="00747856">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564534D2" w14:textId="77777777" w:rsidR="00747856" w:rsidRDefault="00747856" w:rsidP="00747856">
      <w:pPr>
        <w:rPr>
          <w:rStyle w:val="Emphasis"/>
          <w:sz w:val="24"/>
        </w:rPr>
      </w:pPr>
      <w:r w:rsidRPr="000837BA">
        <w:rPr>
          <w:sz w:val="14"/>
        </w:rPr>
        <w:t>The relationship between technology and politics is a complicated one. Melvin Kranzberg put it best in his ‘Six Laws of Technology’ when he outlined the first of those laws: ‘</w:t>
      </w:r>
      <w:r w:rsidRPr="00F068BE">
        <w:rPr>
          <w:rStyle w:val="Emphasis"/>
          <w:sz w:val="24"/>
        </w:rPr>
        <w:t>Technology is neither good nor bad; nor is it neutral</w:t>
      </w:r>
      <w:r w:rsidRPr="00F068BE">
        <w:rPr>
          <w:sz w:val="14"/>
        </w:rPr>
        <w:t>.</w:t>
      </w:r>
      <w:r w:rsidRPr="00F068BE">
        <w:rPr>
          <w:rStyle w:val="Emphasis"/>
          <w:sz w:val="24"/>
        </w:rPr>
        <w:t>’ In other</w:t>
      </w:r>
      <w:r w:rsidRPr="002F2F6C">
        <w:rPr>
          <w:rStyle w:val="Emphasis"/>
          <w:sz w:val="24"/>
        </w:rPr>
        <w:t xml:space="preserve">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Kranzberg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can disrupt and shape</w:t>
      </w:r>
      <w:r w:rsidRPr="00DD6966">
        <w:rPr>
          <w:rStyle w:val="Emphasis"/>
          <w:sz w:val="24"/>
          <w:highlight w:val="yellow"/>
        </w:rPr>
        <w:t xml:space="preserve"> it</w:t>
      </w:r>
      <w:r w:rsidRPr="002F2F6C">
        <w:rPr>
          <w:rStyle w:val="Emphasis"/>
          <w:sz w:val="24"/>
        </w:rPr>
        <w:t xml:space="preserve"> like nothing else</w:t>
      </w:r>
      <w:r w:rsidRPr="000837BA">
        <w:rPr>
          <w:sz w:val="14"/>
        </w:rPr>
        <w:t xml:space="preserve">. The technological shift of the First Disruption embodies that law. </w:t>
      </w:r>
      <w:r w:rsidRPr="002F2F6C">
        <w:rPr>
          <w:b/>
          <w:bCs/>
          <w:sz w:val="24"/>
          <w:u w:val="single"/>
        </w:rPr>
        <w:t xml:space="preserve">Cities, culture and writing – themselves the basis for ever more complex forms of social organisation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sz w:val="24"/>
          <w:u w:val="single"/>
        </w:rPr>
        <w:t>industrial innovation came after centralised states</w:t>
      </w:r>
      <w:r w:rsidRPr="000837BA">
        <w:rPr>
          <w:sz w:val="14"/>
        </w:rPr>
        <w:t xml:space="preserve">, the emergence of a class of ‘landless labourers’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DD6966">
        <w:rPr>
          <w:rStyle w:val="Emphasis"/>
          <w:sz w:val="24"/>
        </w:rPr>
        <w:t>synthetic meat is impossible without digitisation, these products 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sz w:val="24"/>
          <w:u w:val="single"/>
        </w:rPr>
        <w:t>political failure at the international level is undeniable</w:t>
      </w:r>
      <w:r w:rsidRPr="000837BA">
        <w:rPr>
          <w:sz w:val="14"/>
        </w:rPr>
        <w:t xml:space="preserv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would not have materialised without generations of campaigners</w:t>
      </w:r>
      <w:r w:rsidRPr="002F2F6C">
        <w:rPr>
          <w:rStyle w:val="Emphasis"/>
          <w:sz w:val="24"/>
        </w:rPr>
        <w:t xml:space="preserve"> demanding a shift away from fossil fuels. </w:t>
      </w:r>
      <w:r w:rsidRPr="000837BA">
        <w:rPr>
          <w:rStyle w:val="Emphasis"/>
          <w:b w:val="0"/>
          <w:bCs/>
          <w:sz w:val="14"/>
        </w:rPr>
        <w:t>Fracking bans in a constantly growing number of countries, municipalities and cities, are only the latest testament to that.</w:t>
      </w:r>
      <w:r w:rsidRPr="000837BA">
        <w:rPr>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2F2F6C">
        <w:rPr>
          <w:rStyle w:val="Emphasis"/>
          <w:sz w:val="24"/>
        </w:rPr>
        <w:t xml:space="preserve">While </w:t>
      </w:r>
      <w:r w:rsidRPr="008D38A0">
        <w:rPr>
          <w:rStyle w:val="Emphasis"/>
          <w:sz w:val="24"/>
        </w:rPr>
        <w:t>levels of automation have arguably slowed over recent decades, primarily as a result of wages being pushed so low that replacing workers wasn’t profitable</w:t>
      </w:r>
      <w:r w:rsidRPr="008D38A0">
        <w:rPr>
          <w:sz w:val="14"/>
        </w:rPr>
        <w:t xml:space="preserve">, the context within which waves of automation will unfold in coming decades matters. </w:t>
      </w:r>
      <w:r w:rsidRPr="008D38A0">
        <w:rPr>
          <w:b/>
          <w:bCs/>
          <w:sz w:val="24"/>
          <w:u w:val="single"/>
        </w:rPr>
        <w:t>Contradictions internal to capitalism make a crisis of technological unemployment, terminal under-consumption and rising inequality unavoidable.</w:t>
      </w:r>
      <w:r w:rsidRPr="008D38A0">
        <w:rPr>
          <w:sz w:val="14"/>
        </w:rPr>
        <w:t xml:space="preserve"> So </w:t>
      </w:r>
      <w:r w:rsidRPr="008D38A0">
        <w:rPr>
          <w:rStyle w:val="Emphasis"/>
          <w:sz w:val="24"/>
        </w:rPr>
        <w:t>technology is of critical importance, but so are the ideas,</w:t>
      </w:r>
      <w:r w:rsidRPr="002F2F6C">
        <w:rPr>
          <w:rStyle w:val="Emphasis"/>
          <w:sz w:val="24"/>
        </w:rPr>
        <w:t xml:space="preserve"> social relations and politics which accompany it. Thus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t>
      </w:r>
      <w:r w:rsidRPr="00DD6966">
        <w:rPr>
          <w:rStyle w:val="Emphasis"/>
          <w:sz w:val="24"/>
        </w:rPr>
        <w:t xml:space="preserve">within a broader constellation of actors </w:t>
      </w:r>
      <w:r w:rsidRPr="00281CAB">
        <w:rPr>
          <w:rStyle w:val="Emphasis"/>
          <w:sz w:val="24"/>
        </w:rPr>
        <w:t xml:space="preserve">allows us to </w:t>
      </w:r>
      <w:r w:rsidRPr="001A47E5">
        <w:rPr>
          <w:rStyle w:val="Emphasis"/>
          <w:sz w:val="24"/>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labour, the </w:t>
      </w:r>
      <w:r w:rsidRPr="00DD6966">
        <w:rPr>
          <w:rStyle w:val="Emphasis"/>
          <w:sz w:val="24"/>
        </w:rPr>
        <w:t>pursuit of leisure for some necessarily depended on making others work harder</w:t>
      </w:r>
      <w:r w:rsidRPr="000837BA">
        <w:rPr>
          <w:sz w:val="14"/>
          <w:highlight w:val="yellow"/>
        </w:rPr>
        <w:t>.</w:t>
      </w:r>
      <w:r w:rsidRPr="000837BA">
        <w:rPr>
          <w:sz w:val="14"/>
        </w:rPr>
        <w:t xml:space="preserve"> Yet </w:t>
      </w:r>
      <w:r w:rsidRPr="00281CAB">
        <w:rPr>
          <w:b/>
          <w:bCs/>
          <w:sz w:val="24"/>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invented and DNA finally modelled.</w:t>
      </w:r>
      <w:r w:rsidRPr="000837BA">
        <w:rPr>
          <w:sz w:val="14"/>
        </w:rPr>
        <w:t xml:space="preserve"> By the early 1960s the first LEDs were being experimented with, and in the 1970s so too were lithium batteries. Only </w:t>
      </w:r>
      <w:r w:rsidRPr="00281CAB">
        <w:rPr>
          <w:b/>
          <w:bCs/>
          <w:sz w:val="24"/>
          <w:u w:val="single"/>
        </w:rPr>
        <w:t>now</w:t>
      </w:r>
      <w:r w:rsidRPr="000837BA">
        <w:rPr>
          <w:sz w:val="14"/>
        </w:rPr>
        <w:t xml:space="preserve"> are these </w:t>
      </w:r>
      <w:r w:rsidRPr="00075885">
        <w:rPr>
          <w:b/>
          <w:bCs/>
          <w:sz w:val="24"/>
          <w:highlight w:val="yellow"/>
          <w:u w:val="single"/>
        </w:rPr>
        <w:t xml:space="preserve">innovations </w:t>
      </w:r>
      <w:r w:rsidRPr="00281CAB">
        <w:rPr>
          <w:b/>
          <w:bCs/>
          <w:sz w:val="24"/>
          <w:u w:val="single"/>
        </w:rPr>
        <w:t>bringing extreme supply to information, labour and resources</w:t>
      </w:r>
      <w:r w:rsidRPr="000837BA">
        <w:rPr>
          <w:sz w:val="14"/>
        </w:rPr>
        <w:t xml:space="preserve">. In so doing, </w:t>
      </w:r>
      <w:r w:rsidRPr="00281CAB">
        <w:rPr>
          <w:b/>
          <w:bCs/>
          <w:sz w:val="24"/>
          <w:u w:val="single"/>
        </w:rPr>
        <w:t xml:space="preserve">they </w:t>
      </w:r>
      <w:r w:rsidRPr="007B2C6A">
        <w:rPr>
          <w:b/>
          <w:bCs/>
          <w:sz w:val="24"/>
          <w:u w:val="single"/>
        </w:rPr>
        <w:t>undermine two core presumptions about capitalism: firstly, that scarcity will always exist; and secondly, that goods will not be produced if their marginal cost is zero.</w:t>
      </w:r>
      <w:r w:rsidRPr="007B2C6A">
        <w:rPr>
          <w:sz w:val="14"/>
        </w:rPr>
        <w:t xml:space="preserve"> They are – and conventional economics can’t explain it. None of the technologies at the heart of the Third Disruption are new. Rather, as with the late</w:t>
      </w:r>
      <w:r w:rsidRPr="000837BA">
        <w:rPr>
          <w:sz w:val="14"/>
        </w:rPr>
        <w:t xml:space="preserve"> fifteenth century, </w:t>
      </w:r>
      <w:r w:rsidRPr="00281CAB">
        <w:rPr>
          <w:b/>
          <w:bCs/>
          <w:sz w:val="24"/>
          <w:u w:val="single"/>
        </w:rPr>
        <w:t xml:space="preserve">they have quietly </w:t>
      </w:r>
      <w:r w:rsidRPr="00DD6966">
        <w:rPr>
          <w:b/>
          <w:bCs/>
          <w:sz w:val="24"/>
          <w:u w:val="single"/>
        </w:rPr>
        <w:t>moved from the fringes of social life to its centre</w:t>
      </w:r>
      <w:r w:rsidRPr="00DD6966">
        <w:rPr>
          <w:sz w:val="14"/>
        </w:rPr>
        <w:t xml:space="preserve"> – all while riding the dividends of the experience curve and exponential growth. </w:t>
      </w:r>
      <w:r w:rsidRPr="00DD6966">
        <w:rPr>
          <w:rStyle w:val="Emphasis"/>
          <w:sz w:val="24"/>
        </w:rPr>
        <w:t>What happens next, however, and how these technologies are woven into the fabric of modernity, is our responsibility. There is no necessary reason why they should liberate us, or maintain our planet’s ecosystems, any more than they should lead to ever-widening income inequality and widespread collapse. The direction we take next won’t be the result of a predictive algorithm or unicorn start-up – it will be the result of politics</w:t>
      </w:r>
      <w:r w:rsidRPr="002F2F6C">
        <w:rPr>
          <w:rStyle w:val="Emphasis"/>
          <w:sz w:val="24"/>
        </w:rPr>
        <w:t>. The binding decisions on all of us that we collectively choose to make</w:t>
      </w:r>
    </w:p>
    <w:p w14:paraId="38085201" w14:textId="77777777" w:rsidR="00747856" w:rsidRDefault="00747856" w:rsidP="00747856">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323EB18D" w14:textId="77777777" w:rsidR="00747856" w:rsidRPr="00CB4889" w:rsidRDefault="00747856" w:rsidP="00747856">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2A2E491D" w14:textId="77777777" w:rsidR="00747856" w:rsidRDefault="00747856" w:rsidP="00747856">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DD6966">
        <w:rPr>
          <w:rFonts w:eastAsia="Times New Roman"/>
          <w:b/>
          <w:bCs/>
          <w:szCs w:val="22"/>
          <w:highlight w:val="yellow"/>
          <w:u w:val="single"/>
        </w:rPr>
        <w:t>capitalism</w:t>
      </w:r>
      <w:r w:rsidRPr="00DD6966">
        <w:rPr>
          <w:rFonts w:eastAsia="Times New Roman"/>
          <w:sz w:val="10"/>
          <w:szCs w:val="22"/>
          <w:highlight w:val="yellow"/>
        </w:rPr>
        <w:t xml:space="preserve"> can – </w:t>
      </w:r>
      <w:r w:rsidRPr="00DD6966">
        <w:rPr>
          <w:rFonts w:eastAsia="Times New Roman"/>
          <w:b/>
          <w:bCs/>
          <w:szCs w:val="22"/>
          <w:highlight w:val="yellow"/>
          <w:u w:val="single"/>
        </w:rPr>
        <w:t>must</w:t>
      </w:r>
      <w:r w:rsidRPr="00DD6966">
        <w:rPr>
          <w:rFonts w:eastAsia="Times New Roman"/>
          <w:sz w:val="10"/>
          <w:szCs w:val="22"/>
          <w:highlight w:val="yellow"/>
        </w:rPr>
        <w:t xml:space="preserve"> – </w:t>
      </w:r>
      <w:r w:rsidRPr="00DD6966">
        <w:rPr>
          <w:rFonts w:eastAsia="Times New Roman"/>
          <w:b/>
          <w:bCs/>
          <w:szCs w:val="22"/>
          <w:highlight w:val="yellow"/>
          <w:u w:val="single"/>
        </w:rPr>
        <w:t>be described as a death</w:t>
      </w:r>
      <w:r w:rsidRPr="00DD6966">
        <w:rPr>
          <w:rFonts w:eastAsia="Times New Roman"/>
          <w:sz w:val="10"/>
          <w:szCs w:val="22"/>
          <w:highlight w:val="yellow"/>
        </w:rPr>
        <w:t xml:space="preserve"> </w:t>
      </w:r>
      <w:r w:rsidRPr="00DD6966">
        <w:rPr>
          <w:rFonts w:eastAsia="Times New Roman"/>
          <w:b/>
          <w:bCs/>
          <w:szCs w:val="22"/>
          <w:highlight w:val="yellow"/>
          <w:u w:val="single"/>
        </w:rPr>
        <w:t>cult</w:t>
      </w:r>
      <w:r w:rsidRPr="00DD6966">
        <w:rPr>
          <w:rFonts w:eastAsia="Times New Roman"/>
          <w:sz w:val="10"/>
          <w:szCs w:val="22"/>
          <w:highlight w:val="yellow"/>
        </w:rPr>
        <w:t xml:space="preserve">.  </w:t>
      </w:r>
      <w:r w:rsidRPr="00DD6966">
        <w:rPr>
          <w:rFonts w:eastAsia="Times New Roman"/>
          <w:b/>
          <w:bCs/>
          <w:szCs w:val="22"/>
          <w:highlight w:val="yellow"/>
          <w:u w:val="single"/>
        </w:rPr>
        <w:t>Fossil capital</w:t>
      </w:r>
      <w:r w:rsidRPr="00DD6966">
        <w:rPr>
          <w:rFonts w:eastAsia="Times New Roman"/>
          <w:sz w:val="10"/>
          <w:szCs w:val="22"/>
          <w:highlight w:val="yellow"/>
        </w:rPr>
        <w:t xml:space="preserve"> </w:t>
      </w:r>
      <w:r w:rsidRPr="00DD6966">
        <w:rPr>
          <w:rFonts w:eastAsia="Times New Roman"/>
          <w:b/>
          <w:bCs/>
          <w:szCs w:val="22"/>
          <w:highlight w:val="yellow"/>
          <w:u w:val="single"/>
        </w:rPr>
        <w:t>is</w:t>
      </w:r>
      <w:r w:rsidRPr="00DD6966">
        <w:rPr>
          <w:rFonts w:eastAsia="Times New Roman"/>
          <w:sz w:val="10"/>
          <w:szCs w:val="22"/>
          <w:highlight w:val="yellow"/>
        </w:rPr>
        <w:t xml:space="preserve"> but </w:t>
      </w:r>
      <w:r w:rsidRPr="00DD6966">
        <w:rPr>
          <w:rFonts w:eastAsia="Times New Roman"/>
          <w:b/>
          <w:bCs/>
          <w:szCs w:val="22"/>
          <w:highlight w:val="yellow"/>
          <w:u w:val="single"/>
        </w:rPr>
        <w:t>one modality of</w:t>
      </w:r>
      <w:r w:rsidRPr="00DD6966">
        <w:rPr>
          <w:rFonts w:eastAsia="Times New Roman"/>
          <w:sz w:val="10"/>
          <w:szCs w:val="22"/>
          <w:highlight w:val="yellow"/>
        </w:rPr>
        <w:t xml:space="preserve"> </w:t>
      </w:r>
      <w:r w:rsidRPr="00DD6966">
        <w:rPr>
          <w:rFonts w:eastAsia="Times New Roman"/>
          <w:b/>
          <w:bCs/>
          <w:szCs w:val="22"/>
          <w:highlight w:val="yellow"/>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DD6966">
        <w:rPr>
          <w:rFonts w:eastAsia="Times New Roman"/>
          <w:b/>
          <w:bCs/>
          <w:szCs w:val="22"/>
          <w:u w:val="single"/>
        </w:rPr>
        <w:t>The ‘externalities’ of capital – climate chaos, biosphere destruction, resource depletion, topsoil erosion, ocean acidification, mass extinction, the accumulation of chemical, heavy metal, biological and nuclear wastes – extend far beyond the specific catastrophe of a carbonised atmosphere.</w:t>
      </w:r>
      <w:r w:rsidRPr="00DD6966">
        <w:rPr>
          <w:rFonts w:eastAsia="Times New Roman"/>
          <w:sz w:val="10"/>
          <w:szCs w:val="22"/>
        </w:rPr>
        <w:t xml:space="preserve"> Capitalism is a comprehensive system of work-energetics. The food industry, which powers waged labour, and is key to the shifting value of labour-power</w:t>
      </w:r>
      <w:r w:rsidRPr="00A014C7">
        <w:rPr>
          <w:rFonts w:eastAsia="Times New Roman"/>
          <w:sz w:val="10"/>
          <w:szCs w:val="22"/>
        </w:rPr>
        <w:t xml:space="preserve">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DD6966">
        <w:rPr>
          <w:rFonts w:eastAsia="Times New Roman"/>
          <w:b/>
          <w:bCs/>
          <w:szCs w:val="22"/>
          <w:u w:val="single"/>
        </w:rPr>
        <w:t>should the proletariat become a class for itself, and even if it does so at a point of history where the full horror of the methods of fossil capitalism is becoming clear, it would – 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embattledness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r w:rsidRPr="00E57529">
        <w:rPr>
          <w:i/>
          <w:iCs/>
          <w:sz w:val="10"/>
          <w:szCs w:val="22"/>
        </w:rPr>
        <w:t xml:space="preserve">untimelich,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4CB79DAC" w14:textId="77777777" w:rsidR="00747856" w:rsidRDefault="00747856" w:rsidP="00747856">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3B28BBE8" w14:textId="77777777" w:rsidR="00747856" w:rsidRDefault="00747856" w:rsidP="00747856">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24BD86C1" w14:textId="77777777" w:rsidR="00747856" w:rsidRPr="003825C4" w:rsidRDefault="00747856" w:rsidP="00747856">
      <w:pPr>
        <w:pStyle w:val="NormalWeb"/>
        <w:shd w:val="clear" w:color="auto" w:fill="FFFFFF"/>
        <w:rPr>
          <w:rStyle w:val="Emphasis"/>
          <w:b w:val="0"/>
          <w:iCs w:val="0"/>
          <w:sz w:val="16"/>
        </w:rPr>
      </w:pPr>
      <w:r w:rsidRPr="00AD2087">
        <w:rPr>
          <w:rStyle w:val="Emphasis"/>
        </w:rPr>
        <w:t>In 1980, the Marxist historian E. P. Thompson wrote an essay reflecting on the Cold War and the ever-present threat of nuclear annihilation, called “Notes on Exterminism,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rPr>
        <w:t xml:space="preserve">the hand-mill gives you society with the feudal lord; the steam-mill, society with the industrial capitalist.”3 That is, </w:t>
      </w:r>
      <w:r w:rsidRPr="00AD2087">
        <w:rPr>
          <w:rStyle w:val="Emphasis"/>
          <w:highlight w:val="yellow"/>
        </w:rPr>
        <w:t xml:space="preserve">as the </w:t>
      </w:r>
      <w:r w:rsidRPr="00AD2087">
        <w:rPr>
          <w:rStyle w:val="Emphasis"/>
        </w:rPr>
        <w:t xml:space="preserve">central </w:t>
      </w:r>
      <w:r w:rsidRPr="00AD2087">
        <w:rPr>
          <w:rStyle w:val="Emphasis"/>
          <w:highlight w:val="yellow"/>
        </w:rPr>
        <w:t xml:space="preserve">economic relations of a society change, all the social relations in that society </w:t>
      </w:r>
      <w:r w:rsidRPr="00AD2087">
        <w:rPr>
          <w:rStyle w:val="Emphasis"/>
        </w:rPr>
        <w:t xml:space="preserve">tend to </w:t>
      </w:r>
      <w:r w:rsidRPr="00AD2087">
        <w:rPr>
          <w:rStyle w:val="Emphasis"/>
          <w:highlight w:val="yellow"/>
        </w:rPr>
        <w:t>change with them</w:t>
      </w:r>
      <w:r w:rsidRPr="00AD2087">
        <w:rPr>
          <w:rStyle w:val="Emphasis"/>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highlight w:val="yellow"/>
        </w:rPr>
        <w:t>A world where the ruling class no longer depends on the exploitation of working-class</w:t>
      </w:r>
      <w:r w:rsidRPr="00AD2087">
        <w:rPr>
          <w:rStyle w:val="Emphasis"/>
        </w:rPr>
        <w:t xml:space="preserve"> labor is a world where </w:t>
      </w:r>
      <w:r w:rsidRPr="00AD2087">
        <w:rPr>
          <w:rStyle w:val="Emphasis"/>
          <w:highlight w:val="yellow"/>
        </w:rPr>
        <w:t>the poor are merely a danger and an inconvenience</w:t>
      </w:r>
      <w:r w:rsidRPr="00AD2087">
        <w:rPr>
          <w:rStyle w:val="Emphasis"/>
        </w:rPr>
        <w:t>. Policing and repressing them ultimately seem more trouble than can be justified</w:t>
      </w:r>
      <w:r w:rsidRPr="00A47584">
        <w:rPr>
          <w:sz w:val="16"/>
        </w:rPr>
        <w:t>. This is where the thrust toward “the extermination of multitudes” originates.</w:t>
      </w:r>
      <w:r w:rsidRPr="00AD2087">
        <w:rPr>
          <w:rStyle w:val="Emphasis"/>
        </w:rPr>
        <w:t xml:space="preserve"> </w:t>
      </w:r>
      <w:r w:rsidRPr="00AD2087">
        <w:rPr>
          <w:rStyle w:val="Emphasis"/>
          <w:highlight w:val="yellow"/>
        </w:rPr>
        <w:t>Its ultimate endpoint</w:t>
      </w:r>
      <w:r w:rsidRPr="00AD2087">
        <w:rPr>
          <w:rStyle w:val="Emphasis"/>
        </w:rPr>
        <w:t xml:space="preserve"> </w:t>
      </w:r>
      <w:r w:rsidRPr="00AD2087">
        <w:rPr>
          <w:rStyle w:val="Emphasis"/>
          <w:highlight w:val="yellow"/>
        </w:rPr>
        <w:t>is</w:t>
      </w:r>
      <w:r w:rsidRPr="00AD2087">
        <w:rPr>
          <w:rStyle w:val="Emphasis"/>
        </w:rPr>
        <w:t xml:space="preserve"> literally the </w:t>
      </w:r>
      <w:r w:rsidRPr="00AD2087">
        <w:rPr>
          <w:rStyle w:val="Emphasis"/>
          <w:highlight w:val="yellow"/>
        </w:rPr>
        <w:t>extermination of the poor,</w:t>
      </w:r>
      <w:r w:rsidRPr="00AD2087">
        <w:rPr>
          <w:rStyle w:val="Emphasis"/>
        </w:rPr>
        <w:t xml:space="preserve"> so that the rabble can finally be brushed aside once and for all, </w:t>
      </w:r>
      <w:r w:rsidRPr="00AD2087">
        <w:rPr>
          <w:rStyle w:val="Emphasis"/>
          <w:highlight w:val="yellow"/>
        </w:rPr>
        <w:t>leaving the rich to live in peace and quie</w:t>
      </w:r>
      <w:r w:rsidRPr="00AD2087">
        <w:rPr>
          <w:rStyle w:val="Emphasis"/>
        </w:rPr>
        <w:t xml:space="preserve">t in their Elysium. </w:t>
      </w:r>
      <w:r w:rsidRPr="00A47584">
        <w:rPr>
          <w:sz w:val="16"/>
        </w:rPr>
        <w:t xml:space="preserve">In a 1983 article, the Nobel Prize–winning economist </w:t>
      </w:r>
      <w:r w:rsidRPr="00AD2087">
        <w:rPr>
          <w:rStyle w:val="Emphasis"/>
        </w:rPr>
        <w:t>Wassily Leontief</w:t>
      </w:r>
      <w:r w:rsidRPr="00A47584">
        <w:rPr>
          <w:sz w:val="16"/>
        </w:rPr>
        <w:t xml:space="preserve"> anticipated the problem of mass unemployment that has been contemplated throughout this book</w:t>
      </w:r>
      <w:r w:rsidRPr="00AD2087">
        <w:rPr>
          <w:rStyle w:val="Emphasis"/>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rPr>
        <w:t xml:space="preserve">progressive </w:t>
      </w:r>
      <w:r w:rsidRPr="00AD2087">
        <w:rPr>
          <w:rStyle w:val="Emphasis"/>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highlight w:val="yellow"/>
        </w:rPr>
        <w:t>the</w:t>
      </w:r>
      <w:r w:rsidRPr="00AD2087">
        <w:rPr>
          <w:rStyle w:val="Emphasis"/>
        </w:rPr>
        <w:t xml:space="preserve"> </w:t>
      </w:r>
      <w:r w:rsidRPr="00AD2087">
        <w:rPr>
          <w:rStyle w:val="Emphasis"/>
          <w:highlight w:val="yellow"/>
        </w:rPr>
        <w:t>introduction of tractors</w:t>
      </w:r>
      <w:r w:rsidRPr="00AD2087">
        <w:rPr>
          <w:rStyle w:val="Emphasis"/>
        </w:rPr>
        <w:t xml:space="preserve"> and other machinery first reduced and then </w:t>
      </w:r>
      <w:r w:rsidRPr="00AD2087">
        <w:rPr>
          <w:rStyle w:val="Emphasis"/>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rPr>
        <w:t xml:space="preserve">Fortunately, even the rich have developed norms of morality that make it difficult to reach for this Final Solution as a first resort. </w:t>
      </w:r>
      <w:r w:rsidRPr="00AD2087">
        <w:rPr>
          <w:rStyle w:val="Emphasis"/>
          <w:highlight w:val="yellow"/>
        </w:rPr>
        <w:t xml:space="preserve">Their initial step is </w:t>
      </w:r>
      <w:r w:rsidRPr="00AD2087">
        <w:rPr>
          <w:rStyle w:val="Emphasis"/>
        </w:rPr>
        <w:t xml:space="preserve">simply </w:t>
      </w:r>
      <w:r w:rsidRPr="00AD2087">
        <w:rPr>
          <w:rStyle w:val="Emphasis"/>
          <w:highlight w:val="yellow"/>
        </w:rPr>
        <w:t>to hide from the poor,</w:t>
      </w:r>
      <w:r w:rsidRPr="00AD2087">
        <w:rPr>
          <w:rStyle w:val="Emphasis"/>
        </w:rPr>
        <w:t xml:space="preserve"> much like the characters in Elysium.</w:t>
      </w:r>
      <w:r w:rsidRPr="00A47584">
        <w:rPr>
          <w:sz w:val="16"/>
        </w:rPr>
        <w:t xml:space="preserve"> But all around us, </w:t>
      </w:r>
      <w:r w:rsidRPr="00DD6966">
        <w:rPr>
          <w:b/>
          <w:bCs/>
          <w:u w:val="single"/>
        </w:rPr>
        <w:t>we can see the gradual drift away from just corralling and controlling “excess” populations, into 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highlight w:val="yellow"/>
        </w:rPr>
        <w:t>governments</w:t>
      </w:r>
      <w:r w:rsidRPr="00AD2087">
        <w:rPr>
          <w:rStyle w:val="Emphasis"/>
        </w:rPr>
        <w:t xml:space="preserve"> and other agencies seek to </w:t>
      </w:r>
      <w:r w:rsidRPr="00AD2087">
        <w:rPr>
          <w:rStyle w:val="Emphasis"/>
          <w:highlight w:val="yellow"/>
        </w:rPr>
        <w:t>regulate spaces</w:t>
      </w:r>
      <w:r w:rsidRPr="00AD2087">
        <w:rPr>
          <w:rStyle w:val="Emphasis"/>
        </w:rPr>
        <w:t xml:space="preserve"> and, where necessary, to immobilize flows of people, goods and services” </w:t>
      </w:r>
      <w:r w:rsidRPr="00AD2087">
        <w:rPr>
          <w:rStyle w:val="Emphasis"/>
          <w:highlight w:val="yellow"/>
        </w:rPr>
        <w:t>by means of</w:t>
      </w:r>
      <w:r w:rsidRPr="00AD2087">
        <w:rPr>
          <w:rStyle w:val="Emphasis"/>
        </w:rPr>
        <w:t xml:space="preserve"> “</w:t>
      </w:r>
      <w:r w:rsidRPr="00AD2087">
        <w:rPr>
          <w:rStyle w:val="Emphasis"/>
          <w:highlight w:val="yellow"/>
        </w:rPr>
        <w:t>enclosure</w:t>
      </w:r>
      <w:r w:rsidRPr="00AD2087">
        <w:rPr>
          <w:rStyle w:val="Emphasis"/>
        </w:rPr>
        <w:t xml:space="preserve">, bureaucratic barriers, legal exclusions and registrations.”9 Of course, it is </w:t>
      </w:r>
      <w:r w:rsidRPr="00AD2087">
        <w:rPr>
          <w:rStyle w:val="Emphasis"/>
          <w:highlight w:val="yellow"/>
        </w:rPr>
        <w:t>the movements of the masses</w:t>
      </w:r>
      <w:r w:rsidRPr="00AD2087">
        <w:rPr>
          <w:rStyle w:val="Emphasis"/>
        </w:rPr>
        <w:t xml:space="preserve"> whose movements </w:t>
      </w:r>
      <w:r w:rsidRPr="00AD2087">
        <w:rPr>
          <w:rStyle w:val="Emphasis"/>
          <w:highlight w:val="yellow"/>
        </w:rPr>
        <w:t>are restricted</w:t>
      </w:r>
      <w:r w:rsidRPr="00AD2087">
        <w:rPr>
          <w:rStyle w:val="Emphasis"/>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rPr>
        <w:t xml:space="preserve">In all cases, </w:t>
      </w:r>
      <w:r w:rsidRPr="00DD6966">
        <w:rPr>
          <w:rStyle w:val="Emphasis"/>
        </w:rPr>
        <w:t>the prison looms as the ultimate dystopian enclave for those who do not comply</w:t>
      </w:r>
      <w:r w:rsidRPr="00AD2087">
        <w:rPr>
          <w:rStyle w:val="Emphasis"/>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rPr>
        <w:t>countries</w:t>
      </w:r>
      <w:r w:rsidRPr="00AD2087">
        <w:rPr>
          <w:rStyle w:val="Emphasis"/>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rentist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15E75AEE" w14:textId="77777777" w:rsidR="00747856" w:rsidRDefault="00747856" w:rsidP="00747856">
      <w:pPr>
        <w:pStyle w:val="Heading2"/>
      </w:pPr>
      <w:r>
        <w:t>Part 3 – Luxury Populism is the Method (1:17)</w:t>
      </w:r>
    </w:p>
    <w:p w14:paraId="67981481" w14:textId="77777777" w:rsidR="00747856" w:rsidRDefault="00747856" w:rsidP="00747856">
      <w:pPr>
        <w:pStyle w:val="Heading4"/>
      </w:pPr>
      <w: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505793F8" w14:textId="77777777" w:rsidR="00747856" w:rsidRPr="0068771D" w:rsidRDefault="00747856" w:rsidP="00747856">
      <w:r w:rsidRPr="0068771D">
        <w:t xml:space="preserve">Heron, Kai. “Journal of the Marxist Literary Group.” Mediations, </w:t>
      </w:r>
      <w:hyperlink r:id="rId9" w:history="1">
        <w:r w:rsidRPr="009B7241">
          <w:rPr>
            <w:rStyle w:val="Hyperlink"/>
          </w:rPr>
          <w:t>https://mediationsjournal.org/articles/still-a-world. //</w:t>
        </w:r>
      </w:hyperlink>
      <w:r>
        <w:t xml:space="preserve"> LHP PS </w:t>
      </w:r>
    </w:p>
    <w:p w14:paraId="4AD47BA4" w14:textId="77777777" w:rsidR="00747856" w:rsidRPr="00D342E4" w:rsidRDefault="00747856" w:rsidP="00747856">
      <w:pPr>
        <w:rPr>
          <w:sz w:val="10"/>
          <w:szCs w:val="22"/>
        </w:rPr>
      </w:pPr>
      <w:r w:rsidRPr="00D342E4">
        <w:rPr>
          <w:sz w:val="10"/>
          <w:szCs w:val="22"/>
        </w:rPr>
        <w:t xml:space="preserve">Fisher defines </w:t>
      </w:r>
      <w:r w:rsidRPr="00E90FE2">
        <w:rPr>
          <w:b/>
          <w:color w:val="000000"/>
          <w:szCs w:val="22"/>
          <w:highlight w:val="yellow"/>
          <w:u w:val="single"/>
        </w:rPr>
        <w:t>capitalist realism</w:t>
      </w:r>
      <w:r w:rsidRPr="00E90FE2">
        <w:rPr>
          <w:b/>
          <w:bCs/>
          <w:szCs w:val="22"/>
          <w:u w:val="single"/>
        </w:rPr>
        <w:t xml:space="preserve"> as “</w:t>
      </w:r>
      <w:r w:rsidRPr="00E90FE2">
        <w:rPr>
          <w:b/>
          <w:color w:val="000000"/>
          <w:szCs w:val="22"/>
          <w:highlight w:val="yellow"/>
          <w:u w:val="single"/>
        </w:rPr>
        <w:t>the</w:t>
      </w:r>
      <w:r w:rsidRPr="00E90FE2">
        <w:rPr>
          <w:b/>
          <w:bCs/>
          <w:szCs w:val="22"/>
          <w:u w:val="single"/>
        </w:rPr>
        <w:t xml:space="preserve"> widespread </w:t>
      </w:r>
      <w:r w:rsidRPr="00E90FE2">
        <w:rPr>
          <w:b/>
          <w:color w:val="000000"/>
          <w:szCs w:val="22"/>
          <w:highlight w:val="yellow"/>
          <w:u w:val="single"/>
        </w:rPr>
        <w:t>sense</w:t>
      </w:r>
      <w:r w:rsidRPr="00E90FE2">
        <w:rPr>
          <w:b/>
          <w:bCs/>
          <w:szCs w:val="22"/>
          <w:u w:val="single"/>
        </w:rPr>
        <w:t xml:space="preserve"> that not only is </w:t>
      </w:r>
      <w:r w:rsidRPr="00E90FE2">
        <w:rPr>
          <w:b/>
          <w:color w:val="000000"/>
          <w:szCs w:val="22"/>
          <w:highlight w:val="yellow"/>
          <w:u w:val="single"/>
        </w:rPr>
        <w:t>capitalism the only viable political and economic system,</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also that </w:t>
      </w:r>
      <w:r w:rsidRPr="00E90FE2">
        <w:rPr>
          <w:b/>
          <w:color w:val="000000"/>
          <w:szCs w:val="22"/>
          <w:highlight w:val="yellow"/>
          <w:u w:val="single"/>
        </w:rPr>
        <w:t>it is</w:t>
      </w:r>
      <w:r w:rsidRPr="00E90FE2">
        <w:rPr>
          <w:b/>
          <w:bCs/>
          <w:szCs w:val="22"/>
          <w:u w:val="single"/>
        </w:rPr>
        <w:t xml:space="preserve"> now almost </w:t>
      </w:r>
      <w:r w:rsidRPr="00E90FE2">
        <w:rPr>
          <w:b/>
          <w:color w:val="000000"/>
          <w:szCs w:val="22"/>
          <w:highlight w:val="yellow"/>
          <w:u w:val="single"/>
        </w:rPr>
        <w:t>impossible</w:t>
      </w:r>
      <w:r w:rsidRPr="00E90FE2">
        <w:rPr>
          <w:b/>
          <w:bCs/>
          <w:szCs w:val="22"/>
          <w:u w:val="single"/>
        </w:rPr>
        <w:t xml:space="preserve"> </w:t>
      </w:r>
      <w:r w:rsidRPr="00E90FE2">
        <w:rPr>
          <w:b/>
          <w:color w:val="000000"/>
          <w:szCs w:val="22"/>
          <w:highlight w:val="yellow"/>
          <w:u w:val="single"/>
        </w:rPr>
        <w:t>to</w:t>
      </w:r>
      <w:r w:rsidRPr="00E90FE2">
        <w:rPr>
          <w:b/>
          <w:bCs/>
          <w:szCs w:val="22"/>
          <w:u w:val="single"/>
        </w:rPr>
        <w:t xml:space="preserve"> even </w:t>
      </w:r>
      <w:r w:rsidRPr="00E90FE2">
        <w:rPr>
          <w:b/>
          <w:color w:val="000000"/>
          <w:szCs w:val="22"/>
          <w:highlight w:val="yellow"/>
          <w:u w:val="single"/>
        </w:rPr>
        <w:t>imagine a</w:t>
      </w:r>
      <w:r w:rsidRPr="00E90FE2">
        <w:rPr>
          <w:b/>
          <w:bCs/>
          <w:szCs w:val="22"/>
          <w:u w:val="single"/>
        </w:rPr>
        <w:t xml:space="preserve"> </w:t>
      </w:r>
      <w:r w:rsidRPr="00E90FE2">
        <w:rPr>
          <w:b/>
          <w:color w:val="000000"/>
          <w:szCs w:val="22"/>
          <w:highlight w:val="yellow"/>
          <w:u w:val="single"/>
        </w:rPr>
        <w:t>coherent alternative to it</w:t>
      </w:r>
      <w:r w:rsidRPr="00E90FE2">
        <w:rPr>
          <w:b/>
          <w:bCs/>
          <w:szCs w:val="22"/>
          <w:u w:val="single"/>
        </w:rPr>
        <w:t>.”</w:t>
      </w:r>
      <w:r w:rsidRPr="00D342E4">
        <w:rPr>
          <w:sz w:val="10"/>
          <w:szCs w:val="22"/>
        </w:rPr>
        <w:t>4 The concept incorporates both Francis Fukuyama’s “End of History Thesis” and the often-repeated maxim, attributed to both Frederic Jameson and Slavoj Žižek, that “</w:t>
      </w:r>
      <w:r w:rsidRPr="00E90FE2">
        <w:rPr>
          <w:b/>
          <w:bCs/>
          <w:szCs w:val="22"/>
          <w:u w:val="single"/>
        </w:rPr>
        <w:t>it is easier to imagine the end of the world than the end of capitalism</w:t>
      </w:r>
      <w:r w:rsidRPr="00D342E4">
        <w:rPr>
          <w:sz w:val="10"/>
          <w:szCs w:val="22"/>
        </w:rPr>
        <w:t>.” In fact, Fisher says that this “slogan captures precisely” what he means by capitalist realism.5 Yet as his argument proceeds, the concept takes on a much more all-encompassing character. No longer narrowly about the imagination</w:t>
      </w:r>
      <w:r w:rsidRPr="00E90FE2">
        <w:rPr>
          <w:b/>
          <w:bCs/>
          <w:szCs w:val="22"/>
          <w:u w:val="single"/>
        </w:rPr>
        <w:t xml:space="preserve">, it begins to have a </w:t>
      </w:r>
      <w:r w:rsidRPr="00E90FE2">
        <w:rPr>
          <w:b/>
          <w:color w:val="000000"/>
          <w:szCs w:val="22"/>
          <w:highlight w:val="yellow"/>
          <w:u w:val="single"/>
        </w:rPr>
        <w:t>quasi-ontological</w:t>
      </w:r>
      <w:r w:rsidRPr="00E90FE2">
        <w:rPr>
          <w:b/>
          <w:bCs/>
          <w:szCs w:val="22"/>
          <w:u w:val="single"/>
        </w:rPr>
        <w:t xml:space="preserve"> sense</w:t>
      </w:r>
      <w:r w:rsidRPr="00D342E4">
        <w:rPr>
          <w:sz w:val="10"/>
          <w:szCs w:val="22"/>
        </w:rPr>
        <w:t xml:space="preserve">. To borrow a phrase from Raymond Williams, </w:t>
      </w:r>
      <w:r w:rsidRPr="00E90FE2">
        <w:rPr>
          <w:b/>
          <w:bCs/>
          <w:szCs w:val="22"/>
          <w:u w:val="single"/>
        </w:rPr>
        <w:t xml:space="preserve">it becomes a </w:t>
      </w:r>
      <w:r w:rsidRPr="00E90FE2">
        <w:rPr>
          <w:b/>
          <w:color w:val="000000"/>
          <w:szCs w:val="22"/>
          <w:highlight w:val="yellow"/>
          <w:u w:val="single"/>
        </w:rPr>
        <w:t>shared “structure of feeling</w:t>
      </w:r>
      <w:r w:rsidRPr="00E90FE2">
        <w:rPr>
          <w:b/>
          <w:bCs/>
          <w:szCs w:val="22"/>
          <w:u w:val="single"/>
        </w:rPr>
        <w:t xml:space="preserve">.”6 Impersonal, comprehensive, unconscious and insidious, </w:t>
      </w:r>
      <w:r w:rsidRPr="00E90FE2">
        <w:rPr>
          <w:b/>
          <w:color w:val="000000"/>
          <w:szCs w:val="22"/>
          <w:highlight w:val="yellow"/>
          <w:u w:val="single"/>
        </w:rPr>
        <w:t>capitalist realism names</w:t>
      </w:r>
      <w:r w:rsidRPr="00E90FE2">
        <w:rPr>
          <w:b/>
          <w:bCs/>
          <w:szCs w:val="22"/>
          <w:u w:val="single"/>
        </w:rPr>
        <w:t xml:space="preserve"> the naturalization of </w:t>
      </w:r>
      <w:r w:rsidRPr="00E90FE2">
        <w:rPr>
          <w:b/>
          <w:color w:val="000000"/>
          <w:szCs w:val="22"/>
          <w:highlight w:val="yellow"/>
          <w:u w:val="single"/>
        </w:rPr>
        <w:t>neoliberalism as an ineradicable fact of life</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w:t>
      </w:r>
      <w:r w:rsidRPr="00D342E4">
        <w:rPr>
          <w:sz w:val="10"/>
          <w:szCs w:val="22"/>
        </w:rPr>
        <w:t xml:space="preserve">— and this is crucial for Fisher — </w:t>
      </w:r>
      <w:r w:rsidRPr="00D342E4">
        <w:rPr>
          <w:b/>
          <w:color w:val="000000"/>
          <w:szCs w:val="22"/>
          <w:u w:val="single"/>
        </w:rPr>
        <w:t>capitalist realism is only quasi-ontological</w:t>
      </w:r>
      <w:r w:rsidRPr="00D342E4">
        <w:rPr>
          <w:b/>
          <w:bCs/>
          <w:szCs w:val="22"/>
          <w:u w:val="single"/>
        </w:rPr>
        <w:t>.</w:t>
      </w:r>
      <w:r w:rsidRPr="00E90FE2">
        <w:rPr>
          <w:b/>
          <w:bCs/>
          <w:szCs w:val="22"/>
          <w:u w:val="single"/>
        </w:rPr>
        <w:t xml:space="preserve"> </w:t>
      </w:r>
      <w:r w:rsidRPr="00E90FE2">
        <w:rPr>
          <w:b/>
          <w:color w:val="000000"/>
          <w:szCs w:val="22"/>
          <w:highlight w:val="yellow"/>
          <w:u w:val="single"/>
        </w:rPr>
        <w:t xml:space="preserve">However hard it might be </w:t>
      </w:r>
      <w:r w:rsidRPr="00E90FE2">
        <w:rPr>
          <w:b/>
          <w:bCs/>
          <w:szCs w:val="22"/>
          <w:u w:val="single"/>
        </w:rPr>
        <w:t xml:space="preserve">for us </w:t>
      </w:r>
      <w:r w:rsidRPr="00E90FE2">
        <w:rPr>
          <w:b/>
          <w:color w:val="000000"/>
          <w:szCs w:val="22"/>
          <w:highlight w:val="yellow"/>
          <w:u w:val="single"/>
        </w:rPr>
        <w:t>to imagine the end of capitalism</w:t>
      </w:r>
      <w:r w:rsidRPr="00E90FE2">
        <w:rPr>
          <w:b/>
          <w:bCs/>
          <w:szCs w:val="22"/>
          <w:u w:val="single"/>
        </w:rPr>
        <w:t xml:space="preserve">, </w:t>
      </w:r>
      <w:r w:rsidRPr="00E90FE2">
        <w:rPr>
          <w:b/>
          <w:color w:val="000000"/>
          <w:szCs w:val="22"/>
          <w:highlight w:val="yellow"/>
          <w:u w:val="single"/>
        </w:rPr>
        <w:t>the perception</w:t>
      </w:r>
      <w:r w:rsidRPr="00E90FE2">
        <w:rPr>
          <w:b/>
          <w:bCs/>
          <w:szCs w:val="22"/>
          <w:u w:val="single"/>
        </w:rPr>
        <w:t xml:space="preserve"> that we live at the end of history </w:t>
      </w:r>
      <w:r w:rsidRPr="00E90FE2">
        <w:rPr>
          <w:b/>
          <w:color w:val="000000"/>
          <w:szCs w:val="22"/>
          <w:highlight w:val="yellow"/>
          <w:u w:val="single"/>
        </w:rPr>
        <w:t xml:space="preserve">is nothing more than a highly successful </w:t>
      </w:r>
      <w:r w:rsidRPr="00DD6966">
        <w:rPr>
          <w:b/>
          <w:color w:val="000000"/>
          <w:szCs w:val="22"/>
          <w:u w:val="single"/>
        </w:rPr>
        <w:t>class project</w:t>
      </w:r>
      <w:r w:rsidRPr="00E90FE2">
        <w:rPr>
          <w:b/>
          <w:color w:val="000000"/>
          <w:szCs w:val="22"/>
          <w:highlight w:val="yellow"/>
          <w:u w:val="single"/>
        </w:rPr>
        <w:t xml:space="preserve"> </w:t>
      </w:r>
      <w:r w:rsidRPr="00E90FE2">
        <w:rPr>
          <w:b/>
          <w:bCs/>
          <w:szCs w:val="22"/>
          <w:u w:val="single"/>
        </w:rPr>
        <w:t xml:space="preserve">in need of constant reinforcement by the bourgeoisie. </w:t>
      </w:r>
      <w:r w:rsidRPr="00D342E4">
        <w:rPr>
          <w:b/>
          <w:color w:val="000000"/>
          <w:szCs w:val="22"/>
          <w:u w:val="single"/>
        </w:rPr>
        <w:t>Their principal weapon</w:t>
      </w:r>
      <w:r w:rsidRPr="00D342E4">
        <w:rPr>
          <w:b/>
          <w:bCs/>
          <w:szCs w:val="22"/>
          <w:u w:val="single"/>
        </w:rPr>
        <w:t xml:space="preserve"> in this respect </w:t>
      </w:r>
      <w:r w:rsidRPr="00D342E4">
        <w:rPr>
          <w:b/>
          <w:color w:val="000000"/>
          <w:szCs w:val="22"/>
          <w:u w:val="single"/>
        </w:rPr>
        <w:t xml:space="preserve">is the </w:t>
      </w:r>
      <w:r w:rsidRPr="00E90FE2">
        <w:rPr>
          <w:b/>
          <w:color w:val="000000"/>
          <w:szCs w:val="22"/>
          <w:highlight w:val="yellow"/>
          <w:u w:val="single"/>
        </w:rPr>
        <w:t>manipulation of desire</w:t>
      </w:r>
      <w:r w:rsidRPr="00D342E4">
        <w:rPr>
          <w:sz w:val="10"/>
          <w:szCs w:val="22"/>
        </w:rPr>
        <w:t xml:space="preserve">, or what Fisher would later call “libidinal engineering.”7 </w:t>
      </w:r>
      <w:r w:rsidRPr="00E90FE2">
        <w:rPr>
          <w:b/>
          <w:color w:val="000000"/>
          <w:szCs w:val="22"/>
          <w:highlight w:val="yellow"/>
          <w:u w:val="single"/>
        </w:rPr>
        <w:t>The trick of capitalist realism is</w:t>
      </w:r>
      <w:r w:rsidRPr="00E90FE2">
        <w:rPr>
          <w:b/>
          <w:bCs/>
          <w:szCs w:val="22"/>
          <w:u w:val="single"/>
        </w:rPr>
        <w:t xml:space="preserve"> not </w:t>
      </w:r>
      <w:r w:rsidRPr="00E90FE2">
        <w:rPr>
          <w:b/>
          <w:color w:val="000000"/>
          <w:szCs w:val="22"/>
          <w:highlight w:val="yellow"/>
          <w:u w:val="single"/>
        </w:rPr>
        <w:t>to make people</w:t>
      </w:r>
      <w:r w:rsidRPr="00E90FE2">
        <w:rPr>
          <w:b/>
          <w:bCs/>
          <w:szCs w:val="22"/>
          <w:u w:val="single"/>
        </w:rPr>
        <w:t xml:space="preserve"> think that capitalism is the perfect system (it clearly isn’t) but that </w:t>
      </w:r>
      <w:r w:rsidRPr="00E90FE2">
        <w:rPr>
          <w:b/>
          <w:color w:val="000000"/>
          <w:szCs w:val="22"/>
          <w:highlight w:val="yellow"/>
          <w:u w:val="single"/>
        </w:rPr>
        <w:t>it is the most realistic system</w:t>
      </w:r>
      <w:r w:rsidRPr="00E90FE2">
        <w:rPr>
          <w:b/>
          <w:bCs/>
          <w:szCs w:val="22"/>
          <w:u w:val="single"/>
        </w:rPr>
        <w:t xml:space="preserve">. Its function is to </w:t>
      </w:r>
      <w:r w:rsidRPr="00E90FE2">
        <w:rPr>
          <w:b/>
          <w:color w:val="000000"/>
          <w:szCs w:val="22"/>
          <w:highlight w:val="yellow"/>
          <w:u w:val="single"/>
        </w:rPr>
        <w:t>suppress post-capitalist imaginaries</w:t>
      </w:r>
      <w:r w:rsidRPr="00E90FE2">
        <w:rPr>
          <w:b/>
          <w:bCs/>
          <w:szCs w:val="22"/>
          <w:u w:val="single"/>
        </w:rPr>
        <w:t xml:space="preserve"> </w:t>
      </w:r>
      <w:r w:rsidRPr="00E90FE2">
        <w:rPr>
          <w:b/>
          <w:color w:val="000000"/>
          <w:szCs w:val="22"/>
          <w:highlight w:val="yellow"/>
          <w:u w:val="single"/>
        </w:rPr>
        <w:t>and working-class power</w:t>
      </w:r>
      <w:r w:rsidRPr="00E90FE2">
        <w:rPr>
          <w:b/>
          <w:bCs/>
          <w:szCs w:val="22"/>
          <w:u w:val="single"/>
        </w:rPr>
        <w:t xml:space="preserve">. Its </w:t>
      </w:r>
      <w:r w:rsidRPr="00D342E4">
        <w:rPr>
          <w:b/>
          <w:color w:val="000000"/>
          <w:szCs w:val="22"/>
          <w:u w:val="single"/>
        </w:rPr>
        <w:t xml:space="preserve">ultimate aim is to </w:t>
      </w:r>
      <w:r w:rsidRPr="00E90FE2">
        <w:rPr>
          <w:b/>
          <w:color w:val="000000"/>
          <w:szCs w:val="22"/>
          <w:highlight w:val="yellow"/>
          <w:u w:val="single"/>
        </w:rPr>
        <w:t>make it unthinkable that</w:t>
      </w:r>
      <w:r w:rsidRPr="00E90FE2">
        <w:rPr>
          <w:b/>
          <w:bCs/>
          <w:szCs w:val="22"/>
          <w:u w:val="single"/>
        </w:rPr>
        <w:t xml:space="preserve"> a </w:t>
      </w:r>
      <w:r w:rsidRPr="00E90FE2">
        <w:rPr>
          <w:b/>
          <w:color w:val="000000"/>
          <w:szCs w:val="22"/>
          <w:highlight w:val="yellow"/>
          <w:u w:val="single"/>
        </w:rPr>
        <w:t>post-capitalist world</w:t>
      </w:r>
      <w:r w:rsidRPr="00E90FE2">
        <w:rPr>
          <w:b/>
          <w:bCs/>
          <w:szCs w:val="22"/>
          <w:u w:val="single"/>
        </w:rPr>
        <w:t xml:space="preserve"> might </w:t>
      </w:r>
      <w:r w:rsidRPr="00E90FE2">
        <w:rPr>
          <w:b/>
          <w:color w:val="000000"/>
          <w:szCs w:val="22"/>
          <w:highlight w:val="yellow"/>
          <w:u w:val="single"/>
        </w:rPr>
        <w:t>create</w:t>
      </w:r>
      <w:r w:rsidRPr="00E90FE2">
        <w:rPr>
          <w:b/>
          <w:bCs/>
          <w:szCs w:val="22"/>
          <w:u w:val="single"/>
        </w:rPr>
        <w:t xml:space="preserve"> a </w:t>
      </w:r>
      <w:r w:rsidRPr="00E90FE2">
        <w:rPr>
          <w:b/>
          <w:color w:val="000000"/>
          <w:szCs w:val="22"/>
          <w:highlight w:val="yellow"/>
          <w:u w:val="single"/>
        </w:rPr>
        <w:t>richer</w:t>
      </w:r>
      <w:r w:rsidRPr="00E90FE2">
        <w:rPr>
          <w:b/>
          <w:bCs/>
          <w:szCs w:val="22"/>
          <w:u w:val="single"/>
        </w:rPr>
        <w:t xml:space="preserve"> </w:t>
      </w:r>
      <w:r w:rsidRPr="00E90FE2">
        <w:rPr>
          <w:b/>
          <w:color w:val="000000"/>
          <w:szCs w:val="22"/>
          <w:highlight w:val="yellow"/>
          <w:u w:val="single"/>
        </w:rPr>
        <w:t>and</w:t>
      </w:r>
      <w:r w:rsidRPr="00E90FE2">
        <w:rPr>
          <w:b/>
          <w:bCs/>
          <w:szCs w:val="22"/>
          <w:u w:val="single"/>
        </w:rPr>
        <w:t xml:space="preserve"> </w:t>
      </w:r>
      <w:r w:rsidRPr="00E90FE2">
        <w:rPr>
          <w:b/>
          <w:color w:val="000000"/>
          <w:szCs w:val="22"/>
          <w:highlight w:val="yellow"/>
          <w:u w:val="single"/>
        </w:rPr>
        <w:t>more fulfilling life</w:t>
      </w:r>
      <w:r w:rsidRPr="00E90FE2">
        <w:rPr>
          <w:b/>
          <w:bCs/>
          <w:szCs w:val="22"/>
          <w:u w:val="single"/>
        </w:rPr>
        <w:t xml:space="preserve"> for the majority of people </w:t>
      </w:r>
      <w:r w:rsidRPr="00E90FE2">
        <w:rPr>
          <w:b/>
          <w:color w:val="000000"/>
          <w:szCs w:val="22"/>
          <w:highlight w:val="yellow"/>
          <w:u w:val="single"/>
        </w:rPr>
        <w:t>than capitalism</w:t>
      </w:r>
      <w:r w:rsidRPr="00E90FE2">
        <w:rPr>
          <w:b/>
          <w:bCs/>
          <w:szCs w:val="22"/>
          <w:u w:val="single"/>
        </w:rPr>
        <w:t xml:space="preserve"> will ever be able to muster.</w:t>
      </w:r>
      <w:r w:rsidRPr="00D342E4">
        <w:rPr>
          <w:sz w:val="10"/>
          <w:szCs w:val="22"/>
        </w:rPr>
        <w:t xml:space="preserve"> For Fisher</w:t>
      </w:r>
      <w:r w:rsidRPr="00DD6966">
        <w:rPr>
          <w:sz w:val="10"/>
          <w:szCs w:val="22"/>
          <w:highlight w:val="yellow"/>
        </w:rPr>
        <w:t xml:space="preserve">, </w:t>
      </w:r>
      <w:r w:rsidRPr="00DD6966">
        <w:rPr>
          <w:b/>
          <w:color w:val="000000"/>
          <w:szCs w:val="22"/>
          <w:u w:val="single"/>
        </w:rPr>
        <w:t>the only way to combat a class project at the level of desire is with an opposing class project at the level of desire</w:t>
      </w:r>
      <w:r w:rsidRPr="00DD6966">
        <w:rPr>
          <w:sz w:val="10"/>
          <w:szCs w:val="22"/>
        </w:rPr>
        <w:t xml:space="preserve">. </w:t>
      </w:r>
      <w:r w:rsidRPr="00DD6966">
        <w:rPr>
          <w:b/>
          <w:bCs/>
          <w:szCs w:val="22"/>
          <w:u w:val="single"/>
        </w:rPr>
        <w:t xml:space="preserve">What </w:t>
      </w:r>
      <w:r w:rsidRPr="00DD6966">
        <w:rPr>
          <w:b/>
          <w:color w:val="000000"/>
          <w:szCs w:val="22"/>
          <w:u w:val="single"/>
        </w:rPr>
        <w:t>the Left needs</w:t>
      </w:r>
      <w:r w:rsidRPr="00DD6966">
        <w:rPr>
          <w:b/>
          <w:bCs/>
          <w:szCs w:val="22"/>
          <w:u w:val="single"/>
        </w:rPr>
        <w:t xml:space="preserve"> is a </w:t>
      </w:r>
      <w:r w:rsidRPr="00DD6966">
        <w:rPr>
          <w:b/>
          <w:color w:val="000000"/>
          <w:szCs w:val="22"/>
          <w:u w:val="single"/>
        </w:rPr>
        <w:t>politics that can compete with capitalism at a libidinal level</w:t>
      </w:r>
      <w:r w:rsidRPr="00DD6966">
        <w:rPr>
          <w:b/>
          <w:bCs/>
          <w:szCs w:val="22"/>
          <w:u w:val="single"/>
        </w:rPr>
        <w:t xml:space="preserve"> and win.</w:t>
      </w:r>
      <w:r w:rsidRPr="00DD6966">
        <w:rPr>
          <w:sz w:val="10"/>
          <w:szCs w:val="22"/>
        </w:rPr>
        <w:t xml:space="preserve"> As Fisher sees it, </w:t>
      </w:r>
      <w:r w:rsidRPr="00DD6966">
        <w:rPr>
          <w:b/>
          <w:bCs/>
          <w:szCs w:val="22"/>
          <w:u w:val="single"/>
        </w:rPr>
        <w:t>the historic failure of the Left in</w:t>
      </w:r>
      <w:r w:rsidRPr="00E90FE2">
        <w:rPr>
          <w:b/>
          <w:bCs/>
          <w:szCs w:val="22"/>
          <w:u w:val="single"/>
        </w:rPr>
        <w:t xml:space="preserve"> this respect is as much to blame for the spread of capitalist realism as the Right’s successes.</w:t>
      </w:r>
      <w:r w:rsidRPr="00D342E4">
        <w:rPr>
          <w:sz w:val="10"/>
          <w:szCs w:val="22"/>
        </w:rPr>
        <w:t xml:space="preserve"> Fisher admonishes the Left for failing to keep up with the desires unleashed among the working classes in the wake of 1968: </w:t>
      </w:r>
      <w:r w:rsidRPr="00E90FE2">
        <w:rPr>
          <w:b/>
          <w:bCs/>
          <w:szCs w:val="22"/>
          <w:u w:val="single"/>
        </w:rPr>
        <w:t>“If neoliberalism triumphed by incorporating the desires of the post 68 working class, a new left could begin by building on the desires which neoliberalism has generated but which it has been unable to satisfy.</w:t>
      </w:r>
      <w:r w:rsidRPr="00D342E4">
        <w:rPr>
          <w:sz w:val="10"/>
          <w:szCs w:val="22"/>
        </w:rPr>
        <w:t xml:space="preserve">”8 </w:t>
      </w:r>
      <w:r w:rsidRPr="00E90FE2">
        <w:rPr>
          <w:b/>
          <w:bCs/>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D342E4">
        <w:rPr>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E90FE2">
        <w:rPr>
          <w:b/>
          <w:bCs/>
          <w:szCs w:val="22"/>
          <w:u w:val="single"/>
        </w:rPr>
        <w:t xml:space="preserve">capitalism cannot be allowed to maintain its self-proclaimed monopoly on desire. </w:t>
      </w:r>
      <w:r w:rsidRPr="00D342E4">
        <w:rPr>
          <w:sz w:val="10"/>
          <w:szCs w:val="22"/>
        </w:rPr>
        <w:t>This conviction leads Fisher to pose a question that runs sharply against the grain of large sections of today’s Left:“</w:t>
      </w:r>
      <w:r w:rsidRPr="00E90FE2">
        <w:rPr>
          <w:b/>
          <w:bCs/>
          <w:szCs w:val="22"/>
          <w:u w:val="single"/>
        </w:rPr>
        <w:t>Where is the left,”</w:t>
      </w:r>
      <w:r w:rsidRPr="00D342E4">
        <w:rPr>
          <w:sz w:val="10"/>
          <w:szCs w:val="22"/>
        </w:rPr>
        <w:t xml:space="preserve"> he asks, “</w:t>
      </w:r>
      <w:r w:rsidRPr="00E90FE2">
        <w:rPr>
          <w:b/>
          <w:bCs/>
          <w:szCs w:val="22"/>
          <w:u w:val="single"/>
        </w:rPr>
        <w:t>that can speak confidently in the name of an alien future, that can openly celebrate, rather than mourn, the disintegration of existing socialities and territorialities</w:t>
      </w:r>
      <w:r w:rsidRPr="00D342E4">
        <w:rPr>
          <w:sz w:val="10"/>
          <w:szCs w:val="22"/>
        </w:rPr>
        <w:t xml:space="preserve">?”11 In other words, </w:t>
      </w:r>
      <w:r w:rsidRPr="00D342E4">
        <w:rPr>
          <w:b/>
          <w:color w:val="000000"/>
          <w:szCs w:val="22"/>
          <w:u w:val="single"/>
        </w:rPr>
        <w:t>where is the Left that resolutely rejects the fantasy of a return to some non-existent holism</w:t>
      </w:r>
      <w:r w:rsidRPr="00D342E4">
        <w:rPr>
          <w:b/>
          <w:bCs/>
          <w:szCs w:val="22"/>
          <w:u w:val="single"/>
        </w:rPr>
        <w:t>, to a national neo-Keynesian industrial strategy, to a ready-made revolutionary working class, and</w:t>
      </w:r>
      <w:r w:rsidRPr="00E90FE2">
        <w:rPr>
          <w:b/>
          <w:bCs/>
          <w:szCs w:val="22"/>
          <w:u w:val="single"/>
        </w:rPr>
        <w:t xml:space="preserve"> that will compete with capitalism at the level of desire? Where is the Left that dares to see in capitalist desires, practices, infrastructures and institutions, a nascent but corrupted desire for post-capitalism?</w:t>
      </w:r>
      <w:r w:rsidRPr="00D342E4">
        <w:rPr>
          <w:sz w:val="10"/>
          <w:szCs w:val="22"/>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D342E4">
        <w:rPr>
          <w:b/>
          <w:bCs/>
          <w:szCs w:val="22"/>
          <w:u w:val="single"/>
        </w:rPr>
        <w:t xml:space="preserve">For Marx, then, </w:t>
      </w:r>
      <w:r w:rsidRPr="00D342E4">
        <w:rPr>
          <w:b/>
          <w:color w:val="000000"/>
          <w:szCs w:val="22"/>
          <w:u w:val="single"/>
        </w:rPr>
        <w:t>a true communist rejects nostalgic moralism</w:t>
      </w:r>
      <w:r w:rsidRPr="00D342E4">
        <w:rPr>
          <w:b/>
          <w:bCs/>
          <w:szCs w:val="22"/>
          <w:u w:val="single"/>
        </w:rPr>
        <w:t xml:space="preserve"> </w:t>
      </w:r>
      <w:r w:rsidRPr="00D342E4">
        <w:rPr>
          <w:b/>
          <w:color w:val="000000"/>
          <w:szCs w:val="22"/>
          <w:u w:val="single"/>
        </w:rPr>
        <w:t>and projects their desires into the present</w:t>
      </w:r>
      <w:r w:rsidRPr="00D342E4">
        <w:rPr>
          <w:b/>
          <w:bCs/>
          <w:szCs w:val="22"/>
          <w:u w:val="single"/>
        </w:rPr>
        <w:t xml:space="preserve"> to tease out a possible post-capitalist future.</w:t>
      </w:r>
      <w:r w:rsidRPr="00D342E4">
        <w:rPr>
          <w:sz w:val="10"/>
          <w:szCs w:val="22"/>
        </w:rPr>
        <w:t xml:space="preserve"> As he explained in the Critique of the Gotha Programme, </w:t>
      </w:r>
      <w:r w:rsidRPr="00D342E4">
        <w:rPr>
          <w:b/>
          <w:color w:val="000000"/>
          <w:szCs w:val="22"/>
          <w:u w:val="single"/>
        </w:rPr>
        <w:t xml:space="preserve">communism will have to emerge </w:t>
      </w:r>
      <w:r w:rsidRPr="00D342E4">
        <w:rPr>
          <w:b/>
          <w:bCs/>
          <w:szCs w:val="22"/>
          <w:u w:val="single"/>
        </w:rPr>
        <w:t xml:space="preserve">in and against capitalism.15 It will need to see in the structures of capitalist society an emergent communist society. </w:t>
      </w:r>
      <w:r w:rsidRPr="00D342E4">
        <w:rPr>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E90FE2">
        <w:rPr>
          <w:b/>
          <w:color w:val="000000"/>
          <w:szCs w:val="22"/>
          <w:highlight w:val="yellow"/>
          <w:u w:val="single"/>
        </w:rPr>
        <w:t>The</w:t>
      </w:r>
      <w:r w:rsidRPr="00E90FE2">
        <w:rPr>
          <w:b/>
          <w:bCs/>
          <w:szCs w:val="22"/>
          <w:u w:val="single"/>
        </w:rPr>
        <w:t xml:space="preserve"> </w:t>
      </w:r>
      <w:r w:rsidRPr="00E90FE2">
        <w:rPr>
          <w:b/>
          <w:color w:val="000000"/>
          <w:szCs w:val="22"/>
          <w:highlight w:val="yellow"/>
          <w:u w:val="single"/>
        </w:rPr>
        <w:t>challenge</w:t>
      </w:r>
      <w:r w:rsidRPr="00E90FE2">
        <w:rPr>
          <w:b/>
          <w:bCs/>
          <w:szCs w:val="22"/>
          <w:u w:val="single"/>
        </w:rPr>
        <w:t xml:space="preserve">, then, </w:t>
      </w:r>
      <w:r w:rsidRPr="00E90FE2">
        <w:rPr>
          <w:b/>
          <w:color w:val="000000"/>
          <w:szCs w:val="22"/>
          <w:highlight w:val="yellow"/>
          <w:u w:val="single"/>
        </w:rPr>
        <w:t>is to turn form against content</w:t>
      </w:r>
      <w:r w:rsidRPr="00E90FE2">
        <w:rPr>
          <w:b/>
          <w:bCs/>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D342E4">
        <w:rPr>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E90FE2">
        <w:rPr>
          <w:b/>
          <w:bCs/>
          <w:szCs w:val="22"/>
          <w:u w:val="single"/>
        </w:rPr>
        <w:t xml:space="preserve">Jameson’s provocation— very much in the vein of Marx and Lenin before him — is to get us to </w:t>
      </w:r>
      <w:r w:rsidRPr="00D342E4">
        <w:rPr>
          <w:b/>
          <w:bCs/>
          <w:szCs w:val="22"/>
          <w:highlight w:val="yellow"/>
          <w:u w:val="single"/>
        </w:rPr>
        <w:t>imag</w:t>
      </w:r>
      <w:r w:rsidRPr="00D342E4">
        <w:rPr>
          <w:b/>
          <w:color w:val="000000"/>
          <w:szCs w:val="22"/>
          <w:highlight w:val="yellow"/>
          <w:u w:val="single"/>
        </w:rPr>
        <w:t xml:space="preserve">ine </w:t>
      </w:r>
      <w:r w:rsidRPr="00E90FE2">
        <w:rPr>
          <w:b/>
          <w:color w:val="000000"/>
          <w:szCs w:val="22"/>
          <w:highlight w:val="yellow"/>
          <w:u w:val="single"/>
        </w:rPr>
        <w:t xml:space="preserve">Amazon as both ruthlessly capitalist and as </w:t>
      </w:r>
      <w:r w:rsidRPr="00E90FE2">
        <w:rPr>
          <w:b/>
          <w:color w:val="000000"/>
          <w:szCs w:val="22"/>
          <w:u w:val="single"/>
        </w:rPr>
        <w:t xml:space="preserve">perhaps </w:t>
      </w:r>
      <w:r w:rsidRPr="00E90FE2">
        <w:rPr>
          <w:b/>
          <w:color w:val="000000"/>
          <w:szCs w:val="22"/>
          <w:highlight w:val="yellow"/>
          <w:u w:val="single"/>
        </w:rPr>
        <w:t>the most communist business in existence today</w:t>
      </w:r>
      <w:r w:rsidRPr="00E90FE2">
        <w:rPr>
          <w:b/>
          <w:bCs/>
          <w:szCs w:val="22"/>
          <w:u w:val="single"/>
        </w:rPr>
        <w:t xml:space="preserve">. To paraphrase Lenin, once it has been put into the hands of the workers, a nationalized, or </w:t>
      </w:r>
      <w:r w:rsidRPr="00D342E4">
        <w:rPr>
          <w:b/>
          <w:bCs/>
          <w:szCs w:val="22"/>
          <w:highlight w:val="yellow"/>
          <w:u w:val="single"/>
        </w:rPr>
        <w:t>internationalized, Amazon</w:t>
      </w:r>
      <w:r w:rsidRPr="00E90FE2">
        <w:rPr>
          <w:b/>
          <w:bCs/>
          <w:szCs w:val="22"/>
          <w:u w:val="single"/>
        </w:rPr>
        <w:t xml:space="preserve"> may prove to be the skeleton of a twenty-first century socialist society; a socialism that is entirely reconcilable with today’s desire for almost instantaneous satisfaction of our wants and needs. </w:t>
      </w:r>
      <w:r w:rsidRPr="00D342E4">
        <w:rPr>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7B2C6A">
        <w:rPr>
          <w:b/>
          <w:color w:val="000000"/>
          <w:szCs w:val="22"/>
          <w:u w:val="single"/>
        </w:rPr>
        <w:t xml:space="preserve">Starbucks is </w:t>
      </w:r>
      <w:r w:rsidRPr="007B2C6A">
        <w:rPr>
          <w:b/>
          <w:bCs/>
          <w:szCs w:val="22"/>
          <w:u w:val="single"/>
        </w:rPr>
        <w:t xml:space="preserve">not </w:t>
      </w:r>
      <w:r w:rsidRPr="007B2C6A">
        <w:rPr>
          <w:b/>
          <w:color w:val="000000"/>
          <w:szCs w:val="22"/>
          <w:u w:val="single"/>
        </w:rPr>
        <w:t>successful</w:t>
      </w:r>
      <w:r w:rsidRPr="007B2C6A">
        <w:rPr>
          <w:b/>
          <w:bCs/>
          <w:szCs w:val="22"/>
          <w:u w:val="single"/>
        </w:rPr>
        <w:t xml:space="preserve"> because it satisfies supposedly capitalist desires but </w:t>
      </w:r>
      <w:r w:rsidRPr="007B2C6A">
        <w:rPr>
          <w:b/>
          <w:color w:val="000000"/>
          <w:szCs w:val="22"/>
          <w:u w:val="single"/>
        </w:rPr>
        <w:t>because it is</w:t>
      </w:r>
      <w:r w:rsidRPr="007B2C6A">
        <w:rPr>
          <w:b/>
          <w:bCs/>
          <w:szCs w:val="22"/>
          <w:u w:val="single"/>
        </w:rPr>
        <w:t xml:space="preserve"> in fact </w:t>
      </w:r>
      <w:r w:rsidRPr="007B2C6A">
        <w:rPr>
          <w:b/>
          <w:color w:val="000000"/>
          <w:szCs w:val="22"/>
          <w:u w:val="single"/>
        </w:rPr>
        <w:t>satisfying a “thwarted desire for communism</w:t>
      </w:r>
      <w:r w:rsidRPr="007B2C6A">
        <w:rPr>
          <w:b/>
          <w:bCs/>
          <w:szCs w:val="22"/>
          <w:u w:val="single"/>
        </w:rPr>
        <w:t xml:space="preserve">,” for </w:t>
      </w:r>
      <w:r w:rsidRPr="007B2C6A">
        <w:rPr>
          <w:b/>
          <w:color w:val="000000"/>
          <w:szCs w:val="22"/>
          <w:u w:val="single"/>
        </w:rPr>
        <w:t>a shared “third space” that is neither the home nor workplace,</w:t>
      </w:r>
      <w:r w:rsidRPr="007B2C6A">
        <w:rPr>
          <w:b/>
          <w:bCs/>
          <w:szCs w:val="22"/>
          <w:u w:val="single"/>
        </w:rPr>
        <w:t xml:space="preserve"> and that is increasingly under attack, enclosed, </w:t>
      </w:r>
      <w:r w:rsidRPr="007B2C6A">
        <w:rPr>
          <w:b/>
          <w:color w:val="000000"/>
          <w:szCs w:val="22"/>
          <w:u w:val="single"/>
        </w:rPr>
        <w:t>and privatized in today’s capitalist societies</w:t>
      </w:r>
      <w:r w:rsidRPr="007B2C6A">
        <w:rPr>
          <w:b/>
          <w:bCs/>
          <w:szCs w:val="22"/>
          <w:u w:val="single"/>
        </w:rPr>
        <w:t>.21 On</w:t>
      </w:r>
      <w:r w:rsidRPr="007B2C6A">
        <w:rPr>
          <w:b/>
          <w:color w:val="000000"/>
          <w:szCs w:val="22"/>
          <w:u w:val="single"/>
        </w:rPr>
        <w:t>ce we make this shift in perspective, we can see</w:t>
      </w:r>
      <w:r w:rsidRPr="007B2C6A">
        <w:rPr>
          <w:b/>
          <w:bCs/>
          <w:szCs w:val="22"/>
          <w:u w:val="single"/>
        </w:rPr>
        <w:t xml:space="preserve"> the masses of </w:t>
      </w:r>
      <w:r w:rsidRPr="007B2C6A">
        <w:rPr>
          <w:b/>
          <w:color w:val="000000"/>
          <w:szCs w:val="22"/>
          <w:u w:val="single"/>
        </w:rPr>
        <w:t xml:space="preserve">people sitting alone in Starbucks </w:t>
      </w:r>
      <w:r w:rsidRPr="007B2C6A">
        <w:rPr>
          <w:b/>
          <w:bCs/>
          <w:szCs w:val="22"/>
          <w:u w:val="single"/>
        </w:rPr>
        <w:t xml:space="preserve">with their laptops and coffee </w:t>
      </w:r>
      <w:r w:rsidRPr="007B2C6A">
        <w:rPr>
          <w:b/>
          <w:color w:val="000000"/>
          <w:szCs w:val="22"/>
          <w:u w:val="single"/>
        </w:rPr>
        <w:t>as participating in a sad</w:t>
      </w:r>
      <w:r w:rsidRPr="007B2C6A">
        <w:rPr>
          <w:b/>
          <w:bCs/>
          <w:szCs w:val="22"/>
          <w:u w:val="single"/>
        </w:rPr>
        <w:t xml:space="preserve"> and diminished </w:t>
      </w:r>
      <w:r w:rsidRPr="007B2C6A">
        <w:rPr>
          <w:b/>
          <w:color w:val="000000"/>
          <w:szCs w:val="22"/>
          <w:u w:val="single"/>
        </w:rPr>
        <w:t>reflection of a fuller, richer, practice of being and desiring in common</w:t>
      </w:r>
      <w:r w:rsidRPr="007B2C6A">
        <w:rPr>
          <w:b/>
          <w:bCs/>
          <w:szCs w:val="22"/>
          <w:u w:val="single"/>
        </w:rPr>
        <w:t>.</w:t>
      </w:r>
      <w:r w:rsidRPr="00E90FE2">
        <w:rPr>
          <w:b/>
          <w:bCs/>
          <w:szCs w:val="22"/>
          <w:u w:val="single"/>
        </w:rPr>
        <w:t xml:space="preserve"> </w:t>
      </w:r>
      <w:r w:rsidRPr="00E90FE2">
        <w:rPr>
          <w:b/>
          <w:color w:val="000000"/>
          <w:szCs w:val="22"/>
          <w:highlight w:val="yellow"/>
          <w:u w:val="single"/>
        </w:rPr>
        <w:t>Capitalism becomes a threat to our desires</w:t>
      </w:r>
      <w:r w:rsidRPr="00E90FE2">
        <w:rPr>
          <w:b/>
          <w:bCs/>
          <w:szCs w:val="22"/>
          <w:u w:val="single"/>
        </w:rPr>
        <w:t xml:space="preserve"> rather than their precondition. </w:t>
      </w:r>
      <w:r w:rsidRPr="00D342E4">
        <w:rPr>
          <w:sz w:val="10"/>
          <w:szCs w:val="22"/>
        </w:rPr>
        <w:t xml:space="preserve">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E90FE2">
        <w:rPr>
          <w:b/>
          <w:bCs/>
          <w:szCs w:val="22"/>
          <w:u w:val="single"/>
        </w:rPr>
        <w:t xml:space="preserve">What </w:t>
      </w:r>
      <w:r w:rsidRPr="00E90FE2">
        <w:rPr>
          <w:b/>
          <w:color w:val="000000"/>
          <w:szCs w:val="22"/>
          <w:highlight w:val="yellow"/>
          <w:u w:val="single"/>
        </w:rPr>
        <w:t>we need</w:t>
      </w:r>
      <w:r w:rsidRPr="00E90FE2">
        <w:rPr>
          <w:b/>
          <w:bCs/>
          <w:szCs w:val="22"/>
          <w:u w:val="single"/>
        </w:rPr>
        <w:t xml:space="preserve"> is </w:t>
      </w:r>
      <w:r w:rsidRPr="00E90FE2">
        <w:rPr>
          <w:b/>
          <w:color w:val="000000"/>
          <w:szCs w:val="22"/>
          <w:highlight w:val="yellow"/>
          <w:u w:val="single"/>
        </w:rPr>
        <w:t>a dialectical attunement to</w:t>
      </w:r>
      <w:r w:rsidRPr="00E90FE2">
        <w:rPr>
          <w:b/>
          <w:bCs/>
          <w:szCs w:val="22"/>
          <w:u w:val="single"/>
        </w:rPr>
        <w:t xml:space="preserve"> already </w:t>
      </w:r>
      <w:r w:rsidRPr="00E90FE2">
        <w:rPr>
          <w:b/>
          <w:color w:val="000000"/>
          <w:szCs w:val="22"/>
          <w:highlight w:val="yellow"/>
          <w:u w:val="single"/>
        </w:rPr>
        <w:t>existing infrastructures and practices whose form can be read against their content</w:t>
      </w:r>
      <w:r w:rsidRPr="00E90FE2">
        <w:rPr>
          <w:b/>
          <w:bCs/>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D342E4">
        <w:rPr>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D342E4">
        <w:rPr>
          <w:sz w:val="10"/>
          <w:szCs w:val="22"/>
          <w:vertAlign w:val="subscript"/>
        </w:rPr>
        <w:t>project</w:t>
      </w:r>
      <w:r w:rsidRPr="00D342E4">
        <w:rPr>
          <w:sz w:val="10"/>
          <w:szCs w:val="22"/>
        </w:rPr>
        <w:t xml:space="preserve">, bearing in mind, as Fisher warns in his conclusion to Capitalist Realism, that capitalist realism might outlast neoliberalism by compromising with precisely such social-democratic projects.26 </w:t>
      </w:r>
    </w:p>
    <w:p w14:paraId="549827A8" w14:textId="77777777" w:rsidR="00747856" w:rsidRDefault="00747856" w:rsidP="00747856"/>
    <w:p w14:paraId="448422D4"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78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953"/>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85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98FAA"/>
  <w14:defaultImageDpi w14:val="300"/>
  <w15:docId w15:val="{B64CC2DA-1F75-1F40-BC3F-508BB23D7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78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78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78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78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7478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78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7856"/>
  </w:style>
  <w:style w:type="character" w:customStyle="1" w:styleId="Heading1Char">
    <w:name w:val="Heading 1 Char"/>
    <w:aliases w:val="Pocket Char"/>
    <w:basedOn w:val="DefaultParagraphFont"/>
    <w:link w:val="Heading1"/>
    <w:uiPriority w:val="9"/>
    <w:rsid w:val="007478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78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7856"/>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74785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47856"/>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747856"/>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7478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785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747856"/>
    <w:rPr>
      <w:color w:val="auto"/>
      <w:u w:val="none"/>
    </w:rPr>
  </w:style>
  <w:style w:type="paragraph" w:styleId="DocumentMap">
    <w:name w:val="Document Map"/>
    <w:basedOn w:val="Normal"/>
    <w:link w:val="DocumentMapChar"/>
    <w:uiPriority w:val="99"/>
    <w:semiHidden/>
    <w:unhideWhenUsed/>
    <w:rsid w:val="007478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7856"/>
    <w:rPr>
      <w:rFonts w:ascii="Lucida Grande" w:hAnsi="Lucida Grande" w:cs="Lucida Grande"/>
    </w:rPr>
  </w:style>
  <w:style w:type="paragraph" w:customStyle="1" w:styleId="textbold">
    <w:name w:val="text bold"/>
    <w:basedOn w:val="Normal"/>
    <w:link w:val="Emphasis"/>
    <w:uiPriority w:val="20"/>
    <w:qFormat/>
    <w:rsid w:val="00747856"/>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74785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ckenzieg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10846</Words>
  <Characters>61824</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Gabrielle McKenzie</cp:lastModifiedBy>
  <cp:revision>1</cp:revision>
  <dcterms:created xsi:type="dcterms:W3CDTF">2022-03-19T14:37:00Z</dcterms:created>
  <dcterms:modified xsi:type="dcterms:W3CDTF">2022-03-19T14:38:00Z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