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4D4C0" w14:textId="77777777" w:rsidR="00B375BA" w:rsidRPr="00BA2D7C" w:rsidRDefault="00B375BA" w:rsidP="00B375BA">
      <w:pPr>
        <w:spacing w:before="40" w:after="0" w:line="240" w:lineRule="auto"/>
        <w:jc w:val="center"/>
        <w:outlineLvl w:val="1"/>
        <w:rPr>
          <w:rFonts w:ascii="Times New Roman" w:eastAsia="Times New Roman" w:hAnsi="Times New Roman" w:cs="Times New Roman"/>
          <w:b/>
          <w:bCs/>
          <w:sz w:val="36"/>
          <w:szCs w:val="36"/>
        </w:rPr>
      </w:pPr>
      <w:r w:rsidRPr="00BA2D7C">
        <w:rPr>
          <w:rFonts w:eastAsia="Times New Roman" w:cs="Calibri"/>
          <w:b/>
          <w:bCs/>
          <w:color w:val="000000"/>
          <w:sz w:val="44"/>
          <w:szCs w:val="44"/>
          <w:u w:val="single"/>
        </w:rPr>
        <w:t>SO21 – DA – Innovation (1:05-1:15)</w:t>
      </w:r>
    </w:p>
    <w:p w14:paraId="2E726D7E" w14:textId="77777777" w:rsidR="00B375BA" w:rsidRPr="00BA2D7C" w:rsidRDefault="00B375BA" w:rsidP="00B375BA">
      <w:pPr>
        <w:spacing w:before="40" w:after="0" w:line="240" w:lineRule="auto"/>
        <w:outlineLvl w:val="3"/>
        <w:rPr>
          <w:rFonts w:ascii="Times New Roman" w:eastAsia="Times New Roman" w:hAnsi="Times New Roman" w:cs="Times New Roman"/>
          <w:b/>
          <w:bCs/>
          <w:sz w:val="24"/>
        </w:rPr>
      </w:pPr>
      <w:r w:rsidRPr="00BA2D7C">
        <w:rPr>
          <w:rFonts w:eastAsia="Times New Roman" w:cs="Calibri"/>
          <w:b/>
          <w:bCs/>
          <w:color w:val="000000"/>
          <w:sz w:val="26"/>
          <w:szCs w:val="26"/>
        </w:rPr>
        <w:t>Pharma innovation is strong now – patent incentives are key to maintaining progress, Austin and Hayford 21:</w:t>
      </w:r>
    </w:p>
    <w:p w14:paraId="76DF46E6" w14:textId="77777777" w:rsidR="00B375BA" w:rsidRPr="00BA2D7C" w:rsidRDefault="00B375BA" w:rsidP="00B375BA">
      <w:pPr>
        <w:spacing w:line="240" w:lineRule="auto"/>
        <w:rPr>
          <w:rFonts w:ascii="Times New Roman" w:eastAsia="Times New Roman" w:hAnsi="Times New Roman" w:cs="Times New Roman"/>
          <w:sz w:val="24"/>
        </w:rPr>
      </w:pPr>
      <w:r w:rsidRPr="00BA2D7C">
        <w:rPr>
          <w:rFonts w:eastAsia="Times New Roman" w:cs="Calibri"/>
          <w:color w:val="000000"/>
          <w:szCs w:val="22"/>
        </w:rPr>
        <w:t xml:space="preserve">David Austin, [an Analyst in CBO’s Microeconomics Studies Division] and Tamara Hayford, [a principal analyst in the Health, Retirement, and Long-Term Analysis Division, Congressional Budget Office] prepared the report with guidance from Joseph Kile, Lyle Nelson, and Julie Topoleski. Christopher Adams, Pranav Bhandarkar, and David Wylie (formerly of CBO) contributed to the analysis., April 2021, “Research and Development in the Pharmaceutical Industry” </w:t>
      </w:r>
      <w:hyperlink r:id="rId9" w:history="1">
        <w:r w:rsidRPr="00BA2D7C">
          <w:rPr>
            <w:rFonts w:eastAsia="Times New Roman" w:cs="Calibri"/>
            <w:color w:val="000000"/>
            <w:szCs w:val="22"/>
            <w:u w:val="single"/>
          </w:rPr>
          <w:t>https://www.cbo.gov/publication/57126</w:t>
        </w:r>
      </w:hyperlink>
      <w:r w:rsidRPr="00BA2D7C">
        <w:rPr>
          <w:rFonts w:eastAsia="Times New Roman" w:cs="Calibri"/>
          <w:color w:val="000000"/>
          <w:szCs w:val="22"/>
        </w:rPr>
        <w:t xml:space="preserve"> //LHP AV DOA: 9/8/21</w:t>
      </w:r>
    </w:p>
    <w:p w14:paraId="6EAFDFDF" w14:textId="77777777" w:rsidR="00B375BA" w:rsidRPr="00BA2D7C" w:rsidRDefault="00B375BA" w:rsidP="00B375BA">
      <w:pPr>
        <w:spacing w:line="240" w:lineRule="auto"/>
        <w:rPr>
          <w:rFonts w:ascii="Times New Roman" w:eastAsia="Times New Roman" w:hAnsi="Times New Roman" w:cs="Times New Roman"/>
          <w:sz w:val="24"/>
        </w:rPr>
      </w:pPr>
      <w:r w:rsidRPr="00BA2D7C">
        <w:rPr>
          <w:rFonts w:eastAsia="Times New Roman" w:cs="Calibri"/>
          <w:color w:val="000000"/>
          <w:sz w:val="10"/>
          <w:szCs w:val="10"/>
        </w:rPr>
        <w:t xml:space="preserve">At a Glance This report examines research and development (R&amp;D) by the pharmaceutical industry. Spending on R&amp;D and Its Results. </w:t>
      </w:r>
      <w:r w:rsidRPr="00BA2D7C">
        <w:rPr>
          <w:rFonts w:eastAsia="Times New Roman" w:cs="Calibri"/>
          <w:b/>
          <w:bCs/>
          <w:color w:val="000000"/>
          <w:szCs w:val="22"/>
          <w:u w:val="single"/>
        </w:rPr>
        <w:t xml:space="preserve">Spending on </w:t>
      </w:r>
      <w:r w:rsidRPr="00BA2D7C">
        <w:rPr>
          <w:rFonts w:eastAsia="Times New Roman" w:cs="Calibri"/>
          <w:b/>
          <w:bCs/>
          <w:color w:val="000000"/>
          <w:szCs w:val="22"/>
          <w:u w:val="single"/>
          <w:shd w:val="clear" w:color="auto" w:fill="FFFF00"/>
        </w:rPr>
        <w:t xml:space="preserve">R&amp;D and </w:t>
      </w:r>
      <w:r w:rsidRPr="00BA2D7C">
        <w:rPr>
          <w:rFonts w:eastAsia="Times New Roman" w:cs="Calibri"/>
          <w:b/>
          <w:bCs/>
          <w:color w:val="000000"/>
          <w:szCs w:val="22"/>
          <w:u w:val="single"/>
        </w:rPr>
        <w:t xml:space="preserve">the introduction of </w:t>
      </w:r>
      <w:r w:rsidRPr="00BA2D7C">
        <w:rPr>
          <w:rFonts w:eastAsia="Times New Roman" w:cs="Calibri"/>
          <w:b/>
          <w:bCs/>
          <w:color w:val="000000"/>
          <w:szCs w:val="22"/>
          <w:u w:val="single"/>
          <w:shd w:val="clear" w:color="auto" w:fill="FFFF00"/>
        </w:rPr>
        <w:t xml:space="preserve">new drugs have </w:t>
      </w:r>
      <w:r w:rsidRPr="00BA2D7C">
        <w:rPr>
          <w:rFonts w:eastAsia="Times New Roman" w:cs="Calibri"/>
          <w:b/>
          <w:bCs/>
          <w:color w:val="000000"/>
          <w:szCs w:val="22"/>
          <w:u w:val="single"/>
        </w:rPr>
        <w:t xml:space="preserve">both </w:t>
      </w:r>
      <w:r w:rsidRPr="00BA2D7C">
        <w:rPr>
          <w:rFonts w:eastAsia="Times New Roman" w:cs="Calibri"/>
          <w:b/>
          <w:bCs/>
          <w:color w:val="000000"/>
          <w:szCs w:val="22"/>
          <w:u w:val="single"/>
          <w:shd w:val="clear" w:color="auto" w:fill="FFFF00"/>
        </w:rPr>
        <w:t>increased in the past two decades</w:t>
      </w:r>
      <w:r w:rsidRPr="00BA2D7C">
        <w:rPr>
          <w:rFonts w:eastAsia="Times New Roman" w:cs="Calibri"/>
          <w:b/>
          <w:bCs/>
          <w:color w:val="000000"/>
          <w:szCs w:val="22"/>
          <w:u w:val="single"/>
        </w:rPr>
        <w:t xml:space="preserve">. </w:t>
      </w:r>
      <w:r w:rsidRPr="00BA2D7C">
        <w:rPr>
          <w:rFonts w:eastAsia="Times New Roman" w:cs="Calibri"/>
          <w:color w:val="000000"/>
          <w:sz w:val="10"/>
          <w:szCs w:val="10"/>
        </w:rPr>
        <w:t xml:space="preserve">In 2019, the </w:t>
      </w:r>
      <w:r w:rsidRPr="00BA2D7C">
        <w:rPr>
          <w:rFonts w:eastAsia="Times New Roman" w:cs="Calibri"/>
          <w:b/>
          <w:bCs/>
          <w:color w:val="000000"/>
          <w:szCs w:val="22"/>
          <w:u w:val="single"/>
        </w:rPr>
        <w:t>pharma</w:t>
      </w:r>
      <w:r w:rsidRPr="00BA2D7C">
        <w:rPr>
          <w:rFonts w:eastAsia="Times New Roman" w:cs="Calibri"/>
          <w:color w:val="000000"/>
          <w:sz w:val="10"/>
          <w:szCs w:val="10"/>
        </w:rPr>
        <w:t xml:space="preserve">ceutical industry </w:t>
      </w:r>
      <w:r w:rsidRPr="00BA2D7C">
        <w:rPr>
          <w:rFonts w:eastAsia="Times New Roman" w:cs="Calibri"/>
          <w:b/>
          <w:bCs/>
          <w:color w:val="000000"/>
          <w:szCs w:val="22"/>
          <w:u w:val="single"/>
        </w:rPr>
        <w:t xml:space="preserve">spent $83 billion dollars on </w:t>
      </w:r>
      <w:r w:rsidRPr="00BA2D7C">
        <w:rPr>
          <w:rFonts w:eastAsia="Times New Roman" w:cs="Calibri"/>
          <w:b/>
          <w:bCs/>
          <w:color w:val="000000"/>
          <w:szCs w:val="22"/>
          <w:u w:val="single"/>
          <w:shd w:val="clear" w:color="auto" w:fill="FFFF00"/>
        </w:rPr>
        <w:t>R&amp;D</w:t>
      </w:r>
      <w:r w:rsidRPr="00BA2D7C">
        <w:rPr>
          <w:rFonts w:eastAsia="Times New Roman" w:cs="Calibri"/>
          <w:b/>
          <w:bCs/>
          <w:color w:val="000000"/>
          <w:szCs w:val="22"/>
          <w:u w:val="single"/>
        </w:rPr>
        <w:t>.</w:t>
      </w:r>
      <w:r w:rsidRPr="00BA2D7C">
        <w:rPr>
          <w:rFonts w:eastAsia="Times New Roman" w:cs="Calibri"/>
          <w:color w:val="000000"/>
          <w:sz w:val="10"/>
          <w:szCs w:val="10"/>
        </w:rPr>
        <w:t xml:space="preserve"> Adjusted for inflation, </w:t>
      </w:r>
      <w:r w:rsidRPr="00BA2D7C">
        <w:rPr>
          <w:rFonts w:eastAsia="Times New Roman" w:cs="Calibri"/>
          <w:b/>
          <w:bCs/>
          <w:color w:val="000000"/>
          <w:szCs w:val="22"/>
          <w:u w:val="single"/>
        </w:rPr>
        <w:t>that</w:t>
      </w:r>
      <w:r w:rsidRPr="00BA2D7C">
        <w:rPr>
          <w:rFonts w:eastAsia="Times New Roman" w:cs="Calibri"/>
          <w:color w:val="000000"/>
          <w:sz w:val="10"/>
          <w:szCs w:val="10"/>
        </w:rPr>
        <w:t xml:space="preserve"> </w:t>
      </w:r>
      <w:r w:rsidRPr="00BA2D7C">
        <w:rPr>
          <w:rFonts w:eastAsia="Times New Roman" w:cs="Calibri"/>
          <w:b/>
          <w:bCs/>
          <w:color w:val="000000"/>
          <w:szCs w:val="22"/>
          <w:u w:val="single"/>
        </w:rPr>
        <w:t xml:space="preserve">amount is </w:t>
      </w:r>
      <w:r w:rsidRPr="00BA2D7C">
        <w:rPr>
          <w:rFonts w:eastAsia="Times New Roman" w:cs="Calibri"/>
          <w:b/>
          <w:bCs/>
          <w:color w:val="000000"/>
          <w:szCs w:val="22"/>
          <w:u w:val="single"/>
          <w:shd w:val="clear" w:color="auto" w:fill="FFFF00"/>
        </w:rPr>
        <w:t xml:space="preserve">about 10 times </w:t>
      </w:r>
      <w:r w:rsidRPr="00BA2D7C">
        <w:rPr>
          <w:rFonts w:eastAsia="Times New Roman" w:cs="Calibri"/>
          <w:b/>
          <w:bCs/>
          <w:color w:val="000000"/>
          <w:szCs w:val="22"/>
          <w:u w:val="single"/>
        </w:rPr>
        <w:t>what the industry spent per year in the 1980s</w:t>
      </w:r>
      <w:r w:rsidRPr="00BA2D7C">
        <w:rPr>
          <w:rFonts w:eastAsia="Times New Roman" w:cs="Calibri"/>
          <w:color w:val="000000"/>
          <w:sz w:val="10"/>
          <w:szCs w:val="10"/>
        </w:rPr>
        <w:t xml:space="preserve">. Between 2010 and 2019, the number of </w:t>
      </w:r>
      <w:r w:rsidRPr="00BA2D7C">
        <w:rPr>
          <w:rFonts w:eastAsia="Times New Roman" w:cs="Calibri"/>
          <w:b/>
          <w:bCs/>
          <w:color w:val="000000"/>
          <w:szCs w:val="22"/>
          <w:u w:val="single"/>
          <w:shd w:val="clear" w:color="auto" w:fill="FFFF00"/>
        </w:rPr>
        <w:t xml:space="preserve">new drugs </w:t>
      </w:r>
      <w:r w:rsidRPr="00BA2D7C">
        <w:rPr>
          <w:rFonts w:eastAsia="Times New Roman" w:cs="Calibri"/>
          <w:b/>
          <w:bCs/>
          <w:color w:val="000000"/>
          <w:szCs w:val="22"/>
          <w:u w:val="single"/>
        </w:rPr>
        <w:t>approved</w:t>
      </w:r>
      <w:r w:rsidRPr="00BA2D7C">
        <w:rPr>
          <w:rFonts w:eastAsia="Times New Roman" w:cs="Calibri"/>
          <w:color w:val="000000"/>
          <w:sz w:val="10"/>
          <w:szCs w:val="10"/>
        </w:rPr>
        <w:t xml:space="preserve"> for </w:t>
      </w:r>
      <w:r w:rsidRPr="00BA2D7C">
        <w:rPr>
          <w:rFonts w:eastAsia="Times New Roman" w:cs="Calibri"/>
          <w:b/>
          <w:bCs/>
          <w:color w:val="000000"/>
          <w:szCs w:val="22"/>
          <w:u w:val="single"/>
        </w:rPr>
        <w:t xml:space="preserve">sale increased by </w:t>
      </w:r>
      <w:r w:rsidRPr="00BA2D7C">
        <w:rPr>
          <w:rFonts w:eastAsia="Times New Roman" w:cs="Calibri"/>
          <w:b/>
          <w:bCs/>
          <w:color w:val="000000"/>
          <w:szCs w:val="22"/>
          <w:u w:val="single"/>
          <w:shd w:val="clear" w:color="auto" w:fill="FFFF00"/>
        </w:rPr>
        <w:t>60 percent</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compared with the previous decade, with a peak of 59 new drugs approved in 2018. Factors Influencing R&amp;D Spending. </w:t>
      </w:r>
      <w:r w:rsidRPr="00BA2D7C">
        <w:rPr>
          <w:rFonts w:eastAsia="Times New Roman" w:cs="Calibri"/>
          <w:b/>
          <w:bCs/>
          <w:color w:val="000000"/>
          <w:szCs w:val="22"/>
          <w:u w:val="single"/>
        </w:rPr>
        <w:t xml:space="preserve">The amount of money that drug companies devote to </w:t>
      </w:r>
      <w:r w:rsidRPr="00BA2D7C">
        <w:rPr>
          <w:rFonts w:eastAsia="Times New Roman" w:cs="Calibri"/>
          <w:b/>
          <w:bCs/>
          <w:color w:val="000000"/>
          <w:szCs w:val="22"/>
          <w:u w:val="single"/>
          <w:shd w:val="clear" w:color="auto" w:fill="FFFF00"/>
        </w:rPr>
        <w:t>R&amp;D is determined by</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the amount of </w:t>
      </w:r>
      <w:r w:rsidRPr="00BA2D7C">
        <w:rPr>
          <w:rFonts w:eastAsia="Times New Roman" w:cs="Calibri"/>
          <w:b/>
          <w:bCs/>
          <w:color w:val="000000"/>
          <w:szCs w:val="22"/>
          <w:u w:val="single"/>
          <w:shd w:val="clear" w:color="auto" w:fill="FFFF00"/>
        </w:rPr>
        <w:t>revenue</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they expect to earn from a new drug, the expected </w:t>
      </w:r>
      <w:r w:rsidRPr="00BA2D7C">
        <w:rPr>
          <w:rFonts w:eastAsia="Times New Roman" w:cs="Calibri"/>
          <w:b/>
          <w:bCs/>
          <w:color w:val="000000"/>
          <w:szCs w:val="22"/>
          <w:u w:val="single"/>
          <w:shd w:val="clear" w:color="auto" w:fill="FFFF00"/>
        </w:rPr>
        <w:t>cost</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of developing that drug, </w:t>
      </w:r>
      <w:r w:rsidRPr="00BA2D7C">
        <w:rPr>
          <w:rFonts w:eastAsia="Times New Roman" w:cs="Calibri"/>
          <w:b/>
          <w:bCs/>
          <w:color w:val="000000"/>
          <w:szCs w:val="22"/>
          <w:u w:val="single"/>
          <w:shd w:val="clear" w:color="auto" w:fill="FFFF00"/>
        </w:rPr>
        <w:t>and</w:t>
      </w:r>
      <w:r w:rsidRPr="00BA2D7C">
        <w:rPr>
          <w:rFonts w:eastAsia="Times New Roman" w:cs="Calibri"/>
          <w:color w:val="000000"/>
          <w:sz w:val="10"/>
          <w:szCs w:val="10"/>
          <w:shd w:val="clear" w:color="auto" w:fill="FFFF00"/>
        </w:rPr>
        <w:t xml:space="preserve"> </w:t>
      </w:r>
      <w:r w:rsidRPr="00BA2D7C">
        <w:rPr>
          <w:rFonts w:eastAsia="Times New Roman" w:cs="Calibri"/>
          <w:b/>
          <w:bCs/>
          <w:color w:val="000000"/>
          <w:szCs w:val="22"/>
          <w:u w:val="single"/>
          <w:shd w:val="clear" w:color="auto" w:fill="FFFF00"/>
        </w:rPr>
        <w:t>policies</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that influence the supply of and demand for drugs. The </w:t>
      </w:r>
      <w:r w:rsidRPr="00BA2D7C">
        <w:rPr>
          <w:rFonts w:eastAsia="Times New Roman" w:cs="Calibri"/>
          <w:b/>
          <w:bCs/>
          <w:color w:val="000000"/>
          <w:szCs w:val="22"/>
          <w:u w:val="single"/>
        </w:rPr>
        <w:t>expected</w:t>
      </w:r>
      <w:r w:rsidRPr="00BA2D7C">
        <w:rPr>
          <w:rFonts w:eastAsia="Times New Roman" w:cs="Calibri"/>
          <w:color w:val="000000"/>
          <w:sz w:val="10"/>
          <w:szCs w:val="10"/>
        </w:rPr>
        <w:t xml:space="preserve"> </w:t>
      </w:r>
      <w:r w:rsidRPr="00BA2D7C">
        <w:rPr>
          <w:rFonts w:eastAsia="Times New Roman" w:cs="Calibri"/>
          <w:b/>
          <w:bCs/>
          <w:color w:val="000000"/>
          <w:szCs w:val="22"/>
          <w:u w:val="single"/>
        </w:rPr>
        <w:t>lifetime global revenues of a new drug depends on the prices that companies expect to charge</w:t>
      </w:r>
      <w:r w:rsidRPr="00BA2D7C">
        <w:rPr>
          <w:rFonts w:eastAsia="Times New Roman" w:cs="Calibri"/>
          <w:color w:val="000000"/>
          <w:sz w:val="10"/>
          <w:szCs w:val="10"/>
        </w:rPr>
        <w:t xml:space="preserve"> for the drug in different markets around the world, the volume of sales they anticipate at those prices, and the likelihood the drug-development effort will succeed. </w:t>
      </w:r>
      <w:r w:rsidRPr="00BA2D7C">
        <w:rPr>
          <w:rFonts w:eastAsia="Times New Roman" w:cs="Calibri"/>
          <w:b/>
          <w:bCs/>
          <w:color w:val="000000"/>
          <w:szCs w:val="22"/>
          <w:u w:val="single"/>
        </w:rPr>
        <w:t xml:space="preserve">The expected </w:t>
      </w:r>
      <w:r w:rsidRPr="00BA2D7C">
        <w:rPr>
          <w:rFonts w:eastAsia="Times New Roman" w:cs="Calibri"/>
          <w:b/>
          <w:bCs/>
          <w:color w:val="000000"/>
          <w:szCs w:val="22"/>
          <w:u w:val="single"/>
          <w:shd w:val="clear" w:color="auto" w:fill="FFFF00"/>
        </w:rPr>
        <w:t xml:space="preserve">cost </w:t>
      </w:r>
      <w:r w:rsidRPr="00BA2D7C">
        <w:rPr>
          <w:rFonts w:eastAsia="Times New Roman" w:cs="Calibri"/>
          <w:color w:val="000000"/>
          <w:sz w:val="10"/>
          <w:szCs w:val="10"/>
        </w:rPr>
        <w:t>to develop a new drug—</w:t>
      </w:r>
      <w:r w:rsidRPr="00BA2D7C">
        <w:rPr>
          <w:rFonts w:eastAsia="Times New Roman" w:cs="Calibri"/>
          <w:b/>
          <w:bCs/>
          <w:color w:val="000000"/>
          <w:szCs w:val="22"/>
          <w:u w:val="single"/>
        </w:rPr>
        <w:t>including capital costs and expenditures on drugs that fail to reach the market</w:t>
      </w:r>
      <w:r w:rsidRPr="00BA2D7C">
        <w:rPr>
          <w:rFonts w:eastAsia="Times New Roman" w:cs="Calibri"/>
          <w:color w:val="000000"/>
          <w:sz w:val="10"/>
          <w:szCs w:val="10"/>
        </w:rPr>
        <w:t>—</w:t>
      </w:r>
      <w:r w:rsidRPr="00BA2D7C">
        <w:rPr>
          <w:rFonts w:eastAsia="Times New Roman" w:cs="Calibri"/>
          <w:b/>
          <w:bCs/>
          <w:color w:val="000000"/>
          <w:szCs w:val="22"/>
          <w:u w:val="single"/>
        </w:rPr>
        <w:t xml:space="preserve">has been estimated to </w:t>
      </w:r>
      <w:r w:rsidRPr="00BA2D7C">
        <w:rPr>
          <w:rFonts w:eastAsia="Times New Roman" w:cs="Calibri"/>
          <w:b/>
          <w:bCs/>
          <w:color w:val="000000"/>
          <w:szCs w:val="22"/>
          <w:u w:val="single"/>
          <w:shd w:val="clear" w:color="auto" w:fill="FFFF00"/>
        </w:rPr>
        <w:t xml:space="preserve">range from </w:t>
      </w:r>
      <w:r w:rsidRPr="00BA2D7C">
        <w:rPr>
          <w:rFonts w:eastAsia="Times New Roman" w:cs="Calibri"/>
          <w:b/>
          <w:bCs/>
          <w:color w:val="000000"/>
          <w:szCs w:val="22"/>
          <w:u w:val="single"/>
        </w:rPr>
        <w:t>less than $</w:t>
      </w:r>
      <w:r w:rsidRPr="00BA2D7C">
        <w:rPr>
          <w:rFonts w:eastAsia="Times New Roman" w:cs="Calibri"/>
          <w:b/>
          <w:bCs/>
          <w:color w:val="000000"/>
          <w:szCs w:val="22"/>
          <w:u w:val="single"/>
          <w:shd w:val="clear" w:color="auto" w:fill="FFFF00"/>
        </w:rPr>
        <w:t>1</w:t>
      </w:r>
      <w:r w:rsidRPr="00BA2D7C">
        <w:rPr>
          <w:rFonts w:eastAsia="Times New Roman" w:cs="Calibri"/>
          <w:b/>
          <w:bCs/>
          <w:color w:val="000000"/>
          <w:szCs w:val="22"/>
          <w:u w:val="single"/>
        </w:rPr>
        <w:t xml:space="preserve"> billion </w:t>
      </w:r>
      <w:r w:rsidRPr="00BA2D7C">
        <w:rPr>
          <w:rFonts w:eastAsia="Times New Roman" w:cs="Calibri"/>
          <w:b/>
          <w:bCs/>
          <w:color w:val="000000"/>
          <w:szCs w:val="22"/>
          <w:u w:val="single"/>
          <w:shd w:val="clear" w:color="auto" w:fill="FFFF00"/>
        </w:rPr>
        <w:t xml:space="preserve">to </w:t>
      </w:r>
      <w:r w:rsidRPr="00BA2D7C">
        <w:rPr>
          <w:rFonts w:eastAsia="Times New Roman" w:cs="Calibri"/>
          <w:b/>
          <w:bCs/>
          <w:color w:val="000000"/>
          <w:szCs w:val="22"/>
          <w:u w:val="single"/>
        </w:rPr>
        <w:t>more than $</w:t>
      </w:r>
      <w:r w:rsidRPr="00BA2D7C">
        <w:rPr>
          <w:rFonts w:eastAsia="Times New Roman" w:cs="Calibri"/>
          <w:b/>
          <w:bCs/>
          <w:color w:val="000000"/>
          <w:szCs w:val="22"/>
          <w:u w:val="single"/>
          <w:shd w:val="clear" w:color="auto" w:fill="FFFF00"/>
        </w:rPr>
        <w:t>2 billion</w:t>
      </w:r>
      <w:r w:rsidRPr="00BA2D7C">
        <w:rPr>
          <w:rFonts w:eastAsia="Times New Roman" w:cs="Calibri"/>
          <w:color w:val="000000"/>
          <w:sz w:val="10"/>
          <w:szCs w:val="10"/>
        </w:rPr>
        <w:t xml:space="preserve">. The federal government influences the amount of private spending on R&amp;D through programs (such as Medicare) that increase the demand for prescription drugs, through policies (such as spending for basic research and regulations on what must be demonstrated in clinical trials) that affect the supply of new drugs, and through policies (such as recommendations for vaccines) that affect both supply and demand. Notes Research and Development in the Pharmaceutical Industry Summary Every year, the U.S. pharmaceutical industry develops a variety of new drugs that provide valuable medical benefits. Many of those drugs are expensive and contribute to rising health care costs for the private sector and the federal government. Policymakers have considered </w:t>
      </w:r>
      <w:r w:rsidRPr="00BA2D7C">
        <w:rPr>
          <w:rFonts w:eastAsia="Times New Roman" w:cs="Calibri"/>
          <w:b/>
          <w:bCs/>
          <w:color w:val="000000"/>
          <w:szCs w:val="22"/>
          <w:u w:val="single"/>
          <w:shd w:val="clear" w:color="auto" w:fill="FFFF00"/>
        </w:rPr>
        <w:t>policies</w:t>
      </w:r>
      <w:r w:rsidRPr="00BA2D7C">
        <w:rPr>
          <w:rFonts w:eastAsia="Times New Roman" w:cs="Calibri"/>
          <w:color w:val="000000"/>
          <w:sz w:val="10"/>
          <w:szCs w:val="10"/>
          <w:shd w:val="clear" w:color="auto" w:fill="FFFF00"/>
        </w:rPr>
        <w:t xml:space="preserve"> </w:t>
      </w:r>
      <w:r w:rsidRPr="00BA2D7C">
        <w:rPr>
          <w:rFonts w:eastAsia="Times New Roman" w:cs="Calibri"/>
          <w:b/>
          <w:bCs/>
          <w:color w:val="000000"/>
          <w:szCs w:val="22"/>
          <w:u w:val="single"/>
          <w:shd w:val="clear" w:color="auto" w:fill="FFFF00"/>
        </w:rPr>
        <w:t>that</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would </w:t>
      </w:r>
      <w:r w:rsidRPr="00BA2D7C">
        <w:rPr>
          <w:rFonts w:eastAsia="Times New Roman" w:cs="Calibri"/>
          <w:b/>
          <w:bCs/>
          <w:color w:val="000000"/>
          <w:szCs w:val="22"/>
          <w:u w:val="single"/>
          <w:shd w:val="clear" w:color="auto" w:fill="FFFF00"/>
        </w:rPr>
        <w:t>lower</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drug </w:t>
      </w:r>
      <w:r w:rsidRPr="00BA2D7C">
        <w:rPr>
          <w:rFonts w:eastAsia="Times New Roman" w:cs="Calibri"/>
          <w:b/>
          <w:bCs/>
          <w:color w:val="000000"/>
          <w:szCs w:val="22"/>
          <w:u w:val="single"/>
          <w:shd w:val="clear" w:color="auto" w:fill="FFFF00"/>
        </w:rPr>
        <w:t>prices</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and reduce federal drug expenditures. Such policies would probably </w:t>
      </w:r>
      <w:r w:rsidRPr="00BA2D7C">
        <w:rPr>
          <w:rFonts w:eastAsia="Times New Roman" w:cs="Calibri"/>
          <w:b/>
          <w:bCs/>
          <w:color w:val="000000"/>
          <w:szCs w:val="22"/>
          <w:u w:val="single"/>
          <w:shd w:val="clear" w:color="auto" w:fill="FFFF00"/>
        </w:rPr>
        <w:t xml:space="preserve">reduce </w:t>
      </w:r>
      <w:r w:rsidRPr="00BA2D7C">
        <w:rPr>
          <w:rFonts w:eastAsia="Times New Roman" w:cs="Calibri"/>
          <w:b/>
          <w:bCs/>
          <w:color w:val="000000"/>
          <w:szCs w:val="22"/>
          <w:u w:val="single"/>
        </w:rPr>
        <w:t xml:space="preserve">the industry’s </w:t>
      </w:r>
      <w:r w:rsidRPr="00BA2D7C">
        <w:rPr>
          <w:rFonts w:eastAsia="Times New Roman" w:cs="Calibri"/>
          <w:b/>
          <w:bCs/>
          <w:color w:val="000000"/>
          <w:szCs w:val="22"/>
          <w:u w:val="single"/>
          <w:shd w:val="clear" w:color="auto" w:fill="FFFF00"/>
        </w:rPr>
        <w:t>incentive to develop new drugs</w:t>
      </w:r>
      <w:r w:rsidRPr="00BA2D7C">
        <w:rPr>
          <w:rFonts w:eastAsia="Times New Roman" w:cs="Calibri"/>
          <w:color w:val="000000"/>
          <w:sz w:val="10"/>
          <w:szCs w:val="10"/>
        </w:rPr>
        <w:t xml:space="preserve">. 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The pharmaceutical industry devoted $83 billion to R&amp;D expenditures in 2019. Those expenditures covered a variety of activities, including discovering and testing new drugs, developing incremental innovations such as product extensions, and clinical testing for safety-monitoring or marketing purposes. That amount is about 10 times what the industry spent per year in the 1980s, after adjusting for the effects of inflation. </w:t>
      </w:r>
      <w:r w:rsidRPr="00BA2D7C">
        <w:rPr>
          <w:rFonts w:eastAsia="Times New Roman" w:cs="Calibri"/>
          <w:b/>
          <w:bCs/>
          <w:color w:val="000000"/>
          <w:szCs w:val="22"/>
          <w:u w:val="single"/>
          <w:shd w:val="clear" w:color="auto" w:fill="FFFF00"/>
        </w:rPr>
        <w:t xml:space="preserve">The share of revenues </w:t>
      </w:r>
      <w:r w:rsidRPr="00BA2D7C">
        <w:rPr>
          <w:rFonts w:eastAsia="Times New Roman" w:cs="Calibri"/>
          <w:b/>
          <w:bCs/>
          <w:color w:val="000000"/>
          <w:szCs w:val="22"/>
          <w:u w:val="single"/>
        </w:rPr>
        <w:t xml:space="preserve">that drug </w:t>
      </w:r>
      <w:r w:rsidRPr="00BA2D7C">
        <w:rPr>
          <w:rFonts w:eastAsia="Times New Roman" w:cs="Calibri"/>
          <w:b/>
          <w:bCs/>
          <w:color w:val="000000"/>
          <w:szCs w:val="22"/>
          <w:u w:val="single"/>
          <w:shd w:val="clear" w:color="auto" w:fill="FFFF00"/>
        </w:rPr>
        <w:t xml:space="preserve">companies devote </w:t>
      </w:r>
      <w:r w:rsidRPr="00BA2D7C">
        <w:rPr>
          <w:rFonts w:eastAsia="Times New Roman" w:cs="Calibri"/>
          <w:b/>
          <w:bCs/>
          <w:color w:val="000000"/>
          <w:szCs w:val="22"/>
          <w:u w:val="single"/>
        </w:rPr>
        <w:t xml:space="preserve">to R&amp;D </w:t>
      </w:r>
      <w:r w:rsidRPr="00BA2D7C">
        <w:rPr>
          <w:rFonts w:eastAsia="Times New Roman" w:cs="Calibri"/>
          <w:b/>
          <w:bCs/>
          <w:color w:val="000000"/>
          <w:szCs w:val="22"/>
          <w:u w:val="single"/>
          <w:shd w:val="clear" w:color="auto" w:fill="FFFF00"/>
        </w:rPr>
        <w:t>has also grown</w:t>
      </w:r>
      <w:r w:rsidRPr="00BA2D7C">
        <w:rPr>
          <w:rFonts w:eastAsia="Times New Roman" w:cs="Calibri"/>
          <w:color w:val="000000"/>
          <w:sz w:val="10"/>
          <w:szCs w:val="10"/>
        </w:rPr>
        <w:t xml:space="preserve">: On </w:t>
      </w:r>
      <w:r w:rsidRPr="00BA2D7C">
        <w:rPr>
          <w:rFonts w:eastAsia="Times New Roman" w:cs="Calibri"/>
          <w:b/>
          <w:bCs/>
          <w:color w:val="000000"/>
          <w:szCs w:val="22"/>
          <w:u w:val="single"/>
        </w:rPr>
        <w:t xml:space="preserve">average, pharmaceutical companies spent </w:t>
      </w:r>
      <w:r w:rsidRPr="00BA2D7C">
        <w:rPr>
          <w:rFonts w:eastAsia="Times New Roman" w:cs="Calibri"/>
          <w:b/>
          <w:bCs/>
          <w:color w:val="000000"/>
          <w:szCs w:val="22"/>
          <w:u w:val="single"/>
          <w:shd w:val="clear" w:color="auto" w:fill="FFFF00"/>
        </w:rPr>
        <w:t xml:space="preserve">about one-quarter </w:t>
      </w:r>
      <w:r w:rsidRPr="00BA2D7C">
        <w:rPr>
          <w:rFonts w:eastAsia="Times New Roman" w:cs="Calibri"/>
          <w:b/>
          <w:bCs/>
          <w:color w:val="000000"/>
          <w:szCs w:val="22"/>
          <w:u w:val="single"/>
        </w:rPr>
        <w:t>of their revenues (net of expenses and buyer rebates) on R&amp;D expenses in 2019, which is almost twice as large a share of revenues as they spent in 2000</w:t>
      </w:r>
      <w:r w:rsidRPr="00BA2D7C">
        <w:rPr>
          <w:rFonts w:eastAsia="Times New Roman" w:cs="Calibri"/>
          <w:color w:val="000000"/>
          <w:sz w:val="10"/>
          <w:szCs w:val="10"/>
        </w:rPr>
        <w:t xml:space="preserve">. That revenue share is larger than that for other knowledge-based industries, such as semiconductors, technology hardware, and software. The number of new drugs approved each year has also grown over the past decade. On average, the Food and Drug Administration (FDA) approved 38 new drugs per year from 2010 through 2019 (with a peak of 59 in 2018), which is 60 percent more than the yearly average over the previous decade. Many of the drugs that have been approved in recent years are “specialty drugs.” Specialty drugs generally treat chronic, complex, or rare conditions, and they may also require special handling or monitoring of patients. Many specialty drugs are biologics (large-molecule drugs based on living cell lines), which are costly to develop, hard to imitate, and frequently have high prices. 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What Factors Influence Spending for R&amp;D? Drug companies’ R&amp;D spending decisions depend on three main factors: Anticipated lifetime global revenues from a new drug, Expected costs to develop a new drug, and Policies and programs that influence the supply of and demand for prescription drugs. </w:t>
      </w:r>
      <w:r w:rsidRPr="00BA2D7C">
        <w:rPr>
          <w:rFonts w:eastAsia="Times New Roman" w:cs="Calibri"/>
          <w:b/>
          <w:bCs/>
          <w:color w:val="000000"/>
          <w:szCs w:val="22"/>
          <w:u w:val="single"/>
        </w:rPr>
        <w:t>Various considerations inform companies’ expectations</w:t>
      </w:r>
      <w:r w:rsidRPr="00BA2D7C">
        <w:rPr>
          <w:rFonts w:eastAsia="Times New Roman" w:cs="Calibri"/>
          <w:color w:val="000000"/>
          <w:sz w:val="10"/>
          <w:szCs w:val="10"/>
        </w:rPr>
        <w:t xml:space="preserve"> about a drug’s revenue stream, including the anticipated prices it could command in different markets around the world and the expected global sales volume at those prices (given the number of people who might use the drug). The </w:t>
      </w:r>
      <w:r w:rsidRPr="00BA2D7C">
        <w:rPr>
          <w:rFonts w:eastAsia="Times New Roman" w:cs="Calibri"/>
          <w:b/>
          <w:bCs/>
          <w:color w:val="000000"/>
          <w:szCs w:val="22"/>
          <w:u w:val="single"/>
        </w:rPr>
        <w:t>prices and sales volumes of existing drugs provide information about consumers’ and insurance plans’ willingness to pay for drug treatments</w:t>
      </w:r>
      <w:r w:rsidRPr="00BA2D7C">
        <w:rPr>
          <w:rFonts w:eastAsia="Times New Roman" w:cs="Calibri"/>
          <w:color w:val="000000"/>
          <w:sz w:val="10"/>
          <w:szCs w:val="10"/>
        </w:rPr>
        <w:t xml:space="preserve">. Importantly, when drug companies set the prices of a new drug, they do so to maximize future revenues net of manufacturing and distribution costs. A drug’s sunk R&amp;D costs—that is, the costs already incurred in developing that drug—do not influence its price. </w:t>
      </w:r>
      <w:r w:rsidRPr="00BA2D7C">
        <w:rPr>
          <w:rFonts w:eastAsia="Times New Roman" w:cs="Calibri"/>
          <w:b/>
          <w:bCs/>
          <w:color w:val="000000"/>
          <w:szCs w:val="22"/>
          <w:u w:val="single"/>
          <w:shd w:val="clear" w:color="auto" w:fill="FFFF00"/>
        </w:rPr>
        <w:t>Developing new drugs is</w:t>
      </w:r>
      <w:r w:rsidRPr="00BA2D7C">
        <w:rPr>
          <w:rFonts w:eastAsia="Times New Roman" w:cs="Calibri"/>
          <w:b/>
          <w:bCs/>
          <w:color w:val="000000"/>
          <w:szCs w:val="22"/>
          <w:u w:val="single"/>
        </w:rPr>
        <w:t xml:space="preserve"> a </w:t>
      </w:r>
      <w:r w:rsidRPr="00BA2D7C">
        <w:rPr>
          <w:rFonts w:eastAsia="Times New Roman" w:cs="Calibri"/>
          <w:b/>
          <w:bCs/>
          <w:color w:val="000000"/>
          <w:szCs w:val="22"/>
          <w:u w:val="single"/>
          <w:shd w:val="clear" w:color="auto" w:fill="FFFF00"/>
        </w:rPr>
        <w:t xml:space="preserve">costly and uncertain </w:t>
      </w:r>
      <w:r w:rsidRPr="00BA2D7C">
        <w:rPr>
          <w:rFonts w:eastAsia="Times New Roman" w:cs="Calibri"/>
          <w:b/>
          <w:bCs/>
          <w:color w:val="000000"/>
          <w:szCs w:val="22"/>
          <w:u w:val="single"/>
        </w:rPr>
        <w:t>process, and many potential drugs never make it to market. Only about 12 percent of drugs entering clinical trials are ultimately approved for introduction by the FDA.</w:t>
      </w:r>
      <w:r w:rsidRPr="00BA2D7C">
        <w:rPr>
          <w:rFonts w:eastAsia="Times New Roman" w:cs="Calibri"/>
          <w:color w:val="000000"/>
          <w:sz w:val="10"/>
          <w:szCs w:val="10"/>
        </w:rPr>
        <w:t xml:space="preserve"> In recent studies, estimates of the average R&amp;D cost per new drug range from less than $1 billion to more than $2 billion per drug. </w:t>
      </w:r>
      <w:r w:rsidRPr="00BA2D7C">
        <w:rPr>
          <w:rFonts w:eastAsia="Times New Roman" w:cs="Calibri"/>
          <w:b/>
          <w:bCs/>
          <w:color w:val="000000"/>
          <w:szCs w:val="22"/>
          <w:u w:val="single"/>
        </w:rPr>
        <w:t>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w:t>
      </w:r>
      <w:r w:rsidRPr="00BA2D7C">
        <w:rPr>
          <w:rFonts w:eastAsia="Times New Roman" w:cs="Calibri"/>
          <w:color w:val="000000"/>
          <w:sz w:val="10"/>
          <w:szCs w:val="10"/>
        </w:rPr>
        <w:t xml:space="preserve">. Those estimates also include the company’s capital costs—the value of other forgone investments—incurred during the R&amp;D process. Such costs can make up a substantial share of the average total cost of developing a new drug. The development process often takes a decade or more, and </w:t>
      </w:r>
      <w:r w:rsidRPr="00BA2D7C">
        <w:rPr>
          <w:rFonts w:eastAsia="Times New Roman" w:cs="Calibri"/>
          <w:b/>
          <w:bCs/>
          <w:color w:val="000000"/>
          <w:szCs w:val="22"/>
          <w:u w:val="single"/>
        </w:rPr>
        <w:t xml:space="preserve">during that time the company does not receive a financial return on its investment in developing that drug. </w:t>
      </w:r>
      <w:r w:rsidRPr="00BA2D7C">
        <w:rPr>
          <w:rFonts w:eastAsia="Times New Roman" w:cs="Calibri"/>
          <w:color w:val="000000"/>
          <w:sz w:val="10"/>
          <w:szCs w:val="10"/>
        </w:rPr>
        <w:t xml:space="preserve">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 of uncommon diseases—provide incentives to invest in R&amp;D. Similarly, deductions for R&amp;D investment can be used to reduce tax liabilities immediately rather than over the life of that investment. Finally, </w:t>
      </w:r>
      <w:r w:rsidRPr="00BA2D7C">
        <w:rPr>
          <w:rFonts w:eastAsia="Times New Roman" w:cs="Calibri"/>
          <w:b/>
          <w:bCs/>
          <w:color w:val="000000"/>
          <w:szCs w:val="22"/>
          <w:u w:val="single"/>
          <w:shd w:val="clear" w:color="auto" w:fill="FFFF00"/>
        </w:rPr>
        <w:t xml:space="preserve">the patent system </w:t>
      </w:r>
      <w:r w:rsidRPr="00BA2D7C">
        <w:rPr>
          <w:rFonts w:eastAsia="Times New Roman" w:cs="Calibri"/>
          <w:b/>
          <w:bCs/>
          <w:color w:val="000000"/>
          <w:szCs w:val="22"/>
          <w:u w:val="single"/>
        </w:rPr>
        <w:t xml:space="preserve">and certain statutory provisions that delay FDA approval of generic drugs </w:t>
      </w:r>
      <w:r w:rsidRPr="00BA2D7C">
        <w:rPr>
          <w:rFonts w:eastAsia="Times New Roman" w:cs="Calibri"/>
          <w:b/>
          <w:bCs/>
          <w:color w:val="000000"/>
          <w:szCs w:val="22"/>
          <w:u w:val="single"/>
          <w:shd w:val="clear" w:color="auto" w:fill="FFFF00"/>
        </w:rPr>
        <w:t xml:space="preserve">provide </w:t>
      </w:r>
      <w:r w:rsidRPr="00BA2D7C">
        <w:rPr>
          <w:rFonts w:eastAsia="Times New Roman" w:cs="Calibri"/>
          <w:b/>
          <w:bCs/>
          <w:color w:val="000000"/>
          <w:szCs w:val="22"/>
          <w:u w:val="single"/>
        </w:rPr>
        <w:t xml:space="preserve">pharmaceutical </w:t>
      </w:r>
      <w:r w:rsidRPr="00BA2D7C">
        <w:rPr>
          <w:rFonts w:eastAsia="Times New Roman" w:cs="Calibri"/>
          <w:b/>
          <w:bCs/>
          <w:color w:val="000000"/>
          <w:szCs w:val="22"/>
          <w:u w:val="single"/>
          <w:shd w:val="clear" w:color="auto" w:fill="FFFF00"/>
        </w:rPr>
        <w:t xml:space="preserve">companies with </w:t>
      </w:r>
      <w:r w:rsidRPr="00BA2D7C">
        <w:rPr>
          <w:rFonts w:eastAsia="Times New Roman" w:cs="Calibri"/>
          <w:b/>
          <w:bCs/>
          <w:color w:val="000000"/>
          <w:szCs w:val="22"/>
          <w:u w:val="single"/>
        </w:rPr>
        <w:t xml:space="preserve">a period of market </w:t>
      </w:r>
      <w:r w:rsidRPr="00BA2D7C">
        <w:rPr>
          <w:rFonts w:eastAsia="Times New Roman" w:cs="Calibri"/>
          <w:b/>
          <w:bCs/>
          <w:color w:val="000000"/>
          <w:szCs w:val="22"/>
          <w:u w:val="single"/>
          <w:shd w:val="clear" w:color="auto" w:fill="FFFF00"/>
        </w:rPr>
        <w:t>exclusivity</w:t>
      </w:r>
      <w:r w:rsidRPr="00BA2D7C">
        <w:rPr>
          <w:rFonts w:eastAsia="Times New Roman" w:cs="Calibri"/>
          <w:b/>
          <w:bCs/>
          <w:color w:val="000000"/>
          <w:szCs w:val="22"/>
          <w:u w:val="single"/>
        </w:rPr>
        <w:t xml:space="preserve">, when competition is legally restricted. During that time, they can maintain higher prices on a patented product than they otherwise could, </w:t>
      </w:r>
      <w:r w:rsidRPr="00BA2D7C">
        <w:rPr>
          <w:rFonts w:eastAsia="Times New Roman" w:cs="Calibri"/>
          <w:b/>
          <w:bCs/>
          <w:color w:val="000000"/>
          <w:szCs w:val="22"/>
          <w:u w:val="single"/>
          <w:shd w:val="clear" w:color="auto" w:fill="FFFF00"/>
        </w:rPr>
        <w:t>which makes new drugs more profitable</w:t>
      </w:r>
      <w:r w:rsidRPr="00BA2D7C">
        <w:rPr>
          <w:rFonts w:eastAsia="Times New Roman" w:cs="Calibri"/>
          <w:b/>
          <w:bCs/>
          <w:color w:val="000000"/>
          <w:szCs w:val="22"/>
          <w:u w:val="single"/>
        </w:rPr>
        <w:t xml:space="preserve"> and thereby increases drug companies’ incentives to invest in R&amp;D.</w:t>
      </w:r>
      <w:r w:rsidRPr="00BA2D7C">
        <w:rPr>
          <w:rFonts w:eastAsia="Times New Roman" w:cs="Calibri"/>
          <w:color w:val="000000"/>
          <w:sz w:val="10"/>
          <w:szCs w:val="10"/>
        </w:rPr>
        <w:t xml:space="preserve">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In particular, </w:t>
      </w:r>
      <w:r w:rsidRPr="00BA2D7C">
        <w:rPr>
          <w:rFonts w:eastAsia="Times New Roman" w:cs="Calibri"/>
          <w:b/>
          <w:bCs/>
          <w:color w:val="000000"/>
          <w:szCs w:val="22"/>
          <w:u w:val="single"/>
        </w:rPr>
        <w:t>spending on drug R&amp;D increased by nearly 50 percent between 2015 and 2019</w:t>
      </w:r>
      <w:r w:rsidRPr="00BA2D7C">
        <w:rPr>
          <w:rFonts w:eastAsia="Times New Roman" w:cs="Calibri"/>
          <w:color w:val="000000"/>
          <w:sz w:val="10"/>
          <w:szCs w:val="10"/>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 private investment in drug R&amp;D among member firms of the Pharmaceutical Research and Manufacturers of America (PhRMA), an industry trade association, was about $83 billion in 2019, up from about $5 billion in 1980 and $38 billion in 2000.1 Although those spending totals do not include spending by many smaller drug companies that do not belong to PhRMA, </w:t>
      </w:r>
      <w:r w:rsidRPr="00BA2D7C">
        <w:rPr>
          <w:rFonts w:eastAsia="Times New Roman" w:cs="Calibri"/>
          <w:b/>
          <w:bCs/>
          <w:color w:val="000000"/>
          <w:szCs w:val="22"/>
          <w:u w:val="single"/>
        </w:rPr>
        <w:t>the trend is broadly representative of R&amp;D spending by the industry as a whole</w:t>
      </w:r>
      <w:r w:rsidRPr="00BA2D7C">
        <w:rPr>
          <w:rFonts w:eastAsia="Times New Roman" w:cs="Calibri"/>
          <w:color w:val="000000"/>
          <w:sz w:val="10"/>
          <w:szCs w:val="10"/>
        </w:rPr>
        <w:t>.2 A survey of all U.S. pharmaceutical R&amp;D spending (including that of smaller firms) by the National Science Foundation (NSF) reveals similar trends.3</w:t>
      </w:r>
    </w:p>
    <w:p w14:paraId="6C2C6F69" w14:textId="77777777" w:rsidR="00B375BA" w:rsidRPr="00BA2D7C" w:rsidRDefault="00B375BA" w:rsidP="00B375BA">
      <w:pPr>
        <w:spacing w:before="40" w:after="0" w:line="240" w:lineRule="auto"/>
        <w:outlineLvl w:val="3"/>
        <w:rPr>
          <w:rFonts w:ascii="Times New Roman" w:eastAsia="Times New Roman" w:hAnsi="Times New Roman" w:cs="Times New Roman"/>
          <w:b/>
          <w:bCs/>
          <w:sz w:val="24"/>
        </w:rPr>
      </w:pPr>
      <w:r w:rsidRPr="00BA2D7C">
        <w:rPr>
          <w:rFonts w:eastAsia="Times New Roman" w:cs="Calibri"/>
          <w:b/>
          <w:bCs/>
          <w:color w:val="000000"/>
          <w:sz w:val="26"/>
          <w:szCs w:val="26"/>
        </w:rPr>
        <w:t>Intellectual property protections are key to pharmaceutical innovation – laundry of list of studies – that solves access better, Ezeli and Cory 19:</w:t>
      </w:r>
    </w:p>
    <w:p w14:paraId="7FBB03A8" w14:textId="77777777" w:rsidR="00B375BA" w:rsidRPr="00BA2D7C" w:rsidRDefault="00B375BA" w:rsidP="00B375BA">
      <w:pPr>
        <w:spacing w:line="240" w:lineRule="auto"/>
        <w:rPr>
          <w:rFonts w:ascii="Times New Roman" w:eastAsia="Times New Roman" w:hAnsi="Times New Roman" w:cs="Times New Roman"/>
          <w:sz w:val="24"/>
        </w:rPr>
      </w:pPr>
      <w:r w:rsidRPr="00BA2D7C">
        <w:rPr>
          <w:rFonts w:eastAsia="Times New Roman" w:cs="Calibri"/>
          <w:color w:val="000000"/>
          <w:szCs w:val="22"/>
        </w:rPr>
        <w:t xml:space="preserve">Stephen Ezell, [vice president, global innovation policy, at the Information Technology and Innovation Foundation (ITIF). He focuses on science and technology policy, international competitiveness, trade, manufacturing, and services issues.] and Nigel Cory, [an associate director covering trade policy at the Information Technology and Innovation Foundation. He focuses on cross-border data flows, data governance, intellectual property, and how they each relate to digital trade and the broader digital economy. Cory has provided in-person testimony and written submissions and has published reports and op-eds relating to these issues in the United States, the European Union, Australia, China, India, and New Zealand, among other countries and regions, and he has completed research projects for international bodies such as the Asia Pacific Economic Cooperation and the World Trade Organization.] “The Way Forward for Intellectual Property Internationally” April 25, 2019, </w:t>
      </w:r>
      <w:hyperlink r:id="rId10" w:history="1">
        <w:r w:rsidRPr="00BA2D7C">
          <w:rPr>
            <w:rFonts w:eastAsia="Times New Roman" w:cs="Calibri"/>
            <w:color w:val="000000"/>
            <w:szCs w:val="22"/>
            <w:u w:val="single"/>
          </w:rPr>
          <w:t>https://itif.org/publications/2019/04/25/way-forward-intellectual-property-internationally</w:t>
        </w:r>
      </w:hyperlink>
      <w:r w:rsidRPr="00BA2D7C">
        <w:rPr>
          <w:rFonts w:eastAsia="Times New Roman" w:cs="Calibri"/>
          <w:color w:val="000000"/>
          <w:szCs w:val="22"/>
        </w:rPr>
        <w:t xml:space="preserve"> //LHP AV</w:t>
      </w:r>
    </w:p>
    <w:p w14:paraId="44882F41" w14:textId="77777777" w:rsidR="00B375BA" w:rsidRPr="00BA2D7C" w:rsidRDefault="00B375BA" w:rsidP="00B375BA">
      <w:pPr>
        <w:spacing w:line="240" w:lineRule="auto"/>
        <w:rPr>
          <w:rFonts w:ascii="Times New Roman" w:eastAsia="Times New Roman" w:hAnsi="Times New Roman" w:cs="Times New Roman"/>
          <w:sz w:val="24"/>
        </w:rPr>
      </w:pPr>
      <w:r w:rsidRPr="00BA2D7C">
        <w:rPr>
          <w:rFonts w:eastAsia="Times New Roman" w:cs="Calibri"/>
          <w:color w:val="000000"/>
          <w:sz w:val="10"/>
          <w:szCs w:val="10"/>
        </w:rPr>
        <w:t xml:space="preserve">INTELLECTUAL PROPERTY UNDERPINS INNOVATION AND GROWTH Intellectual property rights arrangements are well recognized, going back to the Middle Ages, as enabling innovators to earn the returns necessary to continue to innovate and promote the availability of leading-edge technologies. </w:t>
      </w:r>
      <w:r w:rsidRPr="00BA2D7C">
        <w:rPr>
          <w:rFonts w:eastAsia="Times New Roman" w:cs="Calibri"/>
          <w:b/>
          <w:bCs/>
          <w:color w:val="000000"/>
          <w:szCs w:val="22"/>
          <w:u w:val="single"/>
        </w:rPr>
        <w:t>Nobel laureate economist Douglas North</w:t>
      </w:r>
      <w:r w:rsidRPr="00BA2D7C">
        <w:rPr>
          <w:rFonts w:eastAsia="Times New Roman" w:cs="Calibri"/>
          <w:color w:val="000000"/>
          <w:sz w:val="10"/>
          <w:szCs w:val="10"/>
        </w:rPr>
        <w:t xml:space="preserve">, one of the foremost scholars of economic history, </w:t>
      </w:r>
      <w:r w:rsidRPr="00BA2D7C">
        <w:rPr>
          <w:rFonts w:eastAsia="Times New Roman" w:cs="Calibri"/>
          <w:b/>
          <w:bCs/>
          <w:color w:val="000000"/>
          <w:szCs w:val="22"/>
          <w:u w:val="single"/>
        </w:rPr>
        <w:t>argues that the introduction of intellectual property rights had one of the most profound impacts on spurring economic growth in human history</w:t>
      </w:r>
      <w:r w:rsidRPr="00BA2D7C">
        <w:rPr>
          <w:rFonts w:eastAsia="Times New Roman" w:cs="Calibri"/>
          <w:color w:val="000000"/>
          <w:sz w:val="10"/>
          <w:szCs w:val="10"/>
        </w:rPr>
        <w:t xml:space="preserve">. North points out that average global economic growth rates for about one and a half millennia prior to the Industrial Revolution were essentially zero. Eighteenth-century elites in England had practically the same per capita income as their counterparts in third-century Rome.21 North has shown that the inflection point toward greater economic growth was the widespread development of patent systems in the 19th century.22 Gregory Clark, in his seminal book, Farewell to Alms: A Brief Economic History of the World, reached a similar conclusion that the introduction of </w:t>
      </w:r>
      <w:r w:rsidRPr="00BA2D7C">
        <w:rPr>
          <w:rFonts w:eastAsia="Times New Roman" w:cs="Calibri"/>
          <w:b/>
          <w:bCs/>
          <w:color w:val="000000"/>
          <w:szCs w:val="22"/>
          <w:u w:val="single"/>
          <w:shd w:val="clear" w:color="auto" w:fill="FFFF00"/>
        </w:rPr>
        <w:t>IPRs was catalytic to turbo-charging global economic growth</w:t>
      </w:r>
      <w:r w:rsidRPr="00BA2D7C">
        <w:rPr>
          <w:rFonts w:eastAsia="Times New Roman" w:cs="Calibri"/>
          <w:color w:val="000000"/>
          <w:sz w:val="10"/>
          <w:szCs w:val="10"/>
        </w:rPr>
        <w:t xml:space="preserve">.23 </w:t>
      </w:r>
      <w:r w:rsidRPr="00BA2D7C">
        <w:rPr>
          <w:rFonts w:eastAsia="Times New Roman" w:cs="Calibri"/>
          <w:b/>
          <w:bCs/>
          <w:color w:val="000000"/>
          <w:szCs w:val="22"/>
          <w:u w:val="single"/>
        </w:rPr>
        <w:t xml:space="preserve">Robust intellectual property rights spur innovative activity </w:t>
      </w:r>
      <w:r w:rsidRPr="00BA2D7C">
        <w:rPr>
          <w:rFonts w:eastAsia="Times New Roman" w:cs="Calibri"/>
          <w:b/>
          <w:bCs/>
          <w:color w:val="000000"/>
          <w:szCs w:val="22"/>
          <w:u w:val="single"/>
          <w:shd w:val="clear" w:color="auto" w:fill="FFFF00"/>
        </w:rPr>
        <w:t xml:space="preserve">by increasing </w:t>
      </w:r>
      <w:r w:rsidRPr="00BA2D7C">
        <w:rPr>
          <w:rFonts w:eastAsia="Times New Roman" w:cs="Calibri"/>
          <w:b/>
          <w:bCs/>
          <w:color w:val="000000"/>
          <w:szCs w:val="22"/>
          <w:u w:val="single"/>
        </w:rPr>
        <w:t xml:space="preserve">the appropriability of the </w:t>
      </w:r>
      <w:r w:rsidRPr="00BA2D7C">
        <w:rPr>
          <w:rFonts w:eastAsia="Times New Roman" w:cs="Calibri"/>
          <w:b/>
          <w:bCs/>
          <w:color w:val="000000"/>
          <w:szCs w:val="22"/>
          <w:u w:val="single"/>
          <w:shd w:val="clear" w:color="auto" w:fill="FFFF00"/>
        </w:rPr>
        <w:t xml:space="preserve">returns </w:t>
      </w:r>
      <w:r w:rsidRPr="00BA2D7C">
        <w:rPr>
          <w:rFonts w:eastAsia="Times New Roman" w:cs="Calibri"/>
          <w:b/>
          <w:bCs/>
          <w:color w:val="000000"/>
          <w:szCs w:val="22"/>
          <w:u w:val="single"/>
        </w:rPr>
        <w:t xml:space="preserve">to innovation, enabling innovators to capture enough of the benefits of their own innovative activity </w:t>
      </w:r>
      <w:r w:rsidRPr="00BA2D7C">
        <w:rPr>
          <w:rFonts w:eastAsia="Times New Roman" w:cs="Calibri"/>
          <w:b/>
          <w:bCs/>
          <w:color w:val="000000"/>
          <w:szCs w:val="22"/>
          <w:u w:val="single"/>
          <w:shd w:val="clear" w:color="auto" w:fill="FFFF00"/>
        </w:rPr>
        <w:t xml:space="preserve">to justify taking </w:t>
      </w:r>
      <w:r w:rsidRPr="00BA2D7C">
        <w:rPr>
          <w:rFonts w:eastAsia="Times New Roman" w:cs="Calibri"/>
          <w:b/>
          <w:bCs/>
          <w:color w:val="000000"/>
          <w:szCs w:val="22"/>
          <w:u w:val="single"/>
        </w:rPr>
        <w:t xml:space="preserve">considerable </w:t>
      </w:r>
      <w:r w:rsidRPr="00BA2D7C">
        <w:rPr>
          <w:rFonts w:eastAsia="Times New Roman" w:cs="Calibri"/>
          <w:b/>
          <w:bCs/>
          <w:color w:val="000000"/>
          <w:szCs w:val="22"/>
          <w:u w:val="single"/>
          <w:shd w:val="clear" w:color="auto" w:fill="FFFF00"/>
        </w:rPr>
        <w:t>risks</w:t>
      </w:r>
      <w:r w:rsidRPr="00BA2D7C">
        <w:rPr>
          <w:rFonts w:eastAsia="Times New Roman" w:cs="Calibri"/>
          <w:color w:val="000000"/>
          <w:sz w:val="10"/>
          <w:szCs w:val="10"/>
        </w:rPr>
        <w:t>. By raising the private rate of return closer to the social rate of return, in</w:t>
      </w:r>
      <w:r w:rsidRPr="00BA2D7C">
        <w:rPr>
          <w:rFonts w:eastAsia="Times New Roman" w:cs="Calibri"/>
          <w:b/>
          <w:bCs/>
          <w:color w:val="000000"/>
          <w:szCs w:val="22"/>
          <w:u w:val="single"/>
        </w:rPr>
        <w:t>tellectual property rights address the knowledge-asset incentive problem, allowing inventors to realize economic gain from their inventions, thereby catalyzing investment in knowledge creation.</w:t>
      </w:r>
      <w:r w:rsidRPr="00BA2D7C">
        <w:rPr>
          <w:rFonts w:eastAsia="Times New Roman" w:cs="Calibri"/>
          <w:color w:val="000000"/>
          <w:sz w:val="10"/>
          <w:szCs w:val="10"/>
        </w:rPr>
        <w:t xml:space="preserve"> If innovators know that most of the benefits from their innovations would go to others without compensation, </w:t>
      </w:r>
      <w:r w:rsidRPr="00BA2D7C">
        <w:rPr>
          <w:rFonts w:eastAsia="Times New Roman" w:cs="Calibri"/>
          <w:b/>
          <w:bCs/>
          <w:color w:val="000000"/>
          <w:szCs w:val="22"/>
          <w:u w:val="single"/>
          <w:shd w:val="clear" w:color="auto" w:fill="FFFF00"/>
        </w:rPr>
        <w:t>they would be much less likely and capable of</w:t>
      </w:r>
      <w:r w:rsidRPr="00BA2D7C">
        <w:rPr>
          <w:rFonts w:eastAsia="Times New Roman" w:cs="Calibri"/>
          <w:b/>
          <w:bCs/>
          <w:color w:val="000000"/>
          <w:szCs w:val="22"/>
          <w:u w:val="single"/>
        </w:rPr>
        <w:t xml:space="preserve"> engaging in </w:t>
      </w:r>
      <w:r w:rsidRPr="00BA2D7C">
        <w:rPr>
          <w:rFonts w:eastAsia="Times New Roman" w:cs="Calibri"/>
          <w:b/>
          <w:bCs/>
          <w:color w:val="000000"/>
          <w:szCs w:val="22"/>
          <w:u w:val="single"/>
          <w:shd w:val="clear" w:color="auto" w:fill="FFFF00"/>
        </w:rPr>
        <w:t>future innovations</w:t>
      </w:r>
      <w:r w:rsidRPr="00BA2D7C">
        <w:rPr>
          <w:rFonts w:eastAsia="Times New Roman" w:cs="Calibri"/>
          <w:color w:val="000000"/>
          <w:sz w:val="10"/>
          <w:szCs w:val="10"/>
        </w:rPr>
        <w:t xml:space="preserve">. In addition, as they capture a larger portion of the benefits of their innovative activity, </w:t>
      </w:r>
      <w:r w:rsidRPr="00BA2D7C">
        <w:rPr>
          <w:rFonts w:eastAsia="Times New Roman" w:cs="Calibri"/>
          <w:b/>
          <w:bCs/>
          <w:color w:val="000000"/>
          <w:szCs w:val="22"/>
          <w:u w:val="single"/>
        </w:rPr>
        <w:t>innovating companies obtain the resources to pursue the next generation of innovative activities.</w:t>
      </w:r>
      <w:r w:rsidRPr="00BA2D7C">
        <w:rPr>
          <w:rFonts w:eastAsia="Times New Roman" w:cs="Calibri"/>
          <w:color w:val="000000"/>
          <w:sz w:val="10"/>
          <w:szCs w:val="10"/>
        </w:rPr>
        <w:t xml:space="preserve"> </w:t>
      </w:r>
      <w:r w:rsidRPr="00BA2D7C">
        <w:rPr>
          <w:rFonts w:eastAsia="Times New Roman" w:cs="Calibri"/>
          <w:b/>
          <w:bCs/>
          <w:color w:val="000000"/>
          <w:szCs w:val="22"/>
          <w:u w:val="single"/>
        </w:rPr>
        <w:t xml:space="preserve">IP thus produces a number of positive benefits, including: </w:t>
      </w:r>
      <w:r w:rsidRPr="00BA2D7C">
        <w:rPr>
          <w:rFonts w:eastAsia="Times New Roman" w:cs="Calibri"/>
          <w:b/>
          <w:bCs/>
          <w:color w:val="000000"/>
          <w:szCs w:val="22"/>
          <w:u w:val="single"/>
          <w:shd w:val="clear" w:color="auto" w:fill="FFFF00"/>
        </w:rPr>
        <w:t>1) creating powerful incentives</w:t>
      </w:r>
      <w:r w:rsidRPr="00BA2D7C">
        <w:rPr>
          <w:rFonts w:eastAsia="Times New Roman" w:cs="Calibri"/>
          <w:b/>
          <w:bCs/>
          <w:color w:val="000000"/>
          <w:szCs w:val="22"/>
          <w:u w:val="single"/>
        </w:rPr>
        <w:t xml:space="preserve"> for domestic innovation; </w:t>
      </w:r>
      <w:r w:rsidRPr="00BA2D7C">
        <w:rPr>
          <w:rFonts w:eastAsia="Times New Roman" w:cs="Calibri"/>
          <w:b/>
          <w:bCs/>
          <w:color w:val="000000"/>
          <w:szCs w:val="22"/>
          <w:u w:val="single"/>
          <w:shd w:val="clear" w:color="auto" w:fill="FFFF00"/>
        </w:rPr>
        <w:t xml:space="preserve">2) inducing knowledge spillovers </w:t>
      </w:r>
      <w:r w:rsidRPr="00BA2D7C">
        <w:rPr>
          <w:rFonts w:eastAsia="Times New Roman" w:cs="Calibri"/>
          <w:b/>
          <w:bCs/>
          <w:color w:val="000000"/>
          <w:szCs w:val="22"/>
          <w:u w:val="single"/>
        </w:rPr>
        <w:t xml:space="preserve">that help others to innovate; </w:t>
      </w:r>
      <w:r w:rsidRPr="00BA2D7C">
        <w:rPr>
          <w:rFonts w:eastAsia="Times New Roman" w:cs="Calibri"/>
          <w:b/>
          <w:bCs/>
          <w:color w:val="000000"/>
          <w:szCs w:val="22"/>
          <w:u w:val="single"/>
          <w:shd w:val="clear" w:color="auto" w:fill="FFFF00"/>
        </w:rPr>
        <w:t>3) ensuring</w:t>
      </w:r>
      <w:r w:rsidRPr="00BA2D7C">
        <w:rPr>
          <w:rFonts w:eastAsia="Times New Roman" w:cs="Calibri"/>
          <w:color w:val="000000"/>
          <w:sz w:val="10"/>
          <w:szCs w:val="10"/>
          <w:shd w:val="clear" w:color="auto" w:fill="FFFF00"/>
        </w:rPr>
        <w:t xml:space="preserve"> </w:t>
      </w:r>
      <w:r w:rsidRPr="00BA2D7C">
        <w:rPr>
          <w:rFonts w:eastAsia="Times New Roman" w:cs="Calibri"/>
          <w:color w:val="000000"/>
          <w:sz w:val="10"/>
          <w:szCs w:val="10"/>
        </w:rPr>
        <w:t xml:space="preserve">a country’s </w:t>
      </w:r>
      <w:r w:rsidRPr="00BA2D7C">
        <w:rPr>
          <w:rFonts w:eastAsia="Times New Roman" w:cs="Calibri"/>
          <w:b/>
          <w:bCs/>
          <w:color w:val="000000"/>
          <w:szCs w:val="22"/>
          <w:u w:val="single"/>
          <w:shd w:val="clear" w:color="auto" w:fill="FFFF00"/>
        </w:rPr>
        <w:t xml:space="preserve">companies </w:t>
      </w:r>
      <w:r w:rsidRPr="00BA2D7C">
        <w:rPr>
          <w:rFonts w:eastAsia="Times New Roman" w:cs="Calibri"/>
          <w:b/>
          <w:bCs/>
          <w:color w:val="000000"/>
          <w:szCs w:val="22"/>
          <w:u w:val="single"/>
        </w:rPr>
        <w:t xml:space="preserve">can </w:t>
      </w:r>
      <w:r w:rsidRPr="00BA2D7C">
        <w:rPr>
          <w:rFonts w:eastAsia="Times New Roman" w:cs="Calibri"/>
          <w:b/>
          <w:bCs/>
          <w:color w:val="000000"/>
          <w:szCs w:val="22"/>
          <w:u w:val="single"/>
          <w:shd w:val="clear" w:color="auto" w:fill="FFFF00"/>
        </w:rPr>
        <w:t xml:space="preserve">focus on </w:t>
      </w:r>
      <w:r w:rsidRPr="00BA2D7C">
        <w:rPr>
          <w:rFonts w:eastAsia="Times New Roman" w:cs="Calibri"/>
          <w:b/>
          <w:bCs/>
          <w:color w:val="000000"/>
          <w:szCs w:val="22"/>
          <w:u w:val="single"/>
        </w:rPr>
        <w:t xml:space="preserve">operating productively and </w:t>
      </w:r>
      <w:r w:rsidRPr="00BA2D7C">
        <w:rPr>
          <w:rFonts w:eastAsia="Times New Roman" w:cs="Calibri"/>
          <w:b/>
          <w:bCs/>
          <w:color w:val="000000"/>
          <w:szCs w:val="22"/>
          <w:u w:val="single"/>
          <w:shd w:val="clear" w:color="auto" w:fill="FFFF00"/>
        </w:rPr>
        <w:t>innovating</w:t>
      </w:r>
      <w:r w:rsidRPr="00BA2D7C">
        <w:rPr>
          <w:rFonts w:eastAsia="Times New Roman" w:cs="Calibri"/>
          <w:color w:val="000000"/>
          <w:sz w:val="10"/>
          <w:szCs w:val="10"/>
        </w:rPr>
        <w:t xml:space="preserve">, instead of having to devote an undue amount of their time and resources to protecting their IP in an environment where it’s at risk; </w:t>
      </w:r>
      <w:r w:rsidRPr="00BA2D7C">
        <w:rPr>
          <w:rFonts w:eastAsia="Times New Roman" w:cs="Calibri"/>
          <w:b/>
          <w:bCs/>
          <w:color w:val="000000"/>
          <w:szCs w:val="22"/>
          <w:u w:val="single"/>
        </w:rPr>
        <w:t>4</w:t>
      </w:r>
      <w:r w:rsidRPr="00BA2D7C">
        <w:rPr>
          <w:rFonts w:eastAsia="Times New Roman" w:cs="Calibri"/>
          <w:b/>
          <w:bCs/>
          <w:color w:val="000000"/>
          <w:szCs w:val="22"/>
          <w:u w:val="single"/>
          <w:shd w:val="clear" w:color="auto" w:fill="FFFF00"/>
        </w:rPr>
        <w:t xml:space="preserve">) promoting the international diffusion </w:t>
      </w:r>
      <w:r w:rsidRPr="00BA2D7C">
        <w:rPr>
          <w:rFonts w:eastAsia="Times New Roman" w:cs="Calibri"/>
          <w:b/>
          <w:bCs/>
          <w:color w:val="000000"/>
          <w:szCs w:val="22"/>
          <w:u w:val="single"/>
        </w:rPr>
        <w:t xml:space="preserve">of technology, innovation, and knowhow; and </w:t>
      </w:r>
      <w:r w:rsidRPr="00BA2D7C">
        <w:rPr>
          <w:rFonts w:eastAsia="Times New Roman" w:cs="Calibri"/>
          <w:b/>
          <w:bCs/>
          <w:color w:val="000000"/>
          <w:szCs w:val="22"/>
          <w:u w:val="single"/>
          <w:shd w:val="clear" w:color="auto" w:fill="FFFF00"/>
        </w:rPr>
        <w:t>5) boosting</w:t>
      </w:r>
      <w:r w:rsidRPr="00BA2D7C">
        <w:rPr>
          <w:rFonts w:eastAsia="Times New Roman" w:cs="Calibri"/>
          <w:b/>
          <w:bCs/>
          <w:color w:val="000000"/>
          <w:szCs w:val="22"/>
          <w:u w:val="single"/>
        </w:rPr>
        <w:t xml:space="preserve"> a country’s levels of </w:t>
      </w:r>
      <w:r w:rsidRPr="00BA2D7C">
        <w:rPr>
          <w:rFonts w:eastAsia="Times New Roman" w:cs="Calibri"/>
          <w:b/>
          <w:bCs/>
          <w:color w:val="000000"/>
          <w:szCs w:val="22"/>
          <w:u w:val="single"/>
          <w:shd w:val="clear" w:color="auto" w:fill="FFFF00"/>
        </w:rPr>
        <w:t>r</w:t>
      </w:r>
      <w:r w:rsidRPr="00BA2D7C">
        <w:rPr>
          <w:rFonts w:eastAsia="Times New Roman" w:cs="Calibri"/>
          <w:b/>
          <w:bCs/>
          <w:color w:val="000000"/>
          <w:szCs w:val="22"/>
          <w:u w:val="single"/>
        </w:rPr>
        <w:t xml:space="preserve">esearch </w:t>
      </w:r>
      <w:r w:rsidRPr="00BA2D7C">
        <w:rPr>
          <w:rFonts w:eastAsia="Times New Roman" w:cs="Calibri"/>
          <w:b/>
          <w:bCs/>
          <w:color w:val="000000"/>
          <w:szCs w:val="22"/>
          <w:u w:val="single"/>
          <w:shd w:val="clear" w:color="auto" w:fill="FFFF00"/>
        </w:rPr>
        <w:t>and d</w:t>
      </w:r>
      <w:r w:rsidRPr="00BA2D7C">
        <w:rPr>
          <w:rFonts w:eastAsia="Times New Roman" w:cs="Calibri"/>
          <w:b/>
          <w:bCs/>
          <w:color w:val="000000"/>
          <w:szCs w:val="22"/>
          <w:u w:val="single"/>
        </w:rPr>
        <w:t xml:space="preserve">evelopment, inbound foreign direct </w:t>
      </w:r>
      <w:r w:rsidRPr="00BA2D7C">
        <w:rPr>
          <w:rFonts w:eastAsia="Times New Roman" w:cs="Calibri"/>
          <w:b/>
          <w:bCs/>
          <w:color w:val="000000"/>
          <w:szCs w:val="22"/>
          <w:u w:val="single"/>
          <w:shd w:val="clear" w:color="auto" w:fill="FFFF00"/>
        </w:rPr>
        <w:t xml:space="preserve">investment </w:t>
      </w:r>
      <w:r w:rsidRPr="00BA2D7C">
        <w:rPr>
          <w:rFonts w:eastAsia="Times New Roman" w:cs="Calibri"/>
          <w:b/>
          <w:bCs/>
          <w:color w:val="000000"/>
          <w:szCs w:val="22"/>
          <w:u w:val="single"/>
        </w:rPr>
        <w:t xml:space="preserve">(FDI), </w:t>
      </w:r>
      <w:r w:rsidRPr="00BA2D7C">
        <w:rPr>
          <w:rFonts w:eastAsia="Times New Roman" w:cs="Calibri"/>
          <w:b/>
          <w:bCs/>
          <w:color w:val="000000"/>
          <w:szCs w:val="22"/>
          <w:u w:val="single"/>
          <w:shd w:val="clear" w:color="auto" w:fill="FFFF00"/>
        </w:rPr>
        <w:t xml:space="preserve">and exports </w:t>
      </w:r>
      <w:r w:rsidRPr="00BA2D7C">
        <w:rPr>
          <w:rFonts w:eastAsia="Times New Roman" w:cs="Calibri"/>
          <w:b/>
          <w:bCs/>
          <w:color w:val="000000"/>
          <w:szCs w:val="22"/>
          <w:u w:val="single"/>
        </w:rPr>
        <w:t>of goods and services</w:t>
      </w:r>
      <w:r w:rsidRPr="00BA2D7C">
        <w:rPr>
          <w:rFonts w:eastAsia="Times New Roman" w:cs="Calibri"/>
          <w:color w:val="000000"/>
          <w:sz w:val="10"/>
          <w:szCs w:val="10"/>
        </w:rPr>
        <w:t xml:space="preserve">.24 Robust intellectual property rights spur innovative activity by increasing the appropriability of the returns to innovation, enabling innovators to capture enough of the benefits of their own innovative activity to justify taking considerable risks. The </w:t>
      </w:r>
      <w:r w:rsidRPr="00BA2D7C">
        <w:rPr>
          <w:rFonts w:eastAsia="Times New Roman" w:cs="Calibri"/>
          <w:b/>
          <w:bCs/>
          <w:color w:val="000000"/>
          <w:szCs w:val="22"/>
          <w:u w:val="single"/>
          <w:shd w:val="clear" w:color="auto" w:fill="FFFF00"/>
        </w:rPr>
        <w:t xml:space="preserve">evidence shows </w:t>
      </w:r>
      <w:r w:rsidRPr="00BA2D7C">
        <w:rPr>
          <w:rFonts w:eastAsia="Times New Roman" w:cs="Calibri"/>
          <w:b/>
          <w:bCs/>
          <w:color w:val="000000"/>
          <w:szCs w:val="22"/>
          <w:u w:val="single"/>
        </w:rPr>
        <w:t xml:space="preserve">that strong intellectual property </w:t>
      </w:r>
      <w:r w:rsidRPr="00BA2D7C">
        <w:rPr>
          <w:rFonts w:eastAsia="Times New Roman" w:cs="Calibri"/>
          <w:b/>
          <w:bCs/>
          <w:color w:val="000000"/>
          <w:szCs w:val="22"/>
          <w:u w:val="single"/>
          <w:shd w:val="clear" w:color="auto" w:fill="FFFF00"/>
        </w:rPr>
        <w:t xml:space="preserve">rights </w:t>
      </w:r>
      <w:r w:rsidRPr="00BA2D7C">
        <w:rPr>
          <w:rFonts w:eastAsia="Times New Roman" w:cs="Calibri"/>
          <w:b/>
          <w:bCs/>
          <w:color w:val="000000"/>
          <w:szCs w:val="22"/>
          <w:u w:val="single"/>
        </w:rPr>
        <w:t xml:space="preserve">protections </w:t>
      </w:r>
      <w:r w:rsidRPr="00BA2D7C">
        <w:rPr>
          <w:rFonts w:eastAsia="Times New Roman" w:cs="Calibri"/>
          <w:b/>
          <w:bCs/>
          <w:color w:val="000000"/>
          <w:szCs w:val="22"/>
          <w:u w:val="single"/>
          <w:shd w:val="clear" w:color="auto" w:fill="FFFF00"/>
        </w:rPr>
        <w:t xml:space="preserve">are vitally important for </w:t>
      </w:r>
      <w:r w:rsidRPr="00BA2D7C">
        <w:rPr>
          <w:rFonts w:eastAsia="Times New Roman" w:cs="Calibri"/>
          <w:b/>
          <w:bCs/>
          <w:color w:val="000000"/>
          <w:szCs w:val="22"/>
          <w:u w:val="single"/>
        </w:rPr>
        <w:t xml:space="preserve">both </w:t>
      </w:r>
      <w:r w:rsidRPr="00BA2D7C">
        <w:rPr>
          <w:rFonts w:eastAsia="Times New Roman" w:cs="Calibri"/>
          <w:b/>
          <w:bCs/>
          <w:color w:val="000000"/>
          <w:szCs w:val="22"/>
          <w:u w:val="single"/>
          <w:shd w:val="clear" w:color="auto" w:fill="FFFF00"/>
        </w:rPr>
        <w:t xml:space="preserve">developed and developing countries </w:t>
      </w:r>
      <w:r w:rsidRPr="00BA2D7C">
        <w:rPr>
          <w:rFonts w:eastAsia="Times New Roman" w:cs="Calibri"/>
          <w:b/>
          <w:bCs/>
          <w:color w:val="000000"/>
          <w:szCs w:val="22"/>
          <w:u w:val="single"/>
        </w:rPr>
        <w:t>alike.</w:t>
      </w:r>
      <w:r w:rsidRPr="00BA2D7C">
        <w:rPr>
          <w:rFonts w:eastAsia="Times New Roman" w:cs="Calibri"/>
          <w:color w:val="000000"/>
          <w:sz w:val="10"/>
          <w:szCs w:val="10"/>
        </w:rPr>
        <w:t xml:space="preserve"> As the definitive 2010 OECD review of the effects of intellectual property rights protections on developing countries, “Policy Complements to the Strengthening of IPRs in Developing Countries” found, “The results point to a tendency for IPR reform to deliver positive economic results.”25 The OECD study found that </w:t>
      </w:r>
      <w:r w:rsidRPr="00BA2D7C">
        <w:rPr>
          <w:rFonts w:eastAsia="Times New Roman" w:cs="Calibri"/>
          <w:b/>
          <w:bCs/>
          <w:color w:val="000000"/>
          <w:szCs w:val="22"/>
          <w:u w:val="single"/>
        </w:rPr>
        <w:t>developing-country IPR reforms concerning patent protection have tended to deliver the most substantial results</w:t>
      </w:r>
      <w:r w:rsidRPr="00BA2D7C">
        <w:rPr>
          <w:rFonts w:eastAsia="Times New Roman" w:cs="Calibri"/>
          <w:color w:val="000000"/>
          <w:sz w:val="10"/>
          <w:szCs w:val="10"/>
        </w:rPr>
        <w:t xml:space="preserve">, although the results for copyright reform and trademark reform are also positive and significant. But to have the greatest impact on economic growth, IPR reforms must occur concomitantly with other positive complements, particularly ones regarding inputs for innovative and productive processes and the ability to conduct business. These include policies that influence the macro-environment for firms as well as the availability of resources (e.g., related to education), a country’s legal and institutional conditions, and fiscal incentives.26 The evidence shows that strong intellectual property rights protections are vitally important for both developed and developing countries alike. The following section details the broad swath of academic literature reviewing the relationships between IPR strengthening and trade, FDI, and technology transfer; IPR reform and innovation and R&amp;D; and IPR reform and exports and industry growth, revealing the benefits of stronger IPR protections for developed and developing countries alike. IPRs Strengthen Trade, FDI, and Technology Transfer A wealth of academic research has documented the relationship between the strength of a country’s intellectual property protections and the extent of trade, foreign direct investment, and technology transfer it enjoys. Strengthening IPR protection has been shown to correlate with increased trade.27 For instance, Fink and Primo Braga found that IPR protection is positively associated with international trade flows, in particular of manufactured, non-fuel imports.28 Other studies have found a positive association between IPR protection and trade flows in high-technology products.29 Likewise, strengthening of IPR protection has also been connected with increased inflows of FDI. Cavazos Cepeda et al. found that a 1 percent increase in the protection of IPRs as measured by the Patent Rights Index (a measure of the strength of countries’ IPR regimes) is associated with a 2.8 percent increase in the inflow of FDI.30 Similarly, a 1 percent increase in trademark protection levels is associated with a 3.8 percent increase in incoming FDI; and a 1 percent increase in copyright protection yields a 6.8 percent increase in FDI.31 Moreover, the researchers identified a virtuous cycle between FDI and protection of IP, whereby improvements in the IPR environment are associated with improved economic performance—in particular with respect to FDI—and, in turn, further improvements in the IPR environment. Park and Lippoldt showed that stronger IPRs in developing countries are associated with an increase of technology-intensive FDI, while Awokuse and Yin provided a concrete example concerning the relationship of IPR protection in China to FDI inflows, concluding that IPR reforms in China have had a positive and significant effect on inbound FDI.32 There is also evidence that countries with similar levels of intellectual property protection trade more with one another.33 Academic research also signals a strong correlation between IPR and technology transfer. Lippoldt showed that IPR strengthening in countries—particularly with respect to patents—is associated with increased technology transfer via trade and investment.34 Research has revealed that a country’s level of intellectual property protection considerably affects whether foreign firms will transfer technology into it.35 That matters because the welfare gains from the importation of technology via innovative products, while differing across countries, can be substantial.36 For instance, foreign sources of technology account for over 90 percent of domestic productivity growth in all but a handful of countries.37 The research on this matter is clear and consistent. For example, a 1986 United Nations Conference on Trade and Development (UNCTAD) study found that direct investment in new technology areas such as computer software, semiconductors, and biotechnology is supported by stronger intellectual property rights policy regimes.38 (However, as this report later clarifies, subsequent UNCTAD reports have lamentably taken a more skeptical view toward IP.) A 1989 study by the United Nations Commission on Transnational Corporations (UNCTC) found that weak IP rights reduce computer software direct investment; and a 1990 study by UNCTC found that weak IP rights reduce pharmaceutical investment.39 Mansfield conducted firm-level surveys and found that perceptions of strong IP rights abroad have a positive effect on incentives to transfer technologies abroad. Likewise, survey research by the World Bank’s International Finance Corporation found that, with variations by sector, country, and technology, at least 25 percent of American and Japanese high-tech firms refuse to directly invest, or enter into a joint venture, in developing countries with weak intellectual property rights; and a later study confirmed those survey findings with actual foreign direct investment data.40 And an Institute for International Economics study of World Bank data concluded that weak intellectual property rights reduce flows of all these commercial activities, regardless of nations’ levels of economic development.41 A wealth of academic research has documented the relationship between the strength of a country’s intellectual property protections and the extent of trade, foreign direct investment, and technology transfer it enjoys. Studies have also shown how the benefits of intellectual property extend to developing countries. Diwan and Rodrik demonstrated that stronger patent rights in developing countries give enterprises from developed countries a greater incentive to research and introduce technologies appropriate to developing countries.42 Similarly, Taylor showed that weak patent rights in developing countries lead enterprises from developed countries to introduce less-than-best-practice technologies to developing countries.43 Interestingly, the relationship goes in both directions. Branstetter and Saggi showed that strengthened IPR protection not only improves the investment climate in the implementing countries, but also leads to increased FDI in the country producing the original innovation.44 They concluded that IPR reform in the “global South” (e.g., developing countries) may be associated with FDI increases in the “global North” (e.g., developed countries). As northern firms shift their production to southern affiliates, this FDI accelerates southern industrial development, creating a cyclical feedback mechanism that also benefits the North. Another study by Liao and Wong, which focused on firm-level analysis, highlights the inter-relationship of IPR reform in developed and developing countries. Their study concluded that developing countries can entice technology transfer from the North by providing IPR protection for incoming products (although they note there is a need for redoubled R&amp;D efforts in developed countries to spur needed innovations).45 </w:t>
      </w:r>
      <w:r w:rsidRPr="00BA2D7C">
        <w:rPr>
          <w:rFonts w:eastAsia="Times New Roman" w:cs="Calibri"/>
          <w:b/>
          <w:bCs/>
          <w:color w:val="000000"/>
          <w:szCs w:val="22"/>
          <w:u w:val="single"/>
        </w:rPr>
        <w:t xml:space="preserve">IPRs Strengthen Innovation </w:t>
      </w:r>
      <w:r w:rsidRPr="00BA2D7C">
        <w:rPr>
          <w:rFonts w:eastAsia="Times New Roman" w:cs="Calibri"/>
          <w:color w:val="000000"/>
          <w:sz w:val="10"/>
          <w:szCs w:val="10"/>
        </w:rPr>
        <w:t xml:space="preserve">Intellectual property rights power innovation. For instance, analyzing the level of intellectual property protections (via the World Economic Forum’s Global Competitiveness reports) and creative outputs (via the Global Innovation Index) shows that </w:t>
      </w:r>
      <w:r w:rsidRPr="00BA2D7C">
        <w:rPr>
          <w:rFonts w:eastAsia="Times New Roman" w:cs="Calibri"/>
          <w:b/>
          <w:bCs/>
          <w:color w:val="000000"/>
          <w:szCs w:val="22"/>
          <w:u w:val="single"/>
          <w:shd w:val="clear" w:color="auto" w:fill="FFFF00"/>
        </w:rPr>
        <w:t>counties with stronger IP protection have more creative outputs</w:t>
      </w:r>
      <w:r w:rsidRPr="00BA2D7C">
        <w:rPr>
          <w:rFonts w:eastAsia="Times New Roman" w:cs="Calibri"/>
          <w:color w:val="000000"/>
          <w:sz w:val="10"/>
          <w:szCs w:val="10"/>
        </w:rPr>
        <w:t xml:space="preserve"> (in terms of intangible assets and creative goods and services in a nation’s media, printing and publishing, and entertainment industries, including online), </w:t>
      </w:r>
      <w:r w:rsidRPr="00BA2D7C">
        <w:rPr>
          <w:rFonts w:eastAsia="Times New Roman" w:cs="Calibri"/>
          <w:b/>
          <w:bCs/>
          <w:color w:val="000000"/>
          <w:szCs w:val="22"/>
          <w:u w:val="single"/>
        </w:rPr>
        <w:t>even at varying levels of development</w:t>
      </w:r>
      <w:r w:rsidRPr="00BA2D7C">
        <w:rPr>
          <w:rFonts w:eastAsia="Times New Roman" w:cs="Calibri"/>
          <w:color w:val="000000"/>
          <w:sz w:val="10"/>
          <w:szCs w:val="10"/>
        </w:rPr>
        <w:t xml:space="preserve">.46 </w:t>
      </w:r>
      <w:r w:rsidRPr="00BA2D7C">
        <w:rPr>
          <w:rFonts w:eastAsia="Times New Roman" w:cs="Calibri"/>
          <w:b/>
          <w:bCs/>
          <w:color w:val="000000"/>
          <w:szCs w:val="22"/>
          <w:u w:val="single"/>
        </w:rPr>
        <w:t>IPR reforms also introduce strong incentives for domestic innovation</w:t>
      </w:r>
      <w:r w:rsidRPr="00BA2D7C">
        <w:rPr>
          <w:rFonts w:eastAsia="Times New Roman" w:cs="Calibri"/>
          <w:color w:val="000000"/>
          <w:sz w:val="10"/>
          <w:szCs w:val="10"/>
        </w:rPr>
        <w:t xml:space="preserve">. </w:t>
      </w:r>
      <w:r w:rsidRPr="00BA2D7C">
        <w:rPr>
          <w:rFonts w:eastAsia="Times New Roman" w:cs="Calibri"/>
          <w:b/>
          <w:bCs/>
          <w:color w:val="000000"/>
          <w:szCs w:val="22"/>
          <w:u w:val="single"/>
        </w:rPr>
        <w:t>Sherwood</w:t>
      </w:r>
      <w:r w:rsidRPr="00BA2D7C">
        <w:rPr>
          <w:rFonts w:eastAsia="Times New Roman" w:cs="Calibri"/>
          <w:color w:val="000000"/>
          <w:sz w:val="10"/>
          <w:szCs w:val="10"/>
        </w:rPr>
        <w:t xml:space="preserve">, using case studies from 18 developing countries, </w:t>
      </w:r>
      <w:r w:rsidRPr="00BA2D7C">
        <w:rPr>
          <w:rFonts w:eastAsia="Times New Roman" w:cs="Calibri"/>
          <w:b/>
          <w:bCs/>
          <w:color w:val="000000"/>
          <w:szCs w:val="22"/>
          <w:u w:val="single"/>
        </w:rPr>
        <w:t xml:space="preserve">concluded that </w:t>
      </w:r>
      <w:r w:rsidRPr="00BA2D7C">
        <w:rPr>
          <w:rFonts w:eastAsia="Times New Roman" w:cs="Calibri"/>
          <w:b/>
          <w:bCs/>
          <w:color w:val="000000"/>
          <w:szCs w:val="22"/>
          <w:u w:val="single"/>
          <w:shd w:val="clear" w:color="auto" w:fill="FFFF00"/>
        </w:rPr>
        <w:t xml:space="preserve">poor provision </w:t>
      </w:r>
      <w:r w:rsidRPr="00BA2D7C">
        <w:rPr>
          <w:rFonts w:eastAsia="Times New Roman" w:cs="Calibri"/>
          <w:b/>
          <w:bCs/>
          <w:color w:val="000000"/>
          <w:szCs w:val="22"/>
          <w:u w:val="single"/>
        </w:rPr>
        <w:t xml:space="preserve">of intellectual property rights </w:t>
      </w:r>
      <w:r w:rsidRPr="00BA2D7C">
        <w:rPr>
          <w:rFonts w:eastAsia="Times New Roman" w:cs="Calibri"/>
          <w:b/>
          <w:bCs/>
          <w:color w:val="000000"/>
          <w:szCs w:val="22"/>
          <w:u w:val="single"/>
          <w:shd w:val="clear" w:color="auto" w:fill="FFFF00"/>
        </w:rPr>
        <w:t>deters local innovation and risk-taking</w:t>
      </w:r>
      <w:r w:rsidRPr="00BA2D7C">
        <w:rPr>
          <w:rFonts w:eastAsia="Times New Roman" w:cs="Calibri"/>
          <w:color w:val="000000"/>
          <w:sz w:val="10"/>
          <w:szCs w:val="10"/>
        </w:rPr>
        <w:t xml:space="preserve">.47 In contrast, </w:t>
      </w:r>
      <w:r w:rsidRPr="00BA2D7C">
        <w:rPr>
          <w:rFonts w:eastAsia="Times New Roman" w:cs="Calibri"/>
          <w:b/>
          <w:bCs/>
          <w:color w:val="000000"/>
          <w:szCs w:val="22"/>
          <w:u w:val="single"/>
        </w:rPr>
        <w:t>IPR reform has been associated with increased innovative activity, as measured by domestic patent filings</w:t>
      </w:r>
      <w:r w:rsidRPr="00BA2D7C">
        <w:rPr>
          <w:rFonts w:eastAsia="Times New Roman" w:cs="Calibri"/>
          <w:color w:val="000000"/>
          <w:sz w:val="10"/>
          <w:szCs w:val="10"/>
        </w:rPr>
        <w:t xml:space="preserve">, albeit with some variation across countries and sectors.48 For example, </w:t>
      </w:r>
      <w:r w:rsidRPr="00BA2D7C">
        <w:rPr>
          <w:rFonts w:eastAsia="Times New Roman" w:cs="Calibri"/>
          <w:b/>
          <w:bCs/>
          <w:color w:val="000000"/>
          <w:szCs w:val="22"/>
          <w:u w:val="single"/>
        </w:rPr>
        <w:t>Ryan, in a study of biomedical innovations and patent reform in Brazil, found that patents provided incentives for innovation investments and facilitated the functioning of technology markets</w:t>
      </w:r>
      <w:r w:rsidRPr="00BA2D7C">
        <w:rPr>
          <w:rFonts w:eastAsia="Times New Roman" w:cs="Calibri"/>
          <w:color w:val="000000"/>
          <w:sz w:val="10"/>
          <w:szCs w:val="10"/>
        </w:rPr>
        <w:t xml:space="preserve">.49 </w:t>
      </w:r>
      <w:r w:rsidRPr="00BA2D7C">
        <w:rPr>
          <w:rFonts w:eastAsia="Times New Roman" w:cs="Calibri"/>
          <w:b/>
          <w:bCs/>
          <w:color w:val="000000"/>
          <w:szCs w:val="22"/>
          <w:u w:val="single"/>
        </w:rPr>
        <w:t>Park</w:t>
      </w:r>
      <w:r w:rsidRPr="00BA2D7C">
        <w:rPr>
          <w:rFonts w:eastAsia="Times New Roman" w:cs="Calibri"/>
          <w:color w:val="000000"/>
          <w:sz w:val="10"/>
          <w:szCs w:val="10"/>
        </w:rPr>
        <w:t xml:space="preserve"> </w:t>
      </w:r>
      <w:r w:rsidRPr="00BA2D7C">
        <w:rPr>
          <w:rFonts w:eastAsia="Times New Roman" w:cs="Calibri"/>
          <w:b/>
          <w:bCs/>
          <w:color w:val="000000"/>
          <w:szCs w:val="22"/>
          <w:u w:val="single"/>
        </w:rPr>
        <w:t>and Lippoldt also observed that</w:t>
      </w:r>
      <w:r w:rsidRPr="00BA2D7C">
        <w:rPr>
          <w:rFonts w:eastAsia="Times New Roman" w:cs="Calibri"/>
          <w:color w:val="000000"/>
          <w:sz w:val="10"/>
          <w:szCs w:val="10"/>
        </w:rPr>
        <w:t xml:space="preserve"> the provision of adequate protection for </w:t>
      </w:r>
      <w:r w:rsidRPr="00BA2D7C">
        <w:rPr>
          <w:rFonts w:eastAsia="Times New Roman" w:cs="Calibri"/>
          <w:b/>
          <w:bCs/>
          <w:color w:val="000000"/>
          <w:szCs w:val="22"/>
          <w:u w:val="single"/>
        </w:rPr>
        <w:t>IPRs can help to stimulate local innovation</w:t>
      </w:r>
      <w:r w:rsidRPr="00BA2D7C">
        <w:rPr>
          <w:rFonts w:eastAsia="Times New Roman" w:cs="Calibri"/>
          <w:color w:val="000000"/>
          <w:sz w:val="10"/>
          <w:szCs w:val="10"/>
        </w:rPr>
        <w:t xml:space="preserve">, in some cases building on the transfer of technologies that provide inputs and spillovers.50 In other words, </w:t>
      </w:r>
      <w:r w:rsidRPr="00BA2D7C">
        <w:rPr>
          <w:rFonts w:eastAsia="Times New Roman" w:cs="Calibri"/>
          <w:b/>
          <w:bCs/>
          <w:color w:val="000000"/>
          <w:szCs w:val="22"/>
          <w:u w:val="single"/>
        </w:rPr>
        <w:t>local innovators are introduced to technologies</w:t>
      </w:r>
      <w:r w:rsidRPr="00BA2D7C">
        <w:rPr>
          <w:rFonts w:eastAsia="Times New Roman" w:cs="Calibri"/>
          <w:color w:val="000000"/>
          <w:sz w:val="10"/>
          <w:szCs w:val="10"/>
        </w:rPr>
        <w:t xml:space="preserve"> first </w:t>
      </w:r>
      <w:r w:rsidRPr="00BA2D7C">
        <w:rPr>
          <w:rFonts w:eastAsia="Times New Roman" w:cs="Calibri"/>
          <w:b/>
          <w:bCs/>
          <w:color w:val="000000"/>
          <w:szCs w:val="22"/>
          <w:u w:val="single"/>
        </w:rPr>
        <w:t>through</w:t>
      </w:r>
      <w:r w:rsidRPr="00BA2D7C">
        <w:rPr>
          <w:rFonts w:eastAsia="Times New Roman" w:cs="Calibri"/>
          <w:color w:val="000000"/>
          <w:sz w:val="10"/>
          <w:szCs w:val="10"/>
        </w:rPr>
        <w:t xml:space="preserve"> the technology transfer that takes place in an environment wherein </w:t>
      </w:r>
      <w:r w:rsidRPr="00BA2D7C">
        <w:rPr>
          <w:rFonts w:eastAsia="Times New Roman" w:cs="Calibri"/>
          <w:b/>
          <w:bCs/>
          <w:color w:val="000000"/>
          <w:szCs w:val="22"/>
          <w:u w:val="single"/>
        </w:rPr>
        <w:t>protection</w:t>
      </w:r>
      <w:r w:rsidRPr="00BA2D7C">
        <w:rPr>
          <w:rFonts w:eastAsia="Times New Roman" w:cs="Calibri"/>
          <w:color w:val="000000"/>
          <w:sz w:val="10"/>
          <w:szCs w:val="10"/>
        </w:rPr>
        <w:t xml:space="preserve"> of IPRs is assured; then, they may build on those ideas to create an evolved product or develop alternate approaches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Maskus notes that without protection from potential abuse of their newly developed technologies, foreign enterprises may be less willing to reveal technical information associated with their innovations.</w:t>
      </w:r>
      <w:r w:rsidRPr="00BA2D7C">
        <w:rPr>
          <w:rFonts w:eastAsia="Times New Roman" w:cs="Calibri"/>
          <w:b/>
          <w:bCs/>
          <w:color w:val="000000"/>
          <w:szCs w:val="22"/>
          <w:u w:val="single"/>
        </w:rPr>
        <w:t xml:space="preserve">52 The </w:t>
      </w:r>
      <w:r w:rsidRPr="00BA2D7C">
        <w:rPr>
          <w:rFonts w:eastAsia="Times New Roman" w:cs="Calibri"/>
          <w:b/>
          <w:bCs/>
          <w:color w:val="000000"/>
          <w:szCs w:val="22"/>
          <w:u w:val="single"/>
          <w:shd w:val="clear" w:color="auto" w:fill="FFFF00"/>
        </w:rPr>
        <w:t xml:space="preserve">protection </w:t>
      </w:r>
      <w:r w:rsidRPr="00BA2D7C">
        <w:rPr>
          <w:rFonts w:eastAsia="Times New Roman" w:cs="Calibri"/>
          <w:b/>
          <w:bCs/>
          <w:color w:val="000000"/>
          <w:szCs w:val="22"/>
          <w:u w:val="single"/>
        </w:rPr>
        <w:t xml:space="preserve">of patents and trade secrets </w:t>
      </w:r>
      <w:r w:rsidRPr="00BA2D7C">
        <w:rPr>
          <w:rFonts w:eastAsia="Times New Roman" w:cs="Calibri"/>
          <w:b/>
          <w:bCs/>
          <w:color w:val="000000"/>
          <w:szCs w:val="22"/>
          <w:u w:val="single"/>
          <w:shd w:val="clear" w:color="auto" w:fill="FFFF00"/>
        </w:rPr>
        <w:t>provides necessary legal assurances</w:t>
      </w:r>
      <w:r w:rsidRPr="00BA2D7C">
        <w:rPr>
          <w:rFonts w:eastAsia="Times New Roman" w:cs="Calibri"/>
          <w:b/>
          <w:bCs/>
          <w:color w:val="000000"/>
          <w:szCs w:val="22"/>
          <w:u w:val="single"/>
        </w:rPr>
        <w:t xml:space="preserve"> for firms wishing </w:t>
      </w:r>
      <w:r w:rsidRPr="00BA2D7C">
        <w:rPr>
          <w:rFonts w:eastAsia="Times New Roman" w:cs="Calibri"/>
          <w:b/>
          <w:bCs/>
          <w:color w:val="000000"/>
          <w:szCs w:val="22"/>
          <w:u w:val="single"/>
          <w:shd w:val="clear" w:color="auto" w:fill="FFFF00"/>
        </w:rPr>
        <w:t xml:space="preserve">to reveal proprietary characteristics </w:t>
      </w:r>
      <w:r w:rsidRPr="00BA2D7C">
        <w:rPr>
          <w:rFonts w:eastAsia="Times New Roman" w:cs="Calibri"/>
          <w:b/>
          <w:bCs/>
          <w:color w:val="000000"/>
          <w:szCs w:val="22"/>
          <w:u w:val="single"/>
        </w:rPr>
        <w:t xml:space="preserve">of technologies </w:t>
      </w:r>
      <w:r w:rsidRPr="00BA2D7C">
        <w:rPr>
          <w:rFonts w:eastAsia="Times New Roman" w:cs="Calibri"/>
          <w:b/>
          <w:bCs/>
          <w:color w:val="000000"/>
          <w:szCs w:val="22"/>
          <w:u w:val="single"/>
          <w:shd w:val="clear" w:color="auto" w:fill="FFFF00"/>
        </w:rPr>
        <w:t xml:space="preserve">to </w:t>
      </w:r>
      <w:r w:rsidRPr="00BA2D7C">
        <w:rPr>
          <w:rFonts w:eastAsia="Times New Roman" w:cs="Calibri"/>
          <w:b/>
          <w:bCs/>
          <w:color w:val="000000"/>
          <w:szCs w:val="22"/>
          <w:u w:val="single"/>
        </w:rPr>
        <w:t xml:space="preserve">subsidiaries and </w:t>
      </w:r>
      <w:r w:rsidRPr="00BA2D7C">
        <w:rPr>
          <w:rFonts w:eastAsia="Times New Roman" w:cs="Calibri"/>
          <w:b/>
          <w:bCs/>
          <w:color w:val="000000"/>
          <w:szCs w:val="22"/>
          <w:u w:val="single"/>
          <w:shd w:val="clear" w:color="auto" w:fill="FFFF00"/>
        </w:rPr>
        <w:t xml:space="preserve">licensees </w:t>
      </w:r>
      <w:r w:rsidRPr="00BA2D7C">
        <w:rPr>
          <w:rFonts w:eastAsia="Times New Roman" w:cs="Calibri"/>
          <w:b/>
          <w:bCs/>
          <w:color w:val="000000"/>
          <w:szCs w:val="22"/>
          <w:u w:val="single"/>
        </w:rPr>
        <w:t>via contracts</w:t>
      </w:r>
      <w:r w:rsidRPr="00BA2D7C">
        <w:rPr>
          <w:rFonts w:eastAsia="Times New Roman" w:cs="Calibri"/>
          <w:color w:val="000000"/>
          <w:sz w:val="10"/>
          <w:szCs w:val="10"/>
        </w:rPr>
        <w:t xml:space="preserve">. Counties with stronger IP protection have more creative outputs (in terms of intangible assets and creative goods and services in a nation’s media, printing and publishing, and entertainment industries, including online), even at varying levels of development. The relationship between IPR rights and innovation can also be seen in studies of how the introduction of stronger IPR laws, with regard to patents, copyrights, and trademarks, affect R&amp;D activity in an economy. Studies by Varsakelis and by Kanwar and Evenson found that </w:t>
      </w:r>
      <w:r w:rsidRPr="00BA2D7C">
        <w:rPr>
          <w:rFonts w:eastAsia="Times New Roman" w:cs="Calibri"/>
          <w:b/>
          <w:bCs/>
          <w:color w:val="000000"/>
          <w:szCs w:val="22"/>
          <w:u w:val="single"/>
        </w:rPr>
        <w:t>R&amp;D to GDP ratios are positively related to the strength of patent rights</w:t>
      </w:r>
      <w:r w:rsidRPr="00BA2D7C">
        <w:rPr>
          <w:rFonts w:eastAsia="Times New Roman" w:cs="Calibri"/>
          <w:color w:val="000000"/>
          <w:sz w:val="10"/>
          <w:szCs w:val="10"/>
        </w:rPr>
        <w:t xml:space="preserve">, and are conditional on other factors.53 Cavazos Cepeda et al. found a positive influence of IPRs on the level of R&amp;D in an economy,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trademark protection increased by 1 percent, there was an associated R&amp;D increase of 1.4 percent.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“In addition to spurring domestic innovation, strong intellectual property rights can increase incentives for foreign direct investment which in turn also leads to economic growth.”56 BOX 1: INNOVATE FOR HEALTH: IP IS NOT THE PROBLEM, BUT PART OF THE SOLUTION </w:t>
      </w:r>
      <w:r w:rsidRPr="00BA2D7C">
        <w:rPr>
          <w:rFonts w:eastAsia="Times New Roman" w:cs="Calibri"/>
          <w:b/>
          <w:bCs/>
          <w:color w:val="000000"/>
          <w:szCs w:val="22"/>
          <w:u w:val="single"/>
        </w:rPr>
        <w:t>Many opponents of robust IPR rights view them as antithetical to the interests of developing countries in terms of access to medicines or the provision of national health care services</w:t>
      </w:r>
      <w:r w:rsidRPr="00BA2D7C">
        <w:rPr>
          <w:rFonts w:eastAsia="Times New Roman" w:cs="Calibri"/>
          <w:color w:val="000000"/>
          <w:sz w:val="10"/>
          <w:szCs w:val="10"/>
        </w:rPr>
        <w:t xml:space="preserve">. Yet the reality is that </w:t>
      </w:r>
      <w:r w:rsidRPr="00BA2D7C">
        <w:rPr>
          <w:rFonts w:eastAsia="Times New Roman" w:cs="Calibri"/>
          <w:b/>
          <w:bCs/>
          <w:color w:val="000000"/>
          <w:szCs w:val="22"/>
          <w:u w:val="single"/>
          <w:shd w:val="clear" w:color="auto" w:fill="FFFF00"/>
        </w:rPr>
        <w:t xml:space="preserve">stronger IPR rights in developing nations actually unleash </w:t>
      </w:r>
      <w:r w:rsidRPr="00BA2D7C">
        <w:rPr>
          <w:rFonts w:eastAsia="Times New Roman" w:cs="Calibri"/>
          <w:b/>
          <w:bCs/>
          <w:color w:val="000000"/>
          <w:szCs w:val="22"/>
          <w:u w:val="single"/>
        </w:rPr>
        <w:t xml:space="preserve">the power of developing-country </w:t>
      </w:r>
      <w:r w:rsidRPr="00BA2D7C">
        <w:rPr>
          <w:rFonts w:eastAsia="Times New Roman" w:cs="Calibri"/>
          <w:b/>
          <w:bCs/>
          <w:color w:val="000000"/>
          <w:szCs w:val="22"/>
          <w:u w:val="single"/>
          <w:shd w:val="clear" w:color="auto" w:fill="FFFF00"/>
        </w:rPr>
        <w:t xml:space="preserve">innovators </w:t>
      </w:r>
      <w:r w:rsidRPr="00BA2D7C">
        <w:rPr>
          <w:rFonts w:eastAsia="Times New Roman" w:cs="Calibri"/>
          <w:b/>
          <w:bCs/>
          <w:color w:val="000000"/>
          <w:szCs w:val="22"/>
          <w:u w:val="single"/>
        </w:rPr>
        <w:t xml:space="preserve">to contribute </w:t>
      </w:r>
      <w:r w:rsidRPr="00BA2D7C">
        <w:rPr>
          <w:rFonts w:eastAsia="Times New Roman" w:cs="Calibri"/>
          <w:b/>
          <w:bCs/>
          <w:color w:val="000000"/>
          <w:szCs w:val="22"/>
          <w:u w:val="single"/>
          <w:shd w:val="clear" w:color="auto" w:fill="FFFF00"/>
        </w:rPr>
        <w:t xml:space="preserve">to solving health challenges </w:t>
      </w:r>
      <w:r w:rsidRPr="00BA2D7C">
        <w:rPr>
          <w:rFonts w:eastAsia="Times New Roman" w:cs="Calibri"/>
          <w:b/>
          <w:bCs/>
          <w:color w:val="000000"/>
          <w:szCs w:val="22"/>
          <w:u w:val="single"/>
        </w:rPr>
        <w:t>both in their own nations and across the global economy</w:t>
      </w:r>
      <w:r w:rsidRPr="00BA2D7C">
        <w:rPr>
          <w:rFonts w:eastAsia="Times New Roman" w:cs="Calibri"/>
          <w:color w:val="000000"/>
          <w:sz w:val="10"/>
          <w:szCs w:val="10"/>
        </w:rPr>
        <w:t xml:space="preserve">. First, opponents of IP fail to recognize </w:t>
      </w:r>
      <w:r w:rsidRPr="00BA2D7C">
        <w:rPr>
          <w:rFonts w:eastAsia="Times New Roman" w:cs="Calibri"/>
          <w:b/>
          <w:bCs/>
          <w:color w:val="000000"/>
          <w:szCs w:val="22"/>
          <w:u w:val="single"/>
        </w:rPr>
        <w:t>that intellectual property rights matter for health care innovation in emerging economies.</w:t>
      </w:r>
      <w:r w:rsidRPr="00BA2D7C">
        <w:rPr>
          <w:rFonts w:eastAsia="Times New Roman" w:cs="Calibri"/>
          <w:color w:val="000000"/>
          <w:sz w:val="10"/>
          <w:szCs w:val="10"/>
        </w:rPr>
        <w:t xml:space="preserve"> </w:t>
      </w:r>
      <w:r w:rsidRPr="00BA2D7C">
        <w:rPr>
          <w:rFonts w:eastAsia="Times New Roman" w:cs="Calibri"/>
          <w:b/>
          <w:bCs/>
          <w:color w:val="000000"/>
          <w:szCs w:val="22"/>
          <w:u w:val="single"/>
        </w:rPr>
        <w:t>A</w:t>
      </w:r>
      <w:r w:rsidRPr="00BA2D7C">
        <w:rPr>
          <w:rFonts w:eastAsia="Times New Roman" w:cs="Calibri"/>
          <w:color w:val="000000"/>
          <w:sz w:val="10"/>
          <w:szCs w:val="10"/>
        </w:rPr>
        <w:t xml:space="preserve">n Information Technology and Innovation Foundation (ITIF) and George Mason University Center for Intellectual Property Protection </w:t>
      </w:r>
      <w:r w:rsidRPr="00BA2D7C">
        <w:rPr>
          <w:rFonts w:eastAsia="Times New Roman" w:cs="Calibri"/>
          <w:b/>
          <w:bCs/>
          <w:color w:val="000000"/>
          <w:szCs w:val="22"/>
          <w:u w:val="single"/>
        </w:rPr>
        <w:t>report</w:t>
      </w:r>
      <w:r w:rsidRPr="00BA2D7C">
        <w:rPr>
          <w:rFonts w:eastAsia="Times New Roman" w:cs="Calibri"/>
          <w:color w:val="000000"/>
          <w:sz w:val="10"/>
          <w:szCs w:val="10"/>
        </w:rPr>
        <w:t xml:space="preserve">, “How Innovators Are Solving Global Health Challenges,” </w:t>
      </w:r>
      <w:r w:rsidRPr="00BA2D7C">
        <w:rPr>
          <w:rFonts w:eastAsia="Times New Roman" w:cs="Calibri"/>
          <w:b/>
          <w:bCs/>
          <w:color w:val="000000"/>
          <w:szCs w:val="22"/>
          <w:u w:val="single"/>
        </w:rPr>
        <w:t>provides 25 case studies that show innovators in developing countries relying on IP to invent and bring solutions to market</w:t>
      </w:r>
      <w:r w:rsidRPr="00BA2D7C">
        <w:rPr>
          <w:rFonts w:eastAsia="Times New Roman" w:cs="Calibri"/>
          <w:color w:val="000000"/>
          <w:sz w:val="10"/>
          <w:szCs w:val="10"/>
        </w:rPr>
        <w:t xml:space="preserve">.57 The 25 case studies revealed a number of key themes, including that there is opportunity in adapting health care interventions for developing-country environments where resources and infrastructure are scarce, and that local innovation and </w:t>
      </w:r>
      <w:r w:rsidRPr="00BA2D7C">
        <w:rPr>
          <w:rFonts w:eastAsia="Times New Roman" w:cs="Calibri"/>
          <w:b/>
          <w:bCs/>
          <w:color w:val="000000"/>
          <w:szCs w:val="22"/>
          <w:u w:val="single"/>
        </w:rPr>
        <w:t xml:space="preserve">IP can contribute substantially toward providing both affordable and robust tests for diagnosing diseases and affordable interventions to meet basic needs in challenging environments. </w:t>
      </w:r>
      <w:r w:rsidRPr="00BA2D7C">
        <w:rPr>
          <w:rFonts w:eastAsia="Times New Roman" w:cs="Calibri"/>
          <w:color w:val="000000"/>
          <w:sz w:val="10"/>
          <w:szCs w:val="10"/>
        </w:rPr>
        <w:t xml:space="preserve">Second, </w:t>
      </w:r>
      <w:r w:rsidRPr="00BA2D7C">
        <w:rPr>
          <w:rFonts w:eastAsia="Times New Roman" w:cs="Calibri"/>
          <w:b/>
          <w:bCs/>
          <w:color w:val="000000"/>
          <w:szCs w:val="22"/>
          <w:u w:val="single"/>
          <w:shd w:val="clear" w:color="auto" w:fill="FFFF00"/>
        </w:rPr>
        <w:t xml:space="preserve">opponents of IP </w:t>
      </w:r>
      <w:r w:rsidRPr="00BA2D7C">
        <w:rPr>
          <w:rFonts w:eastAsia="Times New Roman" w:cs="Calibri"/>
          <w:b/>
          <w:bCs/>
          <w:color w:val="000000"/>
          <w:szCs w:val="22"/>
          <w:u w:val="single"/>
        </w:rPr>
        <w:t xml:space="preserve">tend to </w:t>
      </w:r>
      <w:r w:rsidRPr="00BA2D7C">
        <w:rPr>
          <w:rFonts w:eastAsia="Times New Roman" w:cs="Calibri"/>
          <w:b/>
          <w:bCs/>
          <w:color w:val="000000"/>
          <w:szCs w:val="22"/>
          <w:u w:val="single"/>
          <w:shd w:val="clear" w:color="auto" w:fill="FFFF00"/>
        </w:rPr>
        <w:t xml:space="preserve">ignore broader systemic issues </w:t>
      </w:r>
      <w:r w:rsidRPr="00BA2D7C">
        <w:rPr>
          <w:rFonts w:eastAsia="Times New Roman" w:cs="Calibri"/>
          <w:b/>
          <w:bCs/>
          <w:color w:val="000000"/>
          <w:szCs w:val="22"/>
          <w:u w:val="single"/>
        </w:rPr>
        <w:t>that contribute to poor health care outcomes in developing countries.</w:t>
      </w:r>
      <w:r w:rsidRPr="00BA2D7C">
        <w:rPr>
          <w:rFonts w:eastAsia="Times New Roman" w:cs="Calibri"/>
          <w:color w:val="000000"/>
          <w:sz w:val="10"/>
          <w:szCs w:val="10"/>
        </w:rPr>
        <w:t xml:space="preserve"> </w:t>
      </w:r>
      <w:r w:rsidRPr="00BA2D7C">
        <w:rPr>
          <w:rFonts w:eastAsia="Times New Roman" w:cs="Calibri"/>
          <w:b/>
          <w:bCs/>
          <w:color w:val="000000"/>
          <w:szCs w:val="22"/>
          <w:u w:val="single"/>
        </w:rPr>
        <w:t>While cost is a central factor for policymakers in all countries, given resource scarcity, these trade-offs are not unique to health</w:t>
      </w:r>
      <w:r w:rsidRPr="00BA2D7C">
        <w:rPr>
          <w:rFonts w:eastAsia="Times New Roman" w:cs="Calibri"/>
          <w:color w:val="000000"/>
          <w:sz w:val="10"/>
          <w:szCs w:val="10"/>
        </w:rPr>
        <w:t xml:space="preserve">. </w:t>
      </w:r>
      <w:r w:rsidRPr="00BA2D7C">
        <w:rPr>
          <w:rFonts w:eastAsia="Times New Roman" w:cs="Calibri"/>
          <w:b/>
          <w:bCs/>
          <w:color w:val="000000"/>
          <w:szCs w:val="22"/>
          <w:u w:val="single"/>
          <w:shd w:val="clear" w:color="auto" w:fill="FFFF00"/>
        </w:rPr>
        <w:t xml:space="preserve">The greater the </w:t>
      </w:r>
      <w:r w:rsidRPr="00BA2D7C">
        <w:rPr>
          <w:rFonts w:eastAsia="Times New Roman" w:cs="Calibri"/>
          <w:b/>
          <w:bCs/>
          <w:color w:val="000000"/>
          <w:szCs w:val="22"/>
          <w:u w:val="single"/>
        </w:rPr>
        <w:t xml:space="preserve">resource </w:t>
      </w:r>
      <w:r w:rsidRPr="00BA2D7C">
        <w:rPr>
          <w:rFonts w:eastAsia="Times New Roman" w:cs="Calibri"/>
          <w:b/>
          <w:bCs/>
          <w:color w:val="000000"/>
          <w:szCs w:val="22"/>
          <w:u w:val="single"/>
          <w:shd w:val="clear" w:color="auto" w:fill="FFFF00"/>
        </w:rPr>
        <w:t>scarcity</w:t>
      </w:r>
      <w:r w:rsidRPr="00BA2D7C">
        <w:rPr>
          <w:rFonts w:eastAsia="Times New Roman" w:cs="Calibri"/>
          <w:b/>
          <w:bCs/>
          <w:color w:val="000000"/>
          <w:szCs w:val="22"/>
          <w:u w:val="single"/>
        </w:rPr>
        <w:t xml:space="preserve">, </w:t>
      </w:r>
      <w:r w:rsidRPr="00BA2D7C">
        <w:rPr>
          <w:rFonts w:eastAsia="Times New Roman" w:cs="Calibri"/>
          <w:b/>
          <w:bCs/>
          <w:color w:val="000000"/>
          <w:szCs w:val="22"/>
          <w:u w:val="single"/>
          <w:shd w:val="clear" w:color="auto" w:fill="FFFF00"/>
        </w:rPr>
        <w:t>the greater the need for innovation</w:t>
      </w:r>
      <w:r w:rsidRPr="00BA2D7C">
        <w:rPr>
          <w:rFonts w:eastAsia="Times New Roman" w:cs="Calibri"/>
          <w:color w:val="000000"/>
          <w:sz w:val="10"/>
          <w:szCs w:val="10"/>
        </w:rPr>
        <w:t xml:space="preserve">. One of the biggest challenges policymakers and innovators in developing countries confront again and again is scarcity—in access to trained professionals, in transportation, and in other infrastructure. For example, reports estimate that as many as 1 billion people lack access to essential health care because of a shortage of trained health professionals.58 A 2014 World Health Organization study estimated a shortage of 7 million public health care workers, with that number expected to rise to 13 million by 2035.59 More than 80 countries currently fail to meet the basic threshold of 23 skilled health professionals per 10,000 citizens.60 The challenge is even more daunting when it comes to specialists. For instance, Cameroon has fewer than 50 cardiologists supporting a population of over 23 million citizens.61 And Ethiopia, a country of some 90 million residents, is served by a single radiation-treatment center located in the capital of Addis Ababa.62 In other instances, individuals lack access to essential medicines, with cost being a relatively small part of the problem. For instance, in 2014, researchers at the University of Utrecht in the Netherlands found that, on average, essential medicines are available in public-sector facilities in developing countries only 40 percent of the time.63 Again, </w:t>
      </w:r>
      <w:r w:rsidRPr="00BA2D7C">
        <w:rPr>
          <w:rFonts w:eastAsia="Times New Roman" w:cs="Calibri"/>
          <w:b/>
          <w:bCs/>
          <w:color w:val="000000"/>
          <w:szCs w:val="22"/>
          <w:u w:val="single"/>
        </w:rPr>
        <w:t>the cost of medicines is far from the most serious problem in the provision of health care services in developing nations</w:t>
      </w:r>
      <w:r w:rsidRPr="00BA2D7C">
        <w:rPr>
          <w:rFonts w:eastAsia="Times New Roman" w:cs="Calibri"/>
          <w:color w:val="000000"/>
          <w:sz w:val="10"/>
          <w:szCs w:val="10"/>
        </w:rPr>
        <w:t xml:space="preserve">. Indeed, </w:t>
      </w:r>
      <w:r w:rsidRPr="00BA2D7C">
        <w:rPr>
          <w:rFonts w:eastAsia="Times New Roman" w:cs="Calibri"/>
          <w:b/>
          <w:bCs/>
          <w:color w:val="000000"/>
          <w:szCs w:val="22"/>
          <w:u w:val="single"/>
        </w:rPr>
        <w:t>the vast majority of drugs—at least 95 percent—on the World Health Organization’s Essential Medicines list are off-patent, and thus potentially available in generic versions</w:t>
      </w:r>
      <w:r w:rsidRPr="00BA2D7C">
        <w:rPr>
          <w:rFonts w:eastAsia="Times New Roman" w:cs="Calibri"/>
          <w:color w:val="000000"/>
          <w:sz w:val="10"/>
          <w:szCs w:val="10"/>
        </w:rPr>
        <w:t xml:space="preserve">.64 </w:t>
      </w:r>
      <w:r w:rsidRPr="00BA2D7C">
        <w:rPr>
          <w:rFonts w:eastAsia="Times New Roman" w:cs="Calibri"/>
          <w:b/>
          <w:bCs/>
          <w:color w:val="000000"/>
          <w:szCs w:val="22"/>
          <w:u w:val="single"/>
          <w:shd w:val="clear" w:color="auto" w:fill="FFFF00"/>
        </w:rPr>
        <w:t>The problem</w:t>
      </w:r>
      <w:r w:rsidRPr="00BA2D7C">
        <w:rPr>
          <w:rFonts w:eastAsia="Times New Roman" w:cs="Calibri"/>
          <w:b/>
          <w:bCs/>
          <w:color w:val="000000"/>
          <w:szCs w:val="22"/>
          <w:u w:val="single"/>
        </w:rPr>
        <w:t xml:space="preserve">, in much larger part, </w:t>
      </w:r>
      <w:r w:rsidRPr="00BA2D7C">
        <w:rPr>
          <w:rFonts w:eastAsia="Times New Roman" w:cs="Calibri"/>
          <w:b/>
          <w:bCs/>
          <w:color w:val="000000"/>
          <w:szCs w:val="22"/>
          <w:u w:val="single"/>
          <w:shd w:val="clear" w:color="auto" w:fill="FFFF00"/>
        </w:rPr>
        <w:t>stems from countries’ underdeveloped health systems</w:t>
      </w:r>
      <w:r w:rsidRPr="00BA2D7C">
        <w:rPr>
          <w:rFonts w:eastAsia="Times New Roman" w:cs="Calibri"/>
          <w:b/>
          <w:bCs/>
          <w:color w:val="000000"/>
          <w:szCs w:val="22"/>
          <w:u w:val="single"/>
        </w:rPr>
        <w:t xml:space="preserve"> and the fact that many people live in rural areas far from care.</w:t>
      </w:r>
      <w:r w:rsidRPr="00BA2D7C">
        <w:rPr>
          <w:rFonts w:eastAsia="Times New Roman" w:cs="Calibri"/>
          <w:color w:val="000000"/>
          <w:sz w:val="10"/>
          <w:szCs w:val="10"/>
        </w:rPr>
        <w:t xml:space="preserve"> </w:t>
      </w:r>
      <w:r w:rsidRPr="00BA2D7C">
        <w:rPr>
          <w:rFonts w:eastAsia="Times New Roman" w:cs="Calibri"/>
          <w:b/>
          <w:bCs/>
          <w:color w:val="000000"/>
          <w:szCs w:val="22"/>
          <w:u w:val="single"/>
        </w:rPr>
        <w:t xml:space="preserve">Stronger IP rights create an environment wherein entrepreneurs can innovate to meet health challenges in their own nations, the benefits thereof spilling over to benefit the entire international community. </w:t>
      </w:r>
      <w:r w:rsidRPr="00BA2D7C">
        <w:rPr>
          <w:rFonts w:eastAsia="Times New Roman" w:cs="Calibri"/>
          <w:color w:val="000000"/>
          <w:sz w:val="10"/>
          <w:szCs w:val="10"/>
        </w:rPr>
        <w:t xml:space="preserve">IPRs Strengthen Exports and Industry Growth Academic research has also found that </w:t>
      </w:r>
      <w:r w:rsidRPr="00BA2D7C">
        <w:rPr>
          <w:rFonts w:eastAsia="Times New Roman" w:cs="Calibri"/>
          <w:b/>
          <w:bCs/>
          <w:color w:val="000000"/>
          <w:szCs w:val="22"/>
          <w:u w:val="single"/>
        </w:rPr>
        <w:t xml:space="preserve">stronger IPR protections support exports from developing countries and faster growth rates of certain industries. </w:t>
      </w:r>
      <w:r w:rsidRPr="00BA2D7C">
        <w:rPr>
          <w:rFonts w:eastAsia="Times New Roman" w:cs="Calibri"/>
          <w:color w:val="000000"/>
          <w:sz w:val="10"/>
          <w:szCs w:val="10"/>
        </w:rPr>
        <w:t xml:space="preserve">Yang and Kuo argue that stronger IPR protection improves the export performance of firms benefitting from technology transfer. And in their research, Cavazos Cepeda et al. found that trademark protection has a statistically significant association in relation to the export turnover, sales, and total assets of firms studied. They also found a significant association between copyrights and export turnover. Moreover, they found “a positive influence of patent right protection on export turnover (e.g., sales) under certain specifications with respect to complementary policies.”65 In cross-country studies, researchers have found that stronger patent rights are associated with faster company growth in IP-intensive industries such as pharmaceuticals. In fact, during the early 1990s, a one-standard-deviation increase in patent rights was associated with an increase in firm growth of 0.69 percent (an advantage amounting to nearly one-fifth of the average industry growth rate of 3.7 percent).66 Consequences of Countries Not Enacting Robust IPR Protections and Enforcement </w:t>
      </w:r>
      <w:r w:rsidRPr="00BA2D7C">
        <w:rPr>
          <w:rFonts w:eastAsia="Times New Roman" w:cs="Calibri"/>
          <w:b/>
          <w:bCs/>
          <w:color w:val="000000"/>
          <w:szCs w:val="22"/>
          <w:u w:val="single"/>
        </w:rPr>
        <w:t>Nations</w:t>
      </w:r>
      <w:r w:rsidRPr="00BA2D7C">
        <w:rPr>
          <w:rFonts w:eastAsia="Times New Roman" w:cs="Calibri"/>
          <w:color w:val="000000"/>
          <w:sz w:val="10"/>
          <w:szCs w:val="10"/>
        </w:rPr>
        <w:t xml:space="preserve"> </w:t>
      </w:r>
      <w:r w:rsidRPr="00BA2D7C">
        <w:rPr>
          <w:rFonts w:eastAsia="Times New Roman" w:cs="Calibri"/>
          <w:b/>
          <w:bCs/>
          <w:color w:val="000000"/>
          <w:szCs w:val="22"/>
          <w:u w:val="single"/>
        </w:rPr>
        <w:t>that</w:t>
      </w:r>
      <w:r w:rsidRPr="00BA2D7C">
        <w:rPr>
          <w:rFonts w:eastAsia="Times New Roman" w:cs="Calibri"/>
          <w:color w:val="000000"/>
          <w:sz w:val="10"/>
          <w:szCs w:val="10"/>
        </w:rPr>
        <w:t xml:space="preserve"> have not implemented—or </w:t>
      </w:r>
      <w:r w:rsidRPr="00BA2D7C">
        <w:rPr>
          <w:rFonts w:eastAsia="Times New Roman" w:cs="Calibri"/>
          <w:b/>
          <w:bCs/>
          <w:color w:val="000000"/>
          <w:szCs w:val="22"/>
          <w:u w:val="single"/>
        </w:rPr>
        <w:t>do not enforce</w:t>
      </w:r>
      <w:r w:rsidRPr="00BA2D7C">
        <w:rPr>
          <w:rFonts w:eastAsia="Times New Roman" w:cs="Calibri"/>
          <w:color w:val="000000"/>
          <w:sz w:val="10"/>
          <w:szCs w:val="10"/>
        </w:rPr>
        <w:t>—</w:t>
      </w:r>
      <w:r w:rsidRPr="00BA2D7C">
        <w:rPr>
          <w:rFonts w:eastAsia="Times New Roman" w:cs="Calibri"/>
          <w:b/>
          <w:bCs/>
          <w:color w:val="000000"/>
          <w:szCs w:val="22"/>
          <w:u w:val="single"/>
        </w:rPr>
        <w:t>robust intellectual property rights protections end up harming their economic development in at least three principle ways. First, they deter future innovative activity. Second, they discourage trade</w:t>
      </w:r>
      <w:r w:rsidRPr="00BA2D7C">
        <w:rPr>
          <w:rFonts w:eastAsia="Times New Roman" w:cs="Calibri"/>
          <w:color w:val="000000"/>
          <w:sz w:val="10"/>
          <w:szCs w:val="10"/>
        </w:rPr>
        <w:t xml:space="preserve"> and foreign direct investment, which only hurts their own consumers and businesses, by both limiting their choices and inhibiting their enterprises’ ability to access best-of-breed technologies that are vital to boosting domestic productivity. </w:t>
      </w:r>
      <w:r w:rsidRPr="00BA2D7C">
        <w:rPr>
          <w:rFonts w:eastAsia="Times New Roman" w:cs="Calibri"/>
          <w:b/>
          <w:bCs/>
          <w:color w:val="000000"/>
          <w:szCs w:val="22"/>
          <w:u w:val="single"/>
        </w:rPr>
        <w:t>Third, in countries with weak IP protections, firms are forced to invest undue amounts of resources in protection rather than invention</w:t>
      </w:r>
      <w:r w:rsidRPr="00BA2D7C">
        <w:rPr>
          <w:rFonts w:eastAsia="Times New Roman" w:cs="Calibri"/>
          <w:color w:val="000000"/>
          <w:sz w:val="10"/>
          <w:szCs w:val="10"/>
        </w:rPr>
        <w:t xml:space="preserve">. Ironically, </w:t>
      </w:r>
      <w:r w:rsidRPr="00BA2D7C">
        <w:rPr>
          <w:rFonts w:eastAsia="Times New Roman" w:cs="Calibri"/>
          <w:b/>
          <w:bCs/>
          <w:color w:val="000000"/>
          <w:szCs w:val="22"/>
          <w:u w:val="single"/>
        </w:rPr>
        <w:t xml:space="preserve">developing countries’ own economic development opportunities </w:t>
      </w:r>
      <w:r w:rsidRPr="00BA2D7C">
        <w:rPr>
          <w:rFonts w:eastAsia="Times New Roman" w:cs="Calibri"/>
          <w:color w:val="000000"/>
          <w:sz w:val="10"/>
          <w:szCs w:val="10"/>
        </w:rPr>
        <w:t xml:space="preserve">and intellectual property development potential </w:t>
      </w:r>
      <w:r w:rsidRPr="00BA2D7C">
        <w:rPr>
          <w:rFonts w:eastAsia="Times New Roman" w:cs="Calibri"/>
          <w:b/>
          <w:bCs/>
          <w:color w:val="000000"/>
          <w:szCs w:val="22"/>
          <w:u w:val="single"/>
        </w:rPr>
        <w:t>are inhibited by their own weak intellectual property protections.</w:t>
      </w:r>
      <w:r w:rsidRPr="00BA2D7C">
        <w:rPr>
          <w:rFonts w:eastAsia="Times New Roman" w:cs="Calibri"/>
          <w:color w:val="000000"/>
          <w:sz w:val="10"/>
          <w:szCs w:val="10"/>
        </w:rPr>
        <w:t xml:space="preserve"> For instance, the lack of effective protection for intellectual property rights in China has limited the introduction of advanced technology and innovation investments by foreign companies, thereby reducing potential benefits to local innovation capacity.67 As Cavazos Cepeda et al. found in a case study of IPR protections in that economy, “China has made progress in strengthening the protection of intellectual property over the past two decades, as attested to by indicators such as the Patent Rights Index…. However, uncertainty around the protection of intellectual property [remains] an important deterrent for foreign as well as domestic firms engaging in R&amp;D-related activities.”68 Ironically, developing countries’ own economic development opportunities and intellectual property development potential are inhibited by their own weak intellectual property protections.</w:t>
      </w:r>
    </w:p>
    <w:p w14:paraId="3789A7C1" w14:textId="77777777" w:rsidR="00B375BA" w:rsidRPr="00BA2D7C" w:rsidRDefault="00B375BA" w:rsidP="00B375BA">
      <w:pPr>
        <w:spacing w:before="40" w:after="0" w:line="240" w:lineRule="auto"/>
        <w:outlineLvl w:val="3"/>
        <w:rPr>
          <w:rFonts w:ascii="Times New Roman" w:eastAsia="Times New Roman" w:hAnsi="Times New Roman" w:cs="Times New Roman"/>
          <w:b/>
          <w:bCs/>
          <w:sz w:val="24"/>
        </w:rPr>
      </w:pPr>
      <w:r w:rsidRPr="00BA2D7C">
        <w:rPr>
          <w:rFonts w:eastAsia="Times New Roman" w:cs="Calibri"/>
          <w:b/>
          <w:bCs/>
          <w:color w:val="000000"/>
          <w:sz w:val="26"/>
          <w:szCs w:val="26"/>
        </w:rPr>
        <w:t xml:space="preserve">Pharma Innovation </w:t>
      </w:r>
      <w:r w:rsidRPr="00BA2D7C">
        <w:rPr>
          <w:rFonts w:eastAsia="Times New Roman" w:cs="Calibri"/>
          <w:b/>
          <w:bCs/>
          <w:color w:val="000000"/>
          <w:sz w:val="26"/>
          <w:szCs w:val="26"/>
          <w:u w:val="single"/>
        </w:rPr>
        <w:t>prevents Extinction</w:t>
      </w:r>
      <w:r w:rsidRPr="00BA2D7C">
        <w:rPr>
          <w:rFonts w:eastAsia="Times New Roman" w:cs="Calibri"/>
          <w:b/>
          <w:bCs/>
          <w:color w:val="000000"/>
          <w:sz w:val="26"/>
          <w:szCs w:val="26"/>
        </w:rPr>
        <w:t xml:space="preserve"> – checks </w:t>
      </w:r>
      <w:r w:rsidRPr="00BA2D7C">
        <w:rPr>
          <w:rFonts w:eastAsia="Times New Roman" w:cs="Calibri"/>
          <w:b/>
          <w:bCs/>
          <w:color w:val="000000"/>
          <w:sz w:val="26"/>
          <w:szCs w:val="26"/>
          <w:u w:val="single"/>
        </w:rPr>
        <w:t>new diseases</w:t>
      </w:r>
      <w:r w:rsidRPr="00BA2D7C">
        <w:rPr>
          <w:rFonts w:eastAsia="Times New Roman" w:cs="Calibri"/>
          <w:b/>
          <w:bCs/>
          <w:color w:val="000000"/>
          <w:sz w:val="26"/>
          <w:szCs w:val="26"/>
        </w:rPr>
        <w:t>.</w:t>
      </w:r>
    </w:p>
    <w:p w14:paraId="36F57A78" w14:textId="77777777" w:rsidR="00B375BA" w:rsidRPr="00BA2D7C" w:rsidRDefault="00B375BA" w:rsidP="00B375BA">
      <w:pPr>
        <w:spacing w:line="240" w:lineRule="auto"/>
        <w:rPr>
          <w:rFonts w:ascii="Times New Roman" w:eastAsia="Times New Roman" w:hAnsi="Times New Roman" w:cs="Times New Roman"/>
          <w:sz w:val="24"/>
        </w:rPr>
      </w:pPr>
      <w:r w:rsidRPr="00BA2D7C">
        <w:rPr>
          <w:rFonts w:eastAsia="Times New Roman" w:cs="Calibri"/>
          <w:b/>
          <w:bCs/>
          <w:color w:val="000000"/>
          <w:sz w:val="26"/>
          <w:szCs w:val="26"/>
        </w:rPr>
        <w:t>Engelhardt 8</w:t>
      </w:r>
      <w:r w:rsidRPr="00BA2D7C">
        <w:rPr>
          <w:rFonts w:eastAsia="Times New Roman" w:cs="Calibri"/>
          <w:color w:val="000000"/>
          <w:szCs w:val="22"/>
        </w:rPr>
        <w:t>, H. Tristram. Innovation and the pharmaceutical industry: critical reflections on the virtues of profit. M &amp; M Scrivener Press, 2008 (doctorate in philosophy (University of Texas at Austin), M.D. (Tulane University), professor of philosophy (Rice University), and professor emeritus at Baylor College of Medicine) </w:t>
      </w:r>
    </w:p>
    <w:p w14:paraId="026821E4" w14:textId="77777777" w:rsidR="00B375BA" w:rsidRPr="00BA2D7C" w:rsidRDefault="00B375BA" w:rsidP="00B375BA">
      <w:pPr>
        <w:spacing w:line="240" w:lineRule="auto"/>
        <w:rPr>
          <w:rFonts w:ascii="Times New Roman" w:eastAsia="Times New Roman" w:hAnsi="Times New Roman" w:cs="Times New Roman"/>
          <w:sz w:val="24"/>
        </w:rPr>
      </w:pPr>
      <w:r w:rsidRPr="00BA2D7C">
        <w:rPr>
          <w:rFonts w:eastAsia="Times New Roman" w:cs="Calibri"/>
          <w:color w:val="000000"/>
          <w:sz w:val="16"/>
          <w:szCs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BA2D7C">
        <w:rPr>
          <w:rFonts w:eastAsia="Times New Roman" w:cs="Calibri"/>
          <w:color w:val="000000"/>
          <w:szCs w:val="22"/>
          <w:u w:val="single"/>
          <w:shd w:val="clear" w:color="auto" w:fill="FFFF00"/>
        </w:rPr>
        <w:t>Profit in</w:t>
      </w:r>
      <w:r w:rsidRPr="00BA2D7C">
        <w:rPr>
          <w:rFonts w:eastAsia="Times New Roman" w:cs="Calibri"/>
          <w:color w:val="000000"/>
          <w:szCs w:val="22"/>
          <w:u w:val="single"/>
        </w:rPr>
        <w:t xml:space="preserve"> the market for the </w:t>
      </w:r>
      <w:r w:rsidRPr="00BA2D7C">
        <w:rPr>
          <w:rFonts w:eastAsia="Times New Roman" w:cs="Calibri"/>
          <w:color w:val="000000"/>
          <w:szCs w:val="22"/>
          <w:u w:val="single"/>
          <w:shd w:val="clear" w:color="auto" w:fill="FFFF00"/>
        </w:rPr>
        <w:t>pharma</w:t>
      </w:r>
      <w:r w:rsidRPr="00BA2D7C">
        <w:rPr>
          <w:rFonts w:eastAsia="Times New Roman" w:cs="Calibri"/>
          <w:color w:val="000000"/>
          <w:szCs w:val="22"/>
          <w:u w:val="single"/>
        </w:rPr>
        <w:t xml:space="preserve">ceutical and medical-device industries </w:t>
      </w:r>
      <w:r w:rsidRPr="00BA2D7C">
        <w:rPr>
          <w:rFonts w:eastAsia="Times New Roman" w:cs="Calibri"/>
          <w:color w:val="000000"/>
          <w:szCs w:val="22"/>
          <w:u w:val="single"/>
          <w:shd w:val="clear" w:color="auto" w:fill="FFFF00"/>
        </w:rPr>
        <w:t>is</w:t>
      </w:r>
      <w:r w:rsidRPr="00BA2D7C">
        <w:rPr>
          <w:rFonts w:eastAsia="Times New Roman" w:cs="Calibri"/>
          <w:color w:val="000000"/>
          <w:szCs w:val="22"/>
          <w:u w:val="single"/>
        </w:rPr>
        <w:t xml:space="preserve"> to be </w:t>
      </w:r>
      <w:r w:rsidRPr="00BA2D7C">
        <w:rPr>
          <w:rFonts w:eastAsia="Times New Roman" w:cs="Calibri"/>
          <w:color w:val="000000"/>
          <w:szCs w:val="22"/>
          <w:u w:val="single"/>
          <w:shd w:val="clear" w:color="auto" w:fill="FFFF00"/>
        </w:rPr>
        <w:t>celebrated</w:t>
      </w:r>
      <w:r w:rsidRPr="00BA2D7C">
        <w:rPr>
          <w:rFonts w:eastAsia="Times New Roman" w:cs="Calibri"/>
          <w:color w:val="000000"/>
          <w:sz w:val="16"/>
          <w:szCs w:val="16"/>
        </w:rPr>
        <w:t xml:space="preserve">. This is the case, in that if one is of the view (1) that </w:t>
      </w:r>
      <w:r w:rsidRPr="00BA2D7C">
        <w:rPr>
          <w:rFonts w:eastAsia="Times New Roman" w:cs="Calibri"/>
          <w:color w:val="000000"/>
          <w:szCs w:val="22"/>
          <w:u w:val="single"/>
        </w:rPr>
        <w:t xml:space="preserve">the presence of additional resources for </w:t>
      </w:r>
      <w:r w:rsidRPr="00BA2D7C">
        <w:rPr>
          <w:rFonts w:eastAsia="Times New Roman" w:cs="Calibri"/>
          <w:b/>
          <w:bCs/>
          <w:color w:val="000000"/>
          <w:sz w:val="24"/>
          <w:u w:val="single"/>
          <w:shd w:val="clear" w:color="auto" w:fill="FFFF00"/>
        </w:rPr>
        <w:t>r</w:t>
      </w:r>
      <w:r w:rsidRPr="00BA2D7C">
        <w:rPr>
          <w:rFonts w:eastAsia="Times New Roman" w:cs="Calibri"/>
          <w:color w:val="000000"/>
          <w:szCs w:val="22"/>
          <w:u w:val="single"/>
        </w:rPr>
        <w:t xml:space="preserve">esearch </w:t>
      </w:r>
      <w:r w:rsidRPr="00BA2D7C">
        <w:rPr>
          <w:rFonts w:eastAsia="Times New Roman" w:cs="Calibri"/>
          <w:color w:val="000000"/>
          <w:szCs w:val="22"/>
          <w:u w:val="single"/>
          <w:shd w:val="clear" w:color="auto" w:fill="FFFF00"/>
        </w:rPr>
        <w:t xml:space="preserve">and </w:t>
      </w:r>
      <w:r w:rsidRPr="00BA2D7C">
        <w:rPr>
          <w:rFonts w:eastAsia="Times New Roman" w:cs="Calibri"/>
          <w:b/>
          <w:bCs/>
          <w:color w:val="000000"/>
          <w:sz w:val="24"/>
          <w:u w:val="single"/>
          <w:shd w:val="clear" w:color="auto" w:fill="FFFF00"/>
        </w:rPr>
        <w:t>d</w:t>
      </w:r>
      <w:r w:rsidRPr="00BA2D7C">
        <w:rPr>
          <w:rFonts w:eastAsia="Times New Roman" w:cs="Calibri"/>
          <w:color w:val="000000"/>
          <w:szCs w:val="22"/>
          <w:u w:val="single"/>
        </w:rPr>
        <w:t xml:space="preserve">evelopment </w:t>
      </w:r>
      <w:r w:rsidRPr="00BA2D7C">
        <w:rPr>
          <w:rFonts w:eastAsia="Times New Roman" w:cs="Calibri"/>
          <w:b/>
          <w:bCs/>
          <w:color w:val="000000"/>
          <w:sz w:val="24"/>
          <w:u w:val="single"/>
          <w:shd w:val="clear" w:color="auto" w:fill="FFFF00"/>
        </w:rPr>
        <w:t>spurs innovation</w:t>
      </w:r>
      <w:r w:rsidRPr="00BA2D7C">
        <w:rPr>
          <w:rFonts w:eastAsia="Times New Roman" w:cs="Calibri"/>
          <w:color w:val="000000"/>
          <w:sz w:val="16"/>
          <w:szCs w:val="16"/>
        </w:rPr>
        <w:t xml:space="preserve"> </w:t>
      </w:r>
      <w:r w:rsidRPr="00BA2D7C">
        <w:rPr>
          <w:rFonts w:eastAsia="Times New Roman" w:cs="Calibri"/>
          <w:color w:val="000000"/>
          <w:szCs w:val="22"/>
          <w:u w:val="single"/>
        </w:rPr>
        <w:t>in the development of pharmaceuticals</w:t>
      </w:r>
      <w:r w:rsidRPr="00BA2D7C">
        <w:rPr>
          <w:rFonts w:eastAsia="Times New Roman" w:cs="Calibri"/>
          <w:color w:val="000000"/>
          <w:sz w:val="16"/>
          <w:szCs w:val="16"/>
        </w:rPr>
        <w:t xml:space="preserve"> and med-ical devices (i.e., if one is of the view that the allure of </w:t>
      </w:r>
      <w:r w:rsidRPr="00BA2D7C">
        <w:rPr>
          <w:rFonts w:eastAsia="Times New Roman" w:cs="Calibri"/>
          <w:b/>
          <w:bCs/>
          <w:color w:val="000000"/>
          <w:szCs w:val="22"/>
          <w:u w:val="single"/>
          <w:shd w:val="clear" w:color="auto" w:fill="FFFF00"/>
        </w:rPr>
        <w:t>profit is</w:t>
      </w:r>
      <w:r w:rsidRPr="00BA2D7C">
        <w:rPr>
          <w:rFonts w:eastAsia="Times New Roman" w:cs="Calibri"/>
          <w:b/>
          <w:bCs/>
          <w:color w:val="000000"/>
          <w:szCs w:val="22"/>
          <w:u w:val="single"/>
        </w:rPr>
        <w:t xml:space="preserve"> one of </w:t>
      </w:r>
      <w:r w:rsidRPr="00BA2D7C">
        <w:rPr>
          <w:rFonts w:eastAsia="Times New Roman" w:cs="Calibri"/>
          <w:b/>
          <w:bCs/>
          <w:color w:val="000000"/>
          <w:szCs w:val="22"/>
          <w:u w:val="single"/>
          <w:shd w:val="clear" w:color="auto" w:fill="FFFF00"/>
        </w:rPr>
        <w:t>the most effective way</w:t>
      </w:r>
      <w:r w:rsidRPr="00BA2D7C">
        <w:rPr>
          <w:rFonts w:eastAsia="Times New Roman" w:cs="Calibri"/>
          <w:b/>
          <w:bCs/>
          <w:color w:val="000000"/>
          <w:szCs w:val="22"/>
          <w:u w:val="single"/>
        </w:rPr>
        <w:t xml:space="preserve">s not only to acquire resources but productively </w:t>
      </w:r>
      <w:r w:rsidRPr="00BA2D7C">
        <w:rPr>
          <w:rFonts w:eastAsia="Times New Roman" w:cs="Calibri"/>
          <w:b/>
          <w:bCs/>
          <w:color w:val="000000"/>
          <w:szCs w:val="22"/>
          <w:u w:val="single"/>
          <w:shd w:val="clear" w:color="auto" w:fill="FFFF00"/>
        </w:rPr>
        <w:t>to direct human energies</w:t>
      </w:r>
      <w:r w:rsidRPr="00BA2D7C">
        <w:rPr>
          <w:rFonts w:eastAsia="Times New Roman" w:cs="Calibri"/>
          <w:color w:val="000000"/>
          <w:sz w:val="16"/>
          <w:szCs w:val="16"/>
        </w:rPr>
        <w:t xml:space="preserve"> in their use), (2) that given the limits of altruism and of the willingness of persons to be taxed, the possibility of profits is necessary to secure such resources, (3) that the allure of </w:t>
      </w:r>
      <w:r w:rsidRPr="00BA2D7C">
        <w:rPr>
          <w:rFonts w:eastAsia="Times New Roman" w:cs="Calibri"/>
          <w:color w:val="000000"/>
          <w:szCs w:val="22"/>
          <w:u w:val="single"/>
        </w:rPr>
        <w:t>profits</w:t>
      </w:r>
      <w:r w:rsidRPr="00BA2D7C">
        <w:rPr>
          <w:rFonts w:eastAsia="Times New Roman" w:cs="Calibri"/>
          <w:color w:val="000000"/>
          <w:sz w:val="16"/>
          <w:szCs w:val="16"/>
        </w:rPr>
        <w:t xml:space="preserve"> also tends to </w:t>
      </w:r>
      <w:r w:rsidRPr="00BA2D7C">
        <w:rPr>
          <w:rFonts w:eastAsia="Times New Roman" w:cs="Calibri"/>
          <w:color w:val="000000"/>
          <w:szCs w:val="22"/>
          <w:u w:val="single"/>
        </w:rPr>
        <w:t>enhance the creative use of available resources in the pursuit of phar-maceutical</w:t>
      </w:r>
      <w:r w:rsidRPr="00BA2D7C">
        <w:rPr>
          <w:rFonts w:eastAsia="Times New Roman" w:cs="Calibri"/>
          <w:color w:val="000000"/>
          <w:sz w:val="16"/>
          <w:szCs w:val="16"/>
        </w:rPr>
        <w:t xml:space="preserve"> and medical-device </w:t>
      </w:r>
      <w:r w:rsidRPr="00BA2D7C">
        <w:rPr>
          <w:rFonts w:eastAsia="Times New Roman" w:cs="Calibri"/>
          <w:color w:val="000000"/>
          <w:szCs w:val="22"/>
          <w:u w:val="single"/>
        </w:rPr>
        <w:t>innovation</w:t>
      </w:r>
      <w:r w:rsidRPr="00BA2D7C">
        <w:rPr>
          <w:rFonts w:eastAsia="Times New Roman" w:cs="Calibri"/>
          <w:color w:val="000000"/>
          <w:sz w:val="16"/>
          <w:szCs w:val="16"/>
        </w:rPr>
        <w:t xml:space="preserve">, and (4) if one judges it to be the case that such </w:t>
      </w:r>
      <w:r w:rsidRPr="00BA2D7C">
        <w:rPr>
          <w:rFonts w:eastAsia="Times New Roman" w:cs="Calibri"/>
          <w:b/>
          <w:bCs/>
          <w:color w:val="000000"/>
          <w:sz w:val="24"/>
          <w:u w:val="single"/>
          <w:shd w:val="clear" w:color="auto" w:fill="FFFF00"/>
        </w:rPr>
        <w:t>innovation is</w:t>
      </w:r>
      <w:r w:rsidRPr="00BA2D7C">
        <w:rPr>
          <w:rFonts w:eastAsia="Times New Roman" w:cs="Calibri"/>
          <w:color w:val="000000"/>
          <w:sz w:val="16"/>
          <w:szCs w:val="16"/>
        </w:rPr>
        <w:t xml:space="preserve"> both </w:t>
      </w:r>
      <w:r w:rsidRPr="00BA2D7C">
        <w:rPr>
          <w:rFonts w:eastAsia="Times New Roman" w:cs="Calibri"/>
          <w:b/>
          <w:bCs/>
          <w:color w:val="000000"/>
          <w:sz w:val="24"/>
          <w:u w:val="single"/>
          <w:shd w:val="clear" w:color="auto" w:fill="FFFF00"/>
        </w:rPr>
        <w:t>necessary to maintain the human species</w:t>
      </w:r>
      <w:r w:rsidRPr="00BA2D7C">
        <w:rPr>
          <w:rFonts w:eastAsia="Times New Roman" w:cs="Calibri"/>
          <w:color w:val="000000"/>
          <w:sz w:val="16"/>
          <w:szCs w:val="16"/>
          <w:shd w:val="clear" w:color="auto" w:fill="FFFF00"/>
        </w:rPr>
        <w:t xml:space="preserve"> </w:t>
      </w:r>
      <w:r w:rsidRPr="00BA2D7C">
        <w:rPr>
          <w:rFonts w:eastAsia="Times New Roman" w:cs="Calibri"/>
          <w:color w:val="000000"/>
          <w:szCs w:val="22"/>
          <w:u w:val="single"/>
        </w:rPr>
        <w:t xml:space="preserve">in an ever-changing and always dangerous environment </w:t>
      </w:r>
      <w:r w:rsidRPr="00BA2D7C">
        <w:rPr>
          <w:rFonts w:eastAsia="Times New Roman" w:cs="Calibri"/>
          <w:color w:val="000000"/>
          <w:szCs w:val="22"/>
          <w:u w:val="single"/>
          <w:shd w:val="clear" w:color="auto" w:fill="FFFF00"/>
        </w:rPr>
        <w:t xml:space="preserve">in which </w:t>
      </w:r>
      <w:r w:rsidRPr="00BA2D7C">
        <w:rPr>
          <w:rFonts w:eastAsia="Times New Roman" w:cs="Calibri"/>
          <w:b/>
          <w:bCs/>
          <w:color w:val="000000"/>
          <w:sz w:val="24"/>
          <w:u w:val="single"/>
          <w:shd w:val="clear" w:color="auto" w:fill="FFFF00"/>
        </w:rPr>
        <w:t>new microbial</w:t>
      </w:r>
      <w:r w:rsidRPr="00BA2D7C">
        <w:rPr>
          <w:rFonts w:eastAsia="Times New Roman" w:cs="Calibri"/>
          <w:color w:val="000000"/>
          <w:szCs w:val="22"/>
          <w:u w:val="single"/>
          <w:shd w:val="clear" w:color="auto" w:fill="FFFF00"/>
        </w:rPr>
        <w:t xml:space="preserve"> and other threats</w:t>
      </w:r>
      <w:r w:rsidRPr="00BA2D7C">
        <w:rPr>
          <w:rFonts w:eastAsia="Times New Roman" w:cs="Calibri"/>
          <w:color w:val="000000"/>
          <w:szCs w:val="22"/>
          <w:u w:val="single"/>
        </w:rPr>
        <w:t xml:space="preserve"> may </w:t>
      </w:r>
      <w:r w:rsidRPr="00BA2D7C">
        <w:rPr>
          <w:rFonts w:eastAsia="Times New Roman" w:cs="Calibri"/>
          <w:color w:val="000000"/>
          <w:szCs w:val="22"/>
          <w:u w:val="single"/>
          <w:shd w:val="clear" w:color="auto" w:fill="FFFF00"/>
        </w:rPr>
        <w:t xml:space="preserve">at any time emerge to threaten </w:t>
      </w:r>
      <w:r w:rsidRPr="00BA2D7C">
        <w:rPr>
          <w:rFonts w:eastAsia="Times New Roman" w:cs="Calibri"/>
          <w:b/>
          <w:bCs/>
          <w:color w:val="000000"/>
          <w:sz w:val="24"/>
          <w:u w:val="single"/>
          <w:shd w:val="clear" w:color="auto" w:fill="FFFF00"/>
        </w:rPr>
        <w:t>human</w:t>
      </w:r>
      <w:r w:rsidRPr="00BA2D7C">
        <w:rPr>
          <w:rFonts w:eastAsia="Times New Roman" w:cs="Calibri"/>
          <w:b/>
          <w:bCs/>
          <w:color w:val="000000"/>
          <w:sz w:val="24"/>
          <w:u w:val="single"/>
        </w:rPr>
        <w:t xml:space="preserve"> well-being, if not </w:t>
      </w:r>
      <w:r w:rsidRPr="00BA2D7C">
        <w:rPr>
          <w:rFonts w:eastAsia="Times New Roman" w:cs="Calibri"/>
          <w:b/>
          <w:bCs/>
          <w:color w:val="000000"/>
          <w:sz w:val="24"/>
          <w:u w:val="single"/>
          <w:shd w:val="clear" w:color="auto" w:fill="FFFF00"/>
        </w:rPr>
        <w:t>survival</w:t>
      </w:r>
      <w:r w:rsidRPr="00BA2D7C">
        <w:rPr>
          <w:rFonts w:eastAsia="Times New Roman" w:cs="Calibri"/>
          <w:color w:val="000000"/>
          <w:szCs w:val="22"/>
          <w:u w:val="single"/>
        </w:rPr>
        <w:t xml:space="preserve"> (i.e., that such </w:t>
      </w:r>
      <w:r w:rsidRPr="00BA2D7C">
        <w:rPr>
          <w:rFonts w:eastAsia="Times New Roman" w:cs="Calibri"/>
          <w:color w:val="000000"/>
          <w:szCs w:val="22"/>
          <w:u w:val="single"/>
          <w:shd w:val="clear" w:color="auto" w:fill="FFFF00"/>
        </w:rPr>
        <w:t>innovation is necessary to prevent</w:t>
      </w:r>
      <w:r w:rsidRPr="00BA2D7C">
        <w:rPr>
          <w:rFonts w:eastAsia="Times New Roman" w:cs="Calibri"/>
          <w:color w:val="000000"/>
          <w:szCs w:val="22"/>
          <w:u w:val="single"/>
        </w:rPr>
        <w:t xml:space="preserve"> increases in morbidity and </w:t>
      </w:r>
      <w:r w:rsidRPr="00BA2D7C">
        <w:rPr>
          <w:rFonts w:eastAsia="Times New Roman" w:cs="Calibri"/>
          <w:color w:val="000000"/>
          <w:szCs w:val="22"/>
          <w:u w:val="single"/>
          <w:shd w:val="clear" w:color="auto" w:fill="FFFF00"/>
        </w:rPr>
        <w:t>mortality</w:t>
      </w:r>
      <w:r w:rsidRPr="00BA2D7C">
        <w:rPr>
          <w:rFonts w:eastAsia="Times New Roman" w:cs="Calibri"/>
          <w:color w:val="000000"/>
          <w:szCs w:val="22"/>
          <w:u w:val="single"/>
        </w:rPr>
        <w:t xml:space="preserve"> risks),</w:t>
      </w:r>
      <w:r w:rsidRPr="00BA2D7C">
        <w:rPr>
          <w:rFonts w:eastAsia="Times New Roman" w:cs="Calibri"/>
          <w:color w:val="000000"/>
          <w:sz w:val="16"/>
          <w:szCs w:val="16"/>
        </w:rPr>
        <w:t xml:space="preserve"> </w:t>
      </w:r>
      <w:r w:rsidRPr="00BA2D7C">
        <w:rPr>
          <w:rFonts w:eastAsia="Times New Roman" w:cs="Calibri"/>
          <w:color w:val="000000"/>
          <w:szCs w:val="22"/>
          <w:u w:val="single"/>
        </w:rPr>
        <w:t>as well as</w:t>
      </w:r>
      <w:r w:rsidRPr="00BA2D7C">
        <w:rPr>
          <w:rFonts w:eastAsia="Times New Roman" w:cs="Calibri"/>
          <w:color w:val="000000"/>
          <w:sz w:val="16"/>
          <w:szCs w:val="16"/>
        </w:rPr>
        <w:t xml:space="preserve"> (5) in order generally to </w:t>
      </w:r>
      <w:r w:rsidRPr="00BA2D7C">
        <w:rPr>
          <w:rFonts w:eastAsia="Times New Roman" w:cs="Calibri"/>
          <w:color w:val="000000"/>
          <w:szCs w:val="22"/>
          <w:u w:val="single"/>
        </w:rPr>
        <w:t>decrease morbidity</w:t>
      </w:r>
      <w:r w:rsidRPr="00BA2D7C">
        <w:rPr>
          <w:rFonts w:eastAsia="Times New Roman" w:cs="Calibri"/>
          <w:color w:val="000000"/>
          <w:sz w:val="16"/>
          <w:szCs w:val="16"/>
        </w:rPr>
        <w:t xml:space="preserve"> and </w:t>
      </w:r>
      <w:r w:rsidRPr="00BA2D7C">
        <w:rPr>
          <w:rFonts w:eastAsia="Times New Roman" w:cs="Calibri"/>
          <w:color w:val="000000"/>
          <w:szCs w:val="22"/>
          <w:u w:val="single"/>
        </w:rPr>
        <w:t>mortality risks in the</w:t>
      </w:r>
      <w:r w:rsidRPr="00BA2D7C">
        <w:rPr>
          <w:rFonts w:eastAsia="Times New Roman" w:cs="Calibri"/>
          <w:color w:val="000000"/>
          <w:sz w:val="16"/>
          <w:szCs w:val="16"/>
        </w:rPr>
        <w:t xml:space="preserve"> future, it then follows (6) that </w:t>
      </w:r>
      <w:r w:rsidRPr="00BA2D7C">
        <w:rPr>
          <w:rFonts w:eastAsia="Times New Roman" w:cs="Calibri"/>
          <w:color w:val="000000"/>
          <w:szCs w:val="22"/>
          <w:u w:val="single"/>
        </w:rPr>
        <w:t>one should be concerned regarding any policies that decrease the amount of resources and energies available to encourage such innovation</w:t>
      </w:r>
      <w:r w:rsidRPr="00BA2D7C">
        <w:rPr>
          <w:rFonts w:eastAsia="Times New Roman" w:cs="Calibri"/>
          <w:color w:val="000000"/>
          <w:sz w:val="16"/>
          <w:szCs w:val="16"/>
        </w:rPr>
        <w:t xml:space="preserve">. One should indeed be of the view </w:t>
      </w:r>
      <w:r w:rsidRPr="00BA2D7C">
        <w:rPr>
          <w:rFonts w:eastAsia="Times New Roman" w:cs="Calibri"/>
          <w:color w:val="000000"/>
          <w:szCs w:val="22"/>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7DB2D1C2" w14:textId="77777777" w:rsidR="00B375BA" w:rsidRPr="002B3311" w:rsidRDefault="00B375BA" w:rsidP="00B375BA">
      <w:pPr>
        <w:pStyle w:val="Heading2"/>
        <w:rPr>
          <w:rFonts w:ascii="Times New Roman" w:hAnsi="Times New Roman" w:cs="Times New Roman"/>
          <w:sz w:val="36"/>
          <w:szCs w:val="36"/>
        </w:rPr>
      </w:pPr>
      <w:r w:rsidRPr="002B3311">
        <w:t>SO21 – DA – Biotech</w:t>
      </w:r>
    </w:p>
    <w:p w14:paraId="5025F9AF" w14:textId="77777777" w:rsidR="00B375BA" w:rsidRPr="002B3311" w:rsidRDefault="00B375BA" w:rsidP="00B375BA">
      <w:pPr>
        <w:spacing w:before="40" w:after="0" w:line="240" w:lineRule="auto"/>
        <w:outlineLvl w:val="3"/>
        <w:rPr>
          <w:rFonts w:ascii="Times New Roman" w:eastAsia="Times New Roman" w:hAnsi="Times New Roman" w:cs="Times New Roman"/>
          <w:b/>
          <w:bCs/>
          <w:sz w:val="24"/>
        </w:rPr>
      </w:pPr>
      <w:r w:rsidRPr="002B3311">
        <w:rPr>
          <w:rFonts w:eastAsia="Times New Roman" w:cs="Calibri"/>
          <w:b/>
          <w:bCs/>
          <w:color w:val="000000"/>
          <w:sz w:val="26"/>
          <w:szCs w:val="26"/>
        </w:rPr>
        <w:t>US dominance is secured in biotech now, but China’s closing the gap fast – that allows geopolitical and economic advantages</w:t>
      </w:r>
    </w:p>
    <w:p w14:paraId="5BE8924D" w14:textId="77777777" w:rsidR="00B375BA" w:rsidRPr="002B3311" w:rsidRDefault="00B375BA" w:rsidP="00B375BA">
      <w:pPr>
        <w:spacing w:line="240" w:lineRule="auto"/>
        <w:rPr>
          <w:rFonts w:ascii="Times New Roman" w:eastAsia="Times New Roman" w:hAnsi="Times New Roman" w:cs="Times New Roman"/>
          <w:sz w:val="24"/>
        </w:rPr>
      </w:pPr>
      <w:r w:rsidRPr="002B3311">
        <w:rPr>
          <w:rFonts w:eastAsia="Times New Roman" w:cs="Calibri"/>
          <w:color w:val="000000"/>
          <w:szCs w:val="22"/>
        </w:rPr>
        <w:t xml:space="preserve">Scott </w:t>
      </w:r>
      <w:r w:rsidRPr="002B3311">
        <w:rPr>
          <w:rFonts w:eastAsia="Times New Roman" w:cs="Calibri"/>
          <w:b/>
          <w:bCs/>
          <w:color w:val="000000"/>
          <w:szCs w:val="22"/>
        </w:rPr>
        <w:t>Moore</w:t>
      </w:r>
      <w:r w:rsidRPr="002B3311">
        <w:rPr>
          <w:rFonts w:eastAsia="Times New Roman" w:cs="Calibri"/>
          <w:color w:val="000000"/>
          <w:szCs w:val="22"/>
        </w:rPr>
        <w:t xml:space="preserve"> </w:t>
      </w:r>
      <w:r w:rsidRPr="002B3311">
        <w:rPr>
          <w:rFonts w:eastAsia="Times New Roman" w:cs="Calibri"/>
          <w:b/>
          <w:bCs/>
          <w:color w:val="000000"/>
          <w:szCs w:val="22"/>
        </w:rPr>
        <w:t xml:space="preserve">2020 </w:t>
      </w:r>
      <w:r w:rsidRPr="002B3311">
        <w:rPr>
          <w:rFonts w:eastAsia="Times New Roman" w:cs="Calibri"/>
          <w:color w:val="000000"/>
          <w:szCs w:val="22"/>
        </w:rPr>
        <w:t xml:space="preserve">[(Director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w:t>
      </w:r>
      <w:hyperlink r:id="rId11" w:history="1">
        <w:r w:rsidRPr="002B3311">
          <w:rPr>
            <w:rFonts w:eastAsia="Times New Roman" w:cs="Calibri"/>
            <w:color w:val="000000"/>
            <w:szCs w:val="22"/>
            <w:u w:val="single"/>
          </w:rPr>
          <w:t>https://www.brookings.edu/wp-content/uploads/2020/04/FP_20200427_china_biotechnology_moore.pdf</w:t>
        </w:r>
      </w:hyperlink>
      <w:r w:rsidRPr="002B3311">
        <w:rPr>
          <w:rFonts w:eastAsia="Times New Roman" w:cs="Calibri"/>
          <w:color w:val="000000"/>
          <w:szCs w:val="22"/>
        </w:rPr>
        <w:t>] TDI // Recut NChu</w:t>
      </w:r>
    </w:p>
    <w:p w14:paraId="04418B1D" w14:textId="77777777" w:rsidR="00B375BA" w:rsidRPr="002B3311" w:rsidRDefault="00B375BA" w:rsidP="00B375BA">
      <w:pPr>
        <w:spacing w:line="240" w:lineRule="auto"/>
        <w:rPr>
          <w:rFonts w:ascii="Times New Roman" w:eastAsia="Times New Roman" w:hAnsi="Times New Roman" w:cs="Times New Roman"/>
          <w:sz w:val="24"/>
        </w:rPr>
      </w:pPr>
      <w:r w:rsidRPr="002B3311">
        <w:rPr>
          <w:rFonts w:eastAsia="Times New Roman" w:cs="Calibri"/>
          <w:color w:val="000000"/>
          <w:sz w:val="14"/>
          <w:szCs w:val="14"/>
        </w:rPr>
        <w:t xml:space="preserve">EXECUTIVE SUMMARY Even by the standards of emerging technologies, </w:t>
      </w:r>
      <w:r w:rsidRPr="002B3311">
        <w:rPr>
          <w:rFonts w:eastAsia="Times New Roman" w:cs="Calibri"/>
          <w:b/>
          <w:bCs/>
          <w:color w:val="000000"/>
          <w:szCs w:val="22"/>
          <w:u w:val="single"/>
        </w:rPr>
        <w:t>biotechnology has the potential to utterly transform geopolitics, economics</w:t>
      </w:r>
      <w:r w:rsidRPr="002B3311">
        <w:rPr>
          <w:rFonts w:eastAsia="Times New Roman" w:cs="Calibri"/>
          <w:color w:val="000000"/>
          <w:sz w:val="14"/>
          <w:szCs w:val="14"/>
        </w:rPr>
        <w:t xml:space="preserve">, and society in the 21st century. </w:t>
      </w:r>
      <w:r w:rsidRPr="002B3311">
        <w:rPr>
          <w:rFonts w:eastAsia="Times New Roman" w:cs="Calibri"/>
          <w:color w:val="000000"/>
          <w:szCs w:val="22"/>
          <w:u w:val="single"/>
        </w:rPr>
        <w:t xml:space="preserve">Yet while </w:t>
      </w:r>
      <w:r w:rsidRPr="002B3311">
        <w:rPr>
          <w:rFonts w:eastAsia="Times New Roman" w:cs="Calibri"/>
          <w:color w:val="000000"/>
          <w:szCs w:val="22"/>
          <w:u w:val="single"/>
          <w:shd w:val="clear" w:color="auto" w:fill="00FF00"/>
        </w:rPr>
        <w:t>the U</w:t>
      </w:r>
      <w:r w:rsidRPr="002B3311">
        <w:rPr>
          <w:rFonts w:eastAsia="Times New Roman" w:cs="Calibri"/>
          <w:color w:val="000000"/>
          <w:sz w:val="14"/>
          <w:szCs w:val="14"/>
        </w:rPr>
        <w:t xml:space="preserve">nited </w:t>
      </w:r>
      <w:r w:rsidRPr="002B3311">
        <w:rPr>
          <w:rFonts w:eastAsia="Times New Roman" w:cs="Calibri"/>
          <w:color w:val="000000"/>
          <w:szCs w:val="22"/>
          <w:u w:val="single"/>
          <w:shd w:val="clear" w:color="auto" w:fill="00FF00"/>
        </w:rPr>
        <w:t>S</w:t>
      </w:r>
      <w:r w:rsidRPr="002B3311">
        <w:rPr>
          <w:rFonts w:eastAsia="Times New Roman" w:cs="Calibri"/>
          <w:color w:val="000000"/>
          <w:sz w:val="14"/>
          <w:szCs w:val="14"/>
        </w:rPr>
        <w:t xml:space="preserve">tates </w:t>
      </w:r>
      <w:r w:rsidRPr="002B3311">
        <w:rPr>
          <w:rFonts w:eastAsia="Times New Roman" w:cs="Calibri"/>
          <w:color w:val="000000"/>
          <w:szCs w:val="22"/>
          <w:u w:val="single"/>
          <w:shd w:val="clear" w:color="auto" w:fill="00FF00"/>
        </w:rPr>
        <w:t>has</w:t>
      </w:r>
      <w:r w:rsidRPr="002B3311">
        <w:rPr>
          <w:rFonts w:eastAsia="Times New Roman" w:cs="Calibri"/>
          <w:color w:val="000000"/>
          <w:szCs w:val="22"/>
          <w:u w:val="single"/>
        </w:rPr>
        <w:t xml:space="preserve"> long </w:t>
      </w:r>
      <w:r w:rsidRPr="002B3311">
        <w:rPr>
          <w:rFonts w:eastAsia="Times New Roman" w:cs="Calibri"/>
          <w:color w:val="000000"/>
          <w:szCs w:val="22"/>
          <w:u w:val="single"/>
          <w:shd w:val="clear" w:color="auto" w:fill="00FF00"/>
        </w:rPr>
        <w:t>been the</w:t>
      </w:r>
      <w:r w:rsidRPr="002B3311">
        <w:rPr>
          <w:rFonts w:eastAsia="Times New Roman" w:cs="Calibri"/>
          <w:color w:val="000000"/>
          <w:szCs w:val="22"/>
          <w:u w:val="single"/>
        </w:rPr>
        <w:t xml:space="preserve"> </w:t>
      </w:r>
      <w:r w:rsidRPr="002B3311">
        <w:rPr>
          <w:rFonts w:eastAsia="Times New Roman" w:cs="Calibri"/>
          <w:color w:val="000000"/>
          <w:szCs w:val="22"/>
          <w:u w:val="single"/>
          <w:shd w:val="clear" w:color="auto" w:fill="00FF00"/>
        </w:rPr>
        <w:t>world leader in</w:t>
      </w:r>
      <w:r w:rsidRPr="002B3311">
        <w:rPr>
          <w:rFonts w:eastAsia="Times New Roman" w:cs="Calibri"/>
          <w:color w:val="000000"/>
          <w:szCs w:val="22"/>
          <w:u w:val="single"/>
        </w:rPr>
        <w:t xml:space="preserve"> most segments of the global </w:t>
      </w:r>
      <w:r w:rsidRPr="002B3311">
        <w:rPr>
          <w:rFonts w:eastAsia="Times New Roman" w:cs="Calibri"/>
          <w:color w:val="000000"/>
          <w:szCs w:val="22"/>
          <w:u w:val="single"/>
          <w:shd w:val="clear" w:color="auto" w:fill="00FF00"/>
        </w:rPr>
        <w:t>biotech</w:t>
      </w:r>
      <w:r w:rsidRPr="002B3311">
        <w:rPr>
          <w:rFonts w:eastAsia="Times New Roman" w:cs="Calibri"/>
          <w:color w:val="000000"/>
          <w:szCs w:val="22"/>
          <w:u w:val="single"/>
        </w:rPr>
        <w:t xml:space="preserve">nology sector, </w:t>
      </w:r>
      <w:r w:rsidRPr="002B3311">
        <w:rPr>
          <w:rFonts w:eastAsia="Times New Roman" w:cs="Calibri"/>
          <w:b/>
          <w:bCs/>
          <w:color w:val="000000"/>
          <w:szCs w:val="22"/>
          <w:u w:val="single"/>
          <w:shd w:val="clear" w:color="auto" w:fill="00FF00"/>
        </w:rPr>
        <w:t>China is fast becoming a significant player</w:t>
      </w:r>
      <w:r w:rsidRPr="002B3311">
        <w:rPr>
          <w:rFonts w:eastAsia="Times New Roman" w:cs="Calibri"/>
          <w:color w:val="000000"/>
          <w:sz w:val="14"/>
          <w:szCs w:val="14"/>
        </w:rPr>
        <w:t xml:space="preserve">. This brief assesses the implications of China’s changing role in biotechnology for the United States, which span national security, data security, and economic competitiveness. </w:t>
      </w:r>
      <w:r w:rsidRPr="002B3311">
        <w:rPr>
          <w:rFonts w:eastAsia="Times New Roman" w:cs="Calibri"/>
          <w:color w:val="000000"/>
          <w:szCs w:val="22"/>
          <w:u w:val="single"/>
        </w:rPr>
        <w:t>On current trends the United States is likely to remain the world leader in most biotechnology areas</w:t>
      </w:r>
      <w:r w:rsidRPr="002B3311">
        <w:rPr>
          <w:rFonts w:eastAsia="Times New Roman" w:cs="Calibri"/>
          <w:color w:val="000000"/>
          <w:sz w:val="14"/>
          <w:szCs w:val="14"/>
        </w:rPr>
        <w:t xml:space="preserve">. </w:t>
      </w:r>
      <w:r w:rsidRPr="002B3311">
        <w:rPr>
          <w:rFonts w:eastAsia="Times New Roman" w:cs="Calibri"/>
          <w:b/>
          <w:bCs/>
          <w:color w:val="000000"/>
          <w:szCs w:val="22"/>
          <w:u w:val="single"/>
        </w:rPr>
        <w:t xml:space="preserve">However, </w:t>
      </w:r>
      <w:r w:rsidRPr="002B3311">
        <w:rPr>
          <w:rFonts w:eastAsia="Times New Roman" w:cs="Calibri"/>
          <w:b/>
          <w:bCs/>
          <w:color w:val="000000"/>
          <w:szCs w:val="22"/>
          <w:u w:val="single"/>
          <w:shd w:val="clear" w:color="auto" w:fill="00FF00"/>
        </w:rPr>
        <w:t>the gap between China and the U.S. is</w:t>
      </w:r>
      <w:r w:rsidRPr="002B3311">
        <w:rPr>
          <w:rFonts w:eastAsia="Times New Roman" w:cs="Calibri"/>
          <w:b/>
          <w:bCs/>
          <w:color w:val="000000"/>
          <w:szCs w:val="22"/>
          <w:u w:val="single"/>
        </w:rPr>
        <w:t xml:space="preserve"> </w:t>
      </w:r>
      <w:r w:rsidRPr="002B3311">
        <w:rPr>
          <w:rFonts w:eastAsia="Times New Roman" w:cs="Calibri"/>
          <w:b/>
          <w:bCs/>
          <w:color w:val="000000"/>
          <w:szCs w:val="22"/>
          <w:u w:val="single"/>
          <w:shd w:val="clear" w:color="auto" w:fill="00FF00"/>
        </w:rPr>
        <w:t>narrowing</w:t>
      </w:r>
      <w:r w:rsidRPr="002B3311">
        <w:rPr>
          <w:rFonts w:eastAsia="Times New Roman" w:cs="Calibri"/>
          <w:b/>
          <w:bCs/>
          <w:color w:val="000000"/>
          <w:szCs w:val="22"/>
          <w:u w:val="single"/>
        </w:rPr>
        <w:t xml:space="preserve"> in the biotechnology sector,</w:t>
      </w:r>
      <w:r w:rsidRPr="002B3311">
        <w:rPr>
          <w:rFonts w:eastAsia="Times New Roman" w:cs="Calibri"/>
          <w:color w:val="000000"/>
          <w:sz w:val="14"/>
          <w:szCs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2B3311">
        <w:rPr>
          <w:rFonts w:eastAsia="Times New Roman" w:cs="Calibri"/>
          <w:color w:val="000000"/>
          <w:szCs w:val="22"/>
          <w:u w:val="single"/>
        </w:rPr>
        <w:t>Thanks to extensive government funding for biomedical research</w:t>
      </w:r>
      <w:r w:rsidRPr="002B3311">
        <w:rPr>
          <w:rFonts w:eastAsia="Times New Roman" w:cs="Calibri"/>
          <w:color w:val="000000"/>
          <w:sz w:val="14"/>
          <w:szCs w:val="14"/>
        </w:rPr>
        <w:t xml:space="preserve">, an unparalleled ability to translate basic research into commercial products and applications, and strong intellectual property protections, </w:t>
      </w:r>
      <w:r w:rsidRPr="002B3311">
        <w:rPr>
          <w:rFonts w:eastAsia="Times New Roman" w:cs="Calibri"/>
          <w:color w:val="000000"/>
          <w:szCs w:val="22"/>
          <w:u w:val="single"/>
        </w:rPr>
        <w:t xml:space="preserve">the United States has been the dominant global player in </w:t>
      </w:r>
      <w:r w:rsidRPr="002B3311">
        <w:rPr>
          <w:rFonts w:eastAsia="Times New Roman" w:cs="Calibri"/>
          <w:color w:val="000000"/>
          <w:sz w:val="14"/>
          <w:szCs w:val="14"/>
        </w:rPr>
        <w:t xml:space="preserve">developing and commercializing </w:t>
      </w:r>
      <w:r w:rsidRPr="002B3311">
        <w:rPr>
          <w:rFonts w:eastAsia="Times New Roman" w:cs="Calibri"/>
          <w:color w:val="000000"/>
          <w:szCs w:val="22"/>
          <w:u w:val="single"/>
        </w:rPr>
        <w:t>biotechnology for decades</w:t>
      </w:r>
      <w:r w:rsidRPr="002B3311">
        <w:rPr>
          <w:rFonts w:eastAsia="Times New Roman" w:cs="Calibri"/>
          <w:color w:val="000000"/>
          <w:sz w:val="14"/>
          <w:szCs w:val="14"/>
        </w:rPr>
        <w:t xml:space="preserve">.1 This dominance is reflected in the fact that </w:t>
      </w:r>
      <w:r w:rsidRPr="002B3311">
        <w:rPr>
          <w:rFonts w:eastAsia="Times New Roman" w:cs="Calibri"/>
          <w:color w:val="000000"/>
          <w:szCs w:val="22"/>
          <w:u w:val="single"/>
        </w:rPr>
        <w:t>United States accounted for almost half of all biotechnology patents</w:t>
      </w:r>
      <w:r w:rsidRPr="002B3311">
        <w:rPr>
          <w:rFonts w:eastAsia="Times New Roman" w:cs="Calibri"/>
          <w:color w:val="000000"/>
          <w:sz w:val="14"/>
          <w:szCs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2B3311">
        <w:rPr>
          <w:rFonts w:eastAsia="Times New Roman" w:cs="Calibri"/>
          <w:color w:val="000000"/>
          <w:szCs w:val="22"/>
          <w:u w:val="single"/>
        </w:rPr>
        <w:t>The determination of China’s one-party state to become a leading player in biotechnology is reflected by</w:t>
      </w:r>
      <w:r w:rsidRPr="002B3311">
        <w:rPr>
          <w:rFonts w:eastAsia="Times New Roman" w:cs="Calibri"/>
          <w:color w:val="000000"/>
          <w:sz w:val="14"/>
          <w:szCs w:val="14"/>
        </w:rPr>
        <w:t xml:space="preserve"> the </w:t>
      </w:r>
      <w:r w:rsidRPr="002B3311">
        <w:rPr>
          <w:rFonts w:eastAsia="Times New Roman" w:cs="Calibri"/>
          <w:color w:val="000000"/>
          <w:szCs w:val="22"/>
          <w:u w:val="single"/>
        </w:rPr>
        <w:t>rapid growth in investment in the sector</w:t>
      </w:r>
      <w:r w:rsidRPr="002B3311">
        <w:rPr>
          <w:rFonts w:eastAsia="Times New Roman" w:cs="Calibri"/>
          <w:color w:val="000000"/>
          <w:sz w:val="14"/>
          <w:szCs w:val="14"/>
        </w:rPr>
        <w:t xml:space="preserve">. Some estimates claim that collectively, </w:t>
      </w:r>
      <w:r w:rsidRPr="002B3311">
        <w:rPr>
          <w:rFonts w:eastAsia="Times New Roman" w:cs="Calibri"/>
          <w:b/>
          <w:bCs/>
          <w:color w:val="000000"/>
          <w:szCs w:val="22"/>
          <w:u w:val="single"/>
          <w:shd w:val="clear" w:color="auto" w:fill="00FF00"/>
        </w:rPr>
        <w:t>China’s</w:t>
      </w:r>
      <w:r w:rsidRPr="002B3311">
        <w:rPr>
          <w:rFonts w:eastAsia="Times New Roman" w:cs="Calibri"/>
          <w:color w:val="000000"/>
          <w:sz w:val="14"/>
          <w:szCs w:val="14"/>
        </w:rPr>
        <w:t xml:space="preserve"> central, local, and provincial </w:t>
      </w:r>
      <w:r w:rsidRPr="002B3311">
        <w:rPr>
          <w:rFonts w:eastAsia="Times New Roman" w:cs="Calibri"/>
          <w:b/>
          <w:bCs/>
          <w:color w:val="000000"/>
          <w:szCs w:val="22"/>
          <w:u w:val="single"/>
          <w:shd w:val="clear" w:color="auto" w:fill="00FF00"/>
        </w:rPr>
        <w:t xml:space="preserve">governments have invested over $100 billion </w:t>
      </w:r>
      <w:r w:rsidRPr="002B3311">
        <w:rPr>
          <w:rFonts w:eastAsia="Times New Roman" w:cs="Calibri"/>
          <w:b/>
          <w:bCs/>
          <w:color w:val="000000"/>
          <w:szCs w:val="22"/>
          <w:u w:val="single"/>
        </w:rPr>
        <w:t>in life sciences</w:t>
      </w:r>
      <w:r w:rsidRPr="002B3311">
        <w:rPr>
          <w:rFonts w:eastAsia="Times New Roman" w:cs="Calibri"/>
          <w:color w:val="000000"/>
          <w:sz w:val="14"/>
          <w:szCs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drugmaker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2B3311">
        <w:rPr>
          <w:rFonts w:eastAsia="Times New Roman" w:cs="Calibri"/>
          <w:color w:val="000000"/>
          <w:szCs w:val="22"/>
          <w:u w:val="single"/>
        </w:rPr>
        <w:t>China will inevitably become an increasingly important player in the global biotechnology sector,</w:t>
      </w:r>
      <w:r w:rsidRPr="002B3311">
        <w:rPr>
          <w:rFonts w:eastAsia="Times New Roman" w:cs="Calibri"/>
          <w:color w:val="000000"/>
          <w:sz w:val="14"/>
          <w:szCs w:val="14"/>
        </w:rPr>
        <w:t xml:space="preserve"> </w:t>
      </w:r>
      <w:r w:rsidRPr="002B3311">
        <w:rPr>
          <w:rFonts w:eastAsia="Times New Roman" w:cs="Calibri"/>
          <w:b/>
          <w:bCs/>
          <w:color w:val="000000"/>
          <w:szCs w:val="22"/>
          <w:u w:val="single"/>
          <w:shd w:val="clear" w:color="auto" w:fill="00FF00"/>
        </w:rPr>
        <w:t>with implications for national security, economic competitiveness, and regulation</w:t>
      </w:r>
      <w:r w:rsidRPr="002B3311">
        <w:rPr>
          <w:rFonts w:eastAsia="Times New Roman" w:cs="Calibri"/>
          <w:color w:val="000000"/>
          <w:sz w:val="14"/>
          <w:szCs w:val="14"/>
          <w:shd w:val="clear" w:color="auto" w:fill="00FF00"/>
        </w:rPr>
        <w:t>.</w:t>
      </w:r>
      <w:r w:rsidRPr="002B3311">
        <w:rPr>
          <w:rFonts w:eastAsia="Times New Roman" w:cs="Calibri"/>
          <w:color w:val="000000"/>
          <w:sz w:val="14"/>
          <w:szCs w:val="14"/>
        </w:rPr>
        <w:t xml:space="preserve"> An executive from In-Q-Tel, the U.S. government’s inhouse national security venture capital fund, warned Congress in a November 2019 hearing, for example, that China “intends to own the biorevolution… and they are building the infrastructure, the talent pipeline, the regulatory system, and the financial system they need to do that.”7 The CEO of European drugmaker AstraZeneca has similarly opined that “Much of [China’s] innovation in the last three to four years has been ‘me too,’ but now on the horizon we can see firstin-class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2B3311">
        <w:rPr>
          <w:rFonts w:eastAsia="Times New Roman" w:cs="Calibri"/>
          <w:color w:val="000000"/>
          <w:szCs w:val="22"/>
          <w:u w:val="single"/>
        </w:rPr>
        <w:t>the COVID-19 crisis underscores both the importance of continued investment in biotechnology</w:t>
      </w:r>
      <w:r w:rsidRPr="002B3311">
        <w:rPr>
          <w:rFonts w:eastAsia="Times New Roman" w:cs="Calibri"/>
          <w:color w:val="000000"/>
          <w:sz w:val="14"/>
          <w:szCs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618283AB" w14:textId="77777777" w:rsidR="00B375BA" w:rsidRPr="002B3311" w:rsidRDefault="00B375BA" w:rsidP="00B375BA">
      <w:pPr>
        <w:spacing w:before="40" w:after="0" w:line="240" w:lineRule="auto"/>
        <w:outlineLvl w:val="3"/>
        <w:rPr>
          <w:rFonts w:ascii="Times New Roman" w:eastAsia="Times New Roman" w:hAnsi="Times New Roman" w:cs="Times New Roman"/>
          <w:b/>
          <w:bCs/>
          <w:sz w:val="24"/>
        </w:rPr>
      </w:pPr>
      <w:r w:rsidRPr="002B3311">
        <w:rPr>
          <w:rFonts w:eastAsia="Times New Roman" w:cs="Calibri"/>
          <w:b/>
          <w:bCs/>
          <w:color w:val="000000"/>
          <w:sz w:val="26"/>
          <w:szCs w:val="26"/>
        </w:rPr>
        <w:t xml:space="preserve">The aff’s waiving of IP doesn’t solve </w:t>
      </w:r>
      <w:r w:rsidRPr="002B3311">
        <w:rPr>
          <w:rFonts w:eastAsia="Times New Roman" w:cs="Calibri"/>
          <w:b/>
          <w:bCs/>
          <w:color w:val="000000"/>
          <w:sz w:val="26"/>
          <w:szCs w:val="26"/>
          <w:u w:val="single"/>
        </w:rPr>
        <w:t>but</w:t>
      </w:r>
      <w:r w:rsidRPr="002B3311">
        <w:rPr>
          <w:rFonts w:eastAsia="Times New Roman" w:cs="Calibri"/>
          <w:b/>
          <w:bCs/>
          <w:color w:val="000000"/>
          <w:sz w:val="26"/>
          <w:szCs w:val="26"/>
        </w:rPr>
        <w:t xml:space="preserve"> it does give away sensitive national security information that allows China to lead ahead in biotech</w:t>
      </w:r>
    </w:p>
    <w:p w14:paraId="6702106F" w14:textId="77777777" w:rsidR="00B375BA" w:rsidRPr="002B3311" w:rsidRDefault="00B375BA" w:rsidP="00B375BA">
      <w:pPr>
        <w:spacing w:line="240" w:lineRule="auto"/>
        <w:rPr>
          <w:rFonts w:ascii="Times New Roman" w:eastAsia="Times New Roman" w:hAnsi="Times New Roman" w:cs="Times New Roman"/>
          <w:sz w:val="24"/>
        </w:rPr>
      </w:pPr>
      <w:r w:rsidRPr="002B3311">
        <w:rPr>
          <w:rFonts w:eastAsia="Times New Roman" w:cs="Calibri"/>
          <w:color w:val="000000"/>
          <w:szCs w:val="22"/>
        </w:rPr>
        <w:t xml:space="preserve">Josh </w:t>
      </w:r>
      <w:r w:rsidRPr="002B3311">
        <w:rPr>
          <w:rFonts w:eastAsia="Times New Roman" w:cs="Calibri"/>
          <w:b/>
          <w:bCs/>
          <w:color w:val="000000"/>
          <w:sz w:val="26"/>
          <w:szCs w:val="26"/>
        </w:rPr>
        <w:t>Rogin 4-8</w:t>
      </w:r>
      <w:r w:rsidRPr="002B3311">
        <w:rPr>
          <w:rFonts w:eastAsia="Times New Roman" w:cs="Calibri"/>
          <w:color w:val="000000"/>
          <w:szCs w:val="22"/>
        </w:rPr>
        <w:t>. [(Washington Post Columnist covering National Security Issues.) “Opinion: The wrong way to fight vaccine nationalism” https://www.washingtonpost.com/opinions/global-opinions/the-wrong-way-to-fight-vaccine-nationalism/2021/04/08/9a65e15e-98a8-11eb-962b-78c1d8228819_story.html ] TDI // Recut NChu</w:t>
      </w:r>
    </w:p>
    <w:p w14:paraId="553D5FF1" w14:textId="77777777" w:rsidR="00B375BA" w:rsidRPr="002B3311" w:rsidRDefault="00B375BA" w:rsidP="00B375BA">
      <w:pPr>
        <w:spacing w:line="240" w:lineRule="auto"/>
        <w:rPr>
          <w:rFonts w:ascii="Times New Roman" w:eastAsia="Times New Roman" w:hAnsi="Times New Roman" w:cs="Times New Roman"/>
          <w:sz w:val="24"/>
        </w:rPr>
      </w:pPr>
      <w:r w:rsidRPr="002B3311">
        <w:rPr>
          <w:rFonts w:eastAsia="Times New Roman" w:cs="Calibri"/>
          <w:color w:val="000000"/>
          <w:sz w:val="12"/>
          <w:szCs w:val="12"/>
        </w:rPr>
        <w:t xml:space="preserve">Americans will not be safe from covid-19 until the entire world is safe. That basic truth shows why vaccine nationalism is not only immoral but also counterproductive. But </w:t>
      </w:r>
      <w:r w:rsidRPr="002B3311">
        <w:rPr>
          <w:rFonts w:eastAsia="Times New Roman" w:cs="Calibri"/>
          <w:color w:val="000000"/>
          <w:szCs w:val="22"/>
          <w:u w:val="single"/>
        </w:rPr>
        <w:t>the simplest solutions are rarely the correct ones</w:t>
      </w:r>
      <w:r w:rsidRPr="002B3311">
        <w:rPr>
          <w:rFonts w:eastAsia="Times New Roman" w:cs="Calibri"/>
          <w:color w:val="000000"/>
          <w:sz w:val="12"/>
          <w:szCs w:val="12"/>
        </w:rPr>
        <w:t xml:space="preserve">, </w:t>
      </w:r>
      <w:r w:rsidRPr="002B3311">
        <w:rPr>
          <w:rFonts w:eastAsia="Times New Roman" w:cs="Calibri"/>
          <w:b/>
          <w:bCs/>
          <w:color w:val="000000"/>
          <w:szCs w:val="22"/>
          <w:u w:val="single"/>
        </w:rPr>
        <w:t>and some countries are using the issue to advance their own strategic interests</w:t>
      </w:r>
      <w:r w:rsidRPr="002B3311">
        <w:rPr>
          <w:rFonts w:eastAsia="Times New Roman" w:cs="Calibri"/>
          <w:color w:val="000000"/>
          <w:sz w:val="12"/>
          <w:szCs w:val="12"/>
        </w:rPr>
        <w:t xml:space="preserve">. The Biden administration must reject the effort by some nations to turn our shared crisis into their opportunity. As the inequities of vaccine distribution worldwide grow, a group of more than </w:t>
      </w:r>
      <w:r w:rsidRPr="002B3311">
        <w:rPr>
          <w:rFonts w:eastAsia="Times New Roman" w:cs="Calibri"/>
          <w:color w:val="000000"/>
          <w:szCs w:val="22"/>
          <w:u w:val="single"/>
        </w:rPr>
        <w:t>50 developing countries</w:t>
      </w:r>
      <w:r w:rsidRPr="002B3311">
        <w:rPr>
          <w:rFonts w:eastAsia="Times New Roman" w:cs="Calibri"/>
          <w:color w:val="000000"/>
          <w:sz w:val="12"/>
          <w:szCs w:val="12"/>
        </w:rPr>
        <w:t xml:space="preserve"> led by India and South Africa is </w:t>
      </w:r>
      <w:r w:rsidRPr="002B3311">
        <w:rPr>
          <w:rFonts w:eastAsia="Times New Roman" w:cs="Calibri"/>
          <w:color w:val="000000"/>
          <w:szCs w:val="22"/>
          <w:u w:val="single"/>
        </w:rPr>
        <w:t>pushing</w:t>
      </w:r>
      <w:r w:rsidRPr="002B3311">
        <w:rPr>
          <w:rFonts w:eastAsia="Times New Roman" w:cs="Calibri"/>
          <w:color w:val="000000"/>
          <w:sz w:val="12"/>
          <w:szCs w:val="12"/>
        </w:rPr>
        <w:t xml:space="preserve"> the World Trade Organization </w:t>
      </w:r>
      <w:r w:rsidRPr="002B3311">
        <w:rPr>
          <w:rFonts w:eastAsia="Times New Roman" w:cs="Calibri"/>
          <w:color w:val="000000"/>
          <w:szCs w:val="22"/>
          <w:u w:val="single"/>
        </w:rPr>
        <w:t>to dissolve</w:t>
      </w:r>
      <w:r w:rsidRPr="002B3311">
        <w:rPr>
          <w:rFonts w:eastAsia="Times New Roman" w:cs="Calibri"/>
          <w:color w:val="000000"/>
          <w:sz w:val="12"/>
          <w:szCs w:val="12"/>
        </w:rPr>
        <w:t xml:space="preserve"> all international </w:t>
      </w:r>
      <w:r w:rsidRPr="002B3311">
        <w:rPr>
          <w:rFonts w:eastAsia="Times New Roman" w:cs="Calibri"/>
          <w:color w:val="000000"/>
          <w:szCs w:val="22"/>
          <w:u w:val="single"/>
        </w:rPr>
        <w:t>i</w:t>
      </w:r>
      <w:r w:rsidRPr="002B3311">
        <w:rPr>
          <w:rFonts w:eastAsia="Times New Roman" w:cs="Calibri"/>
          <w:color w:val="000000"/>
          <w:sz w:val="12"/>
          <w:szCs w:val="12"/>
        </w:rPr>
        <w:t xml:space="preserve">ntellectual </w:t>
      </w:r>
      <w:r w:rsidRPr="002B3311">
        <w:rPr>
          <w:rFonts w:eastAsia="Times New Roman" w:cs="Calibri"/>
          <w:color w:val="000000"/>
          <w:szCs w:val="22"/>
          <w:u w:val="single"/>
        </w:rPr>
        <w:t>p</w:t>
      </w:r>
      <w:r w:rsidRPr="002B3311">
        <w:rPr>
          <w:rFonts w:eastAsia="Times New Roman" w:cs="Calibri"/>
          <w:color w:val="000000"/>
          <w:sz w:val="12"/>
          <w:szCs w:val="12"/>
        </w:rPr>
        <w:t xml:space="preserve">roperty protections </w:t>
      </w:r>
      <w:r w:rsidRPr="002B3311">
        <w:rPr>
          <w:rFonts w:eastAsia="Times New Roman" w:cs="Calibri"/>
          <w:color w:val="000000"/>
          <w:szCs w:val="22"/>
          <w:u w:val="single"/>
        </w:rPr>
        <w:t>for pandemic-related products</w:t>
      </w:r>
      <w:r w:rsidRPr="002B3311">
        <w:rPr>
          <w:rFonts w:eastAsia="Times New Roman" w:cs="Calibri"/>
          <w:color w:val="000000"/>
          <w:sz w:val="12"/>
          <w:szCs w:val="12"/>
        </w:rPr>
        <w:t xml:space="preserve">, </w:t>
      </w:r>
      <w:r w:rsidRPr="002B3311">
        <w:rPr>
          <w:rFonts w:eastAsia="Times New Roman" w:cs="Calibri"/>
          <w:color w:val="000000"/>
          <w:szCs w:val="22"/>
          <w:u w:val="single"/>
        </w:rPr>
        <w:t>which would include vaccine research patents, manufacturing designs and technological know-how</w:t>
      </w:r>
      <w:r w:rsidRPr="002B3311">
        <w:rPr>
          <w:rFonts w:eastAsia="Times New Roman" w:cs="Calibri"/>
          <w:color w:val="000000"/>
          <w:sz w:val="12"/>
          <w:szCs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2B3311">
        <w:rPr>
          <w:rFonts w:eastAsia="Times New Roman" w:cs="Calibri"/>
          <w:b/>
          <w:bCs/>
          <w:color w:val="000000"/>
          <w:szCs w:val="22"/>
          <w:u w:val="single"/>
          <w:shd w:val="clear" w:color="auto" w:fill="00FF00"/>
        </w:rPr>
        <w:t>the move would result in the United States handing over a generation of advanced research</w:t>
      </w:r>
      <w:r w:rsidRPr="002B3311">
        <w:rPr>
          <w:rFonts w:eastAsia="Times New Roman" w:cs="Calibri"/>
          <w:color w:val="000000"/>
          <w:sz w:val="12"/>
          <w:szCs w:val="12"/>
        </w:rPr>
        <w:t xml:space="preserve"> — much of it funded by the U.S. taxpayer — </w:t>
      </w:r>
      <w:r w:rsidRPr="002B3311">
        <w:rPr>
          <w:rFonts w:eastAsia="Times New Roman" w:cs="Calibri"/>
          <w:b/>
          <w:bCs/>
          <w:color w:val="000000"/>
          <w:szCs w:val="22"/>
          <w:u w:val="single"/>
          <w:shd w:val="clear" w:color="auto" w:fill="00FF00"/>
        </w:rPr>
        <w:t>to</w:t>
      </w:r>
      <w:r w:rsidRPr="002B3311">
        <w:rPr>
          <w:rFonts w:eastAsia="Times New Roman" w:cs="Calibri"/>
          <w:color w:val="000000"/>
          <w:sz w:val="12"/>
          <w:szCs w:val="12"/>
        </w:rPr>
        <w:t xml:space="preserve"> our country’s greatest competitors, above all </w:t>
      </w:r>
      <w:r w:rsidRPr="002B3311">
        <w:rPr>
          <w:rFonts w:eastAsia="Times New Roman" w:cs="Calibri"/>
          <w:b/>
          <w:bCs/>
          <w:color w:val="000000"/>
          <w:szCs w:val="22"/>
          <w:u w:val="single"/>
          <w:shd w:val="clear" w:color="auto" w:fill="00FF00"/>
        </w:rPr>
        <w:t>China</w:t>
      </w:r>
      <w:r w:rsidRPr="002B3311">
        <w:rPr>
          <w:rFonts w:eastAsia="Times New Roman" w:cs="Calibri"/>
          <w:color w:val="000000"/>
          <w:sz w:val="12"/>
          <w:szCs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2B3311">
        <w:rPr>
          <w:rFonts w:eastAsia="Times New Roman" w:cs="Calibri"/>
          <w:color w:val="000000"/>
          <w:szCs w:val="22"/>
          <w:u w:val="single"/>
        </w:rPr>
        <w:t>Countries</w:t>
      </w:r>
      <w:r w:rsidRPr="002B3311">
        <w:rPr>
          <w:rFonts w:eastAsia="Times New Roman" w:cs="Calibri"/>
          <w:color w:val="000000"/>
          <w:sz w:val="12"/>
          <w:szCs w:val="12"/>
        </w:rPr>
        <w:t xml:space="preserve"> such as India and South Africa </w:t>
      </w:r>
      <w:r w:rsidRPr="002B3311">
        <w:rPr>
          <w:rFonts w:eastAsia="Times New Roman" w:cs="Calibri"/>
          <w:color w:val="000000"/>
          <w:szCs w:val="22"/>
          <w:u w:val="single"/>
        </w:rPr>
        <w:t>have been trying to weaken WTO intellectual property protections for decades</w:t>
      </w:r>
      <w:r w:rsidRPr="002B3311">
        <w:rPr>
          <w:rFonts w:eastAsia="Times New Roman" w:cs="Calibri"/>
          <w:color w:val="000000"/>
          <w:sz w:val="12"/>
          <w:szCs w:val="12"/>
        </w:rPr>
        <w:t xml:space="preserve">. </w:t>
      </w:r>
      <w:r w:rsidRPr="002B3311">
        <w:rPr>
          <w:rFonts w:eastAsia="Times New Roman" w:cs="Calibri"/>
          <w:b/>
          <w:bCs/>
          <w:color w:val="000000"/>
          <w:szCs w:val="22"/>
          <w:u w:val="single"/>
        </w:rPr>
        <w:t xml:space="preserve">The </w:t>
      </w:r>
      <w:r w:rsidRPr="002B3311">
        <w:rPr>
          <w:rFonts w:eastAsia="Times New Roman" w:cs="Calibri"/>
          <w:b/>
          <w:bCs/>
          <w:color w:val="000000"/>
          <w:szCs w:val="22"/>
          <w:u w:val="single"/>
          <w:shd w:val="clear" w:color="auto" w:fill="00FF00"/>
        </w:rPr>
        <w:t>mRNA technology</w:t>
      </w:r>
      <w:r w:rsidRPr="002B3311">
        <w:rPr>
          <w:rFonts w:eastAsia="Times New Roman" w:cs="Calibri"/>
          <w:b/>
          <w:bCs/>
          <w:color w:val="000000"/>
          <w:szCs w:val="22"/>
          <w:u w:val="single"/>
        </w:rPr>
        <w:t xml:space="preserve"> that underpins the Pfizer and Moderna vaccines was funded initially by the Defense Advanced Research Projects Agency and </w:t>
      </w:r>
      <w:r w:rsidRPr="002B3311">
        <w:rPr>
          <w:rFonts w:eastAsia="Times New Roman" w:cs="Calibri"/>
          <w:b/>
          <w:bCs/>
          <w:color w:val="000000"/>
          <w:szCs w:val="22"/>
          <w:u w:val="single"/>
          <w:shd w:val="clear" w:color="auto" w:fill="00FF00"/>
        </w:rPr>
        <w:t>has national security implications</w:t>
      </w:r>
      <w:r w:rsidRPr="002B3311">
        <w:rPr>
          <w:rFonts w:eastAsia="Times New Roman" w:cs="Calibri"/>
          <w:b/>
          <w:bCs/>
          <w:color w:val="000000"/>
          <w:szCs w:val="22"/>
          <w:u w:val="single"/>
        </w:rPr>
        <w:t xml:space="preserve">. </w:t>
      </w:r>
      <w:r w:rsidRPr="002B3311">
        <w:rPr>
          <w:rFonts w:eastAsia="Times New Roman" w:cs="Calibri"/>
          <w:color w:val="000000"/>
          <w:sz w:val="12"/>
          <w:szCs w:val="12"/>
        </w:rPr>
        <w:t xml:space="preserve">Inside the Biden administration, the </w:t>
      </w:r>
      <w:r w:rsidRPr="002B3311">
        <w:rPr>
          <w:rFonts w:eastAsia="Times New Roman" w:cs="Calibri"/>
          <w:color w:val="000000"/>
          <w:szCs w:val="22"/>
          <w:u w:val="single"/>
        </w:rPr>
        <w:t xml:space="preserve">National Security Council has </w:t>
      </w:r>
      <w:r w:rsidRPr="002B3311">
        <w:rPr>
          <w:rFonts w:eastAsia="Times New Roman" w:cs="Calibri"/>
          <w:color w:val="000000"/>
          <w:sz w:val="12"/>
          <w:szCs w:val="12"/>
        </w:rPr>
        <w:t xml:space="preserve">already </w:t>
      </w:r>
      <w:r w:rsidRPr="002B3311">
        <w:rPr>
          <w:rFonts w:eastAsia="Times New Roman" w:cs="Calibri"/>
          <w:color w:val="000000"/>
          <w:szCs w:val="22"/>
          <w:u w:val="single"/>
        </w:rPr>
        <w:t>convened several meetings on the issue</w:t>
      </w:r>
      <w:r w:rsidRPr="002B3311">
        <w:rPr>
          <w:rFonts w:eastAsia="Times New Roman" w:cs="Calibri"/>
          <w:color w:val="000000"/>
          <w:sz w:val="12"/>
          <w:szCs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Okonjo-Iweala about the waiver issue. USTR is convening its own interagency meetings on the issue, which many see as a move to reassert its jurisdiction over WTO matters. If and when this does get to Biden’s desk, he will also hear from </w:t>
      </w:r>
      <w:r w:rsidRPr="002B3311">
        <w:rPr>
          <w:rFonts w:eastAsia="Times New Roman" w:cs="Calibri"/>
          <w:color w:val="000000"/>
          <w:szCs w:val="22"/>
          <w:u w:val="single"/>
        </w:rPr>
        <w:t>national security officials</w:t>
      </w:r>
      <w:r w:rsidRPr="002B3311">
        <w:rPr>
          <w:rFonts w:eastAsia="Times New Roman" w:cs="Calibri"/>
          <w:color w:val="000000"/>
          <w:sz w:val="12"/>
          <w:szCs w:val="12"/>
        </w:rPr>
        <w:t xml:space="preserve"> who </w:t>
      </w:r>
      <w:r w:rsidRPr="002B3311">
        <w:rPr>
          <w:rFonts w:eastAsia="Times New Roman" w:cs="Calibri"/>
          <w:color w:val="000000"/>
          <w:szCs w:val="22"/>
          <w:u w:val="single"/>
        </w:rPr>
        <w:t>believe</w:t>
      </w:r>
      <w:r w:rsidRPr="002B3311">
        <w:rPr>
          <w:rFonts w:eastAsia="Times New Roman" w:cs="Calibri"/>
          <w:color w:val="000000"/>
          <w:sz w:val="12"/>
          <w:szCs w:val="12"/>
        </w:rPr>
        <w:t xml:space="preserve"> that </w:t>
      </w:r>
      <w:r w:rsidRPr="002B3311">
        <w:rPr>
          <w:rFonts w:eastAsia="Times New Roman" w:cs="Calibri"/>
          <w:color w:val="000000"/>
          <w:szCs w:val="22"/>
          <w:u w:val="single"/>
          <w:shd w:val="clear" w:color="auto" w:fill="00FF00"/>
        </w:rPr>
        <w:t>waiving TRIPS would result in the forced transfer of</w:t>
      </w:r>
      <w:r w:rsidRPr="002B3311">
        <w:rPr>
          <w:rFonts w:eastAsia="Times New Roman" w:cs="Calibri"/>
          <w:color w:val="000000"/>
          <w:szCs w:val="22"/>
          <w:u w:val="single"/>
        </w:rPr>
        <w:t xml:space="preserve"> national security-sensitive</w:t>
      </w:r>
      <w:r w:rsidRPr="002B3311">
        <w:rPr>
          <w:rFonts w:eastAsia="Times New Roman" w:cs="Calibri"/>
          <w:color w:val="000000"/>
          <w:sz w:val="12"/>
          <w:szCs w:val="12"/>
        </w:rPr>
        <w:t xml:space="preserve"> </w:t>
      </w:r>
      <w:r w:rsidRPr="002B3311">
        <w:rPr>
          <w:rFonts w:eastAsia="Times New Roman" w:cs="Calibri"/>
          <w:color w:val="000000"/>
          <w:szCs w:val="22"/>
          <w:u w:val="single"/>
          <w:shd w:val="clear" w:color="auto" w:fill="00FF00"/>
        </w:rPr>
        <w:t>technology to China</w:t>
      </w:r>
      <w:r w:rsidRPr="002B3311">
        <w:rPr>
          <w:rFonts w:eastAsia="Times New Roman" w:cs="Calibri"/>
          <w:color w:val="000000"/>
          <w:sz w:val="12"/>
          <w:szCs w:val="12"/>
        </w:rPr>
        <w:t xml:space="preserve">, </w:t>
      </w:r>
      <w:r w:rsidRPr="002B3311">
        <w:rPr>
          <w:rFonts w:eastAsia="Times New Roman" w:cs="Calibri"/>
          <w:b/>
          <w:bCs/>
          <w:color w:val="000000"/>
          <w:szCs w:val="22"/>
          <w:u w:val="single"/>
        </w:rPr>
        <w:t>a country that strives to dominate the biotechnology</w:t>
      </w:r>
      <w:r w:rsidRPr="002B3311">
        <w:rPr>
          <w:rFonts w:eastAsia="Times New Roman" w:cs="Calibri"/>
          <w:color w:val="000000"/>
          <w:sz w:val="12"/>
          <w:szCs w:val="12"/>
        </w:rPr>
        <w:t xml:space="preserve"> </w:t>
      </w:r>
      <w:r w:rsidRPr="002B3311">
        <w:rPr>
          <w:rFonts w:eastAsia="Times New Roman" w:cs="Calibri"/>
          <w:b/>
          <w:bCs/>
          <w:i/>
          <w:iCs/>
          <w:color w:val="000000"/>
          <w:szCs w:val="22"/>
          <w:u w:val="single"/>
        </w:rPr>
        <w:t>field</w:t>
      </w:r>
      <w:r w:rsidRPr="002B3311">
        <w:rPr>
          <w:rFonts w:eastAsia="Times New Roman" w:cs="Calibri"/>
          <w:color w:val="000000"/>
          <w:sz w:val="12"/>
          <w:szCs w:val="12"/>
        </w:rPr>
        <w:t xml:space="preserve"> </w:t>
      </w:r>
      <w:r w:rsidRPr="002B3311">
        <w:rPr>
          <w:rFonts w:eastAsia="Times New Roman" w:cs="Calibri"/>
          <w:color w:val="000000"/>
          <w:szCs w:val="22"/>
          <w:u w:val="single"/>
        </w:rPr>
        <w:t>as part of its Made in China 2025 strategy.</w:t>
      </w:r>
      <w:r w:rsidRPr="002B3311">
        <w:rPr>
          <w:rFonts w:eastAsia="Times New Roman" w:cs="Calibri"/>
          <w:color w:val="000000"/>
          <w:sz w:val="12"/>
          <w:szCs w:val="12"/>
        </w:rPr>
        <w:t xml:space="preserve"> </w:t>
      </w:r>
      <w:r w:rsidRPr="002B3311">
        <w:rPr>
          <w:rFonts w:eastAsia="Times New Roman" w:cs="Calibri"/>
          <w:b/>
          <w:bCs/>
          <w:color w:val="000000"/>
          <w:szCs w:val="22"/>
          <w:u w:val="single"/>
        </w:rPr>
        <w:t xml:space="preserve">Once countries such as China have this technology, </w:t>
      </w:r>
      <w:r w:rsidRPr="002B3311">
        <w:rPr>
          <w:rFonts w:eastAsia="Times New Roman" w:cs="Calibri"/>
          <w:b/>
          <w:bCs/>
          <w:color w:val="000000"/>
          <w:szCs w:val="22"/>
          <w:u w:val="single"/>
          <w:shd w:val="clear" w:color="auto" w:fill="00FF00"/>
        </w:rPr>
        <w:t>they will apply their</w:t>
      </w:r>
      <w:r w:rsidRPr="002B3311">
        <w:rPr>
          <w:rFonts w:eastAsia="Times New Roman" w:cs="Calibri"/>
          <w:b/>
          <w:bCs/>
          <w:color w:val="000000"/>
          <w:szCs w:val="22"/>
          <w:u w:val="single"/>
        </w:rPr>
        <w:t xml:space="preserve"> mercantilist industrial </w:t>
      </w:r>
      <w:r w:rsidRPr="002B3311">
        <w:rPr>
          <w:rFonts w:eastAsia="Times New Roman" w:cs="Calibri"/>
          <w:b/>
          <w:bCs/>
          <w:color w:val="000000"/>
          <w:szCs w:val="22"/>
          <w:u w:val="single"/>
          <w:shd w:val="clear" w:color="auto" w:fill="00FF00"/>
        </w:rPr>
        <w:t>models to ensure their companies dominate</w:t>
      </w:r>
      <w:r w:rsidRPr="002B3311">
        <w:rPr>
          <w:rFonts w:eastAsia="Times New Roman" w:cs="Calibri"/>
          <w:b/>
          <w:bCs/>
          <w:color w:val="000000"/>
          <w:szCs w:val="22"/>
          <w:u w:val="single"/>
        </w:rPr>
        <w:t xml:space="preserve"> these strategically important industries, potentially erasing thousands of U.S. jobs. </w:t>
      </w:r>
      <w:r w:rsidRPr="002B3311">
        <w:rPr>
          <w:rFonts w:eastAsia="Times New Roman" w:cs="Calibri"/>
          <w:color w:val="000000"/>
          <w:sz w:val="12"/>
          <w:szCs w:val="12"/>
        </w:rPr>
        <w:t>“</w:t>
      </w:r>
      <w:r w:rsidRPr="002B3311">
        <w:rPr>
          <w:rFonts w:eastAsia="Times New Roman" w:cs="Calibri"/>
          <w:color w:val="000000"/>
          <w:szCs w:val="22"/>
          <w:u w:val="single"/>
        </w:rPr>
        <w:t>We would be delivering a competitive advantage to countries that are increasingly viewed as our adversaries</w:t>
      </w:r>
      <w:r w:rsidRPr="002B3311">
        <w:rPr>
          <w:rFonts w:eastAsia="Times New Roman" w:cs="Calibri"/>
          <w:color w:val="000000"/>
          <w:sz w:val="12"/>
          <w:szCs w:val="12"/>
        </w:rPr>
        <w:t xml:space="preserve">, at taxpayer expense, when there are other ways of doing this,” said Mark Cohen, senior fellow at the University of California at Berkeley Law School. </w:t>
      </w:r>
      <w:r w:rsidRPr="002B3311">
        <w:rPr>
          <w:rFonts w:eastAsia="Times New Roman" w:cs="Calibri"/>
          <w:b/>
          <w:bCs/>
          <w:color w:val="000000"/>
          <w:szCs w:val="22"/>
          <w:u w:val="single"/>
          <w:shd w:val="clear" w:color="auto" w:fill="00FF00"/>
        </w:rPr>
        <w:t>A preferable approach would be to build more vaccine-manufacturing capacity</w:t>
      </w:r>
      <w:r w:rsidRPr="002B3311">
        <w:rPr>
          <w:rFonts w:eastAsia="Times New Roman" w:cs="Calibri"/>
          <w:color w:val="000000"/>
          <w:sz w:val="12"/>
          <w:szCs w:val="12"/>
        </w:rPr>
        <w:t xml:space="preserve"> </w:t>
      </w:r>
      <w:r w:rsidRPr="002B3311">
        <w:rPr>
          <w:rFonts w:eastAsia="Times New Roman" w:cs="Calibri"/>
          <w:color w:val="000000"/>
          <w:szCs w:val="22"/>
          <w:u w:val="single"/>
        </w:rPr>
        <w:t>in the U</w:t>
      </w:r>
      <w:r w:rsidRPr="002B3311">
        <w:rPr>
          <w:rFonts w:eastAsia="Times New Roman" w:cs="Calibri"/>
          <w:color w:val="000000"/>
          <w:sz w:val="12"/>
          <w:szCs w:val="12"/>
        </w:rPr>
        <w:t xml:space="preserve">nited </w:t>
      </w:r>
      <w:r w:rsidRPr="002B3311">
        <w:rPr>
          <w:rFonts w:eastAsia="Times New Roman" w:cs="Calibri"/>
          <w:color w:val="000000"/>
          <w:szCs w:val="22"/>
          <w:u w:val="single"/>
        </w:rPr>
        <w:t>S</w:t>
      </w:r>
      <w:r w:rsidRPr="002B3311">
        <w:rPr>
          <w:rFonts w:eastAsia="Times New Roman" w:cs="Calibri"/>
          <w:color w:val="000000"/>
          <w:sz w:val="12"/>
          <w:szCs w:val="12"/>
        </w:rPr>
        <w:t xml:space="preserve">tates and </w:t>
      </w:r>
      <w:r w:rsidRPr="002B3311">
        <w:rPr>
          <w:rFonts w:eastAsia="Times New Roman" w:cs="Calibri"/>
          <w:color w:val="000000"/>
          <w:szCs w:val="22"/>
          <w:u w:val="single"/>
        </w:rPr>
        <w:t>then give those vaccines to countries in need</w:t>
      </w:r>
      <w:r w:rsidRPr="002B3311">
        <w:rPr>
          <w:rFonts w:eastAsia="Times New Roman" w:cs="Calibri"/>
          <w:color w:val="000000"/>
          <w:sz w:val="12"/>
          <w:szCs w:val="12"/>
        </w:rPr>
        <w:t xml:space="preserve">, said Cohen. The U.S. pharmaceutical industry would surely benefit, but </w:t>
      </w:r>
      <w:r w:rsidRPr="002B3311">
        <w:rPr>
          <w:rFonts w:eastAsia="Times New Roman" w:cs="Calibri"/>
          <w:b/>
          <w:bCs/>
          <w:color w:val="000000"/>
          <w:szCs w:val="22"/>
          <w:u w:val="single"/>
        </w:rPr>
        <w:t xml:space="preserve">that’s preferable to being dependent on other countries when the next pandemic hits. </w:t>
      </w:r>
      <w:r w:rsidRPr="002B3311">
        <w:rPr>
          <w:rFonts w:eastAsia="Times New Roman" w:cs="Calibri"/>
          <w:color w:val="000000"/>
          <w:sz w:val="12"/>
          <w:szCs w:val="12"/>
        </w:rPr>
        <w:t>“</w:t>
      </w:r>
      <w:r w:rsidRPr="002B3311">
        <w:rPr>
          <w:rFonts w:eastAsia="Times New Roman" w:cs="Calibri"/>
          <w:color w:val="000000"/>
          <w:szCs w:val="22"/>
          <w:u w:val="single"/>
        </w:rPr>
        <w:t>If there’s anything that the pandemic has taught us, it’s that we need to have a robust supply chain, for ourselves and for the world generally</w:t>
      </w:r>
      <w:r w:rsidRPr="002B3311">
        <w:rPr>
          <w:rFonts w:eastAsia="Times New Roman" w:cs="Calibri"/>
          <w:color w:val="000000"/>
          <w:sz w:val="12"/>
          <w:szCs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problem, but </w:t>
      </w:r>
      <w:r w:rsidRPr="002B3311">
        <w:rPr>
          <w:rFonts w:eastAsia="Times New Roman" w:cs="Calibri"/>
          <w:color w:val="000000"/>
          <w:szCs w:val="22"/>
          <w:u w:val="single"/>
          <w:shd w:val="clear" w:color="auto" w:fill="00FF00"/>
        </w:rPr>
        <w:t>waiving i</w:t>
      </w:r>
      <w:r w:rsidRPr="002B3311">
        <w:rPr>
          <w:rFonts w:eastAsia="Times New Roman" w:cs="Calibri"/>
          <w:color w:val="000000"/>
          <w:sz w:val="12"/>
          <w:szCs w:val="12"/>
        </w:rPr>
        <w:t xml:space="preserve">ntellectual </w:t>
      </w:r>
      <w:r w:rsidRPr="002B3311">
        <w:rPr>
          <w:rFonts w:eastAsia="Times New Roman" w:cs="Calibri"/>
          <w:color w:val="000000"/>
          <w:szCs w:val="22"/>
          <w:u w:val="single"/>
          <w:shd w:val="clear" w:color="auto" w:fill="00FF00"/>
        </w:rPr>
        <w:t>p</w:t>
      </w:r>
      <w:r w:rsidRPr="002B3311">
        <w:rPr>
          <w:rFonts w:eastAsia="Times New Roman" w:cs="Calibri"/>
          <w:color w:val="000000"/>
          <w:sz w:val="12"/>
          <w:szCs w:val="12"/>
        </w:rPr>
        <w:t xml:space="preserve">roperty rights </w:t>
      </w:r>
      <w:r w:rsidRPr="002B3311">
        <w:rPr>
          <w:rFonts w:eastAsia="Times New Roman" w:cs="Calibri"/>
          <w:color w:val="000000"/>
          <w:szCs w:val="22"/>
          <w:u w:val="single"/>
          <w:shd w:val="clear" w:color="auto" w:fill="00FF00"/>
        </w:rPr>
        <w:t>is not the solution</w:t>
      </w:r>
      <w:r w:rsidRPr="002B3311">
        <w:rPr>
          <w:rFonts w:eastAsia="Times New Roman" w:cs="Calibri"/>
          <w:color w:val="000000"/>
          <w:sz w:val="12"/>
          <w:szCs w:val="12"/>
        </w:rPr>
        <w:t xml:space="preserve">. If the current system is not getting shots into the arms of people in poor countries, we must fix that for their sake and ours. </w:t>
      </w:r>
      <w:r w:rsidRPr="002B3311">
        <w:rPr>
          <w:rFonts w:eastAsia="Times New Roman" w:cs="Calibri"/>
          <w:color w:val="000000"/>
          <w:szCs w:val="22"/>
          <w:u w:val="single"/>
        </w:rPr>
        <w:t>But the pandemic and our responses to it have geopolitical implications,</w:t>
      </w:r>
      <w:r w:rsidRPr="002B3311">
        <w:rPr>
          <w:rFonts w:eastAsia="Times New Roman" w:cs="Calibri"/>
          <w:color w:val="000000"/>
          <w:sz w:val="12"/>
          <w:szCs w:val="12"/>
        </w:rPr>
        <w:t xml:space="preserve"> whether we like it or not. </w:t>
      </w:r>
      <w:r w:rsidRPr="002B3311">
        <w:rPr>
          <w:rFonts w:eastAsia="Times New Roman" w:cs="Calibri"/>
          <w:b/>
          <w:bCs/>
          <w:color w:val="000000"/>
          <w:szCs w:val="22"/>
          <w:u w:val="single"/>
        </w:rPr>
        <w:t>That means helping the world and thinking about our strategic interests at the same time.</w:t>
      </w:r>
    </w:p>
    <w:p w14:paraId="2E9696CA" w14:textId="77777777" w:rsidR="00B375BA" w:rsidRPr="002B3311" w:rsidRDefault="00B375BA" w:rsidP="00B375BA">
      <w:pPr>
        <w:spacing w:before="40" w:after="0" w:line="240" w:lineRule="auto"/>
        <w:outlineLvl w:val="3"/>
        <w:rPr>
          <w:rFonts w:ascii="Times New Roman" w:eastAsia="Times New Roman" w:hAnsi="Times New Roman" w:cs="Times New Roman"/>
          <w:b/>
          <w:bCs/>
          <w:sz w:val="24"/>
        </w:rPr>
      </w:pPr>
      <w:r w:rsidRPr="002B3311">
        <w:rPr>
          <w:rFonts w:eastAsia="Times New Roman" w:cs="Calibri"/>
          <w:b/>
          <w:bCs/>
          <w:color w:val="000000"/>
          <w:sz w:val="26"/>
          <w:szCs w:val="26"/>
        </w:rPr>
        <w:t>China will convert biotechnology gains to military advantages, undermining US primacy – specifically true in the context of vaccines</w:t>
      </w:r>
    </w:p>
    <w:p w14:paraId="62238EFC" w14:textId="77777777" w:rsidR="00B375BA" w:rsidRPr="002B3311" w:rsidRDefault="00B375BA" w:rsidP="00B375BA">
      <w:pPr>
        <w:spacing w:line="240" w:lineRule="auto"/>
        <w:rPr>
          <w:rFonts w:ascii="Times New Roman" w:eastAsia="Times New Roman" w:hAnsi="Times New Roman" w:cs="Times New Roman"/>
          <w:sz w:val="24"/>
        </w:rPr>
      </w:pPr>
      <w:r w:rsidRPr="002B3311">
        <w:rPr>
          <w:rFonts w:eastAsia="Times New Roman" w:cs="Calibri"/>
          <w:color w:val="000000"/>
          <w:szCs w:val="22"/>
        </w:rPr>
        <w:t xml:space="preserve">Mercy A. </w:t>
      </w:r>
      <w:r w:rsidRPr="002B3311">
        <w:rPr>
          <w:rFonts w:eastAsia="Times New Roman" w:cs="Calibri"/>
          <w:b/>
          <w:bCs/>
          <w:color w:val="000000"/>
          <w:sz w:val="26"/>
          <w:szCs w:val="26"/>
        </w:rPr>
        <w:t>Kuo 2017</w:t>
      </w:r>
      <w:r w:rsidRPr="002B3311">
        <w:rPr>
          <w:rFonts w:eastAsia="Times New Roman" w:cs="Calibri"/>
          <w:color w:val="000000"/>
          <w:szCs w:val="22"/>
        </w:rPr>
        <w:t xml:space="preserve"> [(Executive Vice President at Pamir Consulting.) “The Great US-China Biotechnology and Artificial Intelligence Race” </w:t>
      </w:r>
      <w:hyperlink r:id="rId12" w:history="1">
        <w:r w:rsidRPr="002B3311">
          <w:rPr>
            <w:rFonts w:eastAsia="Times New Roman" w:cs="Calibri"/>
            <w:color w:val="000000"/>
            <w:szCs w:val="22"/>
            <w:u w:val="single"/>
          </w:rPr>
          <w:t>https://thediplomat.com/2017/08/the-great-us-china-biotechnology-and-artificial-intelligence-race/</w:t>
        </w:r>
      </w:hyperlink>
      <w:r w:rsidRPr="002B3311">
        <w:rPr>
          <w:rFonts w:eastAsia="Times New Roman" w:cs="Calibri"/>
          <w:color w:val="000000"/>
          <w:szCs w:val="22"/>
        </w:rPr>
        <w:t>] TDI // Recut NChu</w:t>
      </w:r>
    </w:p>
    <w:p w14:paraId="09313DF4" w14:textId="77777777" w:rsidR="00B375BA" w:rsidRPr="002B3311" w:rsidRDefault="00B375BA" w:rsidP="00B375BA">
      <w:pPr>
        <w:spacing w:line="240" w:lineRule="auto"/>
        <w:rPr>
          <w:rFonts w:ascii="Times New Roman" w:eastAsia="Times New Roman" w:hAnsi="Times New Roman" w:cs="Times New Roman"/>
          <w:sz w:val="24"/>
        </w:rPr>
      </w:pPr>
      <w:r w:rsidRPr="002B3311">
        <w:rPr>
          <w:rFonts w:eastAsia="Times New Roman" w:cs="Calibri"/>
          <w:color w:val="000000"/>
          <w:sz w:val="14"/>
          <w:szCs w:val="14"/>
        </w:rPr>
        <w:t xml:space="preserve">Trans-Pacific View author Mercy Kuo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2B3311">
        <w:rPr>
          <w:rFonts w:eastAsia="Times New Roman" w:cs="Calibri"/>
          <w:color w:val="000000"/>
          <w:szCs w:val="22"/>
          <w:u w:val="single"/>
        </w:rPr>
        <w:t>China plans to become the next AI-Genomics powerhouse</w:t>
      </w:r>
      <w:r w:rsidRPr="002B3311">
        <w:rPr>
          <w:rFonts w:eastAsia="Times New Roman" w:cs="Calibri"/>
          <w:color w:val="000000"/>
          <w:sz w:val="14"/>
          <w:szCs w:val="14"/>
        </w:rPr>
        <w:t xml:space="preserve">, which indicates that these technologies will soon converge in China. </w:t>
      </w:r>
      <w:r w:rsidRPr="002B3311">
        <w:rPr>
          <w:rFonts w:eastAsia="Times New Roman" w:cs="Calibri"/>
          <w:color w:val="000000"/>
          <w:szCs w:val="22"/>
          <w:u w:val="single"/>
          <w:shd w:val="clear" w:color="auto" w:fill="00FF00"/>
        </w:rPr>
        <w:t>China’s</w:t>
      </w:r>
      <w:r w:rsidRPr="002B3311">
        <w:rPr>
          <w:rFonts w:eastAsia="Times New Roman" w:cs="Calibri"/>
          <w:color w:val="000000"/>
          <w:szCs w:val="22"/>
          <w:u w:val="single"/>
        </w:rPr>
        <w:t xml:space="preserve"> </w:t>
      </w:r>
      <w:r w:rsidRPr="002B3311">
        <w:rPr>
          <w:rFonts w:eastAsia="Times New Roman" w:cs="Calibri"/>
          <w:color w:val="000000"/>
          <w:szCs w:val="22"/>
          <w:u w:val="single"/>
          <w:shd w:val="clear" w:color="auto" w:fill="00FF00"/>
        </w:rPr>
        <w:t>ambition</w:t>
      </w:r>
      <w:r w:rsidRPr="002B3311">
        <w:rPr>
          <w:rFonts w:eastAsia="Times New Roman" w:cs="Calibri"/>
          <w:color w:val="000000"/>
          <w:szCs w:val="22"/>
          <w:u w:val="single"/>
        </w:rPr>
        <w:t xml:space="preserve"> is to lead the global market for precision medicine</w:t>
      </w:r>
      <w:r w:rsidRPr="002B3311">
        <w:rPr>
          <w:rFonts w:eastAsia="Times New Roman" w:cs="Calibri"/>
          <w:color w:val="000000"/>
          <w:sz w:val="14"/>
          <w:szCs w:val="14"/>
        </w:rPr>
        <w:t xml:space="preserve">, </w:t>
      </w:r>
      <w:r w:rsidRPr="002B3311">
        <w:rPr>
          <w:rFonts w:eastAsia="Times New Roman" w:cs="Calibri"/>
          <w:b/>
          <w:bCs/>
          <w:color w:val="000000"/>
          <w:szCs w:val="22"/>
          <w:u w:val="single"/>
        </w:rPr>
        <w:t xml:space="preserve">which </w:t>
      </w:r>
      <w:r w:rsidRPr="002B3311">
        <w:rPr>
          <w:rFonts w:eastAsia="Times New Roman" w:cs="Calibri"/>
          <w:b/>
          <w:bCs/>
          <w:color w:val="000000"/>
          <w:szCs w:val="22"/>
          <w:u w:val="single"/>
          <w:shd w:val="clear" w:color="auto" w:fill="00FF00"/>
        </w:rPr>
        <w:t>necessitates acquiring</w:t>
      </w:r>
      <w:r w:rsidRPr="002B3311">
        <w:rPr>
          <w:rFonts w:eastAsia="Times New Roman" w:cs="Calibri"/>
          <w:b/>
          <w:bCs/>
          <w:color w:val="000000"/>
          <w:szCs w:val="22"/>
          <w:u w:val="single"/>
        </w:rPr>
        <w:t xml:space="preserve"> </w:t>
      </w:r>
      <w:r w:rsidRPr="002B3311">
        <w:rPr>
          <w:rFonts w:eastAsia="Times New Roman" w:cs="Calibri"/>
          <w:b/>
          <w:bCs/>
          <w:color w:val="000000"/>
          <w:szCs w:val="22"/>
          <w:u w:val="single"/>
          <w:shd w:val="clear" w:color="auto" w:fill="00FF00"/>
        </w:rPr>
        <w:t>strategic tech</w:t>
      </w:r>
      <w:r w:rsidRPr="002B3311">
        <w:rPr>
          <w:rFonts w:eastAsia="Times New Roman" w:cs="Calibri"/>
          <w:color w:val="000000"/>
          <w:sz w:val="14"/>
          <w:szCs w:val="14"/>
        </w:rPr>
        <w:t xml:space="preserve">nological and human capital </w:t>
      </w:r>
      <w:r w:rsidRPr="002B3311">
        <w:rPr>
          <w:rFonts w:eastAsia="Times New Roman" w:cs="Calibri"/>
          <w:color w:val="000000"/>
          <w:szCs w:val="22"/>
          <w:u w:val="single"/>
          <w:shd w:val="clear" w:color="auto" w:fill="00FF00"/>
        </w:rPr>
        <w:t>in</w:t>
      </w:r>
      <w:r w:rsidRPr="002B3311">
        <w:rPr>
          <w:rFonts w:eastAsia="Times New Roman" w:cs="Calibri"/>
          <w:color w:val="000000"/>
          <w:szCs w:val="22"/>
          <w:u w:val="single"/>
        </w:rPr>
        <w:t xml:space="preserve"> both genomics </w:t>
      </w:r>
      <w:r w:rsidRPr="002B3311">
        <w:rPr>
          <w:rFonts w:eastAsia="Times New Roman" w:cs="Calibri"/>
          <w:color w:val="000000"/>
          <w:szCs w:val="22"/>
          <w:u w:val="single"/>
          <w:shd w:val="clear" w:color="auto" w:fill="00FF00"/>
        </w:rPr>
        <w:t>and AI</w:t>
      </w:r>
      <w:r w:rsidRPr="002B3311">
        <w:rPr>
          <w:rFonts w:eastAsia="Times New Roman" w:cs="Calibri"/>
          <w:color w:val="000000"/>
          <w:sz w:val="14"/>
          <w:szCs w:val="14"/>
          <w:shd w:val="clear" w:color="auto" w:fill="00FF00"/>
        </w:rPr>
        <w:t>.</w:t>
      </w:r>
      <w:r w:rsidRPr="002B3311">
        <w:rPr>
          <w:rFonts w:eastAsia="Times New Roman" w:cs="Calibri"/>
          <w:color w:val="000000"/>
          <w:sz w:val="14"/>
          <w:szCs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2B3311">
        <w:rPr>
          <w:rFonts w:eastAsia="Times New Roman" w:cs="Calibri"/>
          <w:color w:val="000000"/>
          <w:szCs w:val="22"/>
          <w:u w:val="single"/>
        </w:rPr>
        <w:t>There are significant economic incentives behind China’s heavy investment</w:t>
      </w:r>
      <w:r w:rsidRPr="002B3311">
        <w:rPr>
          <w:rFonts w:eastAsia="Times New Roman" w:cs="Calibri"/>
          <w:color w:val="000000"/>
          <w:sz w:val="14"/>
          <w:szCs w:val="14"/>
        </w:rPr>
        <w:t xml:space="preserve"> in the increasing convergence of AI and genomics. </w:t>
      </w:r>
      <w:r w:rsidRPr="002B3311">
        <w:rPr>
          <w:rFonts w:eastAsia="Times New Roman" w:cs="Calibri"/>
          <w:color w:val="000000"/>
          <w:szCs w:val="22"/>
          <w:u w:val="single"/>
        </w:rPr>
        <w:t>This</w:t>
      </w:r>
      <w:r w:rsidRPr="002B3311">
        <w:rPr>
          <w:rFonts w:eastAsia="Times New Roman" w:cs="Calibri"/>
          <w:color w:val="000000"/>
          <w:sz w:val="14"/>
          <w:szCs w:val="14"/>
        </w:rPr>
        <w:t xml:space="preserve"> golden </w:t>
      </w:r>
      <w:r w:rsidRPr="002B3311">
        <w:rPr>
          <w:rFonts w:eastAsia="Times New Roman" w:cs="Calibri"/>
          <w:color w:val="000000"/>
          <w:szCs w:val="22"/>
          <w:u w:val="single"/>
        </w:rPr>
        <w:t>combination will drive precision medicine to new</w:t>
      </w:r>
      <w:r w:rsidRPr="002B3311">
        <w:rPr>
          <w:rFonts w:eastAsia="Times New Roman" w:cs="Calibri"/>
          <w:color w:val="000000"/>
          <w:sz w:val="14"/>
          <w:szCs w:val="14"/>
        </w:rPr>
        <w:t xml:space="preserve"> </w:t>
      </w:r>
      <w:r w:rsidRPr="002B3311">
        <w:rPr>
          <w:rFonts w:eastAsia="Times New Roman" w:cs="Calibri"/>
          <w:color w:val="000000"/>
          <w:szCs w:val="22"/>
          <w:u w:val="single"/>
        </w:rPr>
        <w:t>heights</w:t>
      </w:r>
      <w:r w:rsidRPr="002B3311">
        <w:rPr>
          <w:rFonts w:eastAsia="Times New Roman" w:cs="Calibri"/>
          <w:color w:val="000000"/>
          <w:sz w:val="14"/>
          <w:szCs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iCarbonX of Shenzhen’s decision to invest US$100 million in U.S.-company PatientsLikeMe relative to AI and genomic data collection. iCarbonX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iCarbonX invested $100 million in PatientsLikeMe, getting a hold over data from the biggest online network of patients with rare and chronic diseases. If successful, this effort could turn into genetic gold, making iCarbonX one of the wealthiest healthcare companies in China and beyond. The risk factor is that iCarbonX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2B3311">
        <w:rPr>
          <w:rFonts w:eastAsia="Times New Roman" w:cs="Calibri"/>
          <w:b/>
          <w:bCs/>
          <w:color w:val="000000"/>
          <w:szCs w:val="22"/>
          <w:u w:val="single"/>
          <w:shd w:val="clear" w:color="auto" w:fill="00FF00"/>
        </w:rPr>
        <w:t>Genomics</w:t>
      </w:r>
      <w:r w:rsidRPr="002B3311">
        <w:rPr>
          <w:rFonts w:eastAsia="Times New Roman" w:cs="Calibri"/>
          <w:color w:val="000000"/>
          <w:sz w:val="14"/>
          <w:szCs w:val="14"/>
        </w:rPr>
        <w:t xml:space="preserve"> and computing research</w:t>
      </w:r>
      <w:r w:rsidRPr="002B3311">
        <w:rPr>
          <w:rFonts w:eastAsia="Times New Roman" w:cs="Calibri"/>
          <w:b/>
          <w:bCs/>
          <w:color w:val="000000"/>
          <w:szCs w:val="22"/>
          <w:u w:val="single"/>
        </w:rPr>
        <w:t xml:space="preserve"> </w:t>
      </w:r>
      <w:r w:rsidRPr="002B3311">
        <w:rPr>
          <w:rFonts w:eastAsia="Times New Roman" w:cs="Calibri"/>
          <w:b/>
          <w:bCs/>
          <w:color w:val="000000"/>
          <w:szCs w:val="22"/>
          <w:u w:val="single"/>
          <w:shd w:val="clear" w:color="auto" w:fill="00FF00"/>
        </w:rPr>
        <w:t>is</w:t>
      </w:r>
      <w:r w:rsidRPr="002B3311">
        <w:rPr>
          <w:rFonts w:eastAsia="Times New Roman" w:cs="Calibri"/>
          <w:b/>
          <w:bCs/>
          <w:color w:val="000000"/>
          <w:szCs w:val="22"/>
          <w:u w:val="single"/>
        </w:rPr>
        <w:t xml:space="preserve"> inherently </w:t>
      </w:r>
      <w:r w:rsidRPr="002B3311">
        <w:rPr>
          <w:rFonts w:eastAsia="Times New Roman" w:cs="Calibri"/>
          <w:b/>
          <w:bCs/>
          <w:color w:val="000000"/>
          <w:szCs w:val="22"/>
          <w:u w:val="single"/>
          <w:shd w:val="clear" w:color="auto" w:fill="00FF00"/>
        </w:rPr>
        <w:t>dual-use, therefore a strategic advantage</w:t>
      </w:r>
      <w:r w:rsidRPr="002B3311">
        <w:rPr>
          <w:rFonts w:eastAsia="Times New Roman" w:cs="Calibri"/>
          <w:b/>
          <w:bCs/>
          <w:color w:val="000000"/>
          <w:szCs w:val="22"/>
          <w:u w:val="single"/>
        </w:rPr>
        <w:t xml:space="preserve"> in a nation’s security arsenal. </w:t>
      </w:r>
      <w:r w:rsidRPr="002B3311">
        <w:rPr>
          <w:rFonts w:eastAsia="Times New Roman" w:cs="Calibri"/>
          <w:color w:val="000000"/>
          <w:szCs w:val="22"/>
          <w:u w:val="single"/>
        </w:rPr>
        <w:t>Using AI systems to understand</w:t>
      </w:r>
      <w:r w:rsidRPr="002B3311">
        <w:rPr>
          <w:rFonts w:eastAsia="Times New Roman" w:cs="Calibri"/>
          <w:color w:val="000000"/>
          <w:sz w:val="14"/>
          <w:szCs w:val="14"/>
        </w:rPr>
        <w:t xml:space="preserve"> how the functioning of our </w:t>
      </w:r>
      <w:r w:rsidRPr="002B3311">
        <w:rPr>
          <w:rFonts w:eastAsia="Times New Roman" w:cs="Calibri"/>
          <w:color w:val="000000"/>
          <w:szCs w:val="22"/>
          <w:u w:val="single"/>
        </w:rPr>
        <w:t>genomes impacts</w:t>
      </w:r>
      <w:r w:rsidRPr="002B3311">
        <w:rPr>
          <w:rFonts w:eastAsia="Times New Roman" w:cs="Calibri"/>
          <w:color w:val="000000"/>
          <w:sz w:val="14"/>
          <w:szCs w:val="14"/>
        </w:rPr>
        <w:t xml:space="preserve"> our health </w:t>
      </w:r>
      <w:r w:rsidRPr="002B3311">
        <w:rPr>
          <w:rFonts w:eastAsia="Times New Roman" w:cs="Calibri"/>
          <w:b/>
          <w:bCs/>
          <w:color w:val="000000"/>
          <w:szCs w:val="22"/>
          <w:u w:val="single"/>
        </w:rPr>
        <w:t>is of strategic importance for biodefense.</w:t>
      </w:r>
      <w:r w:rsidRPr="002B3311">
        <w:rPr>
          <w:rFonts w:eastAsia="Times New Roman" w:cs="Calibri"/>
          <w:color w:val="000000"/>
          <w:sz w:val="14"/>
          <w:szCs w:val="14"/>
        </w:rPr>
        <w:t xml:space="preserve"> </w:t>
      </w:r>
      <w:r w:rsidRPr="002B3311">
        <w:rPr>
          <w:rFonts w:eastAsia="Times New Roman" w:cs="Calibri"/>
          <w:color w:val="000000"/>
          <w:szCs w:val="22"/>
          <w:u w:val="single"/>
        </w:rPr>
        <w:t xml:space="preserve">This </w:t>
      </w:r>
      <w:r w:rsidRPr="002B3311">
        <w:rPr>
          <w:rFonts w:eastAsia="Times New Roman" w:cs="Calibri"/>
          <w:color w:val="000000"/>
          <w:szCs w:val="22"/>
          <w:u w:val="single"/>
          <w:shd w:val="clear" w:color="auto" w:fill="00FF00"/>
        </w:rPr>
        <w:t>knowledge will lead to increasing</w:t>
      </w:r>
      <w:r w:rsidRPr="002B3311">
        <w:rPr>
          <w:rFonts w:eastAsia="Times New Roman" w:cs="Calibri"/>
          <w:color w:val="000000"/>
          <w:szCs w:val="22"/>
          <w:u w:val="single"/>
        </w:rPr>
        <w:t xml:space="preserve"> </w:t>
      </w:r>
      <w:r w:rsidRPr="002B3311">
        <w:rPr>
          <w:rFonts w:eastAsia="Times New Roman" w:cs="Calibri"/>
          <w:color w:val="000000"/>
          <w:szCs w:val="22"/>
          <w:u w:val="single"/>
          <w:shd w:val="clear" w:color="auto" w:fill="00FF00"/>
        </w:rPr>
        <w:t>developments at the forefront of</w:t>
      </w:r>
      <w:r w:rsidRPr="002B3311">
        <w:rPr>
          <w:rFonts w:eastAsia="Times New Roman" w:cs="Calibri"/>
          <w:color w:val="000000"/>
          <w:szCs w:val="22"/>
          <w:u w:val="single"/>
        </w:rPr>
        <w:t xml:space="preserve"> medical </w:t>
      </w:r>
      <w:r w:rsidRPr="002B3311">
        <w:rPr>
          <w:rFonts w:eastAsia="Times New Roman" w:cs="Calibri"/>
          <w:color w:val="000000"/>
          <w:szCs w:val="22"/>
          <w:u w:val="single"/>
          <w:shd w:val="clear" w:color="auto" w:fill="00FF00"/>
        </w:rPr>
        <w:t>countermeasures</w:t>
      </w:r>
      <w:r w:rsidRPr="002B3311">
        <w:rPr>
          <w:rFonts w:eastAsia="Times New Roman" w:cs="Calibri"/>
          <w:color w:val="000000"/>
          <w:sz w:val="14"/>
          <w:szCs w:val="14"/>
        </w:rPr>
        <w:t xml:space="preserve">, </w:t>
      </w:r>
      <w:r w:rsidRPr="002B3311">
        <w:rPr>
          <w:rFonts w:eastAsia="Times New Roman" w:cs="Calibri"/>
          <w:b/>
          <w:bCs/>
          <w:color w:val="000000"/>
          <w:szCs w:val="22"/>
          <w:u w:val="single"/>
        </w:rPr>
        <w:t>including vaccines</w:t>
      </w:r>
      <w:r w:rsidRPr="002B3311">
        <w:rPr>
          <w:rFonts w:eastAsia="Times New Roman" w:cs="Calibri"/>
          <w:color w:val="000000"/>
          <w:sz w:val="14"/>
          <w:szCs w:val="14"/>
        </w:rPr>
        <w:t xml:space="preserve">, antibiotics, and targeted treatments relying on virus-engineering and microbiome research. </w:t>
      </w:r>
      <w:r w:rsidRPr="002B3311">
        <w:rPr>
          <w:rFonts w:eastAsia="Times New Roman" w:cs="Calibri"/>
          <w:color w:val="000000"/>
          <w:szCs w:val="22"/>
          <w:u w:val="single"/>
        </w:rPr>
        <w:t>Applying deep learning</w:t>
      </w:r>
      <w:r w:rsidRPr="002B3311">
        <w:rPr>
          <w:rFonts w:eastAsia="Times New Roman" w:cs="Calibri"/>
          <w:color w:val="000000"/>
          <w:sz w:val="14"/>
          <w:szCs w:val="14"/>
        </w:rPr>
        <w:t xml:space="preserve"> to genomics data-sets </w:t>
      </w:r>
      <w:r w:rsidRPr="002B3311">
        <w:rPr>
          <w:rFonts w:eastAsia="Times New Roman" w:cs="Calibri"/>
          <w:color w:val="000000"/>
          <w:szCs w:val="22"/>
          <w:u w:val="single"/>
        </w:rPr>
        <w:t>could help</w:t>
      </w:r>
      <w:r w:rsidRPr="002B3311">
        <w:rPr>
          <w:rFonts w:eastAsia="Times New Roman" w:cs="Calibri"/>
          <w:color w:val="000000"/>
          <w:sz w:val="14"/>
          <w:szCs w:val="14"/>
        </w:rPr>
        <w:t xml:space="preserve"> geneticists learn how to use genome-editing (CRISPR) to efficiently engineer living systems, but also </w:t>
      </w:r>
      <w:r w:rsidRPr="002B3311">
        <w:rPr>
          <w:rFonts w:eastAsia="Times New Roman" w:cs="Calibri"/>
          <w:color w:val="000000"/>
          <w:szCs w:val="22"/>
          <w:u w:val="single"/>
        </w:rPr>
        <w:t>to treat and, even “optimize,” human health</w:t>
      </w:r>
      <w:r w:rsidRPr="002B3311">
        <w:rPr>
          <w:rFonts w:eastAsia="Times New Roman" w:cs="Calibri"/>
          <w:color w:val="000000"/>
          <w:sz w:val="14"/>
          <w:szCs w:val="14"/>
        </w:rPr>
        <w:t xml:space="preserve">, </w:t>
      </w:r>
      <w:r w:rsidRPr="002B3311">
        <w:rPr>
          <w:rFonts w:eastAsia="Times New Roman" w:cs="Calibri"/>
          <w:b/>
          <w:bCs/>
          <w:color w:val="000000"/>
          <w:szCs w:val="22"/>
          <w:u w:val="single"/>
          <w:shd w:val="clear" w:color="auto" w:fill="00FF00"/>
        </w:rPr>
        <w:t>with potential applications in military enhancement</w:t>
      </w:r>
      <w:r w:rsidRPr="002B3311">
        <w:rPr>
          <w:rFonts w:eastAsia="Times New Roman" w:cs="Calibri"/>
          <w:b/>
          <w:bCs/>
          <w:color w:val="000000"/>
          <w:sz w:val="14"/>
          <w:szCs w:val="14"/>
          <w:shd w:val="clear" w:color="auto" w:fill="00FF00"/>
        </w:rPr>
        <w:t>s</w:t>
      </w:r>
      <w:r w:rsidRPr="002B3311">
        <w:rPr>
          <w:rFonts w:eastAsia="Times New Roman" w:cs="Calibri"/>
          <w:color w:val="000000"/>
          <w:sz w:val="14"/>
          <w:szCs w:val="14"/>
        </w:rPr>
        <w:t xml:space="preserve">. A $15 million partnership between a U.S. company, Gingko Bioworks, and DARPA aims to genetically design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2B3311">
        <w:rPr>
          <w:rFonts w:eastAsia="Times New Roman" w:cs="Calibri"/>
          <w:b/>
          <w:bCs/>
          <w:color w:val="000000"/>
          <w:szCs w:val="22"/>
          <w:u w:val="single"/>
          <w:shd w:val="clear" w:color="auto" w:fill="00FF00"/>
        </w:rPr>
        <w:t>Gaining access to</w:t>
      </w:r>
      <w:r w:rsidRPr="002B3311">
        <w:rPr>
          <w:rFonts w:eastAsia="Times New Roman" w:cs="Calibri"/>
          <w:b/>
          <w:bCs/>
          <w:color w:val="000000"/>
          <w:szCs w:val="22"/>
          <w:u w:val="single"/>
        </w:rPr>
        <w:t xml:space="preserve"> increasingly large </w:t>
      </w:r>
      <w:r w:rsidRPr="002B3311">
        <w:rPr>
          <w:rFonts w:eastAsia="Times New Roman" w:cs="Calibri"/>
          <w:b/>
          <w:bCs/>
          <w:color w:val="000000"/>
          <w:szCs w:val="22"/>
          <w:u w:val="single"/>
          <w:shd w:val="clear" w:color="auto" w:fill="00FF00"/>
        </w:rPr>
        <w:t>U.S. genomic data-sets gives China a knowledge advantage</w:t>
      </w:r>
      <w:r w:rsidRPr="002B3311">
        <w:rPr>
          <w:rFonts w:eastAsia="Times New Roman" w:cs="Calibri"/>
          <w:b/>
          <w:bCs/>
          <w:color w:val="000000"/>
          <w:szCs w:val="22"/>
          <w:u w:val="single"/>
        </w:rPr>
        <w:t xml:space="preserve"> into leading the next steps in bio-military research.</w:t>
      </w:r>
      <w:r w:rsidRPr="002B3311">
        <w:rPr>
          <w:rFonts w:eastAsia="Times New Roman" w:cs="Calibri"/>
          <w:color w:val="000000"/>
          <w:sz w:val="14"/>
          <w:szCs w:val="14"/>
        </w:rPr>
        <w:t xml:space="preserve"> Could biomedical data be used to develop bioweapons? Explain. </w:t>
      </w:r>
      <w:r w:rsidRPr="002B3311">
        <w:rPr>
          <w:rFonts w:eastAsia="Times New Roman" w:cs="Calibri"/>
          <w:color w:val="000000"/>
          <w:szCs w:val="22"/>
          <w:u w:val="single"/>
        </w:rPr>
        <w:t xml:space="preserve">Personalized medicine advances mean that personalized bio-attacks are increasingly possible. </w:t>
      </w:r>
      <w:r w:rsidRPr="002B3311">
        <w:rPr>
          <w:rFonts w:eastAsia="Times New Roman" w:cs="Calibri"/>
          <w:color w:val="000000"/>
          <w:sz w:val="14"/>
          <w:szCs w:val="14"/>
        </w:rPr>
        <w:t xml:space="preserve">The combination of AI with biomedical data and genome-editing technologies will help us predict genes most important to particular functions. </w:t>
      </w:r>
      <w:r w:rsidRPr="002B3311">
        <w:rPr>
          <w:rFonts w:eastAsia="Times New Roman" w:cs="Calibri"/>
          <w:color w:val="000000"/>
          <w:szCs w:val="22"/>
          <w:u w:val="single"/>
        </w:rPr>
        <w:t>Such insights will contribute to knowing how a particular disease occurs,</w:t>
      </w:r>
      <w:r w:rsidRPr="002B3311">
        <w:rPr>
          <w:rFonts w:eastAsia="Times New Roman" w:cs="Calibri"/>
          <w:color w:val="000000"/>
          <w:sz w:val="14"/>
          <w:szCs w:val="14"/>
        </w:rPr>
        <w:t xml:space="preserve"> how a newly-discovered virus has high transmissibility, but also why certain populations and individuals are more susceptible to it. Combining host susceptibility information with pathogenic targeted design, </w:t>
      </w:r>
      <w:r w:rsidRPr="002B3311">
        <w:rPr>
          <w:rFonts w:eastAsia="Times New Roman" w:cs="Calibri"/>
          <w:b/>
          <w:bCs/>
          <w:color w:val="000000"/>
          <w:szCs w:val="22"/>
          <w:u w:val="single"/>
          <w:shd w:val="clear" w:color="auto" w:fill="00FF00"/>
        </w:rPr>
        <w:t>malicious actors could engineer pathogens</w:t>
      </w:r>
      <w:r w:rsidRPr="002B3311">
        <w:rPr>
          <w:rFonts w:eastAsia="Times New Roman" w:cs="Calibri"/>
          <w:b/>
          <w:bCs/>
          <w:color w:val="000000"/>
          <w:szCs w:val="22"/>
          <w:u w:val="single"/>
        </w:rPr>
        <w:t xml:space="preserve"> that are </w:t>
      </w:r>
      <w:r w:rsidRPr="002B3311">
        <w:rPr>
          <w:rFonts w:eastAsia="Times New Roman" w:cs="Calibri"/>
          <w:b/>
          <w:bCs/>
          <w:color w:val="000000"/>
          <w:szCs w:val="22"/>
          <w:u w:val="single"/>
          <w:shd w:val="clear" w:color="auto" w:fill="00FF00"/>
        </w:rPr>
        <w:t>tailored to</w:t>
      </w:r>
      <w:r w:rsidRPr="002B3311">
        <w:rPr>
          <w:rFonts w:eastAsia="Times New Roman" w:cs="Calibri"/>
          <w:b/>
          <w:bCs/>
          <w:color w:val="000000"/>
          <w:szCs w:val="22"/>
          <w:u w:val="single"/>
        </w:rPr>
        <w:t xml:space="preserve"> </w:t>
      </w:r>
      <w:r w:rsidRPr="002B3311">
        <w:rPr>
          <w:rFonts w:eastAsia="Times New Roman" w:cs="Calibri"/>
          <w:b/>
          <w:bCs/>
          <w:color w:val="000000"/>
          <w:szCs w:val="22"/>
          <w:u w:val="single"/>
          <w:shd w:val="clear" w:color="auto" w:fill="00FF00"/>
        </w:rPr>
        <w:t>overcome the immune system</w:t>
      </w:r>
      <w:r w:rsidRPr="002B3311">
        <w:rPr>
          <w:rFonts w:eastAsia="Times New Roman" w:cs="Calibri"/>
          <w:b/>
          <w:bCs/>
          <w:color w:val="000000"/>
          <w:szCs w:val="22"/>
          <w:u w:val="single"/>
        </w:rPr>
        <w:t xml:space="preserve"> or the microbiome of specific populations. </w:t>
      </w:r>
    </w:p>
    <w:p w14:paraId="41227C67" w14:textId="77777777" w:rsidR="00B375BA" w:rsidRPr="002B3311" w:rsidRDefault="00B375BA" w:rsidP="00B375BA">
      <w:pPr>
        <w:spacing w:before="40" w:after="0" w:line="240" w:lineRule="auto"/>
        <w:outlineLvl w:val="3"/>
        <w:rPr>
          <w:rFonts w:ascii="Times New Roman" w:eastAsia="Times New Roman" w:hAnsi="Times New Roman" w:cs="Times New Roman"/>
          <w:b/>
          <w:bCs/>
          <w:sz w:val="24"/>
        </w:rPr>
      </w:pPr>
      <w:r w:rsidRPr="002B3311">
        <w:rPr>
          <w:rFonts w:eastAsia="Times New Roman" w:cs="Calibri"/>
          <w:b/>
          <w:bCs/>
          <w:color w:val="000000"/>
          <w:sz w:val="26"/>
          <w:szCs w:val="26"/>
        </w:rPr>
        <w:t xml:space="preserve">Maintenance of the US-led LIO is key to </w:t>
      </w:r>
      <w:r w:rsidRPr="002B3311">
        <w:rPr>
          <w:rFonts w:eastAsia="Times New Roman" w:cs="Calibri"/>
          <w:b/>
          <w:bCs/>
          <w:color w:val="000000"/>
          <w:sz w:val="26"/>
          <w:szCs w:val="26"/>
          <w:u w:val="single"/>
        </w:rPr>
        <w:t>reduce</w:t>
      </w:r>
      <w:r w:rsidRPr="002B3311">
        <w:rPr>
          <w:rFonts w:eastAsia="Times New Roman" w:cs="Calibri"/>
          <w:b/>
          <w:bCs/>
          <w:color w:val="000000"/>
          <w:sz w:val="26"/>
          <w:szCs w:val="26"/>
        </w:rPr>
        <w:t xml:space="preserve"> a </w:t>
      </w:r>
      <w:r w:rsidRPr="002B3311">
        <w:rPr>
          <w:rFonts w:eastAsia="Times New Roman" w:cs="Calibri"/>
          <w:b/>
          <w:bCs/>
          <w:color w:val="000000"/>
          <w:sz w:val="26"/>
          <w:szCs w:val="26"/>
          <w:u w:val="single"/>
        </w:rPr>
        <w:t>host of existential</w:t>
      </w:r>
      <w:r w:rsidRPr="002B3311">
        <w:rPr>
          <w:rFonts w:eastAsia="Times New Roman" w:cs="Calibri"/>
          <w:b/>
          <w:bCs/>
          <w:color w:val="000000"/>
          <w:sz w:val="26"/>
          <w:szCs w:val="26"/>
        </w:rPr>
        <w:t xml:space="preserve"> threats – establishes great-power peace.</w:t>
      </w:r>
    </w:p>
    <w:p w14:paraId="630B4F30" w14:textId="77777777" w:rsidR="00B375BA" w:rsidRPr="002B3311" w:rsidRDefault="00B375BA" w:rsidP="00B375BA">
      <w:pPr>
        <w:spacing w:line="240" w:lineRule="auto"/>
        <w:rPr>
          <w:rFonts w:ascii="Times New Roman" w:eastAsia="Times New Roman" w:hAnsi="Times New Roman" w:cs="Times New Roman"/>
          <w:sz w:val="24"/>
        </w:rPr>
      </w:pPr>
      <w:r w:rsidRPr="002B3311">
        <w:rPr>
          <w:rFonts w:eastAsia="Times New Roman" w:cs="Calibri"/>
          <w:b/>
          <w:bCs/>
          <w:color w:val="000000"/>
          <w:sz w:val="26"/>
          <w:szCs w:val="26"/>
        </w:rPr>
        <w:t>Brands 18</w:t>
      </w:r>
      <w:r w:rsidRPr="002B3311">
        <w:rPr>
          <w:rFonts w:eastAsia="Times New Roman" w:cs="Calibri"/>
          <w:color w:val="000000"/>
          <w:szCs w:val="22"/>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13" w:history="1">
        <w:r w:rsidRPr="002B3311">
          <w:rPr>
            <w:rFonts w:eastAsia="Times New Roman" w:cs="Calibri"/>
            <w:color w:val="000000"/>
            <w:szCs w:val="22"/>
            <w:u w:val="single"/>
          </w:rPr>
          <w:t>https://www.bloomberg.com/opinion/articles/2018-08-14/america-s-global-order-is-worth-fighting-for</w:t>
        </w:r>
      </w:hyperlink>
      <w:r w:rsidRPr="002B3311">
        <w:rPr>
          <w:rFonts w:eastAsia="Times New Roman" w:cs="Calibri"/>
          <w:color w:val="000000"/>
          <w:szCs w:val="22"/>
        </w:rPr>
        <w:t>] TDI // Recut NChu</w:t>
      </w:r>
    </w:p>
    <w:p w14:paraId="43E9C120" w14:textId="77777777" w:rsidR="00B375BA" w:rsidRDefault="00B375BA" w:rsidP="00B375BA">
      <w:pPr>
        <w:spacing w:line="240" w:lineRule="auto"/>
        <w:rPr>
          <w:rFonts w:eastAsia="Times New Roman" w:cs="Calibri"/>
          <w:color w:val="000000"/>
          <w:szCs w:val="22"/>
          <w:u w:val="single"/>
        </w:rPr>
      </w:pPr>
      <w:r w:rsidRPr="002B3311">
        <w:rPr>
          <w:rFonts w:eastAsia="Times New Roman" w:cs="Calibri"/>
          <w:color w:val="000000"/>
          <w:szCs w:val="22"/>
          <w:u w:val="single"/>
        </w:rPr>
        <w:t xml:space="preserve">The first argument is </w:t>
      </w:r>
      <w:r w:rsidRPr="002B3311">
        <w:rPr>
          <w:rFonts w:eastAsia="Times New Roman" w:cs="Calibri"/>
          <w:b/>
          <w:bCs/>
          <w:color w:val="000000"/>
          <w:szCs w:val="22"/>
          <w:u w:val="single"/>
        </w:rPr>
        <w:t>easily disposed</w:t>
      </w:r>
      <w:r w:rsidRPr="002B3311">
        <w:rPr>
          <w:rFonts w:eastAsia="Times New Roman" w:cs="Calibri"/>
          <w:color w:val="000000"/>
          <w:szCs w:val="22"/>
          <w:u w:val="single"/>
        </w:rPr>
        <w:t xml:space="preserve"> of.</w:t>
      </w:r>
      <w:r w:rsidRPr="002B3311">
        <w:rPr>
          <w:rFonts w:eastAsia="Times New Roman" w:cs="Calibri"/>
          <w:color w:val="000000"/>
          <w:sz w:val="16"/>
          <w:szCs w:val="16"/>
        </w:rPr>
        <w:t xml:space="preserve"> Yes, </w:t>
      </w:r>
      <w:r w:rsidRPr="002B3311">
        <w:rPr>
          <w:rFonts w:eastAsia="Times New Roman" w:cs="Calibri"/>
          <w:color w:val="000000"/>
          <w:szCs w:val="22"/>
          <w:u w:val="single"/>
        </w:rPr>
        <w:t xml:space="preserve">the postwar world has been </w:t>
      </w:r>
      <w:r w:rsidRPr="002B3311">
        <w:rPr>
          <w:rFonts w:eastAsia="Times New Roman" w:cs="Calibri"/>
          <w:b/>
          <w:bCs/>
          <w:color w:val="000000"/>
          <w:szCs w:val="22"/>
          <w:u w:val="single"/>
        </w:rPr>
        <w:t>thoroughly imperfect</w:t>
      </w:r>
      <w:r w:rsidRPr="002B3311">
        <w:rPr>
          <w:rFonts w:eastAsia="Times New Roman" w:cs="Calibri"/>
          <w:color w:val="000000"/>
          <w:sz w:val="16"/>
          <w:szCs w:val="16"/>
        </w:rPr>
        <w:t xml:space="preserve">, featuring nuclear arms races, genocides, widespread poverty and other scourges. </w:t>
      </w:r>
      <w:r w:rsidRPr="002B3311">
        <w:rPr>
          <w:rFonts w:eastAsia="Times New Roman" w:cs="Calibri"/>
          <w:color w:val="000000"/>
          <w:szCs w:val="22"/>
          <w:u w:val="single"/>
        </w:rPr>
        <w:t xml:space="preserve">But the world has </w:t>
      </w:r>
      <w:r w:rsidRPr="002B3311">
        <w:rPr>
          <w:rFonts w:eastAsia="Times New Roman" w:cs="Calibri"/>
          <w:b/>
          <w:bCs/>
          <w:color w:val="000000"/>
          <w:szCs w:val="22"/>
          <w:u w:val="single"/>
        </w:rPr>
        <w:t>always been</w:t>
      </w:r>
      <w:r w:rsidRPr="002B3311">
        <w:rPr>
          <w:rFonts w:eastAsia="Times New Roman" w:cs="Calibri"/>
          <w:color w:val="000000"/>
          <w:szCs w:val="22"/>
          <w:u w:val="single"/>
        </w:rPr>
        <w:t xml:space="preserve"> imperfect, and by </w:t>
      </w:r>
      <w:r w:rsidRPr="002B3311">
        <w:rPr>
          <w:rFonts w:eastAsia="Times New Roman" w:cs="Calibri"/>
          <w:b/>
          <w:bCs/>
          <w:color w:val="000000"/>
          <w:szCs w:val="22"/>
          <w:u w:val="single"/>
        </w:rPr>
        <w:t>any</w:t>
      </w:r>
      <w:r w:rsidRPr="002B3311">
        <w:rPr>
          <w:rFonts w:eastAsia="Times New Roman" w:cs="Calibri"/>
          <w:color w:val="000000"/>
          <w:szCs w:val="22"/>
          <w:u w:val="single"/>
        </w:rPr>
        <w:t xml:space="preserve"> meaningful </w:t>
      </w:r>
      <w:r w:rsidRPr="002B3311">
        <w:rPr>
          <w:rFonts w:eastAsia="Times New Roman" w:cs="Calibri"/>
          <w:b/>
          <w:bCs/>
          <w:color w:val="000000"/>
          <w:szCs w:val="22"/>
          <w:u w:val="single"/>
        </w:rPr>
        <w:t>comparison</w:t>
      </w:r>
      <w:r w:rsidRPr="002B3311">
        <w:rPr>
          <w:rFonts w:eastAsia="Times New Roman" w:cs="Calibri"/>
          <w:color w:val="000000"/>
          <w:szCs w:val="22"/>
          <w:u w:val="single"/>
        </w:rPr>
        <w:t xml:space="preserve">, the last </w:t>
      </w:r>
      <w:r w:rsidRPr="002B3311">
        <w:rPr>
          <w:rFonts w:eastAsia="Times New Roman" w:cs="Calibri"/>
          <w:b/>
          <w:bCs/>
          <w:color w:val="000000"/>
          <w:szCs w:val="22"/>
          <w:u w:val="single"/>
        </w:rPr>
        <w:t>seven decades</w:t>
      </w:r>
      <w:r w:rsidRPr="002B3311">
        <w:rPr>
          <w:rFonts w:eastAsia="Times New Roman" w:cs="Calibri"/>
          <w:color w:val="000000"/>
          <w:sz w:val="16"/>
          <w:szCs w:val="16"/>
        </w:rPr>
        <w:t xml:space="preserve"> </w:t>
      </w:r>
      <w:r w:rsidRPr="002B3311">
        <w:rPr>
          <w:rFonts w:eastAsia="Times New Roman" w:cs="Calibri"/>
          <w:color w:val="000000"/>
          <w:szCs w:val="22"/>
          <w:u w:val="single"/>
        </w:rPr>
        <w:t xml:space="preserve">have been a </w:t>
      </w:r>
      <w:r w:rsidRPr="002B3311">
        <w:rPr>
          <w:rFonts w:eastAsia="Times New Roman" w:cs="Calibri"/>
          <w:b/>
          <w:bCs/>
          <w:color w:val="000000"/>
          <w:szCs w:val="22"/>
          <w:u w:val="single"/>
        </w:rPr>
        <w:t>veritable golden age</w:t>
      </w:r>
      <w:r w:rsidRPr="002B3311">
        <w:rPr>
          <w:rFonts w:eastAsia="Times New Roman" w:cs="Calibri"/>
          <w:color w:val="000000"/>
          <w:szCs w:val="22"/>
          <w:u w:val="single"/>
        </w:rPr>
        <w:t>.</w:t>
      </w:r>
      <w:r w:rsidRPr="002B3311">
        <w:rPr>
          <w:rFonts w:eastAsia="Times New Roman" w:cs="Calibri"/>
          <w:color w:val="000000"/>
          <w:sz w:val="20"/>
          <w:szCs w:val="20"/>
          <w:u w:val="single"/>
        </w:rPr>
        <w:t xml:space="preserve"> </w:t>
      </w:r>
      <w:r w:rsidRPr="002B3311">
        <w:rPr>
          <w:rFonts w:eastAsia="Times New Roman" w:cs="Calibri"/>
          <w:color w:val="000000"/>
          <w:szCs w:val="22"/>
          <w:u w:val="single"/>
        </w:rPr>
        <w:t xml:space="preserve">The </w:t>
      </w:r>
      <w:r w:rsidRPr="002B3311">
        <w:rPr>
          <w:rFonts w:eastAsia="Times New Roman" w:cs="Calibri"/>
          <w:b/>
          <w:bCs/>
          <w:color w:val="000000"/>
          <w:szCs w:val="22"/>
          <w:u w:val="single"/>
          <w:shd w:val="clear" w:color="auto" w:fill="00FF00"/>
        </w:rPr>
        <w:t>liberal international</w:t>
      </w:r>
      <w:r w:rsidRPr="002B3311">
        <w:rPr>
          <w:rFonts w:eastAsia="Times New Roman" w:cs="Calibri"/>
          <w:color w:val="000000"/>
          <w:sz w:val="16"/>
          <w:szCs w:val="16"/>
        </w:rPr>
        <w:t xml:space="preserve"> economic </w:t>
      </w:r>
      <w:r w:rsidRPr="002B3311">
        <w:rPr>
          <w:rFonts w:eastAsia="Times New Roman" w:cs="Calibri"/>
          <w:color w:val="000000"/>
          <w:szCs w:val="22"/>
          <w:u w:val="single"/>
          <w:shd w:val="clear" w:color="auto" w:fill="00FF00"/>
        </w:rPr>
        <w:t>order has led to</w:t>
      </w:r>
      <w:r w:rsidRPr="002B3311">
        <w:rPr>
          <w:rFonts w:eastAsia="Times New Roman" w:cs="Calibri"/>
          <w:color w:val="000000"/>
          <w:szCs w:val="22"/>
          <w:u w:val="single"/>
        </w:rPr>
        <w:t xml:space="preserve"> an </w:t>
      </w:r>
      <w:r w:rsidRPr="002B3311">
        <w:rPr>
          <w:rFonts w:eastAsia="Times New Roman" w:cs="Calibri"/>
          <w:b/>
          <w:bCs/>
          <w:color w:val="000000"/>
          <w:szCs w:val="22"/>
          <w:u w:val="single"/>
        </w:rPr>
        <w:t>explosion</w:t>
      </w:r>
      <w:r w:rsidRPr="002B3311">
        <w:rPr>
          <w:rFonts w:eastAsia="Times New Roman" w:cs="Calibri"/>
          <w:color w:val="000000"/>
          <w:sz w:val="16"/>
          <w:szCs w:val="16"/>
        </w:rPr>
        <w:t xml:space="preserve"> </w:t>
      </w:r>
      <w:r w:rsidRPr="002B3311">
        <w:rPr>
          <w:rFonts w:eastAsia="Times New Roman" w:cs="Calibri"/>
          <w:color w:val="000000"/>
          <w:szCs w:val="22"/>
          <w:u w:val="single"/>
        </w:rPr>
        <w:t xml:space="preserve">of </w:t>
      </w:r>
      <w:r w:rsidRPr="002B3311">
        <w:rPr>
          <w:rFonts w:eastAsia="Times New Roman" w:cs="Calibri"/>
          <w:b/>
          <w:bCs/>
          <w:color w:val="000000"/>
          <w:szCs w:val="22"/>
          <w:u w:val="single"/>
        </w:rPr>
        <w:t>domestic</w:t>
      </w:r>
      <w:r w:rsidRPr="002B3311">
        <w:rPr>
          <w:rFonts w:eastAsia="Times New Roman" w:cs="Calibri"/>
          <w:color w:val="000000"/>
          <w:szCs w:val="22"/>
          <w:u w:val="single"/>
        </w:rPr>
        <w:t xml:space="preserve"> and </w:t>
      </w:r>
      <w:r w:rsidRPr="002B3311">
        <w:rPr>
          <w:rFonts w:eastAsia="Times New Roman" w:cs="Calibri"/>
          <w:b/>
          <w:bCs/>
          <w:color w:val="000000"/>
          <w:szCs w:val="22"/>
          <w:u w:val="single"/>
          <w:shd w:val="clear" w:color="auto" w:fill="00FF00"/>
        </w:rPr>
        <w:t>global prosperity</w:t>
      </w:r>
      <w:r w:rsidRPr="002B3311">
        <w:rPr>
          <w:rFonts w:eastAsia="Times New Roman" w:cs="Calibri"/>
          <w:color w:val="000000"/>
          <w:szCs w:val="22"/>
          <w:u w:val="single"/>
        </w:rPr>
        <w:t>:</w:t>
      </w:r>
      <w:r w:rsidRPr="002B3311">
        <w:rPr>
          <w:rFonts w:eastAsia="Times New Roman" w:cs="Calibri"/>
          <w:color w:val="000000"/>
          <w:sz w:val="16"/>
          <w:szCs w:val="16"/>
        </w:rPr>
        <w:t xml:space="preserve"> According to World Bank data, both U.S. and </w:t>
      </w:r>
      <w:r w:rsidRPr="002B3311">
        <w:rPr>
          <w:rFonts w:eastAsia="Times New Roman" w:cs="Calibri"/>
          <w:color w:val="000000"/>
          <w:szCs w:val="22"/>
          <w:u w:val="single"/>
        </w:rPr>
        <w:t xml:space="preserve">global </w:t>
      </w:r>
      <w:r w:rsidRPr="002B3311">
        <w:rPr>
          <w:rFonts w:eastAsia="Times New Roman" w:cs="Calibri"/>
          <w:b/>
          <w:bCs/>
          <w:color w:val="000000"/>
          <w:szCs w:val="22"/>
          <w:u w:val="single"/>
        </w:rPr>
        <w:t>per capita</w:t>
      </w:r>
      <w:r w:rsidRPr="002B3311">
        <w:rPr>
          <w:rFonts w:eastAsia="Times New Roman" w:cs="Calibri"/>
          <w:color w:val="000000"/>
          <w:szCs w:val="22"/>
          <w:u w:val="single"/>
        </w:rPr>
        <w:t xml:space="preserve"> income have increased </w:t>
      </w:r>
      <w:r w:rsidRPr="002B3311">
        <w:rPr>
          <w:rFonts w:eastAsia="Times New Roman" w:cs="Calibri"/>
          <w:b/>
          <w:bCs/>
          <w:color w:val="000000"/>
          <w:szCs w:val="22"/>
          <w:u w:val="single"/>
        </w:rPr>
        <w:t>roughly three-fold</w:t>
      </w:r>
      <w:r w:rsidRPr="002B3311">
        <w:rPr>
          <w:rFonts w:eastAsia="Times New Roman" w:cs="Calibri"/>
          <w:color w:val="000000"/>
          <w:sz w:val="16"/>
          <w:szCs w:val="16"/>
        </w:rPr>
        <w:t xml:space="preserve"> (in inflation-adjusted terms) since 1960, with U.S. gross domestic product increasing nearly six-fold. </w:t>
      </w:r>
      <w:r w:rsidRPr="002B3311">
        <w:rPr>
          <w:rFonts w:eastAsia="Times New Roman" w:cs="Calibri"/>
          <w:color w:val="000000"/>
          <w:szCs w:val="22"/>
          <w:u w:val="single"/>
        </w:rPr>
        <w:t>The</w:t>
      </w:r>
      <w:r w:rsidRPr="002B3311">
        <w:rPr>
          <w:rFonts w:eastAsia="Times New Roman" w:cs="Calibri"/>
          <w:color w:val="000000"/>
          <w:sz w:val="16"/>
          <w:szCs w:val="16"/>
        </w:rPr>
        <w:t xml:space="preserve"> U.S. </w:t>
      </w:r>
      <w:r w:rsidRPr="002B3311">
        <w:rPr>
          <w:rFonts w:eastAsia="Times New Roman" w:cs="Calibri"/>
          <w:b/>
          <w:bCs/>
          <w:color w:val="000000"/>
          <w:szCs w:val="22"/>
          <w:u w:val="single"/>
        </w:rPr>
        <w:t>system</w:t>
      </w:r>
      <w:r w:rsidRPr="002B3311">
        <w:rPr>
          <w:rFonts w:eastAsia="Times New Roman" w:cs="Calibri"/>
          <w:color w:val="000000"/>
          <w:sz w:val="16"/>
          <w:szCs w:val="16"/>
        </w:rPr>
        <w:t xml:space="preserve"> of alliances and forward military deployments </w:t>
      </w:r>
      <w:r w:rsidRPr="002B3311">
        <w:rPr>
          <w:rFonts w:eastAsia="Times New Roman" w:cs="Calibri"/>
          <w:color w:val="000000"/>
          <w:szCs w:val="22"/>
          <w:u w:val="single"/>
        </w:rPr>
        <w:t xml:space="preserve">has </w:t>
      </w:r>
      <w:r w:rsidRPr="002B3311">
        <w:rPr>
          <w:rFonts w:eastAsia="Times New Roman" w:cs="Calibri"/>
          <w:b/>
          <w:bCs/>
          <w:color w:val="000000"/>
          <w:szCs w:val="22"/>
          <w:u w:val="single"/>
          <w:shd w:val="clear" w:color="auto" w:fill="00FF00"/>
        </w:rPr>
        <w:t>contributed critically</w:t>
      </w:r>
      <w:r w:rsidRPr="002B3311">
        <w:rPr>
          <w:rFonts w:eastAsia="Times New Roman" w:cs="Calibri"/>
          <w:color w:val="000000"/>
          <w:szCs w:val="22"/>
          <w:u w:val="single"/>
          <w:shd w:val="clear" w:color="auto" w:fill="00FF00"/>
        </w:rPr>
        <w:t xml:space="preserve"> to the </w:t>
      </w:r>
      <w:r w:rsidRPr="002B3311">
        <w:rPr>
          <w:rFonts w:eastAsia="Times New Roman" w:cs="Calibri"/>
          <w:b/>
          <w:bCs/>
          <w:color w:val="000000"/>
          <w:szCs w:val="22"/>
          <w:u w:val="single"/>
          <w:shd w:val="clear" w:color="auto" w:fill="00FF00"/>
        </w:rPr>
        <w:t>longest period</w:t>
      </w:r>
      <w:r w:rsidRPr="002B3311">
        <w:rPr>
          <w:rFonts w:eastAsia="Times New Roman" w:cs="Calibri"/>
          <w:color w:val="000000"/>
          <w:sz w:val="16"/>
          <w:szCs w:val="16"/>
          <w:shd w:val="clear" w:color="auto" w:fill="00FF00"/>
        </w:rPr>
        <w:t xml:space="preserve"> </w:t>
      </w:r>
      <w:r w:rsidRPr="002B3311">
        <w:rPr>
          <w:rFonts w:eastAsia="Times New Roman" w:cs="Calibri"/>
          <w:color w:val="000000"/>
          <w:szCs w:val="22"/>
          <w:u w:val="single"/>
          <w:shd w:val="clear" w:color="auto" w:fill="00FF00"/>
        </w:rPr>
        <w:t xml:space="preserve">of </w:t>
      </w:r>
      <w:r w:rsidRPr="002B3311">
        <w:rPr>
          <w:rFonts w:eastAsia="Times New Roman" w:cs="Calibri"/>
          <w:b/>
          <w:bCs/>
          <w:color w:val="000000"/>
          <w:szCs w:val="22"/>
          <w:u w:val="single"/>
          <w:shd w:val="clear" w:color="auto" w:fill="00FF00"/>
        </w:rPr>
        <w:t>great-power peace</w:t>
      </w:r>
      <w:r w:rsidRPr="002B3311">
        <w:rPr>
          <w:rFonts w:eastAsia="Times New Roman" w:cs="Calibri"/>
          <w:color w:val="000000"/>
          <w:szCs w:val="22"/>
          <w:u w:val="single"/>
          <w:shd w:val="clear" w:color="auto" w:fill="00FF00"/>
        </w:rPr>
        <w:t xml:space="preserve"> in modern history</w:t>
      </w:r>
      <w:r w:rsidRPr="002B3311">
        <w:rPr>
          <w:rFonts w:eastAsia="Times New Roman" w:cs="Calibri"/>
          <w:color w:val="000000"/>
          <w:szCs w:val="22"/>
          <w:u w:val="single"/>
        </w:rPr>
        <w:t xml:space="preserve">, and </w:t>
      </w:r>
      <w:r w:rsidRPr="002B3311">
        <w:rPr>
          <w:rFonts w:eastAsia="Times New Roman" w:cs="Calibri"/>
          <w:b/>
          <w:bCs/>
          <w:color w:val="000000"/>
          <w:szCs w:val="22"/>
          <w:u w:val="single"/>
        </w:rPr>
        <w:t>the incidence of war</w:t>
      </w:r>
      <w:r w:rsidRPr="002B3311">
        <w:rPr>
          <w:rFonts w:eastAsia="Times New Roman" w:cs="Calibri"/>
          <w:color w:val="000000"/>
          <w:sz w:val="16"/>
          <w:szCs w:val="16"/>
        </w:rPr>
        <w:t xml:space="preserve"> </w:t>
      </w:r>
      <w:r w:rsidRPr="002B3311">
        <w:rPr>
          <w:rFonts w:eastAsia="Times New Roman" w:cs="Calibri"/>
          <w:color w:val="000000"/>
          <w:szCs w:val="22"/>
          <w:u w:val="single"/>
        </w:rPr>
        <w:t xml:space="preserve">and conquest </w:t>
      </w:r>
      <w:r w:rsidRPr="002B3311">
        <w:rPr>
          <w:rFonts w:eastAsia="Times New Roman" w:cs="Calibri"/>
          <w:b/>
          <w:bCs/>
          <w:color w:val="000000"/>
          <w:szCs w:val="22"/>
          <w:u w:val="single"/>
        </w:rPr>
        <w:t>more broadly</w:t>
      </w:r>
      <w:r w:rsidRPr="002B3311">
        <w:rPr>
          <w:rFonts w:eastAsia="Times New Roman" w:cs="Calibri"/>
          <w:color w:val="000000"/>
          <w:sz w:val="16"/>
          <w:szCs w:val="16"/>
        </w:rPr>
        <w:t xml:space="preserve"> </w:t>
      </w:r>
      <w:r w:rsidRPr="002B3311">
        <w:rPr>
          <w:rFonts w:eastAsia="Times New Roman" w:cs="Calibri"/>
          <w:color w:val="000000"/>
          <w:szCs w:val="22"/>
          <w:u w:val="single"/>
        </w:rPr>
        <w:t xml:space="preserve">have dropped </w:t>
      </w:r>
      <w:r w:rsidRPr="002B3311">
        <w:rPr>
          <w:rFonts w:eastAsia="Times New Roman" w:cs="Calibri"/>
          <w:b/>
          <w:bCs/>
          <w:color w:val="000000"/>
          <w:szCs w:val="22"/>
          <w:u w:val="single"/>
        </w:rPr>
        <w:t>dramatically</w:t>
      </w:r>
      <w:r w:rsidRPr="002B3311">
        <w:rPr>
          <w:rFonts w:eastAsia="Times New Roman" w:cs="Calibri"/>
          <w:color w:val="000000"/>
          <w:szCs w:val="22"/>
          <w:u w:val="single"/>
        </w:rPr>
        <w:t xml:space="preserve">. The number of </w:t>
      </w:r>
      <w:r w:rsidRPr="002B3311">
        <w:rPr>
          <w:rFonts w:eastAsia="Times New Roman" w:cs="Calibri"/>
          <w:b/>
          <w:bCs/>
          <w:color w:val="000000"/>
          <w:szCs w:val="22"/>
          <w:u w:val="single"/>
        </w:rPr>
        <w:t>democracies</w:t>
      </w:r>
      <w:r w:rsidRPr="002B3311">
        <w:rPr>
          <w:rFonts w:eastAsia="Times New Roman" w:cs="Calibri"/>
          <w:color w:val="000000"/>
          <w:szCs w:val="22"/>
          <w:u w:val="single"/>
        </w:rPr>
        <w:t xml:space="preserve"> in</w:t>
      </w:r>
      <w:r w:rsidRPr="002B3311">
        <w:rPr>
          <w:rFonts w:eastAsia="Times New Roman" w:cs="Calibri"/>
          <w:color w:val="000000"/>
          <w:sz w:val="16"/>
          <w:szCs w:val="16"/>
        </w:rPr>
        <w:t xml:space="preserve"> the world </w:t>
      </w:r>
      <w:r w:rsidRPr="002B3311">
        <w:rPr>
          <w:rFonts w:eastAsia="Times New Roman" w:cs="Calibri"/>
          <w:color w:val="000000"/>
          <w:szCs w:val="22"/>
          <w:u w:val="single"/>
        </w:rPr>
        <w:t xml:space="preserve">has </w:t>
      </w:r>
      <w:r w:rsidRPr="002B3311">
        <w:rPr>
          <w:rFonts w:eastAsia="Times New Roman" w:cs="Calibri"/>
          <w:b/>
          <w:bCs/>
          <w:color w:val="000000"/>
          <w:szCs w:val="22"/>
          <w:u w:val="single"/>
        </w:rPr>
        <w:t>increased</w:t>
      </w:r>
      <w:r w:rsidRPr="002B3311">
        <w:rPr>
          <w:rFonts w:eastAsia="Times New Roman" w:cs="Calibri"/>
          <w:color w:val="000000"/>
          <w:sz w:val="16"/>
          <w:szCs w:val="16"/>
        </w:rPr>
        <w:t xml:space="preserve"> </w:t>
      </w:r>
      <w:r w:rsidRPr="002B3311">
        <w:rPr>
          <w:rFonts w:eastAsia="Times New Roman" w:cs="Calibri"/>
          <w:color w:val="000000"/>
          <w:szCs w:val="22"/>
          <w:u w:val="single"/>
        </w:rPr>
        <w:t>from</w:t>
      </w:r>
      <w:r w:rsidRPr="002B3311">
        <w:rPr>
          <w:rFonts w:eastAsia="Times New Roman" w:cs="Calibri"/>
          <w:color w:val="000000"/>
          <w:sz w:val="16"/>
          <w:szCs w:val="16"/>
        </w:rPr>
        <w:t xml:space="preserve"> perhaps </w:t>
      </w:r>
      <w:r w:rsidRPr="002B3311">
        <w:rPr>
          <w:rFonts w:eastAsia="Times New Roman" w:cs="Calibri"/>
          <w:color w:val="000000"/>
          <w:szCs w:val="22"/>
          <w:u w:val="single"/>
        </w:rPr>
        <w:t>a dozen</w:t>
      </w:r>
      <w:r w:rsidRPr="002B3311">
        <w:rPr>
          <w:rFonts w:eastAsia="Times New Roman" w:cs="Calibri"/>
          <w:color w:val="000000"/>
          <w:sz w:val="16"/>
          <w:szCs w:val="16"/>
        </w:rPr>
        <w:t xml:space="preserve"> during World War II to well over 100 today; </w:t>
      </w:r>
      <w:r w:rsidRPr="002B3311">
        <w:rPr>
          <w:rFonts w:eastAsia="Times New Roman" w:cs="Calibri"/>
          <w:b/>
          <w:bCs/>
          <w:color w:val="000000"/>
          <w:szCs w:val="22"/>
          <w:u w:val="single"/>
          <w:shd w:val="clear" w:color="auto" w:fill="00FF00"/>
        </w:rPr>
        <w:t>respect for basic</w:t>
      </w:r>
      <w:r w:rsidRPr="002B3311">
        <w:rPr>
          <w:rFonts w:eastAsia="Times New Roman" w:cs="Calibri"/>
          <w:color w:val="000000"/>
          <w:sz w:val="16"/>
          <w:szCs w:val="16"/>
          <w:shd w:val="clear" w:color="auto" w:fill="00FF00"/>
        </w:rPr>
        <w:t xml:space="preserve"> </w:t>
      </w:r>
      <w:r w:rsidRPr="002B3311">
        <w:rPr>
          <w:rFonts w:eastAsia="Times New Roman" w:cs="Calibri"/>
          <w:color w:val="000000"/>
          <w:szCs w:val="22"/>
          <w:u w:val="single"/>
          <w:shd w:val="clear" w:color="auto" w:fill="00FF00"/>
        </w:rPr>
        <w:t>human rights has</w:t>
      </w:r>
      <w:r w:rsidRPr="002B3311">
        <w:rPr>
          <w:rFonts w:eastAsia="Times New Roman" w:cs="Calibri"/>
          <w:color w:val="000000"/>
          <w:sz w:val="16"/>
          <w:szCs w:val="16"/>
        </w:rPr>
        <w:t xml:space="preserve"> also </w:t>
      </w:r>
      <w:r w:rsidRPr="002B3311">
        <w:rPr>
          <w:rFonts w:eastAsia="Times New Roman" w:cs="Calibri"/>
          <w:color w:val="000000"/>
          <w:szCs w:val="22"/>
          <w:u w:val="single"/>
          <w:shd w:val="clear" w:color="auto" w:fill="00FF00"/>
        </w:rPr>
        <w:t xml:space="preserve">reached </w:t>
      </w:r>
      <w:r w:rsidRPr="002B3311">
        <w:rPr>
          <w:rFonts w:eastAsia="Times New Roman" w:cs="Calibri"/>
          <w:b/>
          <w:bCs/>
          <w:color w:val="000000"/>
          <w:szCs w:val="22"/>
          <w:u w:val="single"/>
          <w:shd w:val="clear" w:color="auto" w:fill="00FF00"/>
        </w:rPr>
        <w:t>impressive levels</w:t>
      </w:r>
      <w:r w:rsidRPr="002B3311">
        <w:rPr>
          <w:rFonts w:eastAsia="Times New Roman" w:cs="Calibri"/>
          <w:color w:val="000000"/>
          <w:szCs w:val="22"/>
          <w:u w:val="single"/>
        </w:rPr>
        <w:t>.</w:t>
      </w:r>
      <w:r w:rsidRPr="002B3311">
        <w:rPr>
          <w:rFonts w:eastAsia="Times New Roman" w:cs="Calibri"/>
          <w:color w:val="000000"/>
          <w:sz w:val="20"/>
          <w:szCs w:val="20"/>
          <w:u w:val="single"/>
        </w:rPr>
        <w:t xml:space="preserve"> </w:t>
      </w:r>
      <w:r w:rsidRPr="002B3311">
        <w:rPr>
          <w:rFonts w:eastAsia="Times New Roman" w:cs="Calibri"/>
          <w:color w:val="000000"/>
          <w:szCs w:val="22"/>
          <w:u w:val="single"/>
        </w:rPr>
        <w:t xml:space="preserve">As a </w:t>
      </w:r>
      <w:r w:rsidRPr="002B3311">
        <w:rPr>
          <w:rFonts w:eastAsia="Times New Roman" w:cs="Calibri"/>
          <w:b/>
          <w:bCs/>
          <w:color w:val="000000"/>
          <w:szCs w:val="22"/>
          <w:u w:val="single"/>
        </w:rPr>
        <w:t>bevy of scholarship</w:t>
      </w:r>
      <w:r w:rsidRPr="002B3311">
        <w:rPr>
          <w:rFonts w:eastAsia="Times New Roman" w:cs="Calibri"/>
          <w:color w:val="000000"/>
          <w:sz w:val="16"/>
          <w:szCs w:val="16"/>
        </w:rPr>
        <w:t xml:space="preserve"> </w:t>
      </w:r>
      <w:r w:rsidRPr="002B3311">
        <w:rPr>
          <w:rFonts w:eastAsia="Times New Roman" w:cs="Calibri"/>
          <w:color w:val="000000"/>
          <w:szCs w:val="22"/>
          <w:u w:val="single"/>
        </w:rPr>
        <w:t>has shown, the policies</w:t>
      </w:r>
      <w:r w:rsidRPr="002B3311">
        <w:rPr>
          <w:rFonts w:eastAsia="Times New Roman" w:cs="Calibri"/>
          <w:color w:val="000000"/>
          <w:sz w:val="16"/>
          <w:szCs w:val="16"/>
        </w:rPr>
        <w:t xml:space="preserve"> that the </w:t>
      </w:r>
      <w:r w:rsidRPr="002B3311">
        <w:rPr>
          <w:rFonts w:eastAsia="Times New Roman" w:cs="Calibri"/>
          <w:color w:val="000000"/>
          <w:szCs w:val="22"/>
          <w:u w:val="single"/>
        </w:rPr>
        <w:t xml:space="preserve">U.S. has </w:t>
      </w:r>
      <w:r w:rsidRPr="002B3311">
        <w:rPr>
          <w:rFonts w:eastAsia="Times New Roman" w:cs="Calibri"/>
          <w:b/>
          <w:bCs/>
          <w:color w:val="000000"/>
          <w:szCs w:val="22"/>
          <w:u w:val="single"/>
        </w:rPr>
        <w:t>pursued</w:t>
      </w:r>
      <w:r w:rsidRPr="002B3311">
        <w:rPr>
          <w:rFonts w:eastAsia="Times New Roman" w:cs="Calibri"/>
          <w:color w:val="000000"/>
          <w:szCs w:val="22"/>
          <w:u w:val="single"/>
        </w:rPr>
        <w:t xml:space="preserve"> and the </w:t>
      </w:r>
      <w:r w:rsidRPr="002B3311">
        <w:rPr>
          <w:rFonts w:eastAsia="Times New Roman" w:cs="Calibri"/>
          <w:b/>
          <w:bCs/>
          <w:color w:val="000000"/>
          <w:szCs w:val="22"/>
          <w:u w:val="single"/>
        </w:rPr>
        <w:t>international order</w:t>
      </w:r>
      <w:r w:rsidRPr="002B3311">
        <w:rPr>
          <w:rFonts w:eastAsia="Times New Roman" w:cs="Calibri"/>
          <w:color w:val="000000"/>
          <w:sz w:val="16"/>
          <w:szCs w:val="16"/>
        </w:rPr>
        <w:t xml:space="preserve"> it has built </w:t>
      </w:r>
      <w:r w:rsidRPr="002B3311">
        <w:rPr>
          <w:rFonts w:eastAsia="Times New Roman" w:cs="Calibri"/>
          <w:color w:val="000000"/>
          <w:szCs w:val="22"/>
          <w:u w:val="single"/>
        </w:rPr>
        <w:t xml:space="preserve">have contributed </w:t>
      </w:r>
      <w:r w:rsidRPr="002B3311">
        <w:rPr>
          <w:rFonts w:eastAsia="Times New Roman" w:cs="Calibri"/>
          <w:b/>
          <w:bCs/>
          <w:color w:val="000000"/>
          <w:szCs w:val="22"/>
          <w:u w:val="single"/>
        </w:rPr>
        <w:t>enormously</w:t>
      </w:r>
      <w:r w:rsidRPr="002B3311">
        <w:rPr>
          <w:rFonts w:eastAsia="Times New Roman" w:cs="Calibri"/>
          <w:color w:val="000000"/>
          <w:sz w:val="16"/>
          <w:szCs w:val="16"/>
        </w:rPr>
        <w:t xml:space="preserve"> </w:t>
      </w:r>
      <w:r w:rsidRPr="002B3311">
        <w:rPr>
          <w:rFonts w:eastAsia="Times New Roman" w:cs="Calibri"/>
          <w:color w:val="000000"/>
          <w:szCs w:val="22"/>
          <w:u w:val="single"/>
        </w:rPr>
        <w:t xml:space="preserve">and </w:t>
      </w:r>
      <w:r w:rsidRPr="002B3311">
        <w:rPr>
          <w:rFonts w:eastAsia="Times New Roman" w:cs="Calibri"/>
          <w:b/>
          <w:bCs/>
          <w:color w:val="000000"/>
          <w:szCs w:val="22"/>
          <w:u w:val="single"/>
        </w:rPr>
        <w:t>directly</w:t>
      </w:r>
      <w:r w:rsidRPr="002B3311">
        <w:rPr>
          <w:rFonts w:eastAsia="Times New Roman" w:cs="Calibri"/>
          <w:color w:val="000000"/>
          <w:szCs w:val="22"/>
          <w:u w:val="single"/>
        </w:rPr>
        <w:t xml:space="preserve"> to these </w:t>
      </w:r>
      <w:r w:rsidRPr="002B3311">
        <w:rPr>
          <w:rFonts w:eastAsia="Times New Roman" w:cs="Calibri"/>
          <w:b/>
          <w:bCs/>
          <w:color w:val="000000"/>
          <w:szCs w:val="22"/>
          <w:u w:val="single"/>
        </w:rPr>
        <w:t>outcomes</w:t>
      </w:r>
      <w:r w:rsidRPr="002B3311">
        <w:rPr>
          <w:rFonts w:eastAsia="Times New Roman" w:cs="Calibri"/>
          <w:color w:val="000000"/>
          <w:szCs w:val="22"/>
          <w:u w:val="single"/>
        </w:rPr>
        <w:t xml:space="preserve">. If the </w:t>
      </w:r>
      <w:r w:rsidRPr="002B3311">
        <w:rPr>
          <w:rFonts w:eastAsia="Times New Roman" w:cs="Calibri"/>
          <w:b/>
          <w:bCs/>
          <w:color w:val="000000"/>
          <w:szCs w:val="22"/>
          <w:u w:val="single"/>
        </w:rPr>
        <w:t>liberal international order</w:t>
      </w:r>
      <w:r w:rsidRPr="002B3311">
        <w:rPr>
          <w:rFonts w:eastAsia="Times New Roman" w:cs="Calibri"/>
          <w:color w:val="000000"/>
          <w:szCs w:val="22"/>
          <w:u w:val="single"/>
        </w:rPr>
        <w:t xml:space="preserve"> can’t be considered a </w:t>
      </w:r>
      <w:r w:rsidRPr="002B3311">
        <w:rPr>
          <w:rFonts w:eastAsia="Times New Roman" w:cs="Calibri"/>
          <w:b/>
          <w:bCs/>
          <w:color w:val="000000"/>
          <w:szCs w:val="22"/>
          <w:u w:val="single"/>
        </w:rPr>
        <w:t>smashing success</w:t>
      </w:r>
      <w:r w:rsidRPr="002B3311">
        <w:rPr>
          <w:rFonts w:eastAsia="Times New Roman" w:cs="Calibri"/>
          <w:color w:val="000000"/>
          <w:szCs w:val="22"/>
          <w:u w:val="single"/>
        </w:rPr>
        <w:t xml:space="preserve">, no </w:t>
      </w:r>
      <w:r w:rsidRPr="002B3311">
        <w:rPr>
          <w:rFonts w:eastAsia="Times New Roman" w:cs="Calibri"/>
          <w:b/>
          <w:bCs/>
          <w:color w:val="000000"/>
          <w:szCs w:val="22"/>
          <w:u w:val="single"/>
        </w:rPr>
        <w:t>international order</w:t>
      </w:r>
      <w:r w:rsidRPr="002B3311">
        <w:rPr>
          <w:rFonts w:eastAsia="Times New Roman" w:cs="Calibri"/>
          <w:color w:val="000000"/>
          <w:szCs w:val="22"/>
          <w:u w:val="single"/>
        </w:rPr>
        <w:t xml:space="preserve"> could be.</w:t>
      </w:r>
      <w:r w:rsidRPr="002B3311">
        <w:rPr>
          <w:rFonts w:eastAsia="Times New Roman" w:cs="Calibri"/>
          <w:color w:val="000000"/>
          <w:sz w:val="20"/>
          <w:szCs w:val="20"/>
          <w:u w:val="single"/>
        </w:rPr>
        <w:t xml:space="preserve"> </w:t>
      </w:r>
      <w:r w:rsidRPr="002B3311">
        <w:rPr>
          <w:rFonts w:eastAsia="Times New Roman" w:cs="Calibri"/>
          <w:color w:val="000000"/>
          <w:sz w:val="16"/>
          <w:szCs w:val="16"/>
        </w:rPr>
        <w:t xml:space="preserve">The second critique is also overstated. It is true that Washington, like all great powers throughout history, has been willing to bend the rules to get its way. It is hard to reconcile Cold War-era interventions in Guatemala, Chile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2B3311">
        <w:rPr>
          <w:rFonts w:eastAsia="Times New Roman" w:cs="Calibri"/>
          <w:color w:val="000000"/>
          <w:szCs w:val="22"/>
          <w:u w:val="single"/>
        </w:rPr>
        <w:t xml:space="preserve">the </w:t>
      </w:r>
      <w:r w:rsidRPr="002B3311">
        <w:rPr>
          <w:rFonts w:eastAsia="Times New Roman" w:cs="Calibri"/>
          <w:color w:val="000000"/>
          <w:szCs w:val="22"/>
          <w:u w:val="single"/>
          <w:shd w:val="clear" w:color="auto" w:fill="00FF00"/>
        </w:rPr>
        <w:t xml:space="preserve">U.S. has </w:t>
      </w:r>
      <w:r w:rsidRPr="002B3311">
        <w:rPr>
          <w:rFonts w:eastAsia="Times New Roman" w:cs="Calibri"/>
          <w:b/>
          <w:bCs/>
          <w:color w:val="000000"/>
          <w:szCs w:val="22"/>
          <w:u w:val="single"/>
        </w:rPr>
        <w:t>generally</w:t>
      </w:r>
      <w:r w:rsidRPr="002B3311">
        <w:rPr>
          <w:rFonts w:eastAsia="Times New Roman" w:cs="Calibri"/>
          <w:color w:val="000000"/>
          <w:sz w:val="16"/>
          <w:szCs w:val="16"/>
        </w:rPr>
        <w:t xml:space="preserve"> </w:t>
      </w:r>
      <w:r w:rsidRPr="002B3311">
        <w:rPr>
          <w:rFonts w:eastAsia="Times New Roman" w:cs="Calibri"/>
          <w:color w:val="000000"/>
          <w:szCs w:val="22"/>
          <w:u w:val="single"/>
          <w:shd w:val="clear" w:color="auto" w:fill="00FF00"/>
        </w:rPr>
        <w:t>enlisted its power in</w:t>
      </w:r>
      <w:r w:rsidRPr="002B3311">
        <w:rPr>
          <w:rFonts w:eastAsia="Times New Roman" w:cs="Calibri"/>
          <w:color w:val="000000"/>
          <w:szCs w:val="22"/>
          <w:u w:val="single"/>
        </w:rPr>
        <w:t xml:space="preserve"> the </w:t>
      </w:r>
      <w:r w:rsidRPr="002B3311">
        <w:rPr>
          <w:rFonts w:eastAsia="Times New Roman" w:cs="Calibri"/>
          <w:b/>
          <w:bCs/>
          <w:color w:val="000000"/>
          <w:szCs w:val="22"/>
          <w:u w:val="single"/>
        </w:rPr>
        <w:t>service</w:t>
      </w:r>
      <w:r w:rsidRPr="002B3311">
        <w:rPr>
          <w:rFonts w:eastAsia="Times New Roman" w:cs="Calibri"/>
          <w:color w:val="000000"/>
          <w:szCs w:val="22"/>
          <w:u w:val="single"/>
        </w:rPr>
        <w:t xml:space="preserve"> of </w:t>
      </w:r>
      <w:r w:rsidRPr="002B3311">
        <w:rPr>
          <w:rFonts w:eastAsia="Times New Roman" w:cs="Calibri"/>
          <w:b/>
          <w:bCs/>
          <w:color w:val="000000"/>
          <w:szCs w:val="22"/>
          <w:u w:val="single"/>
        </w:rPr>
        <w:t>universal values</w:t>
      </w:r>
      <w:r w:rsidRPr="002B3311">
        <w:rPr>
          <w:rFonts w:eastAsia="Times New Roman" w:cs="Calibri"/>
          <w:color w:val="000000"/>
          <w:sz w:val="16"/>
          <w:szCs w:val="16"/>
        </w:rPr>
        <w:t xml:space="preserve"> </w:t>
      </w:r>
      <w:r w:rsidRPr="002B3311">
        <w:rPr>
          <w:rFonts w:eastAsia="Times New Roman" w:cs="Calibri"/>
          <w:color w:val="000000"/>
          <w:szCs w:val="22"/>
          <w:u w:val="single"/>
        </w:rPr>
        <w:t xml:space="preserve">such as </w:t>
      </w:r>
      <w:r w:rsidRPr="002B3311">
        <w:rPr>
          <w:rFonts w:eastAsia="Times New Roman" w:cs="Calibri"/>
          <w:b/>
          <w:bCs/>
          <w:color w:val="000000"/>
          <w:szCs w:val="22"/>
          <w:u w:val="single"/>
          <w:shd w:val="clear" w:color="auto" w:fill="00FF00"/>
        </w:rPr>
        <w:t>democracy</w:t>
      </w:r>
      <w:r w:rsidRPr="002B3311">
        <w:rPr>
          <w:rFonts w:eastAsia="Times New Roman" w:cs="Calibri"/>
          <w:color w:val="000000"/>
          <w:szCs w:val="22"/>
          <w:u w:val="single"/>
          <w:shd w:val="clear" w:color="auto" w:fill="00FF00"/>
        </w:rPr>
        <w:t xml:space="preserve"> and </w:t>
      </w:r>
      <w:r w:rsidRPr="002B3311">
        <w:rPr>
          <w:rFonts w:eastAsia="Times New Roman" w:cs="Calibri"/>
          <w:b/>
          <w:bCs/>
          <w:color w:val="000000"/>
          <w:szCs w:val="22"/>
          <w:u w:val="single"/>
          <w:shd w:val="clear" w:color="auto" w:fill="00FF00"/>
        </w:rPr>
        <w:t>human rights</w:t>
      </w:r>
      <w:r w:rsidRPr="002B3311">
        <w:rPr>
          <w:rFonts w:eastAsia="Times New Roman" w:cs="Calibri"/>
          <w:color w:val="000000"/>
          <w:szCs w:val="22"/>
          <w:u w:val="single"/>
        </w:rPr>
        <w:t xml:space="preserve">; it has, more often than not, </w:t>
      </w:r>
      <w:r w:rsidRPr="002B3311">
        <w:rPr>
          <w:rFonts w:eastAsia="Times New Roman" w:cs="Calibri"/>
          <w:color w:val="000000"/>
          <w:szCs w:val="22"/>
          <w:u w:val="single"/>
          <w:shd w:val="clear" w:color="auto" w:fill="00FF00"/>
        </w:rPr>
        <w:t xml:space="preserve">promoted </w:t>
      </w:r>
      <w:r w:rsidRPr="002B3311">
        <w:rPr>
          <w:rFonts w:eastAsia="Times New Roman" w:cs="Calibri"/>
          <w:b/>
          <w:bCs/>
          <w:color w:val="000000"/>
          <w:szCs w:val="22"/>
          <w:u w:val="single"/>
          <w:shd w:val="clear" w:color="auto" w:fill="00FF00"/>
        </w:rPr>
        <w:t xml:space="preserve">a </w:t>
      </w:r>
      <w:r w:rsidRPr="002B3311">
        <w:rPr>
          <w:rFonts w:eastAsia="Times New Roman" w:cs="Calibri"/>
          <w:b/>
          <w:bCs/>
          <w:color w:val="000000"/>
          <w:szCs w:val="22"/>
          <w:u w:val="single"/>
        </w:rPr>
        <w:t>positive-sum</w:t>
      </w:r>
      <w:r w:rsidRPr="002B3311">
        <w:rPr>
          <w:rFonts w:eastAsia="Times New Roman" w:cs="Calibri"/>
          <w:color w:val="000000"/>
          <w:sz w:val="16"/>
          <w:szCs w:val="16"/>
        </w:rPr>
        <w:t xml:space="preserve"> </w:t>
      </w:r>
      <w:r w:rsidRPr="002B3311">
        <w:rPr>
          <w:rFonts w:eastAsia="Times New Roman" w:cs="Calibri"/>
          <w:color w:val="000000"/>
          <w:szCs w:val="22"/>
          <w:u w:val="single"/>
        </w:rPr>
        <w:t xml:space="preserve">international </w:t>
      </w:r>
      <w:r w:rsidRPr="002B3311">
        <w:rPr>
          <w:rFonts w:eastAsia="Times New Roman" w:cs="Calibri"/>
          <w:color w:val="000000"/>
          <w:szCs w:val="22"/>
          <w:u w:val="single"/>
          <w:shd w:val="clear" w:color="auto" w:fill="00FF00"/>
        </w:rPr>
        <w:t xml:space="preserve">system in which </w:t>
      </w:r>
      <w:r w:rsidRPr="002B3311">
        <w:rPr>
          <w:rFonts w:eastAsia="Times New Roman" w:cs="Calibri"/>
          <w:b/>
          <w:bCs/>
          <w:color w:val="000000"/>
          <w:szCs w:val="22"/>
          <w:u w:val="single"/>
        </w:rPr>
        <w:t>like-minded</w:t>
      </w:r>
      <w:r w:rsidRPr="002B3311">
        <w:rPr>
          <w:rFonts w:eastAsia="Times New Roman" w:cs="Calibri"/>
          <w:color w:val="000000"/>
          <w:szCs w:val="22"/>
          <w:u w:val="single"/>
        </w:rPr>
        <w:t xml:space="preserve"> </w:t>
      </w:r>
      <w:r w:rsidRPr="002B3311">
        <w:rPr>
          <w:rFonts w:eastAsia="Times New Roman" w:cs="Calibri"/>
          <w:color w:val="000000"/>
          <w:szCs w:val="22"/>
          <w:u w:val="single"/>
          <w:shd w:val="clear" w:color="auto" w:fill="00FF00"/>
        </w:rPr>
        <w:t xml:space="preserve">nations can be </w:t>
      </w:r>
      <w:r w:rsidRPr="002B3311">
        <w:rPr>
          <w:rFonts w:eastAsia="Times New Roman" w:cs="Calibri"/>
          <w:b/>
          <w:bCs/>
          <w:color w:val="000000"/>
          <w:szCs w:val="22"/>
          <w:u w:val="single"/>
          <w:shd w:val="clear" w:color="auto" w:fill="00FF00"/>
        </w:rPr>
        <w:t>secure</w:t>
      </w:r>
      <w:r w:rsidRPr="002B3311">
        <w:rPr>
          <w:rFonts w:eastAsia="Times New Roman" w:cs="Calibri"/>
          <w:color w:val="000000"/>
          <w:szCs w:val="22"/>
          <w:u w:val="single"/>
          <w:shd w:val="clear" w:color="auto" w:fill="00FF00"/>
        </w:rPr>
        <w:t xml:space="preserve"> and </w:t>
      </w:r>
      <w:r w:rsidRPr="002B3311">
        <w:rPr>
          <w:rFonts w:eastAsia="Times New Roman" w:cs="Calibri"/>
          <w:b/>
          <w:bCs/>
          <w:color w:val="000000"/>
          <w:szCs w:val="22"/>
          <w:u w:val="single"/>
          <w:shd w:val="clear" w:color="auto" w:fill="00FF00"/>
        </w:rPr>
        <w:t>wealthy</w:t>
      </w:r>
      <w:r w:rsidRPr="002B3311">
        <w:rPr>
          <w:rFonts w:eastAsia="Times New Roman" w:cs="Calibri"/>
          <w:color w:val="000000"/>
          <w:szCs w:val="22"/>
          <w:u w:val="single"/>
        </w:rPr>
        <w:t>.</w:t>
      </w:r>
      <w:r w:rsidRPr="002B3311">
        <w:rPr>
          <w:rFonts w:eastAsia="Times New Roman" w:cs="Calibri"/>
          <w:color w:val="000000"/>
          <w:sz w:val="16"/>
          <w:szCs w:val="16"/>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2B3311">
        <w:rPr>
          <w:rFonts w:eastAsia="Times New Roman" w:cs="Calibri"/>
          <w:color w:val="000000"/>
          <w:szCs w:val="22"/>
          <w:u w:val="single"/>
        </w:rPr>
        <w:t xml:space="preserve">the </w:t>
      </w:r>
      <w:r w:rsidRPr="002B3311">
        <w:rPr>
          <w:rFonts w:eastAsia="Times New Roman" w:cs="Calibri"/>
          <w:b/>
          <w:bCs/>
          <w:color w:val="000000"/>
          <w:szCs w:val="22"/>
          <w:u w:val="single"/>
        </w:rPr>
        <w:t>conclusion</w:t>
      </w:r>
      <w:r w:rsidRPr="002B3311">
        <w:rPr>
          <w:rFonts w:eastAsia="Times New Roman" w:cs="Calibri"/>
          <w:color w:val="000000"/>
          <w:szCs w:val="22"/>
          <w:u w:val="single"/>
        </w:rPr>
        <w:t xml:space="preserve"> can easily </w:t>
      </w:r>
      <w:r w:rsidRPr="002B3311">
        <w:rPr>
          <w:rFonts w:eastAsia="Times New Roman" w:cs="Calibri"/>
          <w:b/>
          <w:bCs/>
          <w:color w:val="000000"/>
          <w:szCs w:val="22"/>
          <w:u w:val="single"/>
        </w:rPr>
        <w:t>go too far</w:t>
      </w:r>
      <w:r w:rsidRPr="002B3311">
        <w:rPr>
          <w:rFonts w:eastAsia="Times New Roman" w:cs="Calibri"/>
          <w:color w:val="000000"/>
          <w:szCs w:val="22"/>
          <w:u w:val="single"/>
        </w:rPr>
        <w:t xml:space="preserve">. It is always </w:t>
      </w:r>
      <w:r w:rsidRPr="002B3311">
        <w:rPr>
          <w:rFonts w:eastAsia="Times New Roman" w:cs="Calibri"/>
          <w:b/>
          <w:bCs/>
          <w:color w:val="000000"/>
          <w:szCs w:val="22"/>
          <w:u w:val="single"/>
        </w:rPr>
        <w:t>dangerous</w:t>
      </w:r>
      <w:r w:rsidRPr="002B3311">
        <w:rPr>
          <w:rFonts w:eastAsia="Times New Roman" w:cs="Calibri"/>
          <w:color w:val="000000"/>
          <w:szCs w:val="22"/>
          <w:u w:val="single"/>
        </w:rPr>
        <w:t xml:space="preserve"> to become </w:t>
      </w:r>
      <w:r w:rsidRPr="002B3311">
        <w:rPr>
          <w:rFonts w:eastAsia="Times New Roman" w:cs="Calibri"/>
          <w:b/>
          <w:bCs/>
          <w:color w:val="000000"/>
          <w:szCs w:val="22"/>
          <w:u w:val="single"/>
        </w:rPr>
        <w:t>so enraptured</w:t>
      </w:r>
      <w:r w:rsidRPr="002B3311">
        <w:rPr>
          <w:rFonts w:eastAsia="Times New Roman" w:cs="Calibri"/>
          <w:color w:val="000000"/>
          <w:sz w:val="16"/>
          <w:szCs w:val="16"/>
        </w:rPr>
        <w:t xml:space="preserve"> </w:t>
      </w:r>
      <w:r w:rsidRPr="002B3311">
        <w:rPr>
          <w:rFonts w:eastAsia="Times New Roman" w:cs="Calibri"/>
          <w:color w:val="000000"/>
          <w:szCs w:val="22"/>
          <w:u w:val="single"/>
        </w:rPr>
        <w:t>by</w:t>
      </w:r>
      <w:r w:rsidRPr="002B3311">
        <w:rPr>
          <w:rFonts w:eastAsia="Times New Roman" w:cs="Calibri"/>
          <w:color w:val="000000"/>
          <w:sz w:val="16"/>
          <w:szCs w:val="16"/>
        </w:rPr>
        <w:t xml:space="preserve"> past </w:t>
      </w:r>
      <w:r w:rsidRPr="002B3311">
        <w:rPr>
          <w:rFonts w:eastAsia="Times New Roman" w:cs="Calibri"/>
          <w:b/>
          <w:bCs/>
          <w:color w:val="000000"/>
          <w:szCs w:val="22"/>
          <w:u w:val="single"/>
        </w:rPr>
        <w:t>achievements</w:t>
      </w:r>
      <w:r w:rsidRPr="002B3311">
        <w:rPr>
          <w:rFonts w:eastAsia="Times New Roman" w:cs="Calibri"/>
          <w:color w:val="000000"/>
          <w:sz w:val="16"/>
          <w:szCs w:val="16"/>
        </w:rPr>
        <w:t xml:space="preserve"> </w:t>
      </w:r>
      <w:r w:rsidRPr="002B3311">
        <w:rPr>
          <w:rFonts w:eastAsia="Times New Roman" w:cs="Calibri"/>
          <w:color w:val="000000"/>
          <w:szCs w:val="22"/>
          <w:u w:val="single"/>
        </w:rPr>
        <w:t xml:space="preserve">that one </w:t>
      </w:r>
      <w:r w:rsidRPr="002B3311">
        <w:rPr>
          <w:rFonts w:eastAsia="Times New Roman" w:cs="Calibri"/>
          <w:b/>
          <w:bCs/>
          <w:color w:val="000000"/>
          <w:szCs w:val="22"/>
          <w:u w:val="single"/>
        </w:rPr>
        <w:t>loses sight</w:t>
      </w:r>
      <w:r w:rsidRPr="002B3311">
        <w:rPr>
          <w:rFonts w:eastAsia="Times New Roman" w:cs="Calibri"/>
          <w:color w:val="000000"/>
          <w:szCs w:val="22"/>
          <w:u w:val="single"/>
        </w:rPr>
        <w:t xml:space="preserve"> of the </w:t>
      </w:r>
      <w:r w:rsidRPr="002B3311">
        <w:rPr>
          <w:rFonts w:eastAsia="Times New Roman" w:cs="Calibri"/>
          <w:b/>
          <w:bCs/>
          <w:color w:val="000000"/>
          <w:szCs w:val="22"/>
          <w:u w:val="single"/>
        </w:rPr>
        <w:t>need for adaptation</w:t>
      </w:r>
      <w:r w:rsidRPr="002B3311">
        <w:rPr>
          <w:rFonts w:eastAsia="Times New Roman" w:cs="Calibri"/>
          <w:color w:val="000000"/>
          <w:szCs w:val="22"/>
          <w:u w:val="single"/>
        </w:rPr>
        <w:t xml:space="preserve"> in </w:t>
      </w:r>
      <w:r w:rsidRPr="002B3311">
        <w:rPr>
          <w:rFonts w:eastAsia="Times New Roman" w:cs="Calibri"/>
          <w:b/>
          <w:bCs/>
          <w:color w:val="000000"/>
          <w:szCs w:val="22"/>
          <w:u w:val="single"/>
        </w:rPr>
        <w:t>the future</w:t>
      </w:r>
      <w:r w:rsidRPr="002B3311">
        <w:rPr>
          <w:rFonts w:eastAsia="Times New Roman" w:cs="Calibri"/>
          <w:color w:val="000000"/>
          <w:szCs w:val="22"/>
          <w:u w:val="single"/>
        </w:rPr>
        <w:t xml:space="preserve">. </w:t>
      </w:r>
      <w:r w:rsidRPr="002B3311">
        <w:rPr>
          <w:rFonts w:eastAsia="Times New Roman" w:cs="Calibri"/>
          <w:color w:val="000000"/>
          <w:sz w:val="16"/>
          <w:szCs w:val="16"/>
        </w:rPr>
        <w:t xml:space="preserve">This is particularly true today, because the strength of the liberal order is being tested from within and without, by issues ranging from unequal burden-sharing among American allies to the ambivalence of the American people themselves. </w:t>
      </w:r>
      <w:r w:rsidRPr="002B3311">
        <w:rPr>
          <w:rFonts w:eastAsia="Times New Roman" w:cs="Calibri"/>
          <w:color w:val="000000"/>
          <w:szCs w:val="22"/>
          <w:u w:val="single"/>
        </w:rPr>
        <w:t xml:space="preserve">There is </w:t>
      </w:r>
      <w:r w:rsidRPr="002B3311">
        <w:rPr>
          <w:rFonts w:eastAsia="Times New Roman" w:cs="Calibri"/>
          <w:b/>
          <w:bCs/>
          <w:color w:val="000000"/>
          <w:szCs w:val="22"/>
          <w:u w:val="single"/>
        </w:rPr>
        <w:t>little evidence</w:t>
      </w:r>
      <w:r w:rsidRPr="002B3311">
        <w:rPr>
          <w:rFonts w:eastAsia="Times New Roman" w:cs="Calibri"/>
          <w:color w:val="000000"/>
          <w:szCs w:val="22"/>
          <w:u w:val="single"/>
        </w:rPr>
        <w:t xml:space="preserve"> to suggest</w:t>
      </w:r>
      <w:r w:rsidRPr="002B3311">
        <w:rPr>
          <w:rFonts w:eastAsia="Times New Roman" w:cs="Calibri"/>
          <w:color w:val="000000"/>
          <w:sz w:val="16"/>
          <w:szCs w:val="16"/>
        </w:rPr>
        <w:t xml:space="preserve">, however, </w:t>
      </w:r>
      <w:r w:rsidRPr="002B3311">
        <w:rPr>
          <w:rFonts w:eastAsia="Times New Roman" w:cs="Calibri"/>
          <w:color w:val="000000"/>
          <w:szCs w:val="22"/>
          <w:u w:val="single"/>
        </w:rPr>
        <w:t>tha</w:t>
      </w:r>
      <w:r w:rsidRPr="002B3311">
        <w:rPr>
          <w:rFonts w:eastAsia="Times New Roman" w:cs="Calibri"/>
          <w:color w:val="000000"/>
          <w:sz w:val="16"/>
          <w:szCs w:val="16"/>
        </w:rPr>
        <w:t xml:space="preserve">t either American power or </w:t>
      </w:r>
      <w:r w:rsidRPr="002B3311">
        <w:rPr>
          <w:rFonts w:eastAsia="Times New Roman" w:cs="Calibri"/>
          <w:b/>
          <w:bCs/>
          <w:color w:val="000000"/>
          <w:szCs w:val="22"/>
          <w:u w:val="single"/>
        </w:rPr>
        <w:t>the liberal order</w:t>
      </w:r>
      <w:r w:rsidRPr="002B3311">
        <w:rPr>
          <w:rFonts w:eastAsia="Times New Roman" w:cs="Calibri"/>
          <w:color w:val="000000"/>
          <w:szCs w:val="22"/>
          <w:u w:val="single"/>
        </w:rPr>
        <w:t xml:space="preserve"> it supports have </w:t>
      </w:r>
      <w:r w:rsidRPr="002B3311">
        <w:rPr>
          <w:rFonts w:eastAsia="Times New Roman" w:cs="Calibri"/>
          <w:b/>
          <w:bCs/>
          <w:color w:val="000000"/>
          <w:szCs w:val="22"/>
          <w:u w:val="single"/>
        </w:rPr>
        <w:t>eroded</w:t>
      </w:r>
      <w:r w:rsidRPr="002B3311">
        <w:rPr>
          <w:rFonts w:eastAsia="Times New Roman" w:cs="Calibri"/>
          <w:color w:val="000000"/>
          <w:szCs w:val="22"/>
          <w:u w:val="single"/>
        </w:rPr>
        <w:t xml:space="preserve"> so </w:t>
      </w:r>
      <w:r w:rsidRPr="002B3311">
        <w:rPr>
          <w:rFonts w:eastAsia="Times New Roman" w:cs="Calibri"/>
          <w:b/>
          <w:bCs/>
          <w:color w:val="000000"/>
          <w:szCs w:val="22"/>
          <w:u w:val="single"/>
        </w:rPr>
        <w:t>dramatically</w:t>
      </w:r>
      <w:r w:rsidRPr="002B3311">
        <w:rPr>
          <w:rFonts w:eastAsia="Times New Roman" w:cs="Calibri"/>
          <w:color w:val="000000"/>
          <w:szCs w:val="22"/>
          <w:u w:val="single"/>
        </w:rPr>
        <w:t xml:space="preserve"> that </w:t>
      </w:r>
      <w:r w:rsidRPr="002B3311">
        <w:rPr>
          <w:rFonts w:eastAsia="Times New Roman" w:cs="Calibri"/>
          <w:b/>
          <w:bCs/>
          <w:color w:val="000000"/>
          <w:szCs w:val="22"/>
          <w:u w:val="single"/>
        </w:rPr>
        <w:t>Washington</w:t>
      </w:r>
      <w:r w:rsidRPr="002B3311">
        <w:rPr>
          <w:rFonts w:eastAsia="Times New Roman" w:cs="Calibri"/>
          <w:color w:val="000000"/>
          <w:sz w:val="16"/>
          <w:szCs w:val="16"/>
        </w:rPr>
        <w:t xml:space="preserve">’s postwar project </w:t>
      </w:r>
      <w:r w:rsidRPr="002B3311">
        <w:rPr>
          <w:rFonts w:eastAsia="Times New Roman" w:cs="Calibri"/>
          <w:color w:val="000000"/>
          <w:szCs w:val="22"/>
          <w:u w:val="single"/>
        </w:rPr>
        <w:t xml:space="preserve">cannot be </w:t>
      </w:r>
      <w:r w:rsidRPr="002B3311">
        <w:rPr>
          <w:rFonts w:eastAsia="Times New Roman" w:cs="Calibri"/>
          <w:b/>
          <w:bCs/>
          <w:color w:val="000000"/>
          <w:szCs w:val="22"/>
          <w:u w:val="single"/>
        </w:rPr>
        <w:t>sustained</w:t>
      </w:r>
      <w:r w:rsidRPr="002B3311">
        <w:rPr>
          <w:rFonts w:eastAsia="Times New Roman" w:cs="Calibri"/>
          <w:color w:val="000000"/>
          <w:szCs w:val="22"/>
          <w:u w:val="single"/>
        </w:rPr>
        <w:t>.</w:t>
      </w:r>
      <w:r w:rsidRPr="002B3311">
        <w:rPr>
          <w:rFonts w:eastAsia="Times New Roman" w:cs="Calibri"/>
          <w:color w:val="000000"/>
          <w:sz w:val="16"/>
          <w:szCs w:val="16"/>
        </w:rPr>
        <w:t xml:space="preserve"> Quite the contrary — </w:t>
      </w:r>
      <w:r w:rsidRPr="002B3311">
        <w:rPr>
          <w:rFonts w:eastAsia="Times New Roman" w:cs="Calibri"/>
          <w:color w:val="000000"/>
          <w:szCs w:val="22"/>
          <w:u w:val="single"/>
        </w:rPr>
        <w:t xml:space="preserve">the U.S. is likely to remain the </w:t>
      </w:r>
      <w:r w:rsidRPr="002B3311">
        <w:rPr>
          <w:rFonts w:eastAsia="Times New Roman" w:cs="Calibri"/>
          <w:b/>
          <w:bCs/>
          <w:color w:val="000000"/>
          <w:szCs w:val="22"/>
          <w:u w:val="single"/>
        </w:rPr>
        <w:t>world’s strongest power</w:t>
      </w:r>
      <w:r w:rsidRPr="002B3311">
        <w:rPr>
          <w:rFonts w:eastAsia="Times New Roman" w:cs="Calibri"/>
          <w:color w:val="000000"/>
          <w:szCs w:val="22"/>
          <w:u w:val="single"/>
        </w:rPr>
        <w:t xml:space="preserve"> for </w:t>
      </w:r>
      <w:r w:rsidRPr="002B3311">
        <w:rPr>
          <w:rFonts w:eastAsia="Times New Roman" w:cs="Calibri"/>
          <w:b/>
          <w:bCs/>
          <w:color w:val="000000"/>
          <w:szCs w:val="22"/>
          <w:u w:val="single"/>
        </w:rPr>
        <w:t>decades to come</w:t>
      </w:r>
      <w:r w:rsidRPr="002B3311">
        <w:rPr>
          <w:rFonts w:eastAsia="Times New Roman" w:cs="Calibri"/>
          <w:color w:val="000000"/>
          <w:szCs w:val="22"/>
          <w:u w:val="single"/>
        </w:rPr>
        <w:t>.</w:t>
      </w:r>
      <w:r>
        <w:rPr>
          <w:rFonts w:eastAsia="Times New Roman" w:cs="Calibri"/>
          <w:color w:val="000000"/>
          <w:szCs w:val="22"/>
          <w:u w:val="single"/>
        </w:rPr>
        <w:br/>
      </w:r>
    </w:p>
    <w:p w14:paraId="2DFA0FA2" w14:textId="390A4195" w:rsidR="00B375BA" w:rsidRDefault="00B375BA" w:rsidP="00B375BA">
      <w:pPr>
        <w:pStyle w:val="Heading4"/>
      </w:pPr>
      <w:r>
        <w:rPr>
          <w:rFonts w:cs="Calibri"/>
          <w:color w:val="000000"/>
        </w:rPr>
        <w:t>compulsory licensing exists, Fink 04 </w:t>
      </w:r>
    </w:p>
    <w:p w14:paraId="6D367904" w14:textId="77777777" w:rsidR="00B375BA" w:rsidRDefault="00B375BA" w:rsidP="00B375BA">
      <w:pPr>
        <w:pStyle w:val="NormalWeb"/>
        <w:spacing w:before="0" w:beforeAutospacing="0" w:after="160" w:afterAutospacing="0"/>
      </w:pPr>
      <w:r>
        <w:rPr>
          <w:rFonts w:ascii="Calibri" w:hAnsi="Calibri" w:cs="Calibri"/>
          <w:color w:val="000000"/>
          <w:sz w:val="22"/>
          <w:szCs w:val="22"/>
        </w:rPr>
        <w:t>Fink, Carsten; Senior Economist, World Bank Institute, World Bank Office in Geneva; November 2004; "Intellectual Property and the WTO"; https://openknowledge.worldbank.org/handle/10986/25931, World Bank, Washington, Dc., accessed 7-22-2021; JPark</w:t>
      </w:r>
    </w:p>
    <w:p w14:paraId="5DCD6D03" w14:textId="5982BC48" w:rsidR="00B375BA" w:rsidRDefault="00B375BA" w:rsidP="00B375BA">
      <w:pPr>
        <w:pStyle w:val="NormalWeb"/>
        <w:spacing w:before="0" w:beforeAutospacing="0" w:after="160" w:afterAutospacing="0"/>
        <w:rPr>
          <w:rFonts w:ascii="Calibri" w:hAnsi="Calibri" w:cs="Calibri"/>
          <w:color w:val="000000"/>
          <w:sz w:val="10"/>
          <w:szCs w:val="10"/>
        </w:rPr>
      </w:pPr>
      <w:r>
        <w:rPr>
          <w:rFonts w:ascii="Calibri" w:hAnsi="Calibri" w:cs="Calibri"/>
          <w:b/>
          <w:bCs/>
          <w:color w:val="000000"/>
          <w:sz w:val="22"/>
          <w:szCs w:val="22"/>
          <w:u w:val="single"/>
          <w:shd w:val="clear" w:color="auto" w:fill="FFFF00"/>
        </w:rPr>
        <w:t xml:space="preserve">Responding to concerns that the TRIPS </w:t>
      </w:r>
      <w:r>
        <w:rPr>
          <w:rFonts w:ascii="Calibri" w:hAnsi="Calibri" w:cs="Calibri"/>
          <w:b/>
          <w:bCs/>
          <w:color w:val="000000"/>
          <w:sz w:val="22"/>
          <w:szCs w:val="22"/>
          <w:u w:val="single"/>
        </w:rPr>
        <w:t xml:space="preserve">patent rules could </w:t>
      </w:r>
      <w:r>
        <w:rPr>
          <w:rFonts w:ascii="Calibri" w:hAnsi="Calibri" w:cs="Calibri"/>
          <w:b/>
          <w:bCs/>
          <w:color w:val="000000"/>
          <w:sz w:val="22"/>
          <w:szCs w:val="22"/>
          <w:u w:val="single"/>
          <w:shd w:val="clear" w:color="auto" w:fill="FFFF00"/>
        </w:rPr>
        <w:t>undermine access</w:t>
      </w:r>
      <w:r>
        <w:rPr>
          <w:rFonts w:ascii="Calibri" w:hAnsi="Calibri" w:cs="Calibri"/>
          <w:b/>
          <w:bCs/>
          <w:color w:val="000000"/>
          <w:sz w:val="22"/>
          <w:szCs w:val="22"/>
          <w:u w:val="single"/>
        </w:rPr>
        <w:t xml:space="preserve"> to medicines</w:t>
      </w:r>
      <w:r>
        <w:rPr>
          <w:rFonts w:ascii="Calibri" w:hAnsi="Calibri" w:cs="Calibri"/>
          <w:color w:val="000000"/>
          <w:sz w:val="10"/>
          <w:szCs w:val="10"/>
        </w:rPr>
        <w:t xml:space="preserve"> in poor countries, </w:t>
      </w:r>
      <w:r>
        <w:rPr>
          <w:rFonts w:ascii="Calibri" w:hAnsi="Calibri" w:cs="Calibri"/>
          <w:b/>
          <w:bCs/>
          <w:color w:val="000000"/>
          <w:sz w:val="22"/>
          <w:szCs w:val="22"/>
          <w:u w:val="single"/>
          <w:shd w:val="clear" w:color="auto" w:fill="FFFF00"/>
        </w:rPr>
        <w:t xml:space="preserve">members </w:t>
      </w:r>
      <w:r>
        <w:rPr>
          <w:rFonts w:ascii="Calibri" w:hAnsi="Calibri" w:cs="Calibri"/>
          <w:color w:val="000000"/>
          <w:sz w:val="10"/>
          <w:szCs w:val="10"/>
        </w:rPr>
        <w:t xml:space="preserve">of the WTO </w:t>
      </w:r>
      <w:r>
        <w:rPr>
          <w:rFonts w:ascii="Calibri" w:hAnsi="Calibri" w:cs="Calibri"/>
          <w:b/>
          <w:bCs/>
          <w:color w:val="000000"/>
          <w:sz w:val="22"/>
          <w:szCs w:val="22"/>
          <w:u w:val="single"/>
          <w:shd w:val="clear" w:color="auto" w:fill="FFFF00"/>
        </w:rPr>
        <w:t xml:space="preserve">issued a Declaration </w:t>
      </w:r>
      <w:r>
        <w:rPr>
          <w:rFonts w:ascii="Calibri" w:hAnsi="Calibri" w:cs="Calibri"/>
          <w:color w:val="000000"/>
          <w:sz w:val="10"/>
          <w:szCs w:val="10"/>
        </w:rPr>
        <w:t xml:space="preserve">at the Ministerial Meeting </w:t>
      </w:r>
      <w:r>
        <w:rPr>
          <w:rFonts w:ascii="Calibri" w:hAnsi="Calibri" w:cs="Calibri"/>
          <w:b/>
          <w:bCs/>
          <w:color w:val="000000"/>
          <w:sz w:val="22"/>
          <w:szCs w:val="22"/>
          <w:u w:val="single"/>
          <w:shd w:val="clear" w:color="auto" w:fill="FFFF00"/>
        </w:rPr>
        <w:t>in Doha</w:t>
      </w:r>
      <w:r>
        <w:rPr>
          <w:rFonts w:ascii="Calibri" w:hAnsi="Calibri" w:cs="Calibri"/>
          <w:color w:val="000000"/>
          <w:sz w:val="10"/>
          <w:szCs w:val="10"/>
        </w:rPr>
        <w:t xml:space="preserve">, Qatar in 2001. In this Declaration, WTO </w:t>
      </w:r>
      <w:r>
        <w:rPr>
          <w:rFonts w:ascii="Calibri" w:hAnsi="Calibri" w:cs="Calibri"/>
          <w:b/>
          <w:bCs/>
          <w:color w:val="000000"/>
          <w:sz w:val="22"/>
          <w:szCs w:val="22"/>
          <w:u w:val="single"/>
          <w:shd w:val="clear" w:color="auto" w:fill="FFFF00"/>
        </w:rPr>
        <w:t xml:space="preserve">Members </w:t>
      </w:r>
      <w:r>
        <w:rPr>
          <w:rFonts w:ascii="Calibri" w:hAnsi="Calibri" w:cs="Calibri"/>
          <w:b/>
          <w:bCs/>
          <w:color w:val="000000"/>
          <w:sz w:val="22"/>
          <w:szCs w:val="22"/>
          <w:u w:val="single"/>
        </w:rPr>
        <w:t xml:space="preserve">agreed that “the TRIPS Agreement does not and should not prevent members from taking measures to protect public health.” It </w:t>
      </w:r>
      <w:r>
        <w:rPr>
          <w:rFonts w:ascii="Calibri" w:hAnsi="Calibri" w:cs="Calibri"/>
          <w:b/>
          <w:bCs/>
          <w:color w:val="000000"/>
          <w:sz w:val="22"/>
          <w:szCs w:val="22"/>
          <w:u w:val="single"/>
          <w:shd w:val="clear" w:color="auto" w:fill="FFFF00"/>
        </w:rPr>
        <w:t>reaffirms</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FFFF00"/>
        </w:rPr>
        <w:t xml:space="preserve">right of governments to use compulsory licenses to override the </w:t>
      </w:r>
      <w:r>
        <w:rPr>
          <w:rFonts w:ascii="Calibri" w:hAnsi="Calibri" w:cs="Calibri"/>
          <w:b/>
          <w:bCs/>
          <w:color w:val="000000"/>
          <w:sz w:val="22"/>
          <w:szCs w:val="22"/>
          <w:u w:val="single"/>
        </w:rPr>
        <w:t xml:space="preserve">exclusive rights conferred by </w:t>
      </w:r>
      <w:r>
        <w:rPr>
          <w:rFonts w:ascii="Calibri" w:hAnsi="Calibri" w:cs="Calibri"/>
          <w:b/>
          <w:bCs/>
          <w:color w:val="000000"/>
          <w:sz w:val="22"/>
          <w:szCs w:val="22"/>
          <w:u w:val="single"/>
          <w:shd w:val="clear" w:color="auto" w:fill="FFFF00"/>
        </w:rPr>
        <w:t>patents</w:t>
      </w:r>
      <w:r>
        <w:rPr>
          <w:rFonts w:ascii="Calibri" w:hAnsi="Calibri" w:cs="Calibri"/>
          <w:b/>
          <w:bCs/>
          <w:color w:val="000000"/>
          <w:sz w:val="22"/>
          <w:szCs w:val="22"/>
          <w:u w:val="single"/>
        </w:rPr>
        <w:t>.</w:t>
      </w:r>
      <w:r>
        <w:rPr>
          <w:rFonts w:ascii="Calibri" w:hAnsi="Calibri" w:cs="Calibri"/>
          <w:color w:val="000000"/>
          <w:sz w:val="10"/>
          <w:szCs w:val="10"/>
        </w:rPr>
        <w:t xml:space="preserve"> Moreover, for least-developed countries, it delayed the implementation of TRIPS with respect to pharmaceutical products until 2016 (with the possibility of further extensions). In the future, </w:t>
      </w:r>
      <w:r>
        <w:rPr>
          <w:rFonts w:ascii="Calibri" w:hAnsi="Calibri" w:cs="Calibri"/>
          <w:b/>
          <w:bCs/>
          <w:color w:val="000000"/>
          <w:sz w:val="22"/>
          <w:szCs w:val="22"/>
          <w:u w:val="single"/>
        </w:rPr>
        <w:t xml:space="preserve">granting a compulsory license to a local producer may emerge as an effective strategy to promote generic competition in developing countries that have the capacity to manufacture pharmaceuticals. </w:t>
      </w:r>
      <w:r>
        <w:rPr>
          <w:rFonts w:ascii="Calibri" w:hAnsi="Calibri" w:cs="Calibri"/>
          <w:color w:val="000000"/>
          <w:sz w:val="10"/>
          <w:szCs w:val="10"/>
        </w:rPr>
        <w:t>For example, well-developed pharmaceutical industries can be found in Brazil, China, India, or Thailand. Yet many other developing countries—especially the least developed countries in Africa—do not possess pharmaceutical manufacturing capabilities. These countries can effectively use the compulsory licensing option only if they are allowed to import generic drugs. Yet there was legal uncertainty in the original TRIPS Agreement whether such importation would be allowed if the drug is patented in the exporting country. The ‘Doha Declaration’ acknowledged the difficulties countries with insufficient or no manufacturing capacity face in effectively using the compulsory licensing mechanism and called for negotiations “… to find an expeditious solution to this problem.” After almost two years of negotiations, WTO Members decided in 2003 on a mechanism that creates a framework for the importation of generic drugs produced under a compulsory license. This mechanism includes several safeguards intended to minimize the risk that drugs destined for poor countries leak in to rich countries’ pharmaceutical markets. While the 2003 Decision still needs to be formally integrated into the TRIPS Agreement, several developing and developed country WTO members have initiated legislative changes that would allow for the export of generic drugs under terms consistent with the Decision.</w:t>
      </w:r>
    </w:p>
    <w:p w14:paraId="077DF71E" w14:textId="067DEF07" w:rsidR="00B375BA" w:rsidRDefault="00B375BA" w:rsidP="00B375BA">
      <w:pPr>
        <w:pStyle w:val="NormalWeb"/>
        <w:spacing w:before="0" w:beforeAutospacing="0" w:after="160" w:afterAutospacing="0"/>
        <w:rPr>
          <w:rFonts w:ascii="Calibri" w:hAnsi="Calibri" w:cs="Calibri"/>
          <w:color w:val="000000"/>
          <w:sz w:val="10"/>
          <w:szCs w:val="10"/>
        </w:rPr>
      </w:pPr>
    </w:p>
    <w:p w14:paraId="7E056D58" w14:textId="77777777" w:rsidR="00B375BA" w:rsidRDefault="00B375BA" w:rsidP="00B375BA">
      <w:pPr>
        <w:pStyle w:val="Heading2"/>
      </w:pPr>
      <w:r>
        <w:t>AT Evergreening Aff</w:t>
      </w:r>
    </w:p>
    <w:p w14:paraId="3140D636" w14:textId="77777777" w:rsidR="00B375BA" w:rsidRDefault="00B375BA" w:rsidP="00B375BA">
      <w:pPr>
        <w:pStyle w:val="Heading4"/>
      </w:pPr>
      <w:r>
        <w:t>First, “incremental” innovations are a key aspect of R&amp;D, Jones 6</w:t>
      </w:r>
    </w:p>
    <w:p w14:paraId="1F66983B" w14:textId="77777777" w:rsidR="00B375BA" w:rsidRDefault="00B375BA" w:rsidP="00B375BA">
      <w:r>
        <w:rPr>
          <w:rFonts w:hint="eastAsia"/>
        </w:rPr>
        <w:t>Nigel Jones (International Chamber of Commerce; Barrister for Gatehouse Cham</w:t>
      </w:r>
      <w:r>
        <w:rPr>
          <w:rFonts w:hint="eastAsia"/>
        </w:rPr>
        <w:t>‐</w:t>
      </w:r>
      <w:r>
        <w:rPr>
          <w:rFonts w:hint="eastAsia"/>
        </w:rPr>
        <w:t xml:space="preserve"> bers). </w:t>
      </w:r>
      <w:r>
        <w:rPr>
          <w:rFonts w:hint="eastAsia"/>
        </w:rPr>
        <w:t>“</w:t>
      </w:r>
      <w:r>
        <w:rPr>
          <w:rFonts w:hint="eastAsia"/>
        </w:rPr>
        <w:t>The importance of incremental innovation for development.</w:t>
      </w:r>
      <w:r>
        <w:rPr>
          <w:rFonts w:hint="eastAsia"/>
        </w:rPr>
        <w:t>”</w:t>
      </w:r>
      <w:r>
        <w:rPr>
          <w:rFonts w:hint="eastAsia"/>
        </w:rPr>
        <w:t xml:space="preserve"> Submission to the World Health Organization</w:t>
      </w:r>
      <w:r>
        <w:rPr>
          <w:rFonts w:hint="eastAsia"/>
        </w:rPr>
        <w:t>’</w:t>
      </w:r>
      <w:r>
        <w:rPr>
          <w:rFonts w:hint="eastAsia"/>
        </w:rPr>
        <w:t>s Commission on Intellectual Property Rights, Innovation and Public Health. March 2006. JDN. https://www.lesi.org/publications/les</w:t>
      </w:r>
      <w:r>
        <w:rPr>
          <w:rFonts w:hint="eastAsia"/>
        </w:rPr>
        <w:t>‐</w:t>
      </w:r>
      <w:r>
        <w:rPr>
          <w:rFonts w:hint="eastAsia"/>
        </w:rPr>
        <w:t xml:space="preserve"> nouvelles/les</w:t>
      </w:r>
      <w:r>
        <w:rPr>
          <w:rFonts w:hint="eastAsia"/>
        </w:rPr>
        <w:t>‐</w:t>
      </w:r>
      <w:r>
        <w:rPr>
          <w:rFonts w:hint="eastAsia"/>
        </w:rPr>
        <w:t>nouvelles</w:t>
      </w:r>
      <w:r>
        <w:rPr>
          <w:rFonts w:hint="eastAsia"/>
        </w:rPr>
        <w:t>‐</w:t>
      </w:r>
      <w:r>
        <w:rPr>
          <w:rFonts w:hint="eastAsia"/>
        </w:rPr>
        <w:t>online/2006</w:t>
      </w:r>
      <w:r>
        <w:rPr>
          <w:rFonts w:hint="eastAsia"/>
        </w:rPr>
        <w:t>‐</w:t>
      </w:r>
      <w:r>
        <w:rPr>
          <w:rFonts w:hint="eastAsia"/>
        </w:rPr>
        <w:t>2015/2006/march</w:t>
      </w:r>
      <w:r>
        <w:rPr>
          <w:rFonts w:hint="eastAsia"/>
        </w:rPr>
        <w:t>‐</w:t>
      </w:r>
      <w:r>
        <w:rPr>
          <w:rFonts w:hint="eastAsia"/>
        </w:rPr>
        <w:t>2006/2011/08/08/the</w:t>
      </w:r>
      <w:r>
        <w:rPr>
          <w:rFonts w:hint="eastAsia"/>
        </w:rPr>
        <w:t>‐</w:t>
      </w:r>
      <w:r>
        <w:rPr>
          <w:rFonts w:hint="eastAsia"/>
        </w:rPr>
        <w:t>importance</w:t>
      </w:r>
      <w:r>
        <w:rPr>
          <w:rFonts w:hint="eastAsia"/>
        </w:rPr>
        <w:t>‐</w:t>
      </w:r>
      <w:r>
        <w:rPr>
          <w:rFonts w:hint="eastAsia"/>
        </w:rPr>
        <w:t xml:space="preserve"> of</w:t>
      </w:r>
      <w:r>
        <w:rPr>
          <w:rFonts w:hint="eastAsia"/>
        </w:rPr>
        <w:t>‐</w:t>
      </w:r>
      <w:r>
        <w:rPr>
          <w:rFonts w:hint="eastAsia"/>
        </w:rPr>
        <w:t>incremental</w:t>
      </w:r>
      <w:r>
        <w:rPr>
          <w:rFonts w:hint="eastAsia"/>
        </w:rPr>
        <w:t>‐</w:t>
      </w:r>
      <w:r>
        <w:rPr>
          <w:rFonts w:hint="eastAsia"/>
        </w:rPr>
        <w:t>innovation</w:t>
      </w:r>
      <w:r>
        <w:rPr>
          <w:rFonts w:hint="eastAsia"/>
        </w:rPr>
        <w:t>‐</w:t>
      </w:r>
      <w:r>
        <w:rPr>
          <w:rFonts w:hint="eastAsia"/>
        </w:rPr>
        <w:t>for</w:t>
      </w:r>
      <w:r>
        <w:rPr>
          <w:rFonts w:hint="eastAsia"/>
        </w:rPr>
        <w:t>‐</w:t>
      </w:r>
      <w:r>
        <w:rPr>
          <w:rFonts w:hint="eastAsia"/>
        </w:rPr>
        <w:t>development</w:t>
      </w:r>
    </w:p>
    <w:p w14:paraId="3DEAD544" w14:textId="77777777" w:rsidR="00B375BA" w:rsidRDefault="00B375BA" w:rsidP="00B375BA">
      <w:pPr>
        <w:rPr>
          <w:b/>
          <w:bCs/>
          <w:u w:val="single"/>
        </w:rPr>
      </w:pPr>
      <w:r w:rsidRPr="00CB185F">
        <w:rPr>
          <w:sz w:val="10"/>
        </w:rPr>
        <w:t xml:space="preserve">As already mentioned, </w:t>
      </w:r>
      <w:r w:rsidRPr="00870F4B">
        <w:rPr>
          <w:b/>
          <w:bCs/>
          <w:u w:val="single"/>
        </w:rPr>
        <w:t xml:space="preserve">the </w:t>
      </w:r>
      <w:r w:rsidRPr="00316C7C">
        <w:rPr>
          <w:b/>
          <w:bCs/>
          <w:highlight w:val="yellow"/>
          <w:u w:val="single"/>
        </w:rPr>
        <w:t>costs and time</w:t>
      </w:r>
      <w:r w:rsidRPr="00870F4B">
        <w:rPr>
          <w:b/>
          <w:bCs/>
          <w:u w:val="single"/>
        </w:rPr>
        <w:t xml:space="preserve"> necessary </w:t>
      </w:r>
      <w:r w:rsidRPr="00316C7C">
        <w:rPr>
          <w:b/>
          <w:bCs/>
          <w:highlight w:val="yellow"/>
          <w:u w:val="single"/>
        </w:rPr>
        <w:t>to bring a drug to the market are considerable</w:t>
      </w:r>
      <w:r w:rsidRPr="00CB185F">
        <w:rPr>
          <w:sz w:val="10"/>
        </w:rPr>
        <w:t xml:space="preserve">. While the initial patents covering the basic chemical or protein entity are important to encourage the further investment to bring the drug to the market, </w:t>
      </w:r>
      <w:r w:rsidRPr="00316C7C">
        <w:rPr>
          <w:b/>
          <w:bCs/>
          <w:highlight w:val="yellow"/>
          <w:u w:val="single"/>
        </w:rPr>
        <w:t>th</w:t>
      </w:r>
      <w:r w:rsidRPr="00316C7C">
        <w:rPr>
          <w:rFonts w:hint="eastAsia"/>
          <w:b/>
          <w:bCs/>
          <w:highlight w:val="yellow"/>
          <w:u w:val="single"/>
        </w:rPr>
        <w:t xml:space="preserve">e length of time </w:t>
      </w:r>
      <w:r w:rsidRPr="00870F4B">
        <w:rPr>
          <w:rFonts w:hint="eastAsia"/>
          <w:b/>
          <w:bCs/>
          <w:u w:val="single"/>
        </w:rPr>
        <w:t xml:space="preserve">afforded </w:t>
      </w:r>
      <w:r w:rsidRPr="00316C7C">
        <w:rPr>
          <w:rFonts w:hint="eastAsia"/>
          <w:b/>
          <w:bCs/>
          <w:highlight w:val="yellow"/>
          <w:u w:val="single"/>
        </w:rPr>
        <w:t xml:space="preserve">protection </w:t>
      </w:r>
      <w:r w:rsidRPr="00CB185F">
        <w:rPr>
          <w:rFonts w:hint="eastAsia"/>
          <w:sz w:val="10"/>
        </w:rPr>
        <w:t xml:space="preserve">by such patents </w:t>
      </w:r>
      <w:r w:rsidRPr="00CB185F">
        <w:rPr>
          <w:rFonts w:hint="eastAsia"/>
          <w:sz w:val="10"/>
        </w:rPr>
        <w:t>‐</w:t>
      </w:r>
      <w:r w:rsidRPr="00CB185F">
        <w:rPr>
          <w:rFonts w:hint="eastAsia"/>
          <w:sz w:val="10"/>
        </w:rPr>
        <w:t xml:space="preserve"> due to the considerable amount of time necessary to develop a suitable formulation and presentation of the drug, and the time to conduct clinical trials </w:t>
      </w:r>
      <w:r w:rsidRPr="00CB185F">
        <w:rPr>
          <w:rFonts w:hint="eastAsia"/>
          <w:sz w:val="10"/>
        </w:rPr>
        <w:t>‐</w:t>
      </w:r>
      <w:r w:rsidRPr="00CB185F">
        <w:rPr>
          <w:rFonts w:hint="eastAsia"/>
          <w:sz w:val="10"/>
        </w:rPr>
        <w:t xml:space="preserve"> </w:t>
      </w:r>
      <w:r w:rsidRPr="00870F4B">
        <w:rPr>
          <w:rFonts w:hint="eastAsia"/>
          <w:b/>
          <w:bCs/>
          <w:u w:val="single"/>
        </w:rPr>
        <w:t xml:space="preserve">usually </w:t>
      </w:r>
      <w:r w:rsidRPr="00316C7C">
        <w:rPr>
          <w:rFonts w:hint="eastAsia"/>
          <w:b/>
          <w:bCs/>
          <w:highlight w:val="yellow"/>
          <w:u w:val="single"/>
        </w:rPr>
        <w:t xml:space="preserve">does not provide sufficient protection to balance the </w:t>
      </w:r>
      <w:r w:rsidRPr="00870F4B">
        <w:rPr>
          <w:rFonts w:hint="eastAsia"/>
          <w:b/>
          <w:bCs/>
          <w:u w:val="single"/>
        </w:rPr>
        <w:t xml:space="preserve">overall financial </w:t>
      </w:r>
      <w:r w:rsidRPr="00316C7C">
        <w:rPr>
          <w:rFonts w:hint="eastAsia"/>
          <w:b/>
          <w:bCs/>
          <w:highlight w:val="yellow"/>
          <w:u w:val="single"/>
        </w:rPr>
        <w:t>investment</w:t>
      </w:r>
      <w:r w:rsidRPr="00870F4B">
        <w:rPr>
          <w:rFonts w:hint="eastAsia"/>
          <w:b/>
          <w:bCs/>
          <w:u w:val="single"/>
        </w:rPr>
        <w:t>.</w:t>
      </w:r>
      <w:r w:rsidRPr="00CB185F">
        <w:rPr>
          <w:rFonts w:hint="eastAsia"/>
          <w:sz w:val="10"/>
        </w:rPr>
        <w:t xml:space="preserve"> Further, </w:t>
      </w:r>
      <w:r w:rsidRPr="00316C7C">
        <w:rPr>
          <w:rFonts w:hint="eastAsia"/>
          <w:b/>
          <w:bCs/>
          <w:highlight w:val="yellow"/>
          <w:u w:val="single"/>
        </w:rPr>
        <w:t>many inventions</w:t>
      </w:r>
      <w:r w:rsidRPr="00316C7C">
        <w:rPr>
          <w:rFonts w:hint="eastAsia"/>
          <w:sz w:val="10"/>
          <w:highlight w:val="yellow"/>
        </w:rPr>
        <w:t xml:space="preserve"> </w:t>
      </w:r>
      <w:r w:rsidRPr="00CB185F">
        <w:rPr>
          <w:rFonts w:hint="eastAsia"/>
          <w:sz w:val="10"/>
        </w:rPr>
        <w:t>made during the develop</w:t>
      </w:r>
      <w:r w:rsidRPr="00CB185F">
        <w:rPr>
          <w:rFonts w:hint="eastAsia"/>
          <w:sz w:val="10"/>
        </w:rPr>
        <w:t>‐</w:t>
      </w:r>
      <w:r w:rsidRPr="00CB185F">
        <w:rPr>
          <w:rFonts w:hint="eastAsia"/>
          <w:sz w:val="10"/>
        </w:rPr>
        <w:t xml:space="preserve"> ment of the drug formulation or presentation, while possibly </w:t>
      </w:r>
      <w:r w:rsidRPr="00316C7C">
        <w:rPr>
          <w:rFonts w:hint="eastAsia"/>
          <w:b/>
          <w:bCs/>
          <w:highlight w:val="yellow"/>
          <w:u w:val="single"/>
        </w:rPr>
        <w:t xml:space="preserve">viewed as </w:t>
      </w:r>
      <w:r w:rsidRPr="00316C7C">
        <w:rPr>
          <w:rFonts w:hint="eastAsia"/>
          <w:b/>
          <w:bCs/>
          <w:highlight w:val="yellow"/>
          <w:u w:val="single"/>
        </w:rPr>
        <w:t>’</w:t>
      </w:r>
      <w:r w:rsidRPr="00316C7C">
        <w:rPr>
          <w:rFonts w:hint="eastAsia"/>
          <w:b/>
          <w:bCs/>
          <w:highlight w:val="yellow"/>
          <w:u w:val="single"/>
        </w:rPr>
        <w:t xml:space="preserve">incremental </w:t>
      </w:r>
      <w:r w:rsidRPr="00870F4B">
        <w:rPr>
          <w:rFonts w:hint="eastAsia"/>
          <w:b/>
          <w:bCs/>
          <w:u w:val="single"/>
        </w:rPr>
        <w:t>inventions</w:t>
      </w:r>
      <w:r w:rsidRPr="00870F4B">
        <w:rPr>
          <w:rFonts w:hint="eastAsia"/>
          <w:b/>
          <w:bCs/>
          <w:u w:val="single"/>
        </w:rPr>
        <w:t>’</w:t>
      </w:r>
      <w:r w:rsidRPr="00870F4B">
        <w:rPr>
          <w:rFonts w:hint="eastAsia"/>
          <w:b/>
          <w:bCs/>
          <w:u w:val="single"/>
        </w:rPr>
        <w:t xml:space="preserve"> by some, </w:t>
      </w:r>
      <w:r w:rsidRPr="00316C7C">
        <w:rPr>
          <w:rFonts w:hint="eastAsia"/>
          <w:b/>
          <w:bCs/>
          <w:highlight w:val="yellow"/>
          <w:u w:val="single"/>
        </w:rPr>
        <w:t xml:space="preserve">are actually critical </w:t>
      </w:r>
      <w:r w:rsidRPr="00870F4B">
        <w:rPr>
          <w:rFonts w:hint="eastAsia"/>
          <w:b/>
          <w:bCs/>
          <w:u w:val="single"/>
        </w:rPr>
        <w:t>to bringing the drug to the marke</w:t>
      </w:r>
      <w:r w:rsidRPr="00870F4B">
        <w:rPr>
          <w:b/>
          <w:bCs/>
          <w:u w:val="single"/>
        </w:rPr>
        <w:t>t</w:t>
      </w:r>
      <w:r w:rsidRPr="00CB185F">
        <w:rPr>
          <w:sz w:val="10"/>
        </w:rPr>
        <w:t xml:space="preserve">. Indeed, as a proportion of all patents granted worldwide, very few relate to what may be termed “breakthroughs”. </w:t>
      </w:r>
      <w:r w:rsidRPr="00870F4B">
        <w:rPr>
          <w:b/>
          <w:bCs/>
          <w:u w:val="single"/>
        </w:rPr>
        <w:t>The vast majority cover innovations which build on inventions of others, with the benefit of full disclosure of those inventions in patent s</w:t>
      </w:r>
      <w:r w:rsidRPr="00870F4B">
        <w:rPr>
          <w:rFonts w:hint="eastAsia"/>
          <w:b/>
          <w:bCs/>
          <w:u w:val="single"/>
        </w:rPr>
        <w:t>pecifications</w:t>
      </w:r>
      <w:r w:rsidRPr="00CB185F">
        <w:rPr>
          <w:rFonts w:hint="eastAsia"/>
          <w:sz w:val="10"/>
        </w:rPr>
        <w:t xml:space="preserve">. That is what the patent system was designed to encourage. </w:t>
      </w:r>
      <w:r w:rsidRPr="00870F4B">
        <w:rPr>
          <w:rFonts w:hint="eastAsia"/>
          <w:b/>
          <w:bCs/>
          <w:u w:val="single"/>
        </w:rPr>
        <w:t>By its very nature</w:t>
      </w:r>
      <w:r w:rsidRPr="00CB185F">
        <w:rPr>
          <w:rFonts w:hint="eastAsia"/>
          <w:sz w:val="10"/>
        </w:rPr>
        <w:t>, there</w:t>
      </w:r>
      <w:r w:rsidRPr="00CB185F">
        <w:rPr>
          <w:rFonts w:hint="eastAsia"/>
          <w:sz w:val="10"/>
        </w:rPr>
        <w:t>‐</w:t>
      </w:r>
      <w:r w:rsidRPr="00CB185F">
        <w:rPr>
          <w:rFonts w:hint="eastAsia"/>
          <w:sz w:val="10"/>
        </w:rPr>
        <w:t xml:space="preserve"> fore</w:t>
      </w:r>
      <w:r w:rsidRPr="00870F4B">
        <w:rPr>
          <w:rFonts w:hint="eastAsia"/>
          <w:b/>
          <w:bCs/>
          <w:u w:val="single"/>
        </w:rPr>
        <w:t>, it encourages inventors to adapt and modify the developments</w:t>
      </w:r>
      <w:r w:rsidRPr="00CB185F">
        <w:rPr>
          <w:rFonts w:hint="eastAsia"/>
          <w:sz w:val="10"/>
        </w:rPr>
        <w:t xml:space="preserve"> patented by others </w:t>
      </w:r>
      <w:r w:rsidRPr="00870F4B">
        <w:rPr>
          <w:rFonts w:hint="eastAsia"/>
          <w:b/>
          <w:bCs/>
          <w:u w:val="single"/>
        </w:rPr>
        <w:t>incrementally</w:t>
      </w:r>
      <w:r w:rsidRPr="00CB185F">
        <w:rPr>
          <w:rFonts w:hint="eastAsia"/>
          <w:sz w:val="10"/>
        </w:rPr>
        <w:t xml:space="preserve"> or in any other way. It would therefore, in ICC</w:t>
      </w:r>
      <w:r w:rsidRPr="00CB185F">
        <w:rPr>
          <w:rFonts w:hint="eastAsia"/>
          <w:sz w:val="10"/>
        </w:rPr>
        <w:t>’</w:t>
      </w:r>
      <w:r w:rsidRPr="00CB185F">
        <w:rPr>
          <w:rFonts w:hint="eastAsia"/>
          <w:sz w:val="10"/>
        </w:rPr>
        <w:t>s view, be wholly in</w:t>
      </w:r>
      <w:r w:rsidRPr="00CB185F">
        <w:rPr>
          <w:rFonts w:hint="eastAsia"/>
          <w:sz w:val="10"/>
        </w:rPr>
        <w:t>‐</w:t>
      </w:r>
      <w:r w:rsidRPr="00CB185F">
        <w:rPr>
          <w:rFonts w:hint="eastAsia"/>
          <w:sz w:val="10"/>
        </w:rPr>
        <w:t xml:space="preserve"> appropriate not to allow patents for such forms of innovation; and any such change would adversely affect the ability to finance future drug research. </w:t>
      </w:r>
      <w:r w:rsidRPr="00316C7C">
        <w:rPr>
          <w:rFonts w:hint="eastAsia"/>
          <w:b/>
          <w:bCs/>
          <w:highlight w:val="yellow"/>
          <w:u w:val="single"/>
        </w:rPr>
        <w:t xml:space="preserve">The innovation process </w:t>
      </w:r>
      <w:r w:rsidRPr="00870F4B">
        <w:rPr>
          <w:rFonts w:hint="eastAsia"/>
          <w:b/>
          <w:bCs/>
          <w:u w:val="single"/>
        </w:rPr>
        <w:t>in the pharmaceutical sector, as for all other scientific sectors,</w:t>
      </w:r>
      <w:r w:rsidRPr="00870F4B">
        <w:rPr>
          <w:b/>
          <w:bCs/>
          <w:u w:val="single"/>
        </w:rPr>
        <w:t xml:space="preserve"> </w:t>
      </w:r>
      <w:r w:rsidRPr="00316C7C">
        <w:rPr>
          <w:b/>
          <w:bCs/>
          <w:highlight w:val="yellow"/>
          <w:u w:val="single"/>
        </w:rPr>
        <w:t>is one of evolution</w:t>
      </w:r>
      <w:r w:rsidRPr="00CB185F">
        <w:rPr>
          <w:sz w:val="10"/>
        </w:rPr>
        <w:t xml:space="preserve">. The criteria for patentability are clear. Patents are available for any invention, whether product or process, in any field of technology, provided it is new, involves an inventive step and is capable of industrial application. </w:t>
      </w:r>
      <w:r w:rsidRPr="00870F4B">
        <w:rPr>
          <w:b/>
          <w:bCs/>
          <w:u w:val="single"/>
        </w:rPr>
        <w:t>If an invention meets these criteria, it is entitled to patent protection. If it does not, it is not patentable. Of these criteria, the most relevant here is inventive step</w:t>
      </w:r>
      <w:r w:rsidRPr="00CB185F">
        <w:rPr>
          <w:sz w:val="10"/>
        </w:rPr>
        <w:t xml:space="preserve">. The invention must not have been obvious to a person skilled in the relevant art at the </w:t>
      </w:r>
      <w:r w:rsidRPr="00CB185F">
        <w:rPr>
          <w:rFonts w:hint="eastAsia"/>
          <w:sz w:val="10"/>
        </w:rPr>
        <w:t>time the application for a patent was first filed, taking into account the state of the art at that time. There is no common understand</w:t>
      </w:r>
      <w:r w:rsidRPr="00CB185F">
        <w:rPr>
          <w:rFonts w:hint="eastAsia"/>
          <w:sz w:val="10"/>
        </w:rPr>
        <w:t>‐</w:t>
      </w:r>
      <w:r w:rsidRPr="00CB185F">
        <w:rPr>
          <w:rFonts w:hint="eastAsia"/>
          <w:sz w:val="10"/>
        </w:rPr>
        <w:t xml:space="preserve"> </w:t>
      </w:r>
      <w:r w:rsidRPr="00CB185F">
        <w:rPr>
          <w:sz w:val="10"/>
        </w:rPr>
        <w:t>192 7 Negative Evidence ing around the world on how this criterion should be applied and TRIPS provides no guidance. The precise manner in which it is applied differs from country to country. It even differs over time within the same country. Significant progress has, however, been made in harmonizing the standard, particularly in the US, Japan and Europe. This harmonized standard should, in ICC’s view, in time become the “gold standard” for patents globally. In the meantime, it may be necessary and appropriate, to encourage investment in local research and manufacturing, for developing countries to adopt a lower threshold to provide easy access to patents for local entrepreneurs. But in ICC’s view, it cannot be right to require such countries to adopt a higher standard of inventiv</w:t>
      </w:r>
      <w:r w:rsidRPr="00CB185F">
        <w:rPr>
          <w:rFonts w:hint="eastAsia"/>
          <w:sz w:val="10"/>
        </w:rPr>
        <w:t xml:space="preserve">e step. In any event, neither the inventive step requirement, nor the other basic criteria, make any distinction between different types of innovation œ for example between </w:t>
      </w:r>
      <w:r w:rsidRPr="00CB185F">
        <w:rPr>
          <w:rFonts w:hint="eastAsia"/>
          <w:sz w:val="10"/>
        </w:rPr>
        <w:t>“</w:t>
      </w:r>
      <w:r w:rsidRPr="00CB185F">
        <w:rPr>
          <w:rFonts w:hint="eastAsia"/>
          <w:sz w:val="10"/>
        </w:rPr>
        <w:t>in</w:t>
      </w:r>
      <w:r w:rsidRPr="00CB185F">
        <w:rPr>
          <w:rFonts w:hint="eastAsia"/>
          <w:sz w:val="10"/>
        </w:rPr>
        <w:t>‐</w:t>
      </w:r>
      <w:r w:rsidRPr="00CB185F">
        <w:rPr>
          <w:rFonts w:hint="eastAsia"/>
          <w:sz w:val="10"/>
        </w:rPr>
        <w:t xml:space="preserve"> cremental</w:t>
      </w:r>
      <w:r w:rsidRPr="00CB185F">
        <w:rPr>
          <w:rFonts w:hint="eastAsia"/>
          <w:sz w:val="10"/>
        </w:rPr>
        <w:t>”</w:t>
      </w:r>
      <w:r w:rsidRPr="00CB185F">
        <w:rPr>
          <w:rFonts w:hint="eastAsia"/>
          <w:sz w:val="10"/>
        </w:rPr>
        <w:t xml:space="preserve"> and </w:t>
      </w:r>
      <w:r w:rsidRPr="00CB185F">
        <w:rPr>
          <w:rFonts w:hint="eastAsia"/>
          <w:sz w:val="10"/>
        </w:rPr>
        <w:t>“</w:t>
      </w:r>
      <w:r w:rsidRPr="00CB185F">
        <w:rPr>
          <w:rFonts w:hint="eastAsia"/>
          <w:sz w:val="10"/>
        </w:rPr>
        <w:t>discrete</w:t>
      </w:r>
      <w:r w:rsidRPr="00CB185F">
        <w:rPr>
          <w:rFonts w:hint="eastAsia"/>
          <w:sz w:val="10"/>
        </w:rPr>
        <w:t>”</w:t>
      </w:r>
      <w:r w:rsidRPr="00CB185F">
        <w:rPr>
          <w:rFonts w:hint="eastAsia"/>
          <w:sz w:val="10"/>
        </w:rPr>
        <w:t xml:space="preserve">, or between </w:t>
      </w:r>
      <w:r w:rsidRPr="00CB185F">
        <w:rPr>
          <w:rFonts w:hint="eastAsia"/>
          <w:sz w:val="10"/>
        </w:rPr>
        <w:t>“</w:t>
      </w:r>
      <w:r w:rsidRPr="00CB185F">
        <w:rPr>
          <w:rFonts w:hint="eastAsia"/>
          <w:sz w:val="10"/>
        </w:rPr>
        <w:t>me too</w:t>
      </w:r>
      <w:r w:rsidRPr="00CB185F">
        <w:rPr>
          <w:rFonts w:hint="eastAsia"/>
          <w:sz w:val="10"/>
        </w:rPr>
        <w:t>”</w:t>
      </w:r>
      <w:r w:rsidRPr="00CB185F">
        <w:rPr>
          <w:rFonts w:hint="eastAsia"/>
          <w:sz w:val="10"/>
        </w:rPr>
        <w:t xml:space="preserve"> and </w:t>
      </w:r>
      <w:r w:rsidRPr="00CB185F">
        <w:rPr>
          <w:rFonts w:hint="eastAsia"/>
          <w:sz w:val="10"/>
        </w:rPr>
        <w:t>“</w:t>
      </w:r>
      <w:r w:rsidRPr="00CB185F">
        <w:rPr>
          <w:rFonts w:hint="eastAsia"/>
          <w:sz w:val="10"/>
        </w:rPr>
        <w:t>breakthrough</w:t>
      </w:r>
      <w:r w:rsidRPr="00CB185F">
        <w:rPr>
          <w:rFonts w:hint="eastAsia"/>
          <w:sz w:val="10"/>
        </w:rPr>
        <w:t>”</w:t>
      </w:r>
      <w:r w:rsidRPr="00CB185F">
        <w:rPr>
          <w:rFonts w:hint="eastAsia"/>
          <w:sz w:val="10"/>
        </w:rPr>
        <w:t xml:space="preserve"> innovations.</w:t>
      </w:r>
      <w:r w:rsidRPr="00CB185F">
        <w:rPr>
          <w:sz w:val="10"/>
        </w:rPr>
        <w:t xml:space="preserve"> As with any innovation, all of these have to be judged against the same basic rules, and that, in ICC’s view, is entirely appropriate. To the extent that genuine concerns about patent quality exist, they relate to the whole range of patents</w:t>
      </w:r>
      <w:r w:rsidRPr="00870F4B">
        <w:rPr>
          <w:b/>
          <w:bCs/>
          <w:u w:val="single"/>
        </w:rPr>
        <w:t xml:space="preserve">. They are not </w:t>
      </w:r>
      <w:r w:rsidRPr="00870F4B">
        <w:rPr>
          <w:rFonts w:hint="eastAsia"/>
          <w:b/>
          <w:bCs/>
          <w:u w:val="single"/>
        </w:rPr>
        <w:t>specific to patents for healthcare products, nor to patents for so</w:t>
      </w:r>
      <w:r w:rsidRPr="00870F4B">
        <w:rPr>
          <w:rFonts w:hint="eastAsia"/>
          <w:b/>
          <w:bCs/>
          <w:u w:val="single"/>
        </w:rPr>
        <w:t>‐</w:t>
      </w:r>
      <w:r w:rsidRPr="00870F4B">
        <w:rPr>
          <w:rFonts w:hint="eastAsia"/>
          <w:b/>
          <w:bCs/>
          <w:u w:val="single"/>
        </w:rPr>
        <w:t xml:space="preserve">called incremental innovations. If such inventions fail to meet the fundamental criteria set out above, patents should not be granted for them; and where patents have wrongly been granted, </w:t>
      </w:r>
      <w:r w:rsidRPr="00870F4B">
        <w:rPr>
          <w:b/>
          <w:bCs/>
          <w:u w:val="single"/>
        </w:rPr>
        <w:t>courts should (and have) corrected those errors</w:t>
      </w:r>
      <w:r w:rsidRPr="00CB185F">
        <w:rPr>
          <w:sz w:val="10"/>
        </w:rPr>
        <w:t xml:space="preserve"> œ all as part of the international efforts referred to above to ensure that an appropriate balance is achieved between all entities affected by patents. </w:t>
      </w:r>
      <w:r w:rsidRPr="00870F4B">
        <w:rPr>
          <w:b/>
          <w:bCs/>
          <w:u w:val="single"/>
        </w:rPr>
        <w:t>However, the fact that there have been some examples of</w:t>
      </w:r>
      <w:r w:rsidRPr="00870F4B">
        <w:rPr>
          <w:rFonts w:hint="eastAsia"/>
          <w:b/>
          <w:bCs/>
          <w:u w:val="single"/>
        </w:rPr>
        <w:t xml:space="preserve"> patent</w:t>
      </w:r>
      <w:r w:rsidRPr="00870F4B">
        <w:rPr>
          <w:rFonts w:hint="eastAsia"/>
          <w:b/>
          <w:bCs/>
          <w:u w:val="single"/>
        </w:rPr>
        <w:t>‐</w:t>
      </w:r>
      <w:r w:rsidRPr="00870F4B">
        <w:rPr>
          <w:rFonts w:hint="eastAsia"/>
          <w:b/>
          <w:bCs/>
          <w:u w:val="single"/>
        </w:rPr>
        <w:t>granting authorities ap</w:t>
      </w:r>
      <w:r w:rsidRPr="00870F4B">
        <w:rPr>
          <w:rFonts w:hint="eastAsia"/>
          <w:b/>
          <w:bCs/>
          <w:u w:val="single"/>
        </w:rPr>
        <w:t>‐</w:t>
      </w:r>
      <w:r w:rsidRPr="00870F4B">
        <w:rPr>
          <w:rFonts w:hint="eastAsia"/>
          <w:b/>
          <w:bCs/>
          <w:u w:val="single"/>
        </w:rPr>
        <w:t xml:space="preserve"> plying the criteria incorrectly does not justify fundamental change to those underlying principles.</w:t>
      </w:r>
    </w:p>
    <w:p w14:paraId="750476A1" w14:textId="77777777" w:rsidR="00B375BA" w:rsidRPr="00CB185F" w:rsidRDefault="00B375BA" w:rsidP="00B375BA">
      <w:pPr>
        <w:pStyle w:val="Heading4"/>
      </w:pPr>
      <w:r>
        <w:t>Second, e</w:t>
      </w:r>
      <w:r w:rsidRPr="00CB185F">
        <w:t xml:space="preserve">vergreening only proves flaws in the application process, not the legitimacy of patents themselves, Jones 6 </w:t>
      </w:r>
    </w:p>
    <w:p w14:paraId="4747F207" w14:textId="77777777" w:rsidR="00B375BA" w:rsidRPr="00CB185F" w:rsidRDefault="00B375BA" w:rsidP="00B375BA">
      <w:r w:rsidRPr="00CB185F">
        <w:t xml:space="preserve">Nigel Jones (International Chamber of Commerce; Barrister for Gatehouse Cham‐ bers). “The importance of incremental innovation for development.” Submission to the World Health Organization’s Commission on Intellectual Property Rights, Innovation and Public Health. March 2006. JDN. https://www.lesi.org/publications/les‐ nouvelles/les‐nouvelles‐online/2006‐2015/2006/march‐2006/2011/08/08/the‐importance‐ of‐incremental‐innovation‐for‐development </w:t>
      </w:r>
    </w:p>
    <w:p w14:paraId="2E1CD3FB" w14:textId="77777777" w:rsidR="00B375BA" w:rsidRDefault="00B375BA" w:rsidP="00B375BA">
      <w:pPr>
        <w:pStyle w:val="NormalWeb"/>
        <w:rPr>
          <w:rStyle w:val="Emphasis"/>
        </w:rPr>
      </w:pPr>
      <w:r w:rsidRPr="00316C7C">
        <w:rPr>
          <w:rStyle w:val="Emphasis"/>
          <w:highlight w:val="yellow"/>
        </w:rPr>
        <w:t>In the context of pharmaceuticals</w:t>
      </w:r>
      <w:r w:rsidRPr="00C300CF">
        <w:rPr>
          <w:rStyle w:val="Emphasis"/>
        </w:rPr>
        <w:t xml:space="preserve">, it has been suggested </w:t>
      </w:r>
      <w:r w:rsidRPr="0050197E">
        <w:t>that</w:t>
      </w:r>
      <w:r w:rsidRPr="00316C7C">
        <w:rPr>
          <w:rStyle w:val="Emphasis"/>
          <w:highlight w:val="yellow"/>
        </w:rPr>
        <w:t xml:space="preserve"> </w:t>
      </w:r>
      <w:r w:rsidRPr="00CB185F">
        <w:rPr>
          <w:rStyle w:val="Emphasis"/>
        </w:rPr>
        <w:t>patent protection should not be given to inventions comprising different salts, esters or other derivatives of known drugs</w:t>
      </w:r>
      <w:r w:rsidRPr="00C300CF">
        <w:rPr>
          <w:rStyle w:val="Emphasis"/>
        </w:rPr>
        <w:t>,</w:t>
      </w:r>
      <w:r w:rsidRPr="00C300CF">
        <w:rPr>
          <w:rFonts w:ascii="PalatinoLinotype" w:hAnsi="PalatinoLinotype"/>
          <w:sz w:val="16"/>
        </w:rPr>
        <w:t xml:space="preserve"> different dosage forms or means of administration of existing products, combinations of known products (including fixed dose combinations), nor “mere” new uses of known compounds, (all of which might qualify for the misnomer “incrementally modified drugs”); nor for modifications to medical devices (such as a single‐, rather than multiple‐dose, syringe</w:t>
      </w:r>
      <w:r w:rsidRPr="00316C7C">
        <w:rPr>
          <w:rFonts w:ascii="PalatinoLinotype" w:hAnsi="PalatinoLinotype"/>
          <w:sz w:val="16"/>
          <w:highlight w:val="yellow"/>
        </w:rPr>
        <w:t xml:space="preserve">). </w:t>
      </w:r>
      <w:r w:rsidRPr="00CB185F">
        <w:rPr>
          <w:rStyle w:val="Emphasis"/>
        </w:rPr>
        <w:t>These suggestions are, in ICC’s view, misconceived</w:t>
      </w:r>
      <w:r w:rsidRPr="00C300CF">
        <w:rPr>
          <w:rStyle w:val="Emphasis"/>
        </w:rPr>
        <w:t xml:space="preserve">. As stated above, </w:t>
      </w:r>
      <w:r w:rsidRPr="00316C7C">
        <w:rPr>
          <w:rStyle w:val="Emphasis"/>
          <w:highlight w:val="yellow"/>
        </w:rPr>
        <w:t>if any such inventions do not satisfy the basic patentability</w:t>
      </w:r>
      <w:r w:rsidRPr="00C300CF">
        <w:rPr>
          <w:rStyle w:val="Emphasis"/>
        </w:rPr>
        <w:t xml:space="preserve"> criteria, </w:t>
      </w:r>
      <w:r w:rsidRPr="00316C7C">
        <w:rPr>
          <w:rStyle w:val="Emphasis"/>
          <w:highlight w:val="yellow"/>
        </w:rPr>
        <w:t>patents should not be granted</w:t>
      </w:r>
      <w:r w:rsidRPr="00C300CF">
        <w:rPr>
          <w:rStyle w:val="Emphasis"/>
        </w:rPr>
        <w:t xml:space="preserve"> for them</w:t>
      </w:r>
      <w:r w:rsidRPr="00C300CF">
        <w:rPr>
          <w:rFonts w:ascii="PalatinoLinotype" w:hAnsi="PalatinoLinotype"/>
          <w:sz w:val="16"/>
        </w:rPr>
        <w:t>; and if patent</w:t>
      </w:r>
      <w:r w:rsidRPr="00316C7C">
        <w:rPr>
          <w:rFonts w:ascii="PalatinoLinotype" w:hAnsi="PalatinoLinotype"/>
          <w:sz w:val="16"/>
          <w:highlight w:val="yellow"/>
        </w:rPr>
        <w:t>s</w:t>
      </w:r>
      <w:r w:rsidRPr="00C300CF">
        <w:rPr>
          <w:rFonts w:ascii="PalatinoLinotype" w:hAnsi="PalatinoLinotype"/>
          <w:sz w:val="16"/>
        </w:rPr>
        <w:t xml:space="preserve"> are found wrongly to have been granted, courts and patents offices should correct those errors, just as they should for patents in any field and for any category of innovation. This approach should address, and is addressing, concerns about illegitimate extension of patent term, or “evergreening</w:t>
      </w:r>
      <w:r w:rsidRPr="00316C7C">
        <w:rPr>
          <w:rFonts w:ascii="PalatinoLinotype" w:hAnsi="PalatinoLinotype"/>
          <w:sz w:val="16"/>
          <w:highlight w:val="yellow"/>
        </w:rPr>
        <w:t xml:space="preserve">”. </w:t>
      </w:r>
      <w:r w:rsidRPr="00316C7C">
        <w:rPr>
          <w:rStyle w:val="Emphasis"/>
          <w:highlight w:val="yellow"/>
        </w:rPr>
        <w:t xml:space="preserve">There is no need for separate, </w:t>
      </w:r>
      <w:r w:rsidRPr="00CB185F">
        <w:rPr>
          <w:rStyle w:val="Emphasis"/>
        </w:rPr>
        <w:t xml:space="preserve">or new, </w:t>
      </w:r>
      <w:r w:rsidRPr="00316C7C">
        <w:rPr>
          <w:rStyle w:val="Emphasis"/>
          <w:highlight w:val="yellow"/>
        </w:rPr>
        <w:t xml:space="preserve">legislation to deal with this issue. Further, </w:t>
      </w:r>
      <w:r w:rsidRPr="00CB185F">
        <w:rPr>
          <w:rStyle w:val="Emphasis"/>
        </w:rPr>
        <w:t xml:space="preserve">the suggestion that such inventions do not benefit society is wrong. </w:t>
      </w:r>
      <w:r w:rsidRPr="00316C7C">
        <w:rPr>
          <w:rStyle w:val="Emphasis"/>
          <w:highlight w:val="yellow"/>
        </w:rPr>
        <w:t>These types of so‐called “incremental” innovation generally result in better health outcomes2</w:t>
      </w:r>
      <w:r w:rsidRPr="00C300CF">
        <w:rPr>
          <w:rStyle w:val="Emphasis"/>
        </w:rPr>
        <w:t>, for exampl</w:t>
      </w:r>
      <w:r w:rsidRPr="00316C7C">
        <w:rPr>
          <w:rStyle w:val="Emphasis"/>
          <w:highlight w:val="yellow"/>
        </w:rPr>
        <w:t>e</w:t>
      </w:r>
      <w:r w:rsidRPr="00C300CF">
        <w:rPr>
          <w:rStyle w:val="Emphasis"/>
        </w:rPr>
        <w:t xml:space="preserve"> </w:t>
      </w:r>
      <w:r w:rsidRPr="00316C7C">
        <w:rPr>
          <w:rStyle w:val="Emphasis"/>
          <w:highlight w:val="yellow"/>
        </w:rPr>
        <w:t>by increasing efficacy, reducing side effects and/or making administration easier, resulting in improved compliance and greater effectiveness</w:t>
      </w:r>
      <w:r w:rsidRPr="00C300CF">
        <w:rPr>
          <w:rStyle w:val="Emphasis"/>
        </w:rPr>
        <w:t xml:space="preserve"> </w:t>
      </w:r>
    </w:p>
    <w:p w14:paraId="22FD0B11" w14:textId="77777777" w:rsidR="00B375BA" w:rsidRDefault="00B375BA" w:rsidP="00B375BA"/>
    <w:p w14:paraId="28478AB4" w14:textId="77777777" w:rsidR="00B375BA" w:rsidRDefault="00B375BA" w:rsidP="00B375BA">
      <w:pPr>
        <w:pStyle w:val="NormalWeb"/>
        <w:spacing w:before="0" w:beforeAutospacing="0" w:after="160" w:afterAutospacing="0"/>
      </w:pPr>
    </w:p>
    <w:p w14:paraId="726E55D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PalatinoLinotype">
    <w:altName w:val="Palatino Linotype"/>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755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480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BBA"/>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ED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05F9"/>
    <w:rsid w:val="00775694"/>
    <w:rsid w:val="00793F46"/>
    <w:rsid w:val="007A1325"/>
    <w:rsid w:val="007A1A18"/>
    <w:rsid w:val="007A3BAF"/>
    <w:rsid w:val="007A7554"/>
    <w:rsid w:val="007B53D8"/>
    <w:rsid w:val="007C22C5"/>
    <w:rsid w:val="007C57E1"/>
    <w:rsid w:val="007C5811"/>
    <w:rsid w:val="007D2DF5"/>
    <w:rsid w:val="007D451A"/>
    <w:rsid w:val="007D5E3E"/>
    <w:rsid w:val="007D7596"/>
    <w:rsid w:val="007E242C"/>
    <w:rsid w:val="007E6631"/>
    <w:rsid w:val="007F3264"/>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33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5BA"/>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C8A"/>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EDAED9"/>
  <w14:defaultImageDpi w14:val="300"/>
  <w15:docId w15:val="{E0A0EF15-C17E-0C42-8BA5-62853795C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75B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A75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75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A75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A755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A75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7554"/>
  </w:style>
  <w:style w:type="character" w:customStyle="1" w:styleId="Heading1Char">
    <w:name w:val="Heading 1 Char"/>
    <w:aliases w:val="Pocket Char"/>
    <w:basedOn w:val="DefaultParagraphFont"/>
    <w:link w:val="Heading1"/>
    <w:uiPriority w:val="9"/>
    <w:rsid w:val="007A755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755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A755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7A7554"/>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A7554"/>
    <w:rPr>
      <w:b/>
      <w:sz w:val="26"/>
      <w:u w:val="none"/>
    </w:rPr>
  </w:style>
  <w:style w:type="character" w:customStyle="1" w:styleId="StyleUnderline">
    <w:name w:val="Style Underline"/>
    <w:aliases w:val="Underline"/>
    <w:basedOn w:val="DefaultParagraphFont"/>
    <w:uiPriority w:val="1"/>
    <w:qFormat/>
    <w:rsid w:val="007A7554"/>
    <w:rPr>
      <w:b/>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20"/>
    <w:qFormat/>
    <w:rsid w:val="007A7554"/>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7A7554"/>
    <w:rPr>
      <w:color w:val="auto"/>
      <w:u w:val="none"/>
    </w:rPr>
  </w:style>
  <w:style w:type="character" w:styleId="Hyperlink">
    <w:name w:val="Hyperlink"/>
    <w:basedOn w:val="DefaultParagraphFont"/>
    <w:uiPriority w:val="99"/>
    <w:semiHidden/>
    <w:unhideWhenUsed/>
    <w:rsid w:val="007A7554"/>
    <w:rPr>
      <w:color w:val="auto"/>
      <w:u w:val="none"/>
    </w:rPr>
  </w:style>
  <w:style w:type="paragraph" w:styleId="DocumentMap">
    <w:name w:val="Document Map"/>
    <w:basedOn w:val="Normal"/>
    <w:link w:val="DocumentMapChar"/>
    <w:uiPriority w:val="99"/>
    <w:semiHidden/>
    <w:unhideWhenUsed/>
    <w:rsid w:val="007A75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7554"/>
    <w:rPr>
      <w:rFonts w:ascii="Lucida Grande" w:hAnsi="Lucida Grande" w:cs="Lucida Grande"/>
    </w:rPr>
  </w:style>
  <w:style w:type="paragraph" w:styleId="NormalWeb">
    <w:name w:val="Normal (Web)"/>
    <w:basedOn w:val="Normal"/>
    <w:uiPriority w:val="99"/>
    <w:unhideWhenUsed/>
    <w:rsid w:val="00B375BA"/>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B375BA"/>
    <w:pPr>
      <w:pBdr>
        <w:top w:val="single" w:sz="18" w:space="0" w:color="auto"/>
        <w:left w:val="single" w:sz="18" w:space="0" w:color="auto"/>
        <w:bottom w:val="single" w:sz="18" w:space="0" w:color="auto"/>
        <w:right w:val="single" w:sz="18" w:space="0" w:color="auto"/>
      </w:pBdr>
      <w:spacing w:line="256" w:lineRule="auto"/>
      <w:ind w:left="720"/>
      <w:jc w:val="both"/>
    </w:pPr>
    <w:rPr>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loomberg.com/opinion/articles/2018-08-14/america-s-global-order-is-worth-fighting-fo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diplomat.com/2017/08/the-great-us-china-biotechnology-and-artificial-intelligence-rac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wp-content/uploads/2020/04/FP_20200427_china_biotechnology_moore.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itif.org/publications/2019/04/25/way-forward-intellectual-property-internationally" TargetMode="External"/><Relationship Id="rId4" Type="http://schemas.openxmlformats.org/officeDocument/2006/relationships/customXml" Target="../customXml/item4.xml"/><Relationship Id="rId9" Type="http://schemas.openxmlformats.org/officeDocument/2006/relationships/hyperlink" Target="https://www.cbo.gov/publication/57126"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10309</Words>
  <Characters>58767</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68939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2</cp:revision>
  <dcterms:created xsi:type="dcterms:W3CDTF">2021-09-18T13:36:00Z</dcterms:created>
  <dcterms:modified xsi:type="dcterms:W3CDTF">2021-09-18T13:36:00Z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