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4FDC8" w14:textId="3C38D592" w:rsidR="00723035" w:rsidRDefault="00723035" w:rsidP="001B28C6">
      <w:pPr>
        <w:pStyle w:val="Heading2"/>
      </w:pPr>
      <w:r>
        <w:t>K</w:t>
      </w:r>
    </w:p>
    <w:p w14:paraId="3D748DAF" w14:textId="77777777" w:rsidR="00723035" w:rsidRPr="00063872" w:rsidRDefault="00723035" w:rsidP="00723035">
      <w:pPr>
        <w:pStyle w:val="Heading4"/>
        <w:rPr>
          <w:rFonts w:cs="Calibri"/>
        </w:rPr>
      </w:pPr>
      <w:r w:rsidRPr="00063872">
        <w:rPr>
          <w:rFonts w:cs="Calibri"/>
        </w:rPr>
        <w:t>Elon Musk is the first step toward DIY space – state programs hinder this by making space exploration oriented against DIY and towards capital-extensivity</w:t>
      </w:r>
      <w:r>
        <w:rPr>
          <w:rFonts w:cs="Calibri"/>
        </w:rPr>
        <w:t xml:space="preserve">. To clarify – we don’t support Elon Musk as a capitalist, but SpaceX is a potential gateway for developing </w:t>
      </w:r>
      <w:proofErr w:type="gramStart"/>
      <w:r>
        <w:rPr>
          <w:rFonts w:cs="Calibri"/>
        </w:rPr>
        <w:t>open source</w:t>
      </w:r>
      <w:proofErr w:type="gramEnd"/>
      <w:r>
        <w:rPr>
          <w:rFonts w:cs="Calibri"/>
        </w:rPr>
        <w:t xml:space="preserve"> technology we can exploit against capitalism </w:t>
      </w:r>
      <w:r w:rsidRPr="00063872">
        <w:rPr>
          <w:rFonts w:cs="Calibri"/>
        </w:rPr>
        <w:t xml:space="preserve">– </w:t>
      </w:r>
      <w:r>
        <w:rPr>
          <w:rFonts w:cs="Calibri"/>
        </w:rPr>
        <w:t>CARSON 19</w:t>
      </w:r>
    </w:p>
    <w:p w14:paraId="3B6C4EBD" w14:textId="77777777" w:rsidR="00723035" w:rsidRPr="009311C8" w:rsidRDefault="00723035" w:rsidP="00723035">
      <w:r>
        <w:t>Carson, Kevin. 8</w:t>
      </w:r>
      <w:r w:rsidRPr="009311C8">
        <w:rPr>
          <w:vertAlign w:val="superscript"/>
        </w:rPr>
        <w:t>th</w:t>
      </w:r>
      <w:r>
        <w:t xml:space="preserve"> Feb 2019. “</w:t>
      </w:r>
      <w:proofErr w:type="spellStart"/>
      <w:r w:rsidRPr="009311C8">
        <w:t>Ephemeralization</w:t>
      </w:r>
      <w:proofErr w:type="spellEnd"/>
      <w:r w:rsidRPr="009311C8">
        <w:t xml:space="preserve"> for Post-Capitalist Space Exploration</w:t>
      </w:r>
      <w:r>
        <w:t xml:space="preserve">.” </w:t>
      </w:r>
      <w:hyperlink r:id="rId9" w:history="1">
        <w:r w:rsidRPr="00484CF1">
          <w:rPr>
            <w:rStyle w:val="Hyperlink"/>
            <w:rFonts w:cs="Calibri"/>
          </w:rPr>
          <w:t>https://theanarchistlibrary.org/library/kevin-carson-ephemeralization-for-post-capitalist-space-exploration</w:t>
        </w:r>
      </w:hyperlink>
    </w:p>
    <w:p w14:paraId="45156C2C" w14:textId="77777777" w:rsidR="00723035" w:rsidRPr="00063872" w:rsidRDefault="00723035" w:rsidP="00723035">
      <w:pPr>
        <w:shd w:val="clear" w:color="auto" w:fill="FFFFFF"/>
        <w:spacing w:after="150"/>
        <w:jc w:val="both"/>
        <w:rPr>
          <w:rFonts w:cs="Calibri"/>
          <w:b/>
          <w:bCs/>
          <w:color w:val="333333"/>
          <w:sz w:val="21"/>
          <w:szCs w:val="21"/>
          <w:u w:val="single"/>
        </w:rPr>
      </w:pPr>
      <w:r w:rsidRPr="00063872">
        <w:rPr>
          <w:rFonts w:cs="Calibri"/>
          <w:b/>
          <w:bCs/>
          <w:color w:val="333333"/>
          <w:sz w:val="21"/>
          <w:szCs w:val="21"/>
          <w:u w:val="single"/>
        </w:rPr>
        <w:t xml:space="preserve">At a time </w:t>
      </w:r>
      <w:r w:rsidRPr="00EE0763">
        <w:rPr>
          <w:rFonts w:cs="Calibri"/>
          <w:b/>
          <w:bCs/>
          <w:color w:val="333333"/>
          <w:sz w:val="21"/>
          <w:szCs w:val="21"/>
          <w:u w:val="single"/>
        </w:rPr>
        <w:t xml:space="preserve">when </w:t>
      </w:r>
      <w:r w:rsidRPr="00EE0763">
        <w:rPr>
          <w:rFonts w:cs="Calibri"/>
          <w:b/>
          <w:bCs/>
          <w:color w:val="333333"/>
          <w:sz w:val="21"/>
          <w:szCs w:val="21"/>
          <w:highlight w:val="yellow"/>
          <w:u w:val="single"/>
        </w:rPr>
        <w:t xml:space="preserve">government space programs </w:t>
      </w:r>
      <w:r w:rsidRPr="00EE0763">
        <w:rPr>
          <w:rFonts w:cs="Calibri"/>
          <w:b/>
          <w:bCs/>
          <w:color w:val="333333"/>
          <w:sz w:val="21"/>
          <w:szCs w:val="21"/>
          <w:u w:val="single"/>
        </w:rPr>
        <w:t xml:space="preserve">like NASA’s </w:t>
      </w:r>
      <w:r w:rsidRPr="00EE0763">
        <w:rPr>
          <w:rFonts w:cs="Calibri"/>
          <w:b/>
          <w:bCs/>
          <w:color w:val="333333"/>
          <w:sz w:val="21"/>
          <w:szCs w:val="21"/>
          <w:highlight w:val="yellow"/>
          <w:u w:val="single"/>
        </w:rPr>
        <w:t xml:space="preserve">seem to be in permanent retrenchment </w:t>
      </w:r>
      <w:r w:rsidRPr="00EE0763">
        <w:rPr>
          <w:rFonts w:cs="Calibri"/>
          <w:b/>
          <w:bCs/>
          <w:color w:val="333333"/>
          <w:sz w:val="21"/>
          <w:szCs w:val="21"/>
          <w:u w:val="single"/>
        </w:rPr>
        <w:t xml:space="preserve">— shifting to a strategy focused </w:t>
      </w:r>
      <w:r w:rsidRPr="00CB186D">
        <w:rPr>
          <w:rFonts w:cs="Calibri"/>
          <w:b/>
          <w:bCs/>
          <w:color w:val="333333"/>
          <w:sz w:val="21"/>
          <w:szCs w:val="21"/>
          <w:u w:val="single"/>
        </w:rPr>
        <w:t xml:space="preserve">on </w:t>
      </w:r>
      <w:proofErr w:type="spellStart"/>
      <w:r w:rsidRPr="00CB186D">
        <w:rPr>
          <w:rFonts w:cs="Calibri"/>
          <w:b/>
          <w:bCs/>
          <w:color w:val="333333"/>
          <w:sz w:val="21"/>
          <w:szCs w:val="21"/>
          <w:u w:val="single"/>
        </w:rPr>
        <w:t>uncrewed</w:t>
      </w:r>
      <w:proofErr w:type="spellEnd"/>
      <w:r w:rsidRPr="00CB186D">
        <w:rPr>
          <w:rFonts w:cs="Calibri"/>
          <w:b/>
          <w:bCs/>
          <w:color w:val="333333"/>
          <w:sz w:val="21"/>
          <w:szCs w:val="21"/>
          <w:u w:val="single"/>
        </w:rPr>
        <w:t xml:space="preserve"> probes, fighting to maintain an “International Space Station” that looks like a joke compared</w:t>
      </w:r>
      <w:r w:rsidRPr="00EE0763">
        <w:rPr>
          <w:rFonts w:cs="Calibri"/>
          <w:b/>
          <w:bCs/>
          <w:color w:val="333333"/>
          <w:sz w:val="21"/>
          <w:szCs w:val="21"/>
          <w:u w:val="single"/>
        </w:rPr>
        <w:t xml:space="preserve"> to Golden Age science fiction visions</w:t>
      </w:r>
      <w:r w:rsidRPr="00063872">
        <w:rPr>
          <w:rFonts w:cs="Calibri"/>
          <w:b/>
          <w:bCs/>
          <w:color w:val="333333"/>
          <w:sz w:val="21"/>
          <w:szCs w:val="21"/>
          <w:u w:val="single"/>
        </w:rPr>
        <w:t xml:space="preserve"> of giant cartwheel stations in orbit — </w:t>
      </w:r>
      <w:r w:rsidRPr="00EE0763">
        <w:rPr>
          <w:rFonts w:cs="Calibri"/>
          <w:b/>
          <w:bCs/>
          <w:color w:val="333333"/>
          <w:sz w:val="21"/>
          <w:szCs w:val="21"/>
          <w:highlight w:val="yellow"/>
          <w:u w:val="single"/>
        </w:rPr>
        <w:t xml:space="preserve">a lot of people see </w:t>
      </w:r>
      <w:r w:rsidRPr="00063872">
        <w:rPr>
          <w:rFonts w:cs="Calibri"/>
          <w:b/>
          <w:bCs/>
          <w:color w:val="333333"/>
          <w:sz w:val="21"/>
          <w:szCs w:val="21"/>
          <w:u w:val="single"/>
        </w:rPr>
        <w:t xml:space="preserve">Elon Musk’s </w:t>
      </w:r>
      <w:r w:rsidRPr="00EE0763">
        <w:rPr>
          <w:rFonts w:cs="Calibri"/>
          <w:b/>
          <w:bCs/>
          <w:color w:val="333333"/>
          <w:sz w:val="21"/>
          <w:szCs w:val="21"/>
          <w:highlight w:val="yellow"/>
          <w:u w:val="single"/>
        </w:rPr>
        <w:t xml:space="preserve">private space venture </w:t>
      </w:r>
      <w:r w:rsidRPr="00063872">
        <w:rPr>
          <w:rFonts w:cs="Calibri"/>
          <w:b/>
          <w:bCs/>
          <w:color w:val="333333"/>
          <w:sz w:val="21"/>
          <w:szCs w:val="21"/>
          <w:u w:val="single"/>
        </w:rPr>
        <w:t xml:space="preserve">SpaceX </w:t>
      </w:r>
      <w:r w:rsidRPr="00EE0763">
        <w:rPr>
          <w:rFonts w:cs="Calibri"/>
          <w:b/>
          <w:bCs/>
          <w:color w:val="333333"/>
          <w:sz w:val="21"/>
          <w:szCs w:val="21"/>
          <w:highlight w:val="yellow"/>
          <w:u w:val="single"/>
        </w:rPr>
        <w:t>as a</w:t>
      </w:r>
      <w:r w:rsidRPr="00063872">
        <w:rPr>
          <w:rFonts w:cs="Calibri"/>
          <w:b/>
          <w:bCs/>
          <w:color w:val="333333"/>
          <w:sz w:val="21"/>
          <w:szCs w:val="21"/>
          <w:u w:val="single"/>
        </w:rPr>
        <w:t xml:space="preserve"> sign of </w:t>
      </w:r>
      <w:r w:rsidRPr="00EE0763">
        <w:rPr>
          <w:rFonts w:cs="Calibri"/>
          <w:b/>
          <w:bCs/>
          <w:color w:val="333333"/>
          <w:sz w:val="21"/>
          <w:szCs w:val="21"/>
          <w:highlight w:val="yellow"/>
          <w:u w:val="single"/>
        </w:rPr>
        <w:t>hope</w:t>
      </w:r>
      <w:r w:rsidRPr="00654CE5">
        <w:rPr>
          <w:rFonts w:cs="Calibri"/>
          <w:color w:val="333333"/>
          <w:sz w:val="8"/>
          <w:szCs w:val="21"/>
        </w:rPr>
        <w:t xml:space="preserve"> that we have a future in space after all. SpaceX has had considerable success developing reusable spacecraft and orbital boosters — the Dragon spacecraft has resupplied the International Space Station — and has achieved a controlled descent with tail landing by a Falcon booster. Starting with the first Dragon spacecraft to Mars, Musk has committed himself to regular Mars runs every 26 months, using low costvehicles10. The goal is an affordable and predictable cargo route, in order to encourage Mars-related research and industry. </w:t>
      </w:r>
      <w:r w:rsidRPr="00063872">
        <w:rPr>
          <w:rFonts w:cs="Calibri"/>
          <w:b/>
          <w:bCs/>
          <w:color w:val="333333"/>
          <w:sz w:val="20"/>
          <w:szCs w:val="20"/>
          <w:u w:val="single"/>
        </w:rPr>
        <w:t xml:space="preserve">Essentially what we’re saying is </w:t>
      </w:r>
      <w:r w:rsidRPr="00EE0763">
        <w:rPr>
          <w:rFonts w:cs="Calibri"/>
          <w:b/>
          <w:bCs/>
          <w:color w:val="333333"/>
          <w:sz w:val="20"/>
          <w:szCs w:val="20"/>
          <w:u w:val="single"/>
        </w:rPr>
        <w:t>we’re establishing a cargo route to Mars. It’s</w:t>
      </w:r>
      <w:r w:rsidRPr="00063872">
        <w:rPr>
          <w:rFonts w:cs="Calibri"/>
          <w:b/>
          <w:bCs/>
          <w:color w:val="333333"/>
          <w:sz w:val="20"/>
          <w:szCs w:val="20"/>
          <w:u w:val="single"/>
        </w:rPr>
        <w:t xml:space="preserve"> a regular cargo route. You can count on it. It’s going happen every 26 months. Like a train leaving the station.</w:t>
      </w:r>
      <w:r w:rsidRPr="00654CE5">
        <w:rPr>
          <w:rFonts w:cs="Calibri"/>
          <w:color w:val="333333"/>
          <w:sz w:val="8"/>
          <w:szCs w:val="20"/>
        </w:rPr>
        <w:t xml:space="preserve"> And if scientists around the world know that they can count on that, and it’s going to be inexpensive, relatively speaking compared to anything in the past, then they will plan accordingly and come up with a lot of great experiments.</w:t>
      </w:r>
      <w:r w:rsidRPr="00654CE5">
        <w:rPr>
          <w:rFonts w:cs="Calibri"/>
          <w:color w:val="333333"/>
          <w:sz w:val="8"/>
          <w:szCs w:val="21"/>
        </w:rPr>
        <w:t xml:space="preserve"> According to Tim </w:t>
      </w:r>
      <w:proofErr w:type="spellStart"/>
      <w:r w:rsidRPr="00654CE5">
        <w:rPr>
          <w:rFonts w:cs="Calibri"/>
          <w:color w:val="333333"/>
          <w:sz w:val="8"/>
          <w:szCs w:val="21"/>
        </w:rPr>
        <w:t>Fernholz</w:t>
      </w:r>
      <w:proofErr w:type="spellEnd"/>
      <w:r w:rsidRPr="00654CE5">
        <w:rPr>
          <w:rFonts w:cs="Calibri"/>
          <w:color w:val="333333"/>
          <w:sz w:val="8"/>
          <w:szCs w:val="21"/>
        </w:rPr>
        <w:t xml:space="preserve">, </w:t>
      </w:r>
      <w:proofErr w:type="gramStart"/>
      <w:r w:rsidRPr="00654CE5">
        <w:rPr>
          <w:rFonts w:cs="Calibri"/>
          <w:color w:val="333333"/>
          <w:sz w:val="8"/>
          <w:szCs w:val="20"/>
        </w:rPr>
        <w:t>This</w:t>
      </w:r>
      <w:proofErr w:type="gramEnd"/>
      <w:r w:rsidRPr="00654CE5">
        <w:rPr>
          <w:rFonts w:cs="Calibri"/>
          <w:color w:val="333333"/>
          <w:sz w:val="8"/>
          <w:szCs w:val="20"/>
        </w:rPr>
        <w:t xml:space="preserve"> is akin to the way that massive container ships ply the oceans to bring components between far-flung factories. Planners don’t rely on a specific ship to make it across the Pacific at a discrete time, but instead imagine the ships as a kind of conveyor belt, constantly in motion, and plan their operations around the idea that goods are constantly in motion between two given sites.</w:t>
      </w:r>
      <w:r w:rsidRPr="00654CE5">
        <w:rPr>
          <w:rFonts w:cs="Calibri"/>
          <w:color w:val="333333"/>
          <w:sz w:val="8"/>
          <w:szCs w:val="21"/>
        </w:rPr>
        <w:t xml:space="preserve"> The first mission will be followed by several Dragons in 2020, and in 2022 a larger number carrying the infrastructure for a permanent base on Mars — laying the groundwork for the planned transportation of human passengers in 2024. Speaking of which, SpaceX’s Mars project — which envisions humans living in a permanent base constructed there — is easily the most famous. </w:t>
      </w:r>
      <w:r w:rsidRPr="00063872">
        <w:rPr>
          <w:rFonts w:cs="Calibri"/>
          <w:b/>
          <w:bCs/>
          <w:color w:val="333333"/>
          <w:sz w:val="21"/>
          <w:szCs w:val="21"/>
          <w:u w:val="single"/>
        </w:rPr>
        <w:t xml:space="preserve">But </w:t>
      </w:r>
      <w:r w:rsidRPr="00063872">
        <w:rPr>
          <w:rFonts w:cs="Calibri"/>
          <w:b/>
          <w:bCs/>
          <w:color w:val="333333"/>
          <w:sz w:val="21"/>
          <w:szCs w:val="21"/>
          <w:highlight w:val="yellow"/>
          <w:u w:val="single"/>
        </w:rPr>
        <w:t>if state-directed space exploration fizzled out, let’s not accept</w:t>
      </w:r>
      <w:r w:rsidRPr="00063872">
        <w:rPr>
          <w:rFonts w:cs="Calibri"/>
          <w:b/>
          <w:bCs/>
          <w:color w:val="333333"/>
          <w:sz w:val="21"/>
          <w:szCs w:val="21"/>
          <w:u w:val="single"/>
        </w:rPr>
        <w:t xml:space="preserve">, as the alternative, </w:t>
      </w:r>
      <w:r w:rsidRPr="00063872">
        <w:rPr>
          <w:rFonts w:cs="Calibri"/>
          <w:b/>
          <w:bCs/>
          <w:color w:val="333333"/>
          <w:sz w:val="21"/>
          <w:szCs w:val="21"/>
          <w:highlight w:val="yellow"/>
          <w:u w:val="single"/>
        </w:rPr>
        <w:t xml:space="preserve">human expansion into the solar system under </w:t>
      </w:r>
      <w:r w:rsidRPr="00EE0763">
        <w:rPr>
          <w:rFonts w:cs="Calibri"/>
          <w:b/>
          <w:bCs/>
          <w:color w:val="333333"/>
          <w:sz w:val="21"/>
          <w:szCs w:val="21"/>
          <w:u w:val="single"/>
        </w:rPr>
        <w:t xml:space="preserve">the direction of corporations and </w:t>
      </w:r>
      <w:r w:rsidRPr="00063872">
        <w:rPr>
          <w:rFonts w:cs="Calibri"/>
          <w:b/>
          <w:bCs/>
          <w:color w:val="333333"/>
          <w:sz w:val="21"/>
          <w:szCs w:val="21"/>
          <w:highlight w:val="yellow"/>
          <w:u w:val="single"/>
        </w:rPr>
        <w:t xml:space="preserve">billionaire </w:t>
      </w:r>
      <w:r w:rsidRPr="00EE0763">
        <w:rPr>
          <w:rFonts w:cs="Calibri"/>
          <w:b/>
          <w:bCs/>
          <w:color w:val="333333"/>
          <w:sz w:val="21"/>
          <w:szCs w:val="21"/>
          <w:u w:val="single"/>
        </w:rPr>
        <w:t xml:space="preserve">venture </w:t>
      </w:r>
      <w:r w:rsidRPr="00063872">
        <w:rPr>
          <w:rFonts w:cs="Calibri"/>
          <w:b/>
          <w:bCs/>
          <w:color w:val="333333"/>
          <w:sz w:val="21"/>
          <w:szCs w:val="21"/>
          <w:highlight w:val="yellow"/>
          <w:u w:val="single"/>
        </w:rPr>
        <w:t>capitalists</w:t>
      </w:r>
      <w:r w:rsidRPr="00063872">
        <w:rPr>
          <w:rFonts w:cs="Calibri"/>
          <w:b/>
          <w:bCs/>
          <w:color w:val="333333"/>
          <w:sz w:val="21"/>
          <w:szCs w:val="21"/>
          <w:u w:val="single"/>
        </w:rPr>
        <w:t>.</w:t>
      </w:r>
      <w:r w:rsidRPr="00654CE5">
        <w:rPr>
          <w:rFonts w:cs="Calibri"/>
          <w:color w:val="333333"/>
          <w:sz w:val="8"/>
          <w:szCs w:val="21"/>
        </w:rPr>
        <w:t xml:space="preserve"> </w:t>
      </w:r>
      <w:r w:rsidRPr="00063872">
        <w:rPr>
          <w:rFonts w:cs="Calibri"/>
          <w:b/>
          <w:bCs/>
          <w:color w:val="333333"/>
          <w:sz w:val="21"/>
          <w:szCs w:val="21"/>
          <w:u w:val="single"/>
        </w:rPr>
        <w:t xml:space="preserve">Even now, </w:t>
      </w:r>
      <w:r w:rsidRPr="00EE0763">
        <w:rPr>
          <w:rFonts w:cs="Calibri"/>
          <w:b/>
          <w:bCs/>
          <w:color w:val="333333"/>
          <w:sz w:val="21"/>
          <w:szCs w:val="21"/>
          <w:highlight w:val="yellow"/>
          <w:u w:val="single"/>
        </w:rPr>
        <w:t>there are</w:t>
      </w:r>
      <w:r w:rsidRPr="00063872">
        <w:rPr>
          <w:rFonts w:cs="Calibri"/>
          <w:b/>
          <w:bCs/>
          <w:color w:val="333333"/>
          <w:sz w:val="21"/>
          <w:szCs w:val="21"/>
          <w:u w:val="single"/>
        </w:rPr>
        <w:t xml:space="preserve"> all sorts of </w:t>
      </w:r>
      <w:r w:rsidRPr="00063872">
        <w:rPr>
          <w:rFonts w:cs="Calibri"/>
          <w:b/>
          <w:bCs/>
          <w:color w:val="333333"/>
          <w:sz w:val="21"/>
          <w:szCs w:val="21"/>
          <w:highlight w:val="yellow"/>
          <w:u w:val="single"/>
        </w:rPr>
        <w:t>interesting space projects operating on relatively little capital</w:t>
      </w:r>
      <w:r w:rsidRPr="00063872">
        <w:rPr>
          <w:rFonts w:cs="Calibri"/>
          <w:b/>
          <w:bCs/>
          <w:color w:val="333333"/>
          <w:sz w:val="21"/>
          <w:szCs w:val="21"/>
          <w:u w:val="single"/>
        </w:rPr>
        <w:t>, and taking advantage of cheap, ephemeral micro-manufacturing technology.</w:t>
      </w:r>
      <w:r w:rsidRPr="00654CE5">
        <w:rPr>
          <w:rFonts w:cs="Calibri"/>
          <w:color w:val="333333"/>
          <w:sz w:val="8"/>
          <w:szCs w:val="21"/>
        </w:rPr>
        <w:t xml:space="preserve"> </w:t>
      </w:r>
      <w:r w:rsidRPr="00063872">
        <w:rPr>
          <w:rFonts w:cs="Calibri"/>
          <w:b/>
          <w:bCs/>
          <w:color w:val="333333"/>
          <w:sz w:val="21"/>
          <w:szCs w:val="21"/>
          <w:highlight w:val="yellow"/>
          <w:u w:val="single"/>
        </w:rPr>
        <w:t xml:space="preserve">Copenhagen </w:t>
      </w:r>
      <w:proofErr w:type="spellStart"/>
      <w:r w:rsidRPr="00063872">
        <w:rPr>
          <w:rFonts w:cs="Calibri"/>
          <w:b/>
          <w:bCs/>
          <w:color w:val="333333"/>
          <w:sz w:val="21"/>
          <w:szCs w:val="21"/>
          <w:highlight w:val="yellow"/>
          <w:u w:val="single"/>
        </w:rPr>
        <w:t>Suborbitals</w:t>
      </w:r>
      <w:proofErr w:type="spellEnd"/>
      <w:r w:rsidRPr="00063872">
        <w:rPr>
          <w:rFonts w:cs="Calibri"/>
          <w:b/>
          <w:bCs/>
          <w:color w:val="333333"/>
          <w:sz w:val="21"/>
          <w:szCs w:val="21"/>
          <w:u w:val="single"/>
        </w:rPr>
        <w:t xml:space="preserve">, for example, </w:t>
      </w:r>
      <w:r w:rsidRPr="00063872">
        <w:rPr>
          <w:rFonts w:cs="Calibri"/>
          <w:b/>
          <w:bCs/>
          <w:color w:val="333333"/>
          <w:sz w:val="21"/>
          <w:szCs w:val="21"/>
          <w:highlight w:val="yellow"/>
          <w:u w:val="single"/>
        </w:rPr>
        <w:t>is an amateur, crowdfunded spaceflight program</w:t>
      </w:r>
      <w:r w:rsidRPr="00063872">
        <w:rPr>
          <w:rFonts w:cs="Calibri"/>
          <w:b/>
          <w:bCs/>
          <w:color w:val="333333"/>
          <w:sz w:val="21"/>
          <w:szCs w:val="21"/>
          <w:u w:val="single"/>
        </w:rPr>
        <w:t xml:space="preserve"> based in Denmark11. They use a sea-based launch platform</w:t>
      </w:r>
      <w:r w:rsidRPr="00654CE5">
        <w:rPr>
          <w:rFonts w:cs="Calibri"/>
          <w:color w:val="333333"/>
          <w:sz w:val="8"/>
          <w:szCs w:val="21"/>
        </w:rPr>
        <w:t xml:space="preserve">. At the time of Aaronson’s 2012 article, the venture was “comprised of a coterie of 20-plus specialists determined to create the first homemade, manned spacecraft to go into suborbital flight.” </w:t>
      </w:r>
      <w:r w:rsidRPr="00063872">
        <w:rPr>
          <w:rFonts w:cs="Calibri"/>
          <w:b/>
          <w:bCs/>
          <w:color w:val="333333"/>
          <w:sz w:val="21"/>
          <w:szCs w:val="21"/>
          <w:u w:val="single"/>
        </w:rPr>
        <w:t xml:space="preserve">The estimated cost of such a mission is expected to be in the hundreds of thousands of dollars, eventually falling to $63,000 a shot. The project </w:t>
      </w:r>
      <w:r w:rsidRPr="00063872">
        <w:rPr>
          <w:rFonts w:cs="Calibri"/>
          <w:b/>
          <w:bCs/>
          <w:color w:val="333333"/>
          <w:sz w:val="21"/>
          <w:szCs w:val="21"/>
          <w:highlight w:val="yellow"/>
          <w:u w:val="single"/>
        </w:rPr>
        <w:t>achieves enormous economies over government</w:t>
      </w:r>
      <w:r w:rsidRPr="00063872">
        <w:rPr>
          <w:rFonts w:cs="Calibri"/>
          <w:b/>
          <w:bCs/>
          <w:color w:val="333333"/>
          <w:sz w:val="21"/>
          <w:szCs w:val="21"/>
          <w:u w:val="single"/>
        </w:rPr>
        <w:t xml:space="preserve"> (and presumably corporate) </w:t>
      </w:r>
      <w:r w:rsidRPr="00063872">
        <w:rPr>
          <w:rFonts w:cs="Calibri"/>
          <w:b/>
          <w:bCs/>
          <w:color w:val="333333"/>
          <w:sz w:val="21"/>
          <w:szCs w:val="21"/>
          <w:highlight w:val="yellow"/>
          <w:u w:val="single"/>
        </w:rPr>
        <w:t xml:space="preserve">bureaucracies by using off-the-shelf components </w:t>
      </w:r>
      <w:r w:rsidRPr="00063872">
        <w:rPr>
          <w:rFonts w:cs="Calibri"/>
          <w:b/>
          <w:bCs/>
          <w:color w:val="333333"/>
          <w:sz w:val="21"/>
          <w:szCs w:val="21"/>
          <w:u w:val="single"/>
        </w:rPr>
        <w:t>whenever possible.</w:t>
      </w:r>
      <w:r w:rsidRPr="00654CE5">
        <w:rPr>
          <w:rFonts w:cs="Calibri"/>
          <w:color w:val="333333"/>
          <w:sz w:val="8"/>
          <w:szCs w:val="21"/>
        </w:rPr>
        <w:t xml:space="preserve"> </w:t>
      </w:r>
      <w:r w:rsidRPr="00063872">
        <w:rPr>
          <w:rFonts w:cs="Calibri"/>
          <w:b/>
          <w:bCs/>
          <w:color w:val="333333"/>
          <w:sz w:val="20"/>
          <w:szCs w:val="20"/>
          <w:u w:val="single"/>
        </w:rPr>
        <w:t>One man’s kitchen sink valve is another rocket man’s missing component. A D.I.Y. spaceflight project can start with a good rummage at your local plumbing or hardware store</w:t>
      </w:r>
      <w:r w:rsidRPr="00654CE5">
        <w:rPr>
          <w:rFonts w:cs="Calibri"/>
          <w:color w:val="333333"/>
          <w:sz w:val="8"/>
          <w:szCs w:val="20"/>
        </w:rPr>
        <w:t xml:space="preserve">. With </w:t>
      </w:r>
      <w:proofErr w:type="spellStart"/>
      <w:proofErr w:type="gramStart"/>
      <w:r w:rsidRPr="00654CE5">
        <w:rPr>
          <w:rFonts w:cs="Calibri"/>
          <w:color w:val="333333"/>
          <w:sz w:val="8"/>
          <w:szCs w:val="20"/>
        </w:rPr>
        <w:t>everyday,off</w:t>
      </w:r>
      <w:proofErr w:type="spellEnd"/>
      <w:proofErr w:type="gramEnd"/>
      <w:r w:rsidRPr="00654CE5">
        <w:rPr>
          <w:rFonts w:cs="Calibri"/>
          <w:color w:val="333333"/>
          <w:sz w:val="8"/>
          <w:szCs w:val="20"/>
        </w:rPr>
        <w:t xml:space="preserve">-the-shelf products, the guys behind Copenhagen </w:t>
      </w:r>
      <w:proofErr w:type="spellStart"/>
      <w:r w:rsidRPr="00654CE5">
        <w:rPr>
          <w:rFonts w:cs="Calibri"/>
          <w:color w:val="333333"/>
          <w:sz w:val="8"/>
          <w:szCs w:val="20"/>
        </w:rPr>
        <w:t>Suborbitals</w:t>
      </w:r>
      <w:proofErr w:type="spellEnd"/>
      <w:r w:rsidRPr="00654CE5">
        <w:rPr>
          <w:rFonts w:cs="Calibri"/>
          <w:color w:val="333333"/>
          <w:sz w:val="8"/>
          <w:szCs w:val="20"/>
        </w:rPr>
        <w:t xml:space="preserve"> found cheaper solutions to expensive, complex </w:t>
      </w:r>
      <w:proofErr w:type="spellStart"/>
      <w:r w:rsidRPr="00654CE5">
        <w:rPr>
          <w:rFonts w:cs="Calibri"/>
          <w:color w:val="333333"/>
          <w:sz w:val="8"/>
          <w:szCs w:val="20"/>
        </w:rPr>
        <w:t>systems.“Instead</w:t>
      </w:r>
      <w:proofErr w:type="spellEnd"/>
      <w:r w:rsidRPr="00654CE5">
        <w:rPr>
          <w:rFonts w:cs="Calibri"/>
          <w:color w:val="333333"/>
          <w:sz w:val="8"/>
          <w:szCs w:val="20"/>
        </w:rPr>
        <w:t xml:space="preserve"> of trying to invent our own valve for instance, why not buy one that’s been produced maybe a million times,” explained Kristian.</w:t>
      </w:r>
      <w:r w:rsidRPr="00654CE5">
        <w:rPr>
          <w:rFonts w:cs="Calibri"/>
          <w:color w:val="333333"/>
          <w:sz w:val="8"/>
          <w:szCs w:val="21"/>
        </w:rPr>
        <w:t xml:space="preserve"> The peer-to-peer nature of the project means much faster turnaround times or iteration cycles — “OODA loops,” in the late Col. John Boyd’s words — than is possible in government or corporate bureaucracies. </w:t>
      </w:r>
      <w:r w:rsidRPr="00063872">
        <w:rPr>
          <w:rFonts w:cs="Calibri"/>
          <w:b/>
          <w:bCs/>
          <w:color w:val="333333"/>
          <w:sz w:val="20"/>
          <w:szCs w:val="20"/>
          <w:u w:val="single"/>
        </w:rPr>
        <w:t xml:space="preserve">Since Copenhagen </w:t>
      </w:r>
      <w:proofErr w:type="spellStart"/>
      <w:r w:rsidRPr="00063872">
        <w:rPr>
          <w:rFonts w:cs="Calibri"/>
          <w:b/>
          <w:bCs/>
          <w:color w:val="333333"/>
          <w:sz w:val="20"/>
          <w:szCs w:val="20"/>
          <w:u w:val="single"/>
        </w:rPr>
        <w:t>Suborbitals</w:t>
      </w:r>
      <w:proofErr w:type="spellEnd"/>
      <w:r w:rsidRPr="00063872">
        <w:rPr>
          <w:rFonts w:cs="Calibri"/>
          <w:b/>
          <w:bCs/>
          <w:color w:val="333333"/>
          <w:sz w:val="20"/>
          <w:szCs w:val="20"/>
          <w:u w:val="single"/>
        </w:rPr>
        <w:t xml:space="preserve"> is bereft of the red tape and regulations characteristic of federally or commercially funded </w:t>
      </w:r>
      <w:proofErr w:type="spellStart"/>
      <w:r w:rsidRPr="00063872">
        <w:rPr>
          <w:rFonts w:cs="Calibri"/>
          <w:b/>
          <w:bCs/>
          <w:color w:val="333333"/>
          <w:sz w:val="20"/>
          <w:szCs w:val="20"/>
          <w:u w:val="single"/>
        </w:rPr>
        <w:t>spaceprojects</w:t>
      </w:r>
      <w:proofErr w:type="spellEnd"/>
      <w:r w:rsidRPr="00063872">
        <w:rPr>
          <w:rFonts w:cs="Calibri"/>
          <w:b/>
          <w:bCs/>
          <w:color w:val="333333"/>
          <w:sz w:val="20"/>
          <w:szCs w:val="20"/>
          <w:u w:val="single"/>
        </w:rPr>
        <w:t>, Kristian explained that his team can go from a revised sketch to an improved prototype, sometimes in less than five minutes.</w:t>
      </w:r>
      <w:r w:rsidRPr="00654CE5">
        <w:rPr>
          <w:rFonts w:cs="Calibri"/>
          <w:color w:val="333333"/>
          <w:sz w:val="8"/>
          <w:szCs w:val="20"/>
        </w:rPr>
        <w:t xml:space="preserve"> That’s far quicker than NASA, of course, where he helped to design new moon rovers and co-authored the agency’s Human Integration Design Handbook.</w:t>
      </w:r>
      <w:r w:rsidRPr="00654CE5">
        <w:rPr>
          <w:rFonts w:cs="Calibri"/>
          <w:color w:val="333333"/>
          <w:sz w:val="8"/>
          <w:szCs w:val="21"/>
        </w:rPr>
        <w:t xml:space="preserve"> </w:t>
      </w:r>
      <w:r w:rsidRPr="00063872">
        <w:rPr>
          <w:rFonts w:cs="Calibri"/>
          <w:b/>
          <w:bCs/>
          <w:color w:val="333333"/>
          <w:sz w:val="21"/>
          <w:szCs w:val="21"/>
          <w:u w:val="single"/>
        </w:rPr>
        <w:t>As for their achieveme</w:t>
      </w:r>
      <w:r w:rsidRPr="00970B25">
        <w:rPr>
          <w:rFonts w:cs="Calibri"/>
          <w:b/>
          <w:bCs/>
          <w:color w:val="333333"/>
          <w:sz w:val="21"/>
          <w:szCs w:val="21"/>
          <w:u w:val="single"/>
        </w:rPr>
        <w:t xml:space="preserve">nts, </w:t>
      </w:r>
      <w:r w:rsidRPr="00970B25">
        <w:rPr>
          <w:rFonts w:cs="Calibri"/>
          <w:b/>
          <w:bCs/>
          <w:color w:val="333333"/>
          <w:sz w:val="20"/>
          <w:szCs w:val="20"/>
          <w:u w:val="single"/>
        </w:rPr>
        <w:t>so far, their accomplishments are impressive: their solid-and-liquid-fuel rocket, the HEAT-1X, is the first “amateur” rocket flown with a payload of a full-size crash test dummy, and the first to perform a successful</w:t>
      </w:r>
      <w:r w:rsidRPr="00063872">
        <w:rPr>
          <w:rFonts w:cs="Calibri"/>
          <w:b/>
          <w:bCs/>
          <w:color w:val="333333"/>
          <w:sz w:val="20"/>
          <w:szCs w:val="20"/>
          <w:u w:val="single"/>
        </w:rPr>
        <w:t xml:space="preserve"> Main Engine Cut-Off, or MECO command, and the first launched from a “low budget” sea-based platform. It’s also the most powerful amateur rocket ever flown.</w:t>
      </w:r>
      <w:r w:rsidRPr="00063872">
        <w:rPr>
          <w:rFonts w:cs="Calibri"/>
          <w:b/>
          <w:bCs/>
          <w:color w:val="333333"/>
          <w:sz w:val="21"/>
          <w:szCs w:val="21"/>
          <w:u w:val="single"/>
        </w:rPr>
        <w:t xml:space="preserve"> </w:t>
      </w:r>
      <w:r w:rsidRPr="00654CE5">
        <w:rPr>
          <w:rFonts w:cs="Calibri"/>
          <w:color w:val="333333"/>
          <w:sz w:val="8"/>
          <w:szCs w:val="21"/>
        </w:rPr>
        <w:t xml:space="preserve">Since then, Copenhagen </w:t>
      </w:r>
      <w:proofErr w:type="spellStart"/>
      <w:r w:rsidRPr="00654CE5">
        <w:rPr>
          <w:rFonts w:cs="Calibri"/>
          <w:color w:val="333333"/>
          <w:sz w:val="8"/>
          <w:szCs w:val="21"/>
        </w:rPr>
        <w:t>Suborbitals</w:t>
      </w:r>
      <w:proofErr w:type="spellEnd"/>
      <w:r w:rsidRPr="00654CE5">
        <w:rPr>
          <w:rFonts w:cs="Calibri"/>
          <w:color w:val="333333"/>
          <w:sz w:val="8"/>
          <w:szCs w:val="21"/>
        </w:rPr>
        <w:t xml:space="preserve"> has tested the Sapphire (with improved guidance and maneuver systems</w:t>
      </w:r>
      <w:proofErr w:type="gramStart"/>
      <w:r w:rsidRPr="00654CE5">
        <w:rPr>
          <w:rFonts w:cs="Calibri"/>
          <w:color w:val="333333"/>
          <w:sz w:val="8"/>
          <w:szCs w:val="21"/>
        </w:rPr>
        <w:t>), and</w:t>
      </w:r>
      <w:proofErr w:type="gramEnd"/>
      <w:r w:rsidRPr="00654CE5">
        <w:rPr>
          <w:rFonts w:cs="Calibri"/>
          <w:color w:val="333333"/>
          <w:sz w:val="8"/>
          <w:szCs w:val="21"/>
        </w:rPr>
        <w:t xml:space="preserve"> has a </w:t>
      </w:r>
      <w:proofErr w:type="spellStart"/>
      <w:r w:rsidRPr="00654CE5">
        <w:rPr>
          <w:rFonts w:cs="Calibri"/>
          <w:color w:val="333333"/>
          <w:sz w:val="8"/>
          <w:szCs w:val="21"/>
        </w:rPr>
        <w:t>Nexø</w:t>
      </w:r>
      <w:proofErr w:type="spellEnd"/>
      <w:r w:rsidRPr="00654CE5">
        <w:rPr>
          <w:rFonts w:cs="Calibri"/>
          <w:color w:val="333333"/>
          <w:sz w:val="8"/>
          <w:szCs w:val="21"/>
        </w:rPr>
        <w:t xml:space="preserve"> I &amp; II in the work. The Spica II, the rocket actually intended to send a live person into space, is expected to be tested.</w:t>
      </w:r>
      <w:r w:rsidRPr="00063872">
        <w:rPr>
          <w:rFonts w:cs="Calibri"/>
          <w:b/>
          <w:bCs/>
          <w:color w:val="333333"/>
          <w:sz w:val="21"/>
          <w:szCs w:val="21"/>
          <w:u w:val="single"/>
        </w:rPr>
        <w:t xml:space="preserve"> </w:t>
      </w:r>
      <w:proofErr w:type="spellStart"/>
      <w:r w:rsidRPr="00654CE5">
        <w:rPr>
          <w:rFonts w:cs="Calibri"/>
          <w:color w:val="333333"/>
          <w:sz w:val="8"/>
          <w:szCs w:val="21"/>
        </w:rPr>
        <w:t>Bitnation</w:t>
      </w:r>
      <w:proofErr w:type="spellEnd"/>
      <w:r w:rsidRPr="00654CE5">
        <w:rPr>
          <w:rFonts w:cs="Calibri"/>
          <w:color w:val="333333"/>
          <w:sz w:val="8"/>
          <w:szCs w:val="21"/>
        </w:rPr>
        <w:t xml:space="preserve"> — a transnational network created to organize a variety of non-state governance services using the Blockchain infrastructure — has created a </w:t>
      </w:r>
      <w:proofErr w:type="spellStart"/>
      <w:r w:rsidRPr="00654CE5">
        <w:rPr>
          <w:rFonts w:cs="Calibri"/>
          <w:color w:val="333333"/>
          <w:sz w:val="8"/>
          <w:szCs w:val="21"/>
        </w:rPr>
        <w:t>Bitnation</w:t>
      </w:r>
      <w:proofErr w:type="spellEnd"/>
      <w:r w:rsidRPr="00654CE5">
        <w:rPr>
          <w:rFonts w:cs="Calibri"/>
          <w:color w:val="333333"/>
          <w:sz w:val="8"/>
          <w:szCs w:val="21"/>
        </w:rPr>
        <w:t xml:space="preserve"> Space Agency. The Agency intends to be a coordination platform for open-source space efforts around the </w:t>
      </w:r>
      <w:proofErr w:type="gramStart"/>
      <w:r w:rsidRPr="00654CE5">
        <w:rPr>
          <w:rFonts w:cs="Calibri"/>
          <w:color w:val="333333"/>
          <w:sz w:val="8"/>
          <w:szCs w:val="21"/>
        </w:rPr>
        <w:t>world, and</w:t>
      </w:r>
      <w:proofErr w:type="gramEnd"/>
      <w:r w:rsidRPr="00654CE5">
        <w:rPr>
          <w:rFonts w:cs="Calibri"/>
          <w:color w:val="333333"/>
          <w:sz w:val="8"/>
          <w:szCs w:val="21"/>
        </w:rPr>
        <w:t xml:space="preserve"> has its own Five-Year Plan for crowdfunded technology development and space missions. Iman </w:t>
      </w:r>
      <w:proofErr w:type="spellStart"/>
      <w:r w:rsidRPr="00654CE5">
        <w:rPr>
          <w:rFonts w:cs="Calibri"/>
          <w:color w:val="333333"/>
          <w:sz w:val="8"/>
          <w:szCs w:val="21"/>
        </w:rPr>
        <w:t>Mirbioki</w:t>
      </w:r>
      <w:proofErr w:type="spellEnd"/>
      <w:r w:rsidRPr="00654CE5">
        <w:rPr>
          <w:rFonts w:cs="Calibri"/>
          <w:color w:val="333333"/>
          <w:sz w:val="8"/>
          <w:szCs w:val="21"/>
        </w:rPr>
        <w:t xml:space="preserve"> (“</w:t>
      </w:r>
      <w:proofErr w:type="spellStart"/>
      <w:r w:rsidRPr="00654CE5">
        <w:rPr>
          <w:rFonts w:cs="Calibri"/>
          <w:color w:val="333333"/>
          <w:sz w:val="8"/>
          <w:szCs w:val="21"/>
        </w:rPr>
        <w:t>Bitnation</w:t>
      </w:r>
      <w:proofErr w:type="spellEnd"/>
      <w:r w:rsidRPr="00654CE5">
        <w:rPr>
          <w:rFonts w:cs="Calibri"/>
          <w:color w:val="333333"/>
          <w:sz w:val="8"/>
          <w:szCs w:val="21"/>
        </w:rPr>
        <w:t xml:space="preserve"> Space Agency,” A Blog About Nothing Particular, June 2, 2015), who co-founded the venture with Susanne </w:t>
      </w:r>
      <w:proofErr w:type="spellStart"/>
      <w:r w:rsidRPr="00654CE5">
        <w:rPr>
          <w:rFonts w:cs="Calibri"/>
          <w:color w:val="333333"/>
          <w:sz w:val="8"/>
          <w:szCs w:val="21"/>
        </w:rPr>
        <w:t>Tarkowski</w:t>
      </w:r>
      <w:proofErr w:type="spellEnd"/>
      <w:r w:rsidRPr="00654CE5">
        <w:rPr>
          <w:rFonts w:cs="Calibri"/>
          <w:color w:val="333333"/>
          <w:sz w:val="8"/>
          <w:szCs w:val="21"/>
        </w:rPr>
        <w:t xml:space="preserve"> Tempelhof, estimates BSA will radically </w:t>
      </w:r>
      <w:proofErr w:type="spellStart"/>
      <w:r w:rsidRPr="00654CE5">
        <w:rPr>
          <w:rFonts w:cs="Calibri"/>
          <w:color w:val="333333"/>
          <w:sz w:val="8"/>
          <w:szCs w:val="21"/>
        </w:rPr>
        <w:t>cheapenspaceflight</w:t>
      </w:r>
      <w:proofErr w:type="spellEnd"/>
      <w:r w:rsidRPr="00654CE5">
        <w:rPr>
          <w:rFonts w:cs="Calibri"/>
          <w:color w:val="333333"/>
          <w:sz w:val="8"/>
          <w:szCs w:val="21"/>
        </w:rPr>
        <w:t xml:space="preserve"> by eliminating administrative overhead altogether (an 80% cost reduction by itself) as well as </w:t>
      </w:r>
      <w:proofErr w:type="gramStart"/>
      <w:r w:rsidRPr="00654CE5">
        <w:rPr>
          <w:rFonts w:cs="Calibri"/>
          <w:color w:val="333333"/>
          <w:sz w:val="8"/>
          <w:szCs w:val="21"/>
        </w:rPr>
        <w:t>open-sourcing</w:t>
      </w:r>
      <w:proofErr w:type="gramEnd"/>
      <w:r w:rsidRPr="00654CE5">
        <w:rPr>
          <w:rFonts w:cs="Calibri"/>
          <w:color w:val="333333"/>
          <w:sz w:val="8"/>
          <w:szCs w:val="21"/>
        </w:rPr>
        <w:t xml:space="preserve"> all technologies. </w:t>
      </w:r>
      <w:r w:rsidRPr="00063872">
        <w:rPr>
          <w:rFonts w:cs="Calibri"/>
          <w:b/>
          <w:bCs/>
          <w:color w:val="333333"/>
          <w:sz w:val="21"/>
          <w:szCs w:val="21"/>
          <w:u w:val="single"/>
        </w:rPr>
        <w:t xml:space="preserve">Tempelhof argues that </w:t>
      </w:r>
      <w:r w:rsidRPr="00EE0763">
        <w:rPr>
          <w:rFonts w:cs="Calibri"/>
          <w:b/>
          <w:bCs/>
          <w:color w:val="333333"/>
          <w:sz w:val="21"/>
          <w:szCs w:val="21"/>
          <w:u w:val="single"/>
        </w:rPr>
        <w:t xml:space="preserve">corporate </w:t>
      </w:r>
      <w:r w:rsidRPr="00063872">
        <w:rPr>
          <w:rFonts w:cs="Calibri"/>
          <w:b/>
          <w:bCs/>
          <w:color w:val="333333"/>
          <w:sz w:val="21"/>
          <w:szCs w:val="21"/>
          <w:highlight w:val="yellow"/>
          <w:u w:val="single"/>
        </w:rPr>
        <w:t>efforts like SpaceX are “</w:t>
      </w:r>
      <w:r w:rsidRPr="00EE0763">
        <w:rPr>
          <w:rFonts w:cs="Calibri"/>
          <w:b/>
          <w:bCs/>
          <w:color w:val="333333"/>
          <w:sz w:val="21"/>
          <w:szCs w:val="21"/>
          <w:u w:val="single"/>
        </w:rPr>
        <w:t xml:space="preserve">just </w:t>
      </w:r>
      <w:r w:rsidRPr="00063872">
        <w:rPr>
          <w:rFonts w:cs="Calibri"/>
          <w:b/>
          <w:bCs/>
          <w:color w:val="333333"/>
          <w:sz w:val="21"/>
          <w:szCs w:val="21"/>
          <w:highlight w:val="yellow"/>
          <w:u w:val="single"/>
        </w:rPr>
        <w:t xml:space="preserve">the beginning of democratizing the </w:t>
      </w:r>
      <w:r w:rsidRPr="00970B25">
        <w:rPr>
          <w:rFonts w:cs="Calibri"/>
          <w:b/>
          <w:bCs/>
          <w:color w:val="333333"/>
          <w:sz w:val="21"/>
          <w:szCs w:val="21"/>
          <w:highlight w:val="yellow"/>
          <w:u w:val="single"/>
        </w:rPr>
        <w:t>technology</w:t>
      </w:r>
      <w:r w:rsidRPr="00063872">
        <w:rPr>
          <w:rFonts w:cs="Calibri"/>
          <w:b/>
          <w:bCs/>
          <w:color w:val="333333"/>
          <w:sz w:val="21"/>
          <w:szCs w:val="21"/>
          <w:highlight w:val="yellow"/>
          <w:u w:val="single"/>
        </w:rPr>
        <w:t xml:space="preserve">”; </w:t>
      </w:r>
      <w:r w:rsidRPr="00EE0763">
        <w:rPr>
          <w:rFonts w:cs="Calibri"/>
          <w:b/>
          <w:bCs/>
          <w:color w:val="333333"/>
          <w:sz w:val="21"/>
          <w:szCs w:val="21"/>
          <w:u w:val="single"/>
        </w:rPr>
        <w:t xml:space="preserve">BSA will “take it further, not just make it accessible to people outside of the government, but also make it open source, and DIY friendly” The Agency’s </w:t>
      </w:r>
      <w:proofErr w:type="gramStart"/>
      <w:r w:rsidRPr="00EE0763">
        <w:rPr>
          <w:rFonts w:cs="Calibri"/>
          <w:b/>
          <w:bCs/>
          <w:color w:val="333333"/>
          <w:sz w:val="21"/>
          <w:szCs w:val="21"/>
          <w:u w:val="single"/>
        </w:rPr>
        <w:t>Five Year</w:t>
      </w:r>
      <w:proofErr w:type="gramEnd"/>
      <w:r w:rsidRPr="00EE0763">
        <w:rPr>
          <w:rFonts w:cs="Calibri"/>
          <w:b/>
          <w:bCs/>
          <w:color w:val="333333"/>
          <w:sz w:val="21"/>
          <w:szCs w:val="21"/>
          <w:u w:val="single"/>
        </w:rPr>
        <w:t xml:space="preserve"> Plan states a list of objectives:</w:t>
      </w:r>
    </w:p>
    <w:p w14:paraId="61E3A0B6" w14:textId="77777777" w:rsidR="00723035" w:rsidRPr="00654CE5" w:rsidRDefault="00723035" w:rsidP="00723035">
      <w:pPr>
        <w:pStyle w:val="ListParagraph"/>
        <w:numPr>
          <w:ilvl w:val="0"/>
          <w:numId w:val="12"/>
        </w:numPr>
        <w:shd w:val="clear" w:color="auto" w:fill="FFFFFF"/>
        <w:spacing w:after="150"/>
        <w:jc w:val="both"/>
        <w:rPr>
          <w:rFonts w:cs="Calibri"/>
          <w:color w:val="333333"/>
          <w:sz w:val="16"/>
          <w:szCs w:val="16"/>
        </w:rPr>
      </w:pPr>
      <w:r w:rsidRPr="00654CE5">
        <w:rPr>
          <w:rFonts w:cs="Calibri"/>
          <w:color w:val="333333"/>
          <w:sz w:val="16"/>
          <w:szCs w:val="16"/>
        </w:rPr>
        <w:t>Create a decentralized and open-source space agency.</w:t>
      </w:r>
    </w:p>
    <w:p w14:paraId="74993FF4" w14:textId="77777777" w:rsidR="00723035" w:rsidRPr="00654CE5" w:rsidRDefault="00723035" w:rsidP="00723035">
      <w:pPr>
        <w:numPr>
          <w:ilvl w:val="0"/>
          <w:numId w:val="12"/>
        </w:numPr>
        <w:shd w:val="clear" w:color="auto" w:fill="FFFFFF"/>
        <w:spacing w:after="150"/>
        <w:jc w:val="both"/>
        <w:rPr>
          <w:rFonts w:cs="Calibri"/>
          <w:color w:val="333333"/>
          <w:sz w:val="16"/>
          <w:szCs w:val="16"/>
        </w:rPr>
      </w:pPr>
      <w:r w:rsidRPr="00654CE5">
        <w:rPr>
          <w:rFonts w:cs="Calibri"/>
          <w:color w:val="333333"/>
          <w:sz w:val="16"/>
          <w:szCs w:val="16"/>
        </w:rPr>
        <w:lastRenderedPageBreak/>
        <w:t>Research and develop new and better technology for space-travel/space-missions.</w:t>
      </w:r>
    </w:p>
    <w:p w14:paraId="36376BAD" w14:textId="77777777" w:rsidR="00723035" w:rsidRPr="00654CE5" w:rsidRDefault="00723035" w:rsidP="00723035">
      <w:pPr>
        <w:numPr>
          <w:ilvl w:val="0"/>
          <w:numId w:val="12"/>
        </w:numPr>
        <w:shd w:val="clear" w:color="auto" w:fill="FFFFFF"/>
        <w:spacing w:after="150"/>
        <w:jc w:val="both"/>
        <w:rPr>
          <w:rFonts w:cs="Calibri"/>
          <w:color w:val="333333"/>
          <w:sz w:val="16"/>
          <w:szCs w:val="16"/>
        </w:rPr>
      </w:pPr>
      <w:r w:rsidRPr="00654CE5">
        <w:rPr>
          <w:rFonts w:cs="Calibri"/>
          <w:color w:val="333333"/>
          <w:sz w:val="16"/>
          <w:szCs w:val="16"/>
        </w:rPr>
        <w:t>Develop new eco-friendly fuel for space vehicles. (Rocket fuel)</w:t>
      </w:r>
    </w:p>
    <w:p w14:paraId="072AA564" w14:textId="77777777" w:rsidR="00723035" w:rsidRPr="00654CE5" w:rsidRDefault="00723035" w:rsidP="00723035">
      <w:pPr>
        <w:numPr>
          <w:ilvl w:val="0"/>
          <w:numId w:val="12"/>
        </w:numPr>
        <w:shd w:val="clear" w:color="auto" w:fill="FFFFFF"/>
        <w:spacing w:after="150"/>
        <w:jc w:val="both"/>
        <w:rPr>
          <w:rFonts w:cs="Calibri"/>
          <w:color w:val="333333"/>
          <w:sz w:val="16"/>
          <w:szCs w:val="16"/>
        </w:rPr>
      </w:pPr>
      <w:r w:rsidRPr="00654CE5">
        <w:rPr>
          <w:rFonts w:cs="Calibri"/>
          <w:color w:val="333333"/>
          <w:sz w:val="16"/>
          <w:szCs w:val="16"/>
        </w:rPr>
        <w:t>Develop a new generation of navigational systems, as the current GPS accuracy and maximum performance (speed and altitude) is limited due to enforced rules by the U.S military.</w:t>
      </w:r>
    </w:p>
    <w:p w14:paraId="0A17A321" w14:textId="77777777" w:rsidR="00723035" w:rsidRPr="00654CE5" w:rsidRDefault="00723035" w:rsidP="00723035">
      <w:pPr>
        <w:numPr>
          <w:ilvl w:val="0"/>
          <w:numId w:val="12"/>
        </w:numPr>
        <w:shd w:val="clear" w:color="auto" w:fill="FFFFFF"/>
        <w:spacing w:after="150"/>
        <w:jc w:val="both"/>
        <w:rPr>
          <w:rFonts w:cs="Calibri"/>
          <w:color w:val="333333"/>
          <w:sz w:val="16"/>
          <w:szCs w:val="16"/>
        </w:rPr>
      </w:pPr>
      <w:r w:rsidRPr="00654CE5">
        <w:rPr>
          <w:rFonts w:cs="Calibri"/>
          <w:color w:val="333333"/>
          <w:sz w:val="16"/>
          <w:szCs w:val="16"/>
        </w:rPr>
        <w:t xml:space="preserve">Create a cheaper technology and platform on an </w:t>
      </w:r>
      <w:proofErr w:type="gramStart"/>
      <w:r w:rsidRPr="00654CE5">
        <w:rPr>
          <w:rFonts w:cs="Calibri"/>
          <w:color w:val="333333"/>
          <w:sz w:val="16"/>
          <w:szCs w:val="16"/>
        </w:rPr>
        <w:t>open source</w:t>
      </w:r>
      <w:proofErr w:type="gramEnd"/>
      <w:r w:rsidRPr="00654CE5">
        <w:rPr>
          <w:rFonts w:cs="Calibri"/>
          <w:color w:val="333333"/>
          <w:sz w:val="16"/>
          <w:szCs w:val="16"/>
        </w:rPr>
        <w:t xml:space="preserve"> basis that enables those with limited budgets to reach space and/or do experiments in microgravity environments.</w:t>
      </w:r>
    </w:p>
    <w:p w14:paraId="47D9EC80" w14:textId="77777777" w:rsidR="00723035" w:rsidRPr="00654CE5" w:rsidRDefault="00723035" w:rsidP="00723035">
      <w:pPr>
        <w:numPr>
          <w:ilvl w:val="0"/>
          <w:numId w:val="12"/>
        </w:numPr>
        <w:shd w:val="clear" w:color="auto" w:fill="FFFFFF"/>
        <w:spacing w:after="150"/>
        <w:jc w:val="both"/>
        <w:rPr>
          <w:rFonts w:cs="Calibri"/>
          <w:color w:val="333333"/>
          <w:sz w:val="16"/>
          <w:szCs w:val="16"/>
        </w:rPr>
      </w:pPr>
      <w:r w:rsidRPr="00654CE5">
        <w:rPr>
          <w:rFonts w:cs="Calibri"/>
          <w:color w:val="333333"/>
          <w:sz w:val="16"/>
          <w:szCs w:val="16"/>
        </w:rPr>
        <w:t>Develop new and cheaper space vehicles able of reaching LEO (Low Earth Orbit), GSO (Geostationary Orbit) and other celestial bodies like the Moon or asteroids.</w:t>
      </w:r>
    </w:p>
    <w:p w14:paraId="0E52B73B" w14:textId="77777777" w:rsidR="00723035" w:rsidRPr="00654CE5" w:rsidRDefault="00723035" w:rsidP="00723035">
      <w:pPr>
        <w:numPr>
          <w:ilvl w:val="0"/>
          <w:numId w:val="12"/>
        </w:numPr>
        <w:shd w:val="clear" w:color="auto" w:fill="FFFFFF"/>
        <w:spacing w:after="150"/>
        <w:jc w:val="both"/>
        <w:rPr>
          <w:rFonts w:cs="Calibri"/>
          <w:color w:val="333333"/>
          <w:sz w:val="16"/>
          <w:szCs w:val="16"/>
        </w:rPr>
      </w:pPr>
      <w:r w:rsidRPr="00654CE5">
        <w:rPr>
          <w:rFonts w:cs="Calibri"/>
          <w:color w:val="333333"/>
          <w:sz w:val="16"/>
          <w:szCs w:val="16"/>
        </w:rPr>
        <w:t>Research alternative energy sources, mainly anti-matter trapped in the Earth’s magnetic field.</w:t>
      </w:r>
    </w:p>
    <w:p w14:paraId="164C05EA" w14:textId="77777777" w:rsidR="00723035" w:rsidRPr="00654CE5" w:rsidRDefault="00723035" w:rsidP="00723035">
      <w:pPr>
        <w:numPr>
          <w:ilvl w:val="0"/>
          <w:numId w:val="12"/>
        </w:numPr>
        <w:shd w:val="clear" w:color="auto" w:fill="FFFFFF"/>
        <w:spacing w:after="150"/>
        <w:jc w:val="both"/>
        <w:rPr>
          <w:rFonts w:cs="Calibri"/>
          <w:color w:val="333333"/>
          <w:sz w:val="16"/>
          <w:szCs w:val="16"/>
        </w:rPr>
      </w:pPr>
      <w:r w:rsidRPr="00654CE5">
        <w:rPr>
          <w:rFonts w:cs="Calibri"/>
          <w:color w:val="333333"/>
          <w:sz w:val="16"/>
          <w:szCs w:val="16"/>
        </w:rPr>
        <w:t>Research and develop technology for mining minerals and resources on other celestial bodies, like the Moon or asteroids.</w:t>
      </w:r>
    </w:p>
    <w:p w14:paraId="7D8B8D50" w14:textId="77777777" w:rsidR="00723035" w:rsidRPr="00654CE5" w:rsidRDefault="00723035" w:rsidP="00723035">
      <w:pPr>
        <w:numPr>
          <w:ilvl w:val="0"/>
          <w:numId w:val="12"/>
        </w:numPr>
        <w:shd w:val="clear" w:color="auto" w:fill="FFFFFF"/>
        <w:spacing w:after="150"/>
        <w:jc w:val="both"/>
        <w:rPr>
          <w:rFonts w:cs="Calibri"/>
          <w:color w:val="333333"/>
          <w:sz w:val="16"/>
          <w:szCs w:val="16"/>
        </w:rPr>
      </w:pPr>
      <w:r w:rsidRPr="00654CE5">
        <w:rPr>
          <w:rFonts w:cs="Calibri"/>
          <w:color w:val="333333"/>
          <w:sz w:val="16"/>
          <w:szCs w:val="16"/>
        </w:rPr>
        <w:t xml:space="preserve">Creating communication networks and datacenters in Earth orbit, beyond the reach of any state or regime to work toward </w:t>
      </w:r>
      <w:proofErr w:type="spellStart"/>
      <w:r w:rsidRPr="00654CE5">
        <w:rPr>
          <w:rFonts w:cs="Calibri"/>
          <w:color w:val="333333"/>
          <w:sz w:val="16"/>
          <w:szCs w:val="16"/>
        </w:rPr>
        <w:t>totalimmunity</w:t>
      </w:r>
      <w:proofErr w:type="spellEnd"/>
      <w:r w:rsidRPr="00654CE5">
        <w:rPr>
          <w:rFonts w:cs="Calibri"/>
          <w:color w:val="333333"/>
          <w:sz w:val="16"/>
          <w:szCs w:val="16"/>
        </w:rPr>
        <w:t xml:space="preserve"> and neutrality of the future IT-infrastructure.</w:t>
      </w:r>
    </w:p>
    <w:p w14:paraId="6DB935D0" w14:textId="77777777" w:rsidR="00723035" w:rsidRPr="00654CE5" w:rsidRDefault="00723035" w:rsidP="00723035">
      <w:pPr>
        <w:numPr>
          <w:ilvl w:val="0"/>
          <w:numId w:val="12"/>
        </w:numPr>
        <w:shd w:val="clear" w:color="auto" w:fill="FFFFFF"/>
        <w:spacing w:after="150"/>
        <w:jc w:val="both"/>
        <w:rPr>
          <w:rFonts w:cs="Calibri"/>
          <w:color w:val="333333"/>
          <w:sz w:val="16"/>
          <w:szCs w:val="16"/>
        </w:rPr>
      </w:pPr>
      <w:r w:rsidRPr="00654CE5">
        <w:rPr>
          <w:rFonts w:cs="Calibri"/>
          <w:color w:val="333333"/>
          <w:sz w:val="16"/>
          <w:szCs w:val="16"/>
        </w:rPr>
        <w:t>Building fuel-depots and an international network based on virtual currencies for refueling of satellites and other space vehicles.</w:t>
      </w:r>
    </w:p>
    <w:p w14:paraId="75526139" w14:textId="77777777" w:rsidR="00723035" w:rsidRPr="00654CE5" w:rsidRDefault="00723035" w:rsidP="00723035">
      <w:pPr>
        <w:numPr>
          <w:ilvl w:val="0"/>
          <w:numId w:val="12"/>
        </w:numPr>
        <w:shd w:val="clear" w:color="auto" w:fill="FFFFFF"/>
        <w:spacing w:after="150"/>
        <w:jc w:val="both"/>
        <w:rPr>
          <w:rFonts w:cs="Calibri"/>
          <w:color w:val="333333"/>
          <w:sz w:val="16"/>
          <w:szCs w:val="16"/>
        </w:rPr>
      </w:pPr>
      <w:r w:rsidRPr="00654CE5">
        <w:rPr>
          <w:rFonts w:cs="Calibri"/>
          <w:color w:val="333333"/>
          <w:sz w:val="16"/>
          <w:szCs w:val="16"/>
        </w:rPr>
        <w:t>Doing research in the field of space-medicine and the effects of microgravity and cosmic radiation on living organisms.</w:t>
      </w:r>
    </w:p>
    <w:p w14:paraId="7468C0DD" w14:textId="77777777" w:rsidR="00723035" w:rsidRPr="00654CE5" w:rsidRDefault="00723035" w:rsidP="00723035">
      <w:pPr>
        <w:numPr>
          <w:ilvl w:val="0"/>
          <w:numId w:val="12"/>
        </w:numPr>
        <w:shd w:val="clear" w:color="auto" w:fill="FFFFFF"/>
        <w:spacing w:after="150"/>
        <w:jc w:val="both"/>
        <w:rPr>
          <w:rFonts w:cs="Calibri"/>
          <w:color w:val="333333"/>
          <w:sz w:val="16"/>
          <w:szCs w:val="16"/>
        </w:rPr>
      </w:pPr>
      <w:r w:rsidRPr="00654CE5">
        <w:rPr>
          <w:rFonts w:cs="Calibri"/>
          <w:color w:val="333333"/>
          <w:sz w:val="16"/>
          <w:szCs w:val="16"/>
        </w:rPr>
        <w:t>Doing research on the effect of cosmic radiation on electronic components in order to develop new technology that is able to withstand the harsh environment of outer space.</w:t>
      </w:r>
    </w:p>
    <w:p w14:paraId="71BBD38C" w14:textId="77777777" w:rsidR="00723035" w:rsidRDefault="00723035" w:rsidP="00723035">
      <w:pPr>
        <w:shd w:val="clear" w:color="auto" w:fill="FFFFFF"/>
        <w:spacing w:after="150"/>
        <w:jc w:val="both"/>
        <w:rPr>
          <w:rFonts w:cs="Calibri"/>
          <w:b/>
          <w:bCs/>
          <w:color w:val="333333"/>
          <w:sz w:val="21"/>
          <w:szCs w:val="21"/>
          <w:u w:val="single"/>
        </w:rPr>
      </w:pPr>
      <w:r w:rsidRPr="00654CE5">
        <w:rPr>
          <w:rFonts w:cs="Calibri"/>
          <w:color w:val="333333"/>
          <w:sz w:val="8"/>
          <w:szCs w:val="21"/>
        </w:rPr>
        <w:t>The agenda of milestone projects in the Plan — including orbital satellite launches, moon shots, probes to near-earth asteroids and the deployment of a permanent space station by the end of 2020 — seems implausibly ambitious. But to be fair, even the fully and partly funded items at the top of the list (</w:t>
      </w:r>
      <w:proofErr w:type="gramStart"/>
      <w:r w:rsidRPr="00654CE5">
        <w:rPr>
          <w:rFonts w:cs="Calibri"/>
          <w:color w:val="333333"/>
          <w:sz w:val="8"/>
          <w:szCs w:val="21"/>
        </w:rPr>
        <w:t>e.g.</w:t>
      </w:r>
      <w:proofErr w:type="gramEnd"/>
      <w:r w:rsidRPr="00654CE5">
        <w:rPr>
          <w:rFonts w:cs="Calibri"/>
          <w:color w:val="333333"/>
          <w:sz w:val="8"/>
          <w:szCs w:val="21"/>
        </w:rPr>
        <w:t xml:space="preserve"> the BULLDOG rocket launch for deploying a payload in low-earth orbit is partly funded) are quite impressive. </w:t>
      </w:r>
      <w:r w:rsidRPr="00063872">
        <w:rPr>
          <w:rFonts w:cs="Calibri"/>
          <w:b/>
          <w:bCs/>
          <w:color w:val="333333"/>
          <w:sz w:val="21"/>
          <w:szCs w:val="21"/>
          <w:highlight w:val="yellow"/>
          <w:u w:val="single"/>
        </w:rPr>
        <w:t>Extrapolate</w:t>
      </w:r>
      <w:r w:rsidRPr="00063872">
        <w:rPr>
          <w:rFonts w:cs="Calibri"/>
          <w:b/>
          <w:bCs/>
          <w:color w:val="333333"/>
          <w:sz w:val="21"/>
          <w:szCs w:val="21"/>
          <w:u w:val="single"/>
        </w:rPr>
        <w:t xml:space="preserve"> the Copenhagen </w:t>
      </w:r>
      <w:proofErr w:type="spellStart"/>
      <w:r w:rsidRPr="00063872">
        <w:rPr>
          <w:rFonts w:cs="Calibri"/>
          <w:b/>
          <w:bCs/>
          <w:color w:val="333333"/>
          <w:sz w:val="21"/>
          <w:szCs w:val="21"/>
          <w:u w:val="single"/>
        </w:rPr>
        <w:t>Suborbitals</w:t>
      </w:r>
      <w:proofErr w:type="spellEnd"/>
      <w:r w:rsidRPr="00063872">
        <w:rPr>
          <w:rFonts w:cs="Calibri"/>
          <w:b/>
          <w:bCs/>
          <w:color w:val="333333"/>
          <w:sz w:val="21"/>
          <w:szCs w:val="21"/>
          <w:u w:val="single"/>
        </w:rPr>
        <w:t xml:space="preserve"> and BSA model </w:t>
      </w:r>
      <w:r w:rsidRPr="00063872">
        <w:rPr>
          <w:rFonts w:cs="Calibri"/>
          <w:b/>
          <w:bCs/>
          <w:color w:val="333333"/>
          <w:sz w:val="21"/>
          <w:szCs w:val="21"/>
          <w:highlight w:val="yellow"/>
          <w:u w:val="single"/>
        </w:rPr>
        <w:t>far enough and you get</w:t>
      </w:r>
      <w:r w:rsidRPr="00063872">
        <w:rPr>
          <w:rFonts w:cs="Calibri"/>
          <w:b/>
          <w:bCs/>
          <w:color w:val="333333"/>
          <w:sz w:val="21"/>
          <w:szCs w:val="21"/>
          <w:u w:val="single"/>
        </w:rPr>
        <w:t xml:space="preserve"> something like </w:t>
      </w:r>
      <w:proofErr w:type="spellStart"/>
      <w:r w:rsidRPr="00063872">
        <w:rPr>
          <w:rFonts w:cs="Calibri"/>
          <w:b/>
          <w:bCs/>
          <w:color w:val="333333"/>
          <w:sz w:val="21"/>
          <w:szCs w:val="21"/>
          <w:u w:val="single"/>
        </w:rPr>
        <w:t>Openshot</w:t>
      </w:r>
      <w:proofErr w:type="spellEnd"/>
      <w:r w:rsidRPr="00063872">
        <w:rPr>
          <w:rFonts w:cs="Calibri"/>
          <w:b/>
          <w:bCs/>
          <w:color w:val="333333"/>
          <w:sz w:val="21"/>
          <w:szCs w:val="21"/>
          <w:u w:val="single"/>
        </w:rPr>
        <w:t xml:space="preserve">, </w:t>
      </w:r>
      <w:r w:rsidRPr="00EE0763">
        <w:rPr>
          <w:rFonts w:cs="Calibri"/>
          <w:b/>
          <w:bCs/>
          <w:color w:val="333333"/>
          <w:sz w:val="21"/>
          <w:szCs w:val="21"/>
          <w:u w:val="single"/>
        </w:rPr>
        <w:t xml:space="preserve">a fictional </w:t>
      </w:r>
      <w:proofErr w:type="gramStart"/>
      <w:r w:rsidRPr="00EE0763">
        <w:rPr>
          <w:rFonts w:cs="Calibri"/>
          <w:b/>
          <w:bCs/>
          <w:color w:val="333333"/>
          <w:sz w:val="21"/>
          <w:szCs w:val="21"/>
          <w:u w:val="single"/>
        </w:rPr>
        <w:t>open source</w:t>
      </w:r>
      <w:proofErr w:type="gramEnd"/>
      <w:r w:rsidRPr="00EE0763">
        <w:rPr>
          <w:rFonts w:cs="Calibri"/>
          <w:b/>
          <w:bCs/>
          <w:color w:val="333333"/>
          <w:sz w:val="21"/>
          <w:szCs w:val="21"/>
          <w:u w:val="single"/>
        </w:rPr>
        <w:t xml:space="preserve"> moon shot</w:t>
      </w:r>
      <w:r w:rsidRPr="00654CE5">
        <w:rPr>
          <w:rFonts w:cs="Calibri"/>
          <w:color w:val="333333"/>
          <w:sz w:val="8"/>
          <w:szCs w:val="21"/>
        </w:rPr>
        <w:t xml:space="preserve"> in a short story by Craig DeLancey14. </w:t>
      </w:r>
      <w:r w:rsidRPr="00063872">
        <w:rPr>
          <w:rFonts w:cs="Calibri"/>
          <w:b/>
          <w:bCs/>
          <w:color w:val="333333"/>
          <w:sz w:val="21"/>
          <w:szCs w:val="21"/>
          <w:u w:val="single"/>
        </w:rPr>
        <w:t xml:space="preserve">The </w:t>
      </w:r>
      <w:proofErr w:type="gramStart"/>
      <w:r w:rsidRPr="00063872">
        <w:rPr>
          <w:rFonts w:cs="Calibri"/>
          <w:b/>
          <w:bCs/>
          <w:color w:val="333333"/>
          <w:sz w:val="21"/>
          <w:szCs w:val="21"/>
          <w:highlight w:val="yellow"/>
          <w:u w:val="single"/>
        </w:rPr>
        <w:t>open source</w:t>
      </w:r>
      <w:proofErr w:type="gramEnd"/>
      <w:r w:rsidRPr="00063872">
        <w:rPr>
          <w:rFonts w:cs="Calibri"/>
          <w:b/>
          <w:bCs/>
          <w:color w:val="333333"/>
          <w:sz w:val="21"/>
          <w:szCs w:val="21"/>
          <w:highlight w:val="yellow"/>
          <w:u w:val="single"/>
        </w:rPr>
        <w:t xml:space="preserve"> hardware spacecraft</w:t>
      </w:r>
      <w:r w:rsidRPr="00063872">
        <w:rPr>
          <w:rFonts w:cs="Calibri"/>
          <w:b/>
          <w:bCs/>
          <w:color w:val="333333"/>
          <w:sz w:val="21"/>
          <w:szCs w:val="21"/>
          <w:u w:val="single"/>
        </w:rPr>
        <w:t xml:space="preserve">, the Stallman, was the product of a network of ten thousand volunteers worldwide — and </w:t>
      </w:r>
      <w:r w:rsidRPr="00EE0763">
        <w:rPr>
          <w:rFonts w:cs="Calibri"/>
          <w:b/>
          <w:bCs/>
          <w:color w:val="333333"/>
          <w:sz w:val="21"/>
          <w:szCs w:val="21"/>
          <w:u w:val="single"/>
        </w:rPr>
        <w:t>it beat the big corporate players in a competition to be “the first non-governmental organization</w:t>
      </w:r>
      <w:r w:rsidRPr="00063872">
        <w:rPr>
          <w:rFonts w:cs="Calibri"/>
          <w:b/>
          <w:bCs/>
          <w:color w:val="333333"/>
          <w:sz w:val="21"/>
          <w:szCs w:val="21"/>
          <w:u w:val="single"/>
        </w:rPr>
        <w:t xml:space="preserve"> to put a person back on the moon.” </w:t>
      </w:r>
      <w:r w:rsidRPr="00654CE5">
        <w:rPr>
          <w:rFonts w:cs="Calibri"/>
          <w:color w:val="333333"/>
          <w:sz w:val="8"/>
          <w:szCs w:val="21"/>
        </w:rPr>
        <w:t xml:space="preserve">Cutter, leader of one of the corporate-funded teams, warned that “the Opensource Rocket Program will have a tremendously pernicious effect on humanity and human destiny by destroying the benefit of privatizing space exploration with an unscalable stunt.” And in the ultimate irony, the </w:t>
      </w:r>
      <w:proofErr w:type="gramStart"/>
      <w:r w:rsidRPr="00654CE5">
        <w:rPr>
          <w:rFonts w:cs="Calibri"/>
          <w:color w:val="333333"/>
          <w:sz w:val="8"/>
          <w:szCs w:val="21"/>
        </w:rPr>
        <w:t>Stallman‘</w:t>
      </w:r>
      <w:proofErr w:type="gramEnd"/>
      <w:r w:rsidRPr="00654CE5">
        <w:rPr>
          <w:rFonts w:cs="Calibri"/>
          <w:color w:val="333333"/>
          <w:sz w:val="8"/>
          <w:szCs w:val="21"/>
        </w:rPr>
        <w:t xml:space="preserve">s crew rescued Cutter’s crew and repaired his disabled ship based on crowdsourced advice from the </w:t>
      </w:r>
      <w:proofErr w:type="spellStart"/>
      <w:r w:rsidRPr="00654CE5">
        <w:rPr>
          <w:rFonts w:cs="Calibri"/>
          <w:color w:val="333333"/>
          <w:sz w:val="8"/>
          <w:szCs w:val="21"/>
        </w:rPr>
        <w:t>Openshot</w:t>
      </w:r>
      <w:proofErr w:type="spellEnd"/>
      <w:r w:rsidRPr="00654CE5">
        <w:rPr>
          <w:rFonts w:cs="Calibri"/>
          <w:color w:val="333333"/>
          <w:sz w:val="8"/>
          <w:szCs w:val="21"/>
        </w:rPr>
        <w:t xml:space="preserve"> global network. </w:t>
      </w:r>
      <w:r w:rsidRPr="00063872">
        <w:rPr>
          <w:rFonts w:cs="Calibri"/>
          <w:b/>
          <w:bCs/>
          <w:color w:val="333333"/>
          <w:sz w:val="21"/>
          <w:szCs w:val="21"/>
          <w:u w:val="single"/>
        </w:rPr>
        <w:t xml:space="preserve">Once you’ve bootstrapped affordable orbital ferries, the addition of 3-D printers and other cheap, </w:t>
      </w:r>
      <w:r w:rsidRPr="00063872">
        <w:rPr>
          <w:rFonts w:cs="Calibri"/>
          <w:b/>
          <w:bCs/>
          <w:color w:val="333333"/>
          <w:sz w:val="21"/>
          <w:szCs w:val="21"/>
          <w:highlight w:val="yellow"/>
          <w:u w:val="single"/>
        </w:rPr>
        <w:t>open-source micromanufacturing technologies</w:t>
      </w:r>
      <w:r w:rsidRPr="00063872">
        <w:rPr>
          <w:rFonts w:cs="Calibri"/>
          <w:b/>
          <w:bCs/>
          <w:color w:val="333333"/>
          <w:sz w:val="21"/>
          <w:szCs w:val="21"/>
          <w:u w:val="single"/>
        </w:rPr>
        <w:t xml:space="preserve"> that can be </w:t>
      </w:r>
      <w:r w:rsidRPr="00063872">
        <w:rPr>
          <w:rFonts w:cs="Calibri"/>
          <w:b/>
          <w:bCs/>
          <w:color w:val="333333"/>
          <w:sz w:val="21"/>
          <w:szCs w:val="21"/>
          <w:highlight w:val="yellow"/>
          <w:u w:val="single"/>
        </w:rPr>
        <w:t>used to construct interplanetary craft in orbit</w:t>
      </w:r>
      <w:r w:rsidRPr="00063872">
        <w:rPr>
          <w:rFonts w:cs="Calibri"/>
          <w:b/>
          <w:bCs/>
          <w:color w:val="333333"/>
          <w:sz w:val="21"/>
          <w:szCs w:val="21"/>
          <w:u w:val="single"/>
        </w:rPr>
        <w:t xml:space="preserve"> or construct buildings on the surface of other worlds means that the path to the entire solar system lies open. </w:t>
      </w:r>
      <w:r w:rsidRPr="00EE0763">
        <w:rPr>
          <w:rFonts w:cs="Calibri"/>
          <w:b/>
          <w:bCs/>
          <w:color w:val="333333"/>
          <w:sz w:val="21"/>
          <w:szCs w:val="21"/>
          <w:highlight w:val="yellow"/>
          <w:u w:val="single"/>
        </w:rPr>
        <w:t xml:space="preserve">The focus </w:t>
      </w:r>
      <w:r w:rsidRPr="00063872">
        <w:rPr>
          <w:rFonts w:cs="Calibri"/>
          <w:b/>
          <w:bCs/>
          <w:color w:val="333333"/>
          <w:sz w:val="21"/>
          <w:szCs w:val="21"/>
          <w:u w:val="single"/>
        </w:rPr>
        <w:t xml:space="preserve">by both </w:t>
      </w:r>
      <w:r w:rsidRPr="00063872">
        <w:rPr>
          <w:rFonts w:cs="Calibri"/>
          <w:b/>
          <w:bCs/>
          <w:color w:val="333333"/>
          <w:sz w:val="21"/>
          <w:szCs w:val="21"/>
          <w:highlight w:val="yellow"/>
          <w:u w:val="single"/>
        </w:rPr>
        <w:t>corporate ventures</w:t>
      </w:r>
      <w:r w:rsidRPr="00063872">
        <w:rPr>
          <w:rFonts w:cs="Calibri"/>
          <w:b/>
          <w:bCs/>
          <w:color w:val="333333"/>
          <w:sz w:val="21"/>
          <w:szCs w:val="21"/>
          <w:u w:val="single"/>
        </w:rPr>
        <w:t xml:space="preserve"> like SpaceX </w:t>
      </w:r>
      <w:r w:rsidRPr="00EE0763">
        <w:rPr>
          <w:rFonts w:cs="Calibri"/>
          <w:b/>
          <w:bCs/>
          <w:color w:val="333333"/>
          <w:sz w:val="21"/>
          <w:szCs w:val="21"/>
          <w:highlight w:val="yellow"/>
          <w:u w:val="single"/>
        </w:rPr>
        <w:t>and</w:t>
      </w:r>
      <w:r w:rsidRPr="00063872">
        <w:rPr>
          <w:rFonts w:cs="Calibri"/>
          <w:b/>
          <w:bCs/>
          <w:color w:val="333333"/>
          <w:sz w:val="21"/>
          <w:szCs w:val="21"/>
          <w:u w:val="single"/>
        </w:rPr>
        <w:t xml:space="preserve"> </w:t>
      </w:r>
      <w:r w:rsidRPr="00EE0763">
        <w:rPr>
          <w:rFonts w:cs="Calibri"/>
          <w:b/>
          <w:bCs/>
          <w:color w:val="333333"/>
          <w:sz w:val="21"/>
          <w:szCs w:val="21"/>
          <w:highlight w:val="yellow"/>
          <w:u w:val="single"/>
        </w:rPr>
        <w:t xml:space="preserve">open-source ventures </w:t>
      </w:r>
      <w:r w:rsidRPr="00063872">
        <w:rPr>
          <w:rFonts w:cs="Calibri"/>
          <w:b/>
          <w:bCs/>
          <w:color w:val="333333"/>
          <w:sz w:val="21"/>
          <w:szCs w:val="21"/>
          <w:u w:val="single"/>
        </w:rPr>
        <w:t xml:space="preserve">like Copenhagen Suborbital and </w:t>
      </w:r>
      <w:proofErr w:type="spellStart"/>
      <w:r w:rsidRPr="00063872">
        <w:rPr>
          <w:rFonts w:cs="Calibri"/>
          <w:b/>
          <w:bCs/>
          <w:color w:val="333333"/>
          <w:sz w:val="21"/>
          <w:szCs w:val="21"/>
          <w:u w:val="single"/>
        </w:rPr>
        <w:t>Bitnation</w:t>
      </w:r>
      <w:proofErr w:type="spellEnd"/>
      <w:r w:rsidRPr="00063872">
        <w:rPr>
          <w:rFonts w:cs="Calibri"/>
          <w:b/>
          <w:bCs/>
          <w:color w:val="333333"/>
          <w:sz w:val="21"/>
          <w:szCs w:val="21"/>
          <w:u w:val="single"/>
        </w:rPr>
        <w:t xml:space="preserve"> Space Agency, </w:t>
      </w:r>
      <w:r w:rsidRPr="00EE0763">
        <w:rPr>
          <w:rFonts w:cs="Calibri"/>
          <w:b/>
          <w:bCs/>
          <w:color w:val="333333"/>
          <w:sz w:val="21"/>
          <w:szCs w:val="21"/>
          <w:highlight w:val="yellow"/>
          <w:u w:val="single"/>
        </w:rPr>
        <w:t>on developing bottom-up infrastructures</w:t>
      </w:r>
      <w:r w:rsidRPr="00063872">
        <w:rPr>
          <w:rFonts w:cs="Calibri"/>
          <w:b/>
          <w:bCs/>
          <w:color w:val="333333"/>
          <w:sz w:val="21"/>
          <w:szCs w:val="21"/>
          <w:u w:val="single"/>
        </w:rPr>
        <w:t xml:space="preserve">, one step at a time, arguably </w:t>
      </w:r>
      <w:r w:rsidRPr="00EE0763">
        <w:rPr>
          <w:rFonts w:cs="Calibri"/>
          <w:b/>
          <w:bCs/>
          <w:color w:val="333333"/>
          <w:sz w:val="21"/>
          <w:szCs w:val="21"/>
          <w:highlight w:val="yellow"/>
          <w:u w:val="single"/>
        </w:rPr>
        <w:t xml:space="preserve">amounts to </w:t>
      </w:r>
      <w:r w:rsidRPr="00063872">
        <w:rPr>
          <w:rFonts w:cs="Calibri"/>
          <w:b/>
          <w:bCs/>
          <w:color w:val="333333"/>
          <w:sz w:val="21"/>
          <w:szCs w:val="21"/>
          <w:highlight w:val="yellow"/>
          <w:u w:val="single"/>
        </w:rPr>
        <w:t>backtracking to a crossroads and getting on the path that space exploration should have taken</w:t>
      </w:r>
      <w:r w:rsidRPr="00063872">
        <w:rPr>
          <w:rFonts w:cs="Calibri"/>
          <w:b/>
          <w:bCs/>
          <w:color w:val="333333"/>
          <w:sz w:val="21"/>
          <w:szCs w:val="21"/>
          <w:u w:val="single"/>
        </w:rPr>
        <w:t xml:space="preserve"> in the first place. Jim Henley of Unqualified Offerings, in a comment at Pixel Scroll, noted that the Apollo project essentially destroyed the long-term future of the U.S. space program by diverting it away from the necessary work of building a sustainable technological ecosystem: </w:t>
      </w:r>
      <w:r w:rsidRPr="00654CE5">
        <w:rPr>
          <w:rFonts w:cs="Calibri"/>
          <w:color w:val="333333"/>
          <w:sz w:val="8"/>
          <w:szCs w:val="20"/>
        </w:rPr>
        <w:t>When I was but a lad, reading Golden Age Science Fiction like Grandpa used to write, because it was what was in the middle-school libraries back in the early 70s, I was struck by how late the dates for a first moon-landing were in stories from the 40s and 50s.I think the earliest date I encountered was maybe 1978, and some of them placed it in the 1990s. And I thought, “Hah! We already got there!”</w:t>
      </w:r>
      <w:r w:rsidRPr="00063872">
        <w:rPr>
          <w:rFonts w:cs="Calibri"/>
          <w:b/>
          <w:bCs/>
          <w:color w:val="333333"/>
          <w:sz w:val="21"/>
          <w:szCs w:val="21"/>
          <w:u w:val="single"/>
        </w:rPr>
        <w:t xml:space="preserve"> </w:t>
      </w:r>
      <w:r w:rsidRPr="00654CE5">
        <w:rPr>
          <w:rFonts w:cs="Calibri"/>
          <w:color w:val="333333"/>
          <w:sz w:val="8"/>
          <w:szCs w:val="20"/>
        </w:rPr>
        <w:t>But the mistake those Campbell-era authors made was assuming we’d do it right. That first we’d build a real space station, and develop a sustainable outer-space infrastructure, and then when we went to the Moon, go for keeps.</w:t>
      </w:r>
      <w:r w:rsidRPr="00063872">
        <w:rPr>
          <w:rFonts w:cs="Calibri"/>
          <w:b/>
          <w:bCs/>
          <w:color w:val="333333"/>
          <w:sz w:val="21"/>
          <w:szCs w:val="21"/>
          <w:u w:val="single"/>
        </w:rPr>
        <w:t xml:space="preserve"> </w:t>
      </w:r>
      <w:proofErr w:type="gramStart"/>
      <w:r w:rsidRPr="00654CE5">
        <w:rPr>
          <w:rFonts w:cs="Calibri"/>
          <w:color w:val="333333"/>
          <w:sz w:val="8"/>
          <w:szCs w:val="20"/>
        </w:rPr>
        <w:t>Instead</w:t>
      </w:r>
      <w:proofErr w:type="gramEnd"/>
      <w:r w:rsidRPr="00654CE5">
        <w:rPr>
          <w:rFonts w:cs="Calibri"/>
          <w:color w:val="333333"/>
          <w:sz w:val="8"/>
          <w:szCs w:val="20"/>
        </w:rPr>
        <w:t xml:space="preserve"> we raced to get there with a few cans full o’ humans, hit some golf balls, planted a flag, and – bagged the whole business. By 1978, that earliest date for a moonshot I’d encountered in fiction, it was like we’d never been there at all.</w:t>
      </w:r>
      <w:r w:rsidRPr="00063872">
        <w:rPr>
          <w:rFonts w:cs="Calibri"/>
          <w:b/>
          <w:bCs/>
          <w:color w:val="333333"/>
          <w:sz w:val="21"/>
          <w:szCs w:val="21"/>
          <w:u w:val="single"/>
        </w:rPr>
        <w:t xml:space="preserve"> Rather than organically building an entire technological ecosystem from the ground up, with infrastructures that were immediately useful in their own right at each stage, and then using the existing stage of infrastructure as the jumping off place to build the next stage when it became necessary for the needs of the existing system, Kennedy chose an arbitrary goal for its symbolic value — and the moon has since gone unvisited for forty years while the U.S. space program atrophied. Henley also, anticipating those who point to Elon Musk’s space ventures as a hopeful sign, points out that </w:t>
      </w:r>
      <w:r w:rsidRPr="00063872">
        <w:rPr>
          <w:rFonts w:cs="Calibri"/>
          <w:b/>
          <w:bCs/>
          <w:i/>
          <w:iCs/>
          <w:color w:val="333333"/>
          <w:sz w:val="21"/>
          <w:szCs w:val="21"/>
          <w:u w:val="single"/>
        </w:rPr>
        <w:t>“the private Mars foundation gang admits that their strategic plan way underestimates the likely cost.”</w:t>
      </w:r>
      <w:r w:rsidRPr="00063872">
        <w:rPr>
          <w:rFonts w:cs="Calibri"/>
          <w:b/>
          <w:bCs/>
          <w:color w:val="333333"/>
          <w:sz w:val="21"/>
          <w:szCs w:val="21"/>
          <w:u w:val="single"/>
        </w:rPr>
        <w:t> But i</w:t>
      </w:r>
      <w:r w:rsidRPr="00970B25">
        <w:rPr>
          <w:rFonts w:cs="Calibri"/>
          <w:b/>
          <w:bCs/>
          <w:color w:val="333333"/>
          <w:sz w:val="21"/>
          <w:szCs w:val="21"/>
          <w:u w:val="single"/>
        </w:rPr>
        <w:t>t’s worth considering that the same blockbuster projects that diverted the space program from sustainability also tended to push it towards high-cost technologies beyond the reach of voluntary associations. The effec</w:t>
      </w:r>
      <w:r w:rsidRPr="00063872">
        <w:rPr>
          <w:rFonts w:cs="Calibri"/>
          <w:b/>
          <w:bCs/>
          <w:color w:val="333333"/>
          <w:sz w:val="21"/>
          <w:szCs w:val="21"/>
          <w:u w:val="single"/>
        </w:rPr>
        <w:t xml:space="preserve">t of the space program’s focus on blockbuster projects </w:t>
      </w:r>
      <w:r w:rsidRPr="00EE0763">
        <w:rPr>
          <w:rFonts w:cs="Calibri"/>
          <w:b/>
          <w:bCs/>
          <w:color w:val="333333"/>
          <w:sz w:val="21"/>
          <w:szCs w:val="21"/>
          <w:u w:val="single"/>
        </w:rPr>
        <w:t>like Apollo</w:t>
      </w:r>
      <w:r w:rsidRPr="00063872">
        <w:rPr>
          <w:rFonts w:cs="Calibri"/>
          <w:b/>
          <w:bCs/>
          <w:color w:val="333333"/>
          <w:sz w:val="21"/>
          <w:szCs w:val="21"/>
          <w:u w:val="single"/>
        </w:rPr>
        <w:t xml:space="preserve"> </w:t>
      </w:r>
      <w:r w:rsidRPr="00063872">
        <w:rPr>
          <w:rFonts w:cs="Calibri"/>
          <w:b/>
          <w:bCs/>
          <w:color w:val="333333"/>
          <w:sz w:val="21"/>
          <w:szCs w:val="21"/>
          <w:u w:val="single"/>
        </w:rPr>
        <w:lastRenderedPageBreak/>
        <w:t xml:space="preserve">was to push space travel technology towards extreme capital-intensiveness, and away from the kinds of modular, granular, multi-purpose and reusable building blocks that could evolve into a sustainable technological ecosystem. </w:t>
      </w:r>
      <w:r w:rsidRPr="00063872">
        <w:rPr>
          <w:rFonts w:cs="Calibri"/>
          <w:b/>
          <w:bCs/>
          <w:color w:val="333333"/>
          <w:sz w:val="21"/>
          <w:szCs w:val="21"/>
          <w:highlight w:val="yellow"/>
          <w:u w:val="single"/>
        </w:rPr>
        <w:t xml:space="preserve">Corporate space efforts </w:t>
      </w:r>
      <w:r w:rsidRPr="00EE0763">
        <w:rPr>
          <w:rFonts w:cs="Calibri"/>
          <w:b/>
          <w:bCs/>
          <w:color w:val="333333"/>
          <w:sz w:val="21"/>
          <w:szCs w:val="21"/>
          <w:u w:val="single"/>
        </w:rPr>
        <w:t xml:space="preserve">like Musk’s are </w:t>
      </w:r>
      <w:r w:rsidRPr="00063872">
        <w:rPr>
          <w:rFonts w:cs="Calibri"/>
          <w:b/>
          <w:bCs/>
          <w:color w:val="333333"/>
          <w:sz w:val="21"/>
          <w:szCs w:val="21"/>
          <w:highlight w:val="yellow"/>
          <w:u w:val="single"/>
        </w:rPr>
        <w:t>a first</w:t>
      </w:r>
      <w:r w:rsidRPr="00EE0763">
        <w:rPr>
          <w:rFonts w:cs="Calibri"/>
          <w:b/>
          <w:bCs/>
          <w:color w:val="333333"/>
          <w:sz w:val="21"/>
          <w:szCs w:val="21"/>
          <w:u w:val="single"/>
        </w:rPr>
        <w:t xml:space="preserve">, intermediate </w:t>
      </w:r>
      <w:r w:rsidRPr="00063872">
        <w:rPr>
          <w:rFonts w:cs="Calibri"/>
          <w:b/>
          <w:bCs/>
          <w:color w:val="333333"/>
          <w:sz w:val="21"/>
          <w:szCs w:val="21"/>
          <w:highlight w:val="yellow"/>
          <w:u w:val="single"/>
        </w:rPr>
        <w:t>step towards developing a</w:t>
      </w:r>
      <w:r w:rsidRPr="00EE0763">
        <w:rPr>
          <w:rFonts w:cs="Calibri"/>
          <w:b/>
          <w:bCs/>
          <w:color w:val="333333"/>
          <w:sz w:val="21"/>
          <w:szCs w:val="21"/>
          <w:u w:val="single"/>
        </w:rPr>
        <w:t xml:space="preserve">n affordable, </w:t>
      </w:r>
      <w:r w:rsidRPr="00063872">
        <w:rPr>
          <w:rFonts w:cs="Calibri"/>
          <w:b/>
          <w:bCs/>
          <w:color w:val="333333"/>
          <w:sz w:val="21"/>
          <w:szCs w:val="21"/>
          <w:highlight w:val="yellow"/>
          <w:u w:val="single"/>
        </w:rPr>
        <w:t xml:space="preserve">sustainable infrastructure for exploring </w:t>
      </w:r>
      <w:r w:rsidRPr="00EE0763">
        <w:rPr>
          <w:rFonts w:cs="Calibri"/>
          <w:b/>
          <w:bCs/>
          <w:color w:val="333333"/>
          <w:sz w:val="21"/>
          <w:szCs w:val="21"/>
          <w:u w:val="single"/>
        </w:rPr>
        <w:t xml:space="preserve">and developing </w:t>
      </w:r>
      <w:r w:rsidRPr="00063872">
        <w:rPr>
          <w:rFonts w:cs="Calibri"/>
          <w:b/>
          <w:bCs/>
          <w:color w:val="333333"/>
          <w:sz w:val="21"/>
          <w:szCs w:val="21"/>
          <w:highlight w:val="yellow"/>
          <w:u w:val="single"/>
        </w:rPr>
        <w:t>outer space</w:t>
      </w:r>
      <w:r w:rsidRPr="00063872">
        <w:rPr>
          <w:rFonts w:cs="Calibri"/>
          <w:b/>
          <w:bCs/>
          <w:color w:val="333333"/>
          <w:sz w:val="21"/>
          <w:szCs w:val="21"/>
          <w:u w:val="single"/>
        </w:rPr>
        <w:t xml:space="preserve">. </w:t>
      </w:r>
      <w:r w:rsidRPr="00EE0763">
        <w:rPr>
          <w:rFonts w:cs="Calibri"/>
          <w:b/>
          <w:bCs/>
          <w:color w:val="333333"/>
          <w:sz w:val="21"/>
          <w:szCs w:val="21"/>
          <w:u w:val="single"/>
        </w:rPr>
        <w:t xml:space="preserve">And projects like Copenhagen Suborbital and </w:t>
      </w:r>
      <w:proofErr w:type="spellStart"/>
      <w:r w:rsidRPr="00EE0763">
        <w:rPr>
          <w:rFonts w:cs="Calibri"/>
          <w:b/>
          <w:bCs/>
          <w:color w:val="333333"/>
          <w:sz w:val="21"/>
          <w:szCs w:val="21"/>
          <w:u w:val="single"/>
        </w:rPr>
        <w:t>Bitnation</w:t>
      </w:r>
      <w:proofErr w:type="spellEnd"/>
      <w:r w:rsidRPr="00EE0763">
        <w:rPr>
          <w:rFonts w:cs="Calibri"/>
          <w:b/>
          <w:bCs/>
          <w:color w:val="333333"/>
          <w:sz w:val="21"/>
          <w:szCs w:val="21"/>
          <w:u w:val="single"/>
        </w:rPr>
        <w:t xml:space="preserve"> Space Agency are completing the evolution by relying entirely on open-source </w:t>
      </w:r>
      <w:proofErr w:type="gramStart"/>
      <w:r w:rsidRPr="00EE0763">
        <w:rPr>
          <w:rFonts w:cs="Calibri"/>
          <w:b/>
          <w:bCs/>
          <w:color w:val="333333"/>
          <w:sz w:val="21"/>
          <w:szCs w:val="21"/>
          <w:u w:val="single"/>
        </w:rPr>
        <w:t>hardware, and</w:t>
      </w:r>
      <w:proofErr w:type="gramEnd"/>
      <w:r w:rsidRPr="00EE0763">
        <w:rPr>
          <w:rFonts w:cs="Calibri"/>
          <w:b/>
          <w:bCs/>
          <w:color w:val="333333"/>
          <w:sz w:val="21"/>
          <w:szCs w:val="21"/>
          <w:u w:val="single"/>
        </w:rPr>
        <w:t xml:space="preserve"> replacing high-overhead managerial bureaucracies</w:t>
      </w:r>
      <w:r w:rsidRPr="00063872">
        <w:rPr>
          <w:rFonts w:cs="Calibri"/>
          <w:b/>
          <w:bCs/>
          <w:color w:val="333333"/>
          <w:sz w:val="21"/>
          <w:szCs w:val="21"/>
          <w:u w:val="single"/>
        </w:rPr>
        <w:t xml:space="preserve"> with peer-network governance. Things look genuinely optimistic for </w:t>
      </w:r>
      <w:r w:rsidRPr="00970B25">
        <w:rPr>
          <w:rFonts w:cs="Calibri"/>
          <w:b/>
          <w:bCs/>
          <w:color w:val="333333"/>
          <w:sz w:val="21"/>
          <w:szCs w:val="21"/>
          <w:u w:val="single"/>
        </w:rPr>
        <w:t>the future of space exploration and human expansion into the solar system. The reason for hopefulness doesn’t lie with the state; and with luck, maybe it won’t lie with Elon Musk for much longer either.</w:t>
      </w:r>
    </w:p>
    <w:p w14:paraId="4DAF860A" w14:textId="77777777" w:rsidR="00723035" w:rsidRPr="00EE0763" w:rsidRDefault="00723035" w:rsidP="00723035">
      <w:pPr>
        <w:pStyle w:val="Heading4"/>
        <w:rPr>
          <w:b w:val="0"/>
          <w:bCs w:val="0"/>
          <w:u w:val="single"/>
        </w:rPr>
      </w:pPr>
      <w:r>
        <w:t xml:space="preserve">Anarchist revolutions are fragile; they need space apart, space to grow strong – and the process of reading the </w:t>
      </w:r>
      <w:proofErr w:type="spellStart"/>
      <w:r>
        <w:t>kritik</w:t>
      </w:r>
      <w:proofErr w:type="spellEnd"/>
      <w:r>
        <w:t xml:space="preserve"> is one of creating revolutionary spaces in literal, actual space, BEVENESEE 1</w:t>
      </w:r>
    </w:p>
    <w:p w14:paraId="61B601ED" w14:textId="77777777" w:rsidR="00723035" w:rsidRDefault="00723035" w:rsidP="00723035">
      <w:proofErr w:type="spellStart"/>
      <w:r>
        <w:t>Bevensee</w:t>
      </w:r>
      <w:proofErr w:type="spellEnd"/>
      <w:r>
        <w:t>, Emmi. No Date.  “</w:t>
      </w:r>
      <w:r w:rsidRPr="009311C8">
        <w:t>Anarchists Need Space Because We’re Fighting in All Directions</w:t>
      </w:r>
      <w:r>
        <w:t xml:space="preserve">.” </w:t>
      </w:r>
      <w:hyperlink r:id="rId10" w:history="1">
        <w:r w:rsidRPr="00484CF1">
          <w:rPr>
            <w:rStyle w:val="Hyperlink"/>
          </w:rPr>
          <w:t>https://theanarchistlibrary.org/library/emmi-bevensee-anarchists-need-space-because-we-re-fighting-in-all-directions</w:t>
        </w:r>
      </w:hyperlink>
    </w:p>
    <w:p w14:paraId="1E74C834" w14:textId="77777777" w:rsidR="00723035" w:rsidRPr="00063872" w:rsidRDefault="00723035" w:rsidP="00723035">
      <w:pPr>
        <w:rPr>
          <w:b/>
          <w:bCs/>
          <w:u w:val="single"/>
        </w:rPr>
      </w:pPr>
      <w:r w:rsidRPr="00267C8F">
        <w:rPr>
          <w:rFonts w:ascii="Helvetica Neue" w:hAnsi="Helvetica Neue"/>
          <w:b/>
          <w:bCs/>
          <w:color w:val="333333"/>
          <w:sz w:val="21"/>
          <w:szCs w:val="21"/>
          <w:highlight w:val="yellow"/>
          <w:u w:val="single"/>
        </w:rPr>
        <w:t>Space travel</w:t>
      </w:r>
      <w:r w:rsidRPr="004E5CC9">
        <w:rPr>
          <w:rFonts w:ascii="Helvetica Neue" w:hAnsi="Helvetica Neue"/>
          <w:b/>
          <w:bCs/>
          <w:color w:val="333333"/>
          <w:sz w:val="21"/>
          <w:szCs w:val="21"/>
          <w:u w:val="single"/>
        </w:rPr>
        <w:t xml:space="preserve"> throws the entire game board up in the air. The first and most obvious way is that it </w:t>
      </w:r>
      <w:r w:rsidRPr="00267C8F">
        <w:rPr>
          <w:rFonts w:ascii="Helvetica Neue" w:hAnsi="Helvetica Neue"/>
          <w:b/>
          <w:bCs/>
          <w:color w:val="333333"/>
          <w:sz w:val="21"/>
          <w:szCs w:val="21"/>
          <w:highlight w:val="yellow"/>
          <w:u w:val="single"/>
        </w:rPr>
        <w:t>makes the available places to build much more numerous</w:t>
      </w:r>
      <w:r w:rsidRPr="004E5CC9">
        <w:rPr>
          <w:rFonts w:ascii="Helvetica Neue" w:hAnsi="Helvetica Neue"/>
          <w:b/>
          <w:bCs/>
          <w:color w:val="333333"/>
          <w:sz w:val="21"/>
          <w:szCs w:val="21"/>
          <w:u w:val="single"/>
        </w:rPr>
        <w:t>.</w:t>
      </w:r>
      <w:r w:rsidRPr="00654CE5">
        <w:rPr>
          <w:rFonts w:ascii="Helvetica Neue" w:hAnsi="Helvetica Neue"/>
          <w:color w:val="333333"/>
          <w:sz w:val="8"/>
          <w:szCs w:val="21"/>
        </w:rPr>
        <w:t xml:space="preserve"> </w:t>
      </w:r>
      <w:r w:rsidRPr="004E5CC9">
        <w:rPr>
          <w:rFonts w:ascii="Helvetica Neue" w:hAnsi="Helvetica Neue"/>
          <w:b/>
          <w:bCs/>
          <w:color w:val="333333"/>
          <w:sz w:val="21"/>
          <w:szCs w:val="21"/>
          <w:u w:val="single"/>
        </w:rPr>
        <w:t xml:space="preserve">The notion that anarchists could have our own spaceships and be exploring and setting up shop on distant rocks might seem absurd now, </w:t>
      </w:r>
      <w:r w:rsidRPr="00EE0763">
        <w:rPr>
          <w:rFonts w:ascii="Helvetica Neue" w:hAnsi="Helvetica Neue"/>
          <w:b/>
          <w:bCs/>
          <w:color w:val="333333"/>
          <w:sz w:val="21"/>
          <w:szCs w:val="21"/>
          <w:u w:val="single"/>
        </w:rPr>
        <w:t>but it’s an eventuality in time</w:t>
      </w:r>
      <w:r w:rsidRPr="004E5CC9">
        <w:rPr>
          <w:rFonts w:ascii="Helvetica Neue" w:hAnsi="Helvetica Neue"/>
          <w:b/>
          <w:bCs/>
          <w:color w:val="333333"/>
          <w:sz w:val="21"/>
          <w:szCs w:val="21"/>
          <w:u w:val="single"/>
        </w:rPr>
        <w:t xml:space="preserve">. The technology will continue getting cheaper. </w:t>
      </w:r>
      <w:r w:rsidRPr="00267C8F">
        <w:rPr>
          <w:rFonts w:ascii="Helvetica Neue" w:hAnsi="Helvetica Neue"/>
          <w:b/>
          <w:bCs/>
          <w:color w:val="333333"/>
          <w:sz w:val="21"/>
          <w:szCs w:val="21"/>
          <w:highlight w:val="yellow"/>
          <w:u w:val="single"/>
        </w:rPr>
        <w:t>We will steal and reverse engineer</w:t>
      </w:r>
      <w:r w:rsidRPr="004E5CC9">
        <w:rPr>
          <w:rFonts w:ascii="Helvetica Neue" w:hAnsi="Helvetica Neue"/>
          <w:b/>
          <w:bCs/>
          <w:color w:val="333333"/>
          <w:sz w:val="21"/>
          <w:szCs w:val="21"/>
          <w:u w:val="single"/>
        </w:rPr>
        <w:t xml:space="preserve">. </w:t>
      </w:r>
      <w:r w:rsidRPr="00654CE5">
        <w:rPr>
          <w:rFonts w:ascii="Helvetica Neue" w:hAnsi="Helvetica Neue"/>
          <w:color w:val="333333"/>
          <w:sz w:val="8"/>
          <w:szCs w:val="21"/>
        </w:rPr>
        <w:t xml:space="preserve">The radicals will go to space and when we get there, we will find places with no life on them that </w:t>
      </w:r>
      <w:proofErr w:type="gramStart"/>
      <w:r w:rsidRPr="00654CE5">
        <w:rPr>
          <w:rFonts w:ascii="Helvetica Neue" w:hAnsi="Helvetica Neue"/>
          <w:color w:val="333333"/>
          <w:sz w:val="8"/>
          <w:szCs w:val="21"/>
        </w:rPr>
        <w:t>we’re can’t introduce</w:t>
      </w:r>
      <w:proofErr w:type="gramEnd"/>
      <w:r w:rsidRPr="00654CE5">
        <w:rPr>
          <w:rFonts w:ascii="Helvetica Neue" w:hAnsi="Helvetica Neue"/>
          <w:color w:val="333333"/>
          <w:sz w:val="8"/>
          <w:szCs w:val="21"/>
        </w:rPr>
        <w:t xml:space="preserve"> microbiomes and decimate and </w:t>
      </w:r>
      <w:r w:rsidRPr="004E5CC9">
        <w:rPr>
          <w:rFonts w:ascii="Helvetica Neue" w:hAnsi="Helvetica Neue"/>
          <w:b/>
          <w:bCs/>
          <w:color w:val="333333"/>
          <w:sz w:val="21"/>
          <w:szCs w:val="21"/>
          <w:u w:val="single"/>
        </w:rPr>
        <w:t xml:space="preserve">we will be able to practice our </w:t>
      </w:r>
      <w:r w:rsidRPr="00267C8F">
        <w:rPr>
          <w:rFonts w:ascii="Helvetica Neue" w:hAnsi="Helvetica Neue"/>
          <w:b/>
          <w:bCs/>
          <w:color w:val="333333"/>
          <w:sz w:val="21"/>
          <w:szCs w:val="21"/>
          <w:highlight w:val="yellow"/>
          <w:u w:val="single"/>
        </w:rPr>
        <w:t xml:space="preserve">ways of being without having to pry the space back from the </w:t>
      </w:r>
      <w:r w:rsidRPr="004E5CC9">
        <w:rPr>
          <w:rFonts w:ascii="Helvetica Neue" w:hAnsi="Helvetica Neue"/>
          <w:b/>
          <w:bCs/>
          <w:color w:val="333333"/>
          <w:sz w:val="21"/>
          <w:szCs w:val="21"/>
          <w:u w:val="single"/>
        </w:rPr>
        <w:t xml:space="preserve">landlords capitalists and </w:t>
      </w:r>
      <w:r w:rsidRPr="00267C8F">
        <w:rPr>
          <w:rFonts w:ascii="Helvetica Neue" w:hAnsi="Helvetica Neue"/>
          <w:b/>
          <w:bCs/>
          <w:color w:val="333333"/>
          <w:sz w:val="21"/>
          <w:szCs w:val="21"/>
          <w:highlight w:val="yellow"/>
          <w:u w:val="single"/>
        </w:rPr>
        <w:t>state thugs</w:t>
      </w:r>
      <w:r w:rsidRPr="004E5CC9">
        <w:rPr>
          <w:rFonts w:ascii="Helvetica Neue" w:hAnsi="Helvetica Neue"/>
          <w:b/>
          <w:bCs/>
          <w:color w:val="333333"/>
          <w:sz w:val="21"/>
          <w:szCs w:val="21"/>
          <w:u w:val="single"/>
        </w:rPr>
        <w:t xml:space="preserve">. Or if there are signs of </w:t>
      </w:r>
      <w:proofErr w:type="gramStart"/>
      <w:r w:rsidRPr="004E5CC9">
        <w:rPr>
          <w:rFonts w:ascii="Helvetica Neue" w:hAnsi="Helvetica Neue"/>
          <w:b/>
          <w:bCs/>
          <w:color w:val="333333"/>
          <w:sz w:val="21"/>
          <w:szCs w:val="21"/>
          <w:u w:val="single"/>
        </w:rPr>
        <w:t>life, because</w:t>
      </w:r>
      <w:proofErr w:type="gramEnd"/>
      <w:r w:rsidRPr="004E5CC9">
        <w:rPr>
          <w:rFonts w:ascii="Helvetica Neue" w:hAnsi="Helvetica Neue"/>
          <w:b/>
          <w:bCs/>
          <w:color w:val="333333"/>
          <w:sz w:val="21"/>
          <w:szCs w:val="21"/>
          <w:u w:val="single"/>
        </w:rPr>
        <w:t xml:space="preserve"> anarchists actually care about deeply rooted ethics, we’ll be thoughtful and considerate about what our presence could mean. We need to play to our strengths. </w:t>
      </w:r>
      <w:r w:rsidRPr="00654CE5">
        <w:rPr>
          <w:rFonts w:ascii="Helvetica Neue" w:hAnsi="Helvetica Neue"/>
          <w:color w:val="333333"/>
          <w:sz w:val="8"/>
          <w:szCs w:val="21"/>
        </w:rPr>
        <w:t xml:space="preserve">We should try to avoid war not just because it is fundamentally terrible, but because we’re not well suited for it. Guerilla insurrection we can do, but the losses are extreme. Because we’ll never have the monopoly on brutality we should try to go somewhere where we’re not bothering anyone and can more or less do our own thing. We would obviously still need to be able to defend </w:t>
      </w:r>
      <w:proofErr w:type="gramStart"/>
      <w:r w:rsidRPr="00654CE5">
        <w:rPr>
          <w:rFonts w:ascii="Helvetica Neue" w:hAnsi="Helvetica Neue"/>
          <w:color w:val="333333"/>
          <w:sz w:val="8"/>
          <w:szCs w:val="21"/>
        </w:rPr>
        <w:t>ourselves</w:t>
      </w:r>
      <w:proofErr w:type="gramEnd"/>
      <w:r w:rsidRPr="00654CE5">
        <w:rPr>
          <w:rFonts w:ascii="Helvetica Neue" w:hAnsi="Helvetica Neue"/>
          <w:color w:val="333333"/>
          <w:sz w:val="8"/>
          <w:szCs w:val="21"/>
        </w:rPr>
        <w:t xml:space="preserve"> but we can completely disentangle ourselves from the imperial geopolitical games of earth. To those ends, we should avoid trying to militaristically seize territories whenever possible because it sucks and </w:t>
      </w:r>
      <w:proofErr w:type="gramStart"/>
      <w:r w:rsidRPr="00654CE5">
        <w:rPr>
          <w:rFonts w:ascii="Helvetica Neue" w:hAnsi="Helvetica Neue"/>
          <w:color w:val="333333"/>
          <w:sz w:val="8"/>
          <w:szCs w:val="21"/>
        </w:rPr>
        <w:t>again</w:t>
      </w:r>
      <w:proofErr w:type="gramEnd"/>
      <w:r w:rsidRPr="00654CE5">
        <w:rPr>
          <w:rFonts w:ascii="Helvetica Neue" w:hAnsi="Helvetica Neue"/>
          <w:color w:val="333333"/>
          <w:sz w:val="8"/>
          <w:szCs w:val="21"/>
        </w:rPr>
        <w:t xml:space="preserve"> we suck at it</w:t>
      </w:r>
      <w:r w:rsidRPr="004E5CC9">
        <w:rPr>
          <w:rFonts w:ascii="Helvetica Neue" w:hAnsi="Helvetica Neue"/>
          <w:b/>
          <w:bCs/>
          <w:color w:val="333333"/>
          <w:sz w:val="21"/>
          <w:szCs w:val="21"/>
          <w:u w:val="single"/>
        </w:rPr>
        <w:t xml:space="preserve">. Assuming colonies will get set up on every rock within humanities ever expanding sphere of reach, we shouldn’t just keep </w:t>
      </w:r>
      <w:r w:rsidRPr="00EE0763">
        <w:rPr>
          <w:rFonts w:ascii="Helvetica Neue" w:hAnsi="Helvetica Neue"/>
          <w:b/>
          <w:bCs/>
          <w:color w:val="333333"/>
          <w:sz w:val="21"/>
          <w:szCs w:val="21"/>
          <w:u w:val="single"/>
        </w:rPr>
        <w:t xml:space="preserve">to ourselves. We can do our thing and infiltrate and agitate and challenge everywhere </w:t>
      </w:r>
      <w:r w:rsidRPr="004E5CC9">
        <w:rPr>
          <w:rFonts w:ascii="Helvetica Neue" w:hAnsi="Helvetica Neue"/>
          <w:b/>
          <w:bCs/>
          <w:color w:val="333333"/>
          <w:sz w:val="21"/>
          <w:szCs w:val="21"/>
          <w:u w:val="single"/>
        </w:rPr>
        <w:t xml:space="preserve">we </w:t>
      </w:r>
      <w:proofErr w:type="gramStart"/>
      <w:r w:rsidRPr="004E5CC9">
        <w:rPr>
          <w:rFonts w:ascii="Helvetica Neue" w:hAnsi="Helvetica Neue"/>
          <w:b/>
          <w:bCs/>
          <w:color w:val="333333"/>
          <w:sz w:val="21"/>
          <w:szCs w:val="21"/>
          <w:u w:val="single"/>
        </w:rPr>
        <w:t>are</w:t>
      </w:r>
      <w:proofErr w:type="gramEnd"/>
      <w:r w:rsidRPr="004E5CC9">
        <w:rPr>
          <w:rFonts w:ascii="Helvetica Neue" w:hAnsi="Helvetica Neue"/>
          <w:b/>
          <w:bCs/>
          <w:color w:val="333333"/>
          <w:sz w:val="21"/>
          <w:szCs w:val="21"/>
          <w:u w:val="single"/>
        </w:rPr>
        <w:t xml:space="preserve"> but the </w:t>
      </w:r>
      <w:r w:rsidRPr="00267C8F">
        <w:rPr>
          <w:rFonts w:ascii="Helvetica Neue" w:hAnsi="Helvetica Neue"/>
          <w:b/>
          <w:bCs/>
          <w:color w:val="333333"/>
          <w:sz w:val="21"/>
          <w:szCs w:val="21"/>
          <w:highlight w:val="yellow"/>
          <w:u w:val="single"/>
        </w:rPr>
        <w:t>vastness of space gives us more room to be ourselves</w:t>
      </w:r>
      <w:r w:rsidRPr="004E5CC9">
        <w:rPr>
          <w:rFonts w:ascii="Helvetica Neue" w:hAnsi="Helvetica Neue"/>
          <w:b/>
          <w:bCs/>
          <w:color w:val="333333"/>
          <w:sz w:val="21"/>
          <w:szCs w:val="21"/>
          <w:u w:val="single"/>
        </w:rPr>
        <w:t>.</w:t>
      </w:r>
      <w:r w:rsidRPr="00654CE5">
        <w:rPr>
          <w:rFonts w:ascii="Helvetica Neue" w:hAnsi="Helvetica Neue"/>
          <w:color w:val="333333"/>
          <w:sz w:val="8"/>
          <w:szCs w:val="21"/>
        </w:rPr>
        <w:t xml:space="preserve"> </w:t>
      </w:r>
      <w:r w:rsidRPr="00EE0763">
        <w:rPr>
          <w:rFonts w:ascii="Helvetica Neue" w:hAnsi="Helvetica Neue"/>
          <w:b/>
          <w:bCs/>
          <w:color w:val="333333"/>
          <w:sz w:val="21"/>
          <w:szCs w:val="21"/>
          <w:highlight w:val="yellow"/>
          <w:u w:val="single"/>
        </w:rPr>
        <w:t>We can deter</w:t>
      </w:r>
      <w:r w:rsidRPr="004E5CC9">
        <w:rPr>
          <w:rFonts w:ascii="Helvetica Neue" w:hAnsi="Helvetica Neue"/>
          <w:b/>
          <w:bCs/>
          <w:color w:val="333333"/>
          <w:sz w:val="21"/>
          <w:szCs w:val="21"/>
          <w:u w:val="single"/>
        </w:rPr>
        <w:t xml:space="preserve"> a lot of </w:t>
      </w:r>
      <w:r w:rsidRPr="00267C8F">
        <w:rPr>
          <w:rFonts w:ascii="Helvetica Neue" w:hAnsi="Helvetica Neue"/>
          <w:b/>
          <w:bCs/>
          <w:color w:val="333333"/>
          <w:sz w:val="21"/>
          <w:szCs w:val="21"/>
          <w:highlight w:val="yellow"/>
          <w:u w:val="single"/>
        </w:rPr>
        <w:t>threats by just being far enough out that we are perceived as a non-threat</w:t>
      </w:r>
      <w:r w:rsidRPr="004E5CC9">
        <w:rPr>
          <w:rFonts w:ascii="Helvetica Neue" w:hAnsi="Helvetica Neue"/>
          <w:b/>
          <w:bCs/>
          <w:color w:val="333333"/>
          <w:sz w:val="21"/>
          <w:szCs w:val="21"/>
          <w:u w:val="single"/>
        </w:rPr>
        <w:t xml:space="preserve"> and that travel costs make attacking us less appealing anyways</w:t>
      </w:r>
      <w:r w:rsidRPr="00654CE5">
        <w:rPr>
          <w:rFonts w:ascii="Helvetica Neue" w:hAnsi="Helvetica Neue"/>
          <w:color w:val="333333"/>
          <w:sz w:val="8"/>
          <w:szCs w:val="21"/>
        </w:rPr>
        <w:t xml:space="preserve">. It works similarly with politics. Rather than playing the endless tug-of-war with reform and direct action we can follow our instincts and just leave the whole thing alone. </w:t>
      </w:r>
      <w:r w:rsidRPr="004E5CC9">
        <w:rPr>
          <w:rFonts w:ascii="Helvetica Neue" w:hAnsi="Helvetica Neue"/>
          <w:b/>
          <w:bCs/>
          <w:color w:val="333333"/>
          <w:sz w:val="21"/>
          <w:szCs w:val="21"/>
          <w:u w:val="single"/>
        </w:rPr>
        <w:t xml:space="preserve">We can actually put our ideas into </w:t>
      </w:r>
      <w:r w:rsidRPr="00EE0763">
        <w:rPr>
          <w:rFonts w:ascii="Helvetica Neue" w:hAnsi="Helvetica Neue"/>
          <w:b/>
          <w:bCs/>
          <w:color w:val="333333"/>
          <w:sz w:val="21"/>
          <w:szCs w:val="21"/>
          <w:u w:val="single"/>
        </w:rPr>
        <w:t>practice without the constant sabotage of state political repression and counterproductive</w:t>
      </w:r>
      <w:r w:rsidRPr="004E5CC9">
        <w:rPr>
          <w:rFonts w:ascii="Helvetica Neue" w:hAnsi="Helvetica Neue"/>
          <w:b/>
          <w:bCs/>
          <w:color w:val="333333"/>
          <w:sz w:val="21"/>
          <w:szCs w:val="21"/>
          <w:u w:val="single"/>
        </w:rPr>
        <w:t xml:space="preserve"> liberal progressivism. </w:t>
      </w:r>
      <w:proofErr w:type="gramStart"/>
      <w:r w:rsidRPr="004E5CC9">
        <w:rPr>
          <w:rFonts w:ascii="Helvetica Neue" w:hAnsi="Helvetica Neue"/>
          <w:b/>
          <w:bCs/>
          <w:color w:val="333333"/>
          <w:sz w:val="21"/>
          <w:szCs w:val="21"/>
          <w:u w:val="single"/>
        </w:rPr>
        <w:t>Obviously</w:t>
      </w:r>
      <w:proofErr w:type="gramEnd"/>
      <w:r w:rsidRPr="004E5CC9">
        <w:rPr>
          <w:rFonts w:ascii="Helvetica Neue" w:hAnsi="Helvetica Neue"/>
          <w:b/>
          <w:bCs/>
          <w:color w:val="333333"/>
          <w:sz w:val="21"/>
          <w:szCs w:val="21"/>
          <w:u w:val="single"/>
        </w:rPr>
        <w:t xml:space="preserve"> anarchist ideas, </w:t>
      </w:r>
      <w:r w:rsidRPr="00970B25">
        <w:rPr>
          <w:rFonts w:ascii="Helvetica Neue" w:hAnsi="Helvetica Neue"/>
          <w:b/>
          <w:bCs/>
          <w:color w:val="333333"/>
          <w:sz w:val="21"/>
          <w:szCs w:val="21"/>
          <w:u w:val="single"/>
        </w:rPr>
        <w:t>practices, and victories often make it into the mainstream of society but nonetheless we are often a movement in the margins. This</w:t>
      </w:r>
      <w:r w:rsidRPr="004E5CC9">
        <w:rPr>
          <w:rFonts w:ascii="Helvetica Neue" w:hAnsi="Helvetica Neue"/>
          <w:b/>
          <w:bCs/>
          <w:color w:val="333333"/>
          <w:sz w:val="21"/>
          <w:szCs w:val="21"/>
          <w:u w:val="single"/>
        </w:rPr>
        <w:t xml:space="preserve"> </w:t>
      </w:r>
      <w:r w:rsidRPr="00970B25">
        <w:rPr>
          <w:rFonts w:ascii="Helvetica Neue" w:hAnsi="Helvetica Neue"/>
          <w:b/>
          <w:bCs/>
          <w:color w:val="333333"/>
          <w:sz w:val="21"/>
          <w:szCs w:val="21"/>
          <w:u w:val="single"/>
        </w:rPr>
        <w:t>isn’t a defeatist view either. It’s just because the truly nuanced struggle for freedom is always going to be, in a sense, opposed to the prevailing order. That’s why we need to carve out our spaces here on earth, but if we can find them out there, it would be even better. The typical lefty retort to something like this is to compare the inherent homesteading</w:t>
      </w:r>
      <w:r w:rsidRPr="004E5CC9">
        <w:rPr>
          <w:rFonts w:ascii="Helvetica Neue" w:hAnsi="Helvetica Neue"/>
          <w:b/>
          <w:bCs/>
          <w:color w:val="333333"/>
          <w:sz w:val="21"/>
          <w:szCs w:val="21"/>
          <w:u w:val="single"/>
        </w:rPr>
        <w:t xml:space="preserve"> attitude of these ideas to homesteading as it was practiced by colonists on earth. To be clear, the homesteader movement in the U.S. and most other places is deeply entrenched in the violence of indigenous dispossession and outright genocide. But what makes it bad isn’t the desire to move and to explore. Remember, those very same indigenous people also moved and explored depending on the timescale at play. </w:t>
      </w:r>
      <w:r w:rsidRPr="004E5CC9">
        <w:rPr>
          <w:rFonts w:ascii="Helvetica Neue" w:hAnsi="Helvetica Neue"/>
          <w:b/>
          <w:bCs/>
          <w:color w:val="333333"/>
          <w:sz w:val="21"/>
          <w:szCs w:val="21"/>
          <w:u w:val="single"/>
        </w:rPr>
        <w:lastRenderedPageBreak/>
        <w:t>What makes it bad is the murder and dispossession.</w:t>
      </w:r>
      <w:r w:rsidRPr="00654CE5">
        <w:rPr>
          <w:rFonts w:ascii="Helvetica Neue" w:hAnsi="Helvetica Neue"/>
          <w:color w:val="333333"/>
          <w:sz w:val="8"/>
          <w:szCs w:val="21"/>
        </w:rPr>
        <w:t xml:space="preserve"> </w:t>
      </w:r>
      <w:r w:rsidRPr="004E5CC9">
        <w:rPr>
          <w:rFonts w:ascii="Helvetica Neue" w:hAnsi="Helvetica Neue"/>
          <w:b/>
          <w:bCs/>
          <w:color w:val="333333"/>
          <w:sz w:val="21"/>
          <w:szCs w:val="21"/>
          <w:u w:val="single"/>
        </w:rPr>
        <w:t xml:space="preserve">With space colonization it’s a very different situation because the vast majority of places we would go will be completely lifeless. We will not be murdering or dispossessing anyone. In that sense the entire paradigm of colonial extraction is mis-played. </w:t>
      </w:r>
      <w:proofErr w:type="gramStart"/>
      <w:r w:rsidRPr="004E5CC9">
        <w:rPr>
          <w:rFonts w:ascii="Helvetica Neue" w:hAnsi="Helvetica Neue"/>
          <w:b/>
          <w:bCs/>
          <w:color w:val="333333"/>
          <w:sz w:val="21"/>
          <w:szCs w:val="21"/>
          <w:u w:val="single"/>
        </w:rPr>
        <w:t>So</w:t>
      </w:r>
      <w:proofErr w:type="gramEnd"/>
      <w:r w:rsidRPr="004E5CC9">
        <w:rPr>
          <w:rFonts w:ascii="Helvetica Neue" w:hAnsi="Helvetica Neue"/>
          <w:b/>
          <w:bCs/>
          <w:color w:val="333333"/>
          <w:sz w:val="21"/>
          <w:szCs w:val="21"/>
          <w:u w:val="single"/>
        </w:rPr>
        <w:t xml:space="preserve"> while the explorer mindset is horrifying for brutalist conquistadors, for nerdy anarchist scientists deeply rooted in a desire not to harm, it’s a very different situation. </w:t>
      </w:r>
      <w:r w:rsidRPr="00654CE5">
        <w:rPr>
          <w:rFonts w:ascii="Helvetica Neue" w:hAnsi="Helvetica Neue"/>
          <w:color w:val="333333"/>
          <w:sz w:val="8"/>
          <w:szCs w:val="21"/>
        </w:rPr>
        <w:t xml:space="preserve">Aside from issues of defensibility and minimizing the need for defensive violence, there’s also a range of other practical issues. </w:t>
      </w:r>
      <w:r w:rsidRPr="004E5CC9">
        <w:rPr>
          <w:rFonts w:ascii="Helvetica Neue" w:hAnsi="Helvetica Neue"/>
          <w:b/>
          <w:bCs/>
          <w:color w:val="333333"/>
          <w:sz w:val="21"/>
          <w:szCs w:val="21"/>
          <w:u w:val="single"/>
        </w:rPr>
        <w:t xml:space="preserve">For example, </w:t>
      </w:r>
      <w:r w:rsidRPr="00267C8F">
        <w:rPr>
          <w:rFonts w:ascii="Helvetica Neue" w:hAnsi="Helvetica Neue"/>
          <w:b/>
          <w:bCs/>
          <w:color w:val="333333"/>
          <w:sz w:val="21"/>
          <w:szCs w:val="21"/>
          <w:highlight w:val="yellow"/>
          <w:u w:val="single"/>
        </w:rPr>
        <w:t xml:space="preserve">if we can scrape together some rock </w:t>
      </w:r>
      <w:proofErr w:type="gramStart"/>
      <w:r w:rsidRPr="00267C8F">
        <w:rPr>
          <w:rFonts w:ascii="Helvetica Neue" w:hAnsi="Helvetica Neue"/>
          <w:b/>
          <w:bCs/>
          <w:color w:val="333333"/>
          <w:sz w:val="21"/>
          <w:szCs w:val="21"/>
          <w:highlight w:val="yellow"/>
          <w:u w:val="single"/>
        </w:rPr>
        <w:t>hoppers</w:t>
      </w:r>
      <w:proofErr w:type="gramEnd"/>
      <w:r w:rsidRPr="00267C8F">
        <w:rPr>
          <w:rFonts w:ascii="Helvetica Neue" w:hAnsi="Helvetica Neue"/>
          <w:b/>
          <w:bCs/>
          <w:color w:val="333333"/>
          <w:sz w:val="21"/>
          <w:szCs w:val="21"/>
          <w:highlight w:val="yellow"/>
          <w:u w:val="single"/>
        </w:rPr>
        <w:t xml:space="preserve"> we can ethically harvest materials from asteroids</w:t>
      </w:r>
      <w:r w:rsidRPr="004E5CC9">
        <w:rPr>
          <w:rFonts w:ascii="Helvetica Neue" w:hAnsi="Helvetica Neue"/>
          <w:b/>
          <w:bCs/>
          <w:color w:val="333333"/>
          <w:sz w:val="21"/>
          <w:szCs w:val="21"/>
          <w:u w:val="single"/>
        </w:rPr>
        <w:t xml:space="preserve"> to develop and sustain our societies. No slave </w:t>
      </w:r>
      <w:proofErr w:type="gramStart"/>
      <w:r w:rsidRPr="004E5CC9">
        <w:rPr>
          <w:rFonts w:ascii="Helvetica Neue" w:hAnsi="Helvetica Neue"/>
          <w:b/>
          <w:bCs/>
          <w:color w:val="333333"/>
          <w:sz w:val="21"/>
          <w:szCs w:val="21"/>
          <w:u w:val="single"/>
        </w:rPr>
        <w:t>labor</w:t>
      </w:r>
      <w:proofErr w:type="gramEnd"/>
      <w:r w:rsidRPr="004E5CC9">
        <w:rPr>
          <w:rFonts w:ascii="Helvetica Neue" w:hAnsi="Helvetica Neue"/>
          <w:b/>
          <w:bCs/>
          <w:color w:val="333333"/>
          <w:sz w:val="21"/>
          <w:szCs w:val="21"/>
          <w:u w:val="single"/>
        </w:rPr>
        <w:t>. No deforestation. No ecocide</w:t>
      </w:r>
      <w:r w:rsidRPr="00654CE5">
        <w:rPr>
          <w:rFonts w:ascii="Helvetica Neue" w:hAnsi="Helvetica Neue"/>
          <w:color w:val="333333"/>
          <w:sz w:val="8"/>
          <w:szCs w:val="21"/>
        </w:rPr>
        <w:t xml:space="preserve">. We can build research labs unencumbered by the fascist nationalism and capitalism in our present society that massively throttle progress. We can have ecosystems of testing that allow us to try out a wide range of anarchist approaches to existence. </w:t>
      </w:r>
      <w:r w:rsidRPr="004E5CC9">
        <w:rPr>
          <w:rFonts w:ascii="Helvetica Neue" w:hAnsi="Helvetica Neue"/>
          <w:b/>
          <w:bCs/>
          <w:color w:val="333333"/>
          <w:sz w:val="21"/>
          <w:szCs w:val="21"/>
          <w:u w:val="single"/>
        </w:rPr>
        <w:t xml:space="preserve">The love of space and the love of anarchism are themselves related in the degree to which </w:t>
      </w:r>
      <w:r w:rsidRPr="00970B25">
        <w:rPr>
          <w:rFonts w:ascii="Helvetica Neue" w:hAnsi="Helvetica Neue"/>
          <w:b/>
          <w:bCs/>
          <w:color w:val="333333"/>
          <w:sz w:val="21"/>
          <w:szCs w:val="21"/>
          <w:u w:val="single"/>
        </w:rPr>
        <w:t>they provide habitable environments to the other. Much like anarchists, earth itself faces existential risks from all sides.</w:t>
      </w:r>
      <w:r w:rsidRPr="00970B25">
        <w:rPr>
          <w:rFonts w:ascii="Helvetica Neue" w:hAnsi="Helvetica Neue"/>
          <w:color w:val="333333"/>
          <w:sz w:val="8"/>
          <w:szCs w:val="21"/>
        </w:rPr>
        <w:t xml:space="preserve"> </w:t>
      </w:r>
      <w:r w:rsidRPr="00970B25">
        <w:rPr>
          <w:rFonts w:ascii="Helvetica Neue" w:hAnsi="Helvetica Neue"/>
          <w:b/>
          <w:bCs/>
          <w:color w:val="333333"/>
          <w:sz w:val="21"/>
          <w:szCs w:val="21"/>
          <w:u w:val="single"/>
        </w:rPr>
        <w:t>Whether climate change or the boogey-man of unaligned</w:t>
      </w:r>
      <w:r w:rsidRPr="004E5CC9">
        <w:rPr>
          <w:rFonts w:ascii="Helvetica Neue" w:hAnsi="Helvetica Neue"/>
          <w:b/>
          <w:bCs/>
          <w:color w:val="333333"/>
          <w:sz w:val="21"/>
          <w:szCs w:val="21"/>
          <w:u w:val="single"/>
        </w:rPr>
        <w:t xml:space="preserve"> AI, the human race faces massive threats to continuity. </w:t>
      </w:r>
      <w:r w:rsidRPr="00267C8F">
        <w:rPr>
          <w:rFonts w:ascii="Helvetica Neue" w:hAnsi="Helvetica Neue"/>
          <w:b/>
          <w:bCs/>
          <w:color w:val="333333"/>
          <w:sz w:val="21"/>
          <w:szCs w:val="21"/>
          <w:highlight w:val="yellow"/>
          <w:u w:val="single"/>
        </w:rPr>
        <w:t>Humans will go to space and it’s up to us to decide what that looks like</w:t>
      </w:r>
      <w:r w:rsidRPr="004E5CC9">
        <w:rPr>
          <w:rFonts w:ascii="Helvetica Neue" w:hAnsi="Helvetica Neue"/>
          <w:b/>
          <w:bCs/>
          <w:color w:val="333333"/>
          <w:sz w:val="21"/>
          <w:szCs w:val="21"/>
          <w:u w:val="single"/>
        </w:rPr>
        <w:t>. For anarcho-transhumanists specifically, we know that the existential risks facing humanity will require us to dramatically shift our notions of what being human means at a core level.</w:t>
      </w:r>
      <w:r w:rsidRPr="00654CE5">
        <w:rPr>
          <w:rFonts w:ascii="Helvetica Neue" w:hAnsi="Helvetica Neue"/>
          <w:color w:val="333333"/>
          <w:sz w:val="8"/>
          <w:szCs w:val="21"/>
        </w:rPr>
        <w:t xml:space="preserve"> We need to make ourselves into swarming, </w:t>
      </w:r>
      <w:proofErr w:type="spellStart"/>
      <w:r w:rsidRPr="00654CE5">
        <w:rPr>
          <w:rFonts w:ascii="Helvetica Neue" w:hAnsi="Helvetica Neue"/>
          <w:color w:val="333333"/>
          <w:sz w:val="8"/>
          <w:szCs w:val="21"/>
        </w:rPr>
        <w:t>stigmergic</w:t>
      </w:r>
      <w:proofErr w:type="spellEnd"/>
      <w:r w:rsidRPr="00654CE5">
        <w:rPr>
          <w:rFonts w:ascii="Helvetica Neue" w:hAnsi="Helvetica Neue"/>
          <w:color w:val="333333"/>
          <w:sz w:val="8"/>
          <w:szCs w:val="21"/>
        </w:rPr>
        <w:t xml:space="preserve"> networks of interconnected minds. We need to </w:t>
      </w:r>
      <w:proofErr w:type="gramStart"/>
      <w:r w:rsidRPr="00654CE5">
        <w:rPr>
          <w:rFonts w:ascii="Helvetica Neue" w:hAnsi="Helvetica Neue"/>
          <w:color w:val="333333"/>
          <w:sz w:val="8"/>
          <w:szCs w:val="21"/>
        </w:rPr>
        <w:t>technologically, pharmacologically, emotionally, and intellectually widen the bridges</w:t>
      </w:r>
      <w:proofErr w:type="gramEnd"/>
      <w:r w:rsidRPr="00654CE5">
        <w:rPr>
          <w:rFonts w:ascii="Helvetica Neue" w:hAnsi="Helvetica Neue"/>
          <w:color w:val="333333"/>
          <w:sz w:val="8"/>
          <w:szCs w:val="21"/>
        </w:rPr>
        <w:t xml:space="preserve"> between us, increase our abilities, and decrease our needs. </w:t>
      </w:r>
      <w:r w:rsidRPr="004E5CC9">
        <w:rPr>
          <w:rFonts w:ascii="Helvetica Neue" w:hAnsi="Helvetica Neue"/>
          <w:b/>
          <w:bCs/>
          <w:color w:val="333333"/>
          <w:sz w:val="21"/>
          <w:szCs w:val="21"/>
          <w:u w:val="single"/>
        </w:rPr>
        <w:t>We need to develop what consciousness can be and hack ourselves to be able to meet the challenges we face</w:t>
      </w:r>
      <w:r w:rsidRPr="00654CE5">
        <w:rPr>
          <w:rFonts w:ascii="Helvetica Neue" w:hAnsi="Helvetica Neue"/>
          <w:color w:val="333333"/>
          <w:sz w:val="8"/>
          <w:szCs w:val="21"/>
        </w:rPr>
        <w:t>. For climate change we need to change what our bodies need and what conditions we can live under. For AI we need to grow alongside it if we hope to maintain any of what makes being human special and meaningful. Our adaptations to both AI and climate X-risks aid our ability to go to space and our ability to blossom once there while simultaneously cultivating our adaptive resilience as a weapon for positive change. Changing what it means to be human is a part of changing what we see as possible in terms of our anarchist visions</w:t>
      </w:r>
      <w:r w:rsidRPr="004E5CC9">
        <w:rPr>
          <w:rFonts w:ascii="Helvetica Neue" w:hAnsi="Helvetica Neue"/>
          <w:b/>
          <w:bCs/>
          <w:color w:val="333333"/>
          <w:sz w:val="21"/>
          <w:szCs w:val="21"/>
          <w:u w:val="single"/>
        </w:rPr>
        <w:t>. One important piece of changing what it means to be human is changing where we associate being human with.</w:t>
      </w:r>
      <w:r w:rsidRPr="00654CE5">
        <w:rPr>
          <w:rFonts w:ascii="Helvetica Neue" w:hAnsi="Helvetica Neue"/>
          <w:color w:val="333333"/>
          <w:sz w:val="8"/>
          <w:szCs w:val="21"/>
        </w:rPr>
        <w:t xml:space="preserve"> For those of us who know that we stand in the lineage that hopes to create paths not just to survive, but to radically thrive in space and a transhumanist world, these are the exciting questions. </w:t>
      </w:r>
      <w:r w:rsidRPr="00EE0763">
        <w:rPr>
          <w:rFonts w:ascii="Helvetica Neue" w:hAnsi="Helvetica Neue"/>
          <w:b/>
          <w:bCs/>
          <w:color w:val="333333"/>
          <w:sz w:val="21"/>
          <w:szCs w:val="21"/>
          <w:u w:val="single"/>
        </w:rPr>
        <w:t xml:space="preserve">We know that </w:t>
      </w:r>
      <w:r w:rsidRPr="00EE0763">
        <w:rPr>
          <w:rFonts w:ascii="Helvetica Neue" w:hAnsi="Helvetica Neue"/>
          <w:b/>
          <w:bCs/>
          <w:color w:val="333333"/>
          <w:sz w:val="21"/>
          <w:szCs w:val="21"/>
          <w:highlight w:val="yellow"/>
          <w:u w:val="single"/>
        </w:rPr>
        <w:t xml:space="preserve">we want </w:t>
      </w:r>
      <w:r w:rsidRPr="00EE0763">
        <w:rPr>
          <w:rFonts w:ascii="Helvetica Neue" w:hAnsi="Helvetica Neue"/>
          <w:b/>
          <w:bCs/>
          <w:color w:val="333333"/>
          <w:sz w:val="21"/>
          <w:szCs w:val="21"/>
          <w:u w:val="single"/>
        </w:rPr>
        <w:t xml:space="preserve">and need </w:t>
      </w:r>
      <w:r w:rsidRPr="00EE0763">
        <w:rPr>
          <w:rFonts w:ascii="Helvetica Neue" w:hAnsi="Helvetica Neue"/>
          <w:b/>
          <w:bCs/>
          <w:color w:val="333333"/>
          <w:sz w:val="21"/>
          <w:szCs w:val="21"/>
          <w:highlight w:val="yellow"/>
          <w:u w:val="single"/>
        </w:rPr>
        <w:t xml:space="preserve">space and are </w:t>
      </w:r>
      <w:r w:rsidRPr="00EE0763">
        <w:rPr>
          <w:rFonts w:ascii="Helvetica Neue" w:hAnsi="Helvetica Neue"/>
          <w:b/>
          <w:bCs/>
          <w:color w:val="333333"/>
          <w:sz w:val="21"/>
          <w:szCs w:val="21"/>
          <w:u w:val="single"/>
        </w:rPr>
        <w:t xml:space="preserve">more than anything just </w:t>
      </w:r>
      <w:r w:rsidRPr="00EE0763">
        <w:rPr>
          <w:rFonts w:ascii="Helvetica Neue" w:hAnsi="Helvetica Neue"/>
          <w:b/>
          <w:bCs/>
          <w:color w:val="333333"/>
          <w:sz w:val="21"/>
          <w:szCs w:val="21"/>
          <w:highlight w:val="yellow"/>
          <w:u w:val="single"/>
        </w:rPr>
        <w:t xml:space="preserve">excited to </w:t>
      </w:r>
      <w:r w:rsidRPr="00EE0763">
        <w:rPr>
          <w:rFonts w:ascii="Helvetica Neue" w:hAnsi="Helvetica Neue"/>
          <w:b/>
          <w:bCs/>
          <w:color w:val="333333"/>
          <w:sz w:val="21"/>
          <w:szCs w:val="21"/>
          <w:u w:val="single"/>
        </w:rPr>
        <w:t>build</w:t>
      </w:r>
      <w:r w:rsidRPr="004E5CC9">
        <w:rPr>
          <w:rFonts w:ascii="Helvetica Neue" w:hAnsi="Helvetica Neue"/>
          <w:b/>
          <w:bCs/>
          <w:color w:val="333333"/>
          <w:sz w:val="21"/>
          <w:szCs w:val="21"/>
          <w:u w:val="single"/>
        </w:rPr>
        <w:t xml:space="preserve"> and </w:t>
      </w:r>
      <w:r w:rsidRPr="00EE0763">
        <w:rPr>
          <w:rFonts w:ascii="Helvetica Neue" w:hAnsi="Helvetica Neue"/>
          <w:b/>
          <w:bCs/>
          <w:color w:val="333333"/>
          <w:sz w:val="21"/>
          <w:szCs w:val="21"/>
          <w:highlight w:val="yellow"/>
          <w:u w:val="single"/>
        </w:rPr>
        <w:t>dream</w:t>
      </w:r>
      <w:r w:rsidRPr="004E5CC9">
        <w:rPr>
          <w:rFonts w:ascii="Helvetica Neue" w:hAnsi="Helvetica Neue"/>
          <w:b/>
          <w:bCs/>
          <w:color w:val="333333"/>
          <w:sz w:val="21"/>
          <w:szCs w:val="21"/>
          <w:u w:val="single"/>
        </w:rPr>
        <w:t xml:space="preserve">. We are here for the gritty details. </w:t>
      </w:r>
      <w:r w:rsidRPr="00EE0763">
        <w:rPr>
          <w:rFonts w:ascii="Helvetica Neue" w:hAnsi="Helvetica Neue"/>
          <w:b/>
          <w:bCs/>
          <w:color w:val="333333"/>
          <w:sz w:val="21"/>
          <w:szCs w:val="21"/>
          <w:highlight w:val="yellow"/>
          <w:u w:val="single"/>
        </w:rPr>
        <w:t xml:space="preserve">How can we steal </w:t>
      </w:r>
      <w:r w:rsidRPr="004E5CC9">
        <w:rPr>
          <w:rFonts w:ascii="Helvetica Neue" w:hAnsi="Helvetica Neue"/>
          <w:b/>
          <w:bCs/>
          <w:color w:val="333333"/>
          <w:sz w:val="21"/>
          <w:szCs w:val="21"/>
          <w:u w:val="single"/>
        </w:rPr>
        <w:t xml:space="preserve">or build </w:t>
      </w:r>
      <w:r w:rsidRPr="00EE0763">
        <w:rPr>
          <w:rFonts w:ascii="Helvetica Neue" w:hAnsi="Helvetica Neue"/>
          <w:b/>
          <w:bCs/>
          <w:color w:val="333333"/>
          <w:sz w:val="21"/>
          <w:szCs w:val="21"/>
          <w:highlight w:val="yellow"/>
          <w:u w:val="single"/>
        </w:rPr>
        <w:t>ships to mine asteroids</w:t>
      </w:r>
      <w:r w:rsidRPr="004E5CC9">
        <w:rPr>
          <w:rFonts w:ascii="Helvetica Neue" w:hAnsi="Helvetica Neue"/>
          <w:b/>
          <w:bCs/>
          <w:color w:val="333333"/>
          <w:sz w:val="21"/>
          <w:szCs w:val="21"/>
          <w:u w:val="single"/>
        </w:rPr>
        <w:t xml:space="preserve">? How will we terraform in a way that promotes non-hierarchical societies of exchange and </w:t>
      </w:r>
      <w:proofErr w:type="gramStart"/>
      <w:r w:rsidRPr="004E5CC9">
        <w:rPr>
          <w:rFonts w:ascii="Helvetica Neue" w:hAnsi="Helvetica Neue"/>
          <w:b/>
          <w:bCs/>
          <w:color w:val="333333"/>
          <w:sz w:val="21"/>
          <w:szCs w:val="21"/>
          <w:u w:val="single"/>
        </w:rPr>
        <w:t>mutual-aid</w:t>
      </w:r>
      <w:proofErr w:type="gramEnd"/>
      <w:r w:rsidRPr="004E5CC9">
        <w:rPr>
          <w:rFonts w:ascii="Helvetica Neue" w:hAnsi="Helvetica Neue"/>
          <w:b/>
          <w:bCs/>
          <w:color w:val="333333"/>
          <w:sz w:val="21"/>
          <w:szCs w:val="21"/>
          <w:u w:val="single"/>
        </w:rPr>
        <w:t xml:space="preserve">? To what extent can we cultivate connections that would give us access to the closed source patent world of space-tech monopolies that we need to liberate? What do we need to learn </w:t>
      </w:r>
      <w:proofErr w:type="spellStart"/>
      <w:r w:rsidRPr="004E5CC9">
        <w:rPr>
          <w:rFonts w:ascii="Helvetica Neue" w:hAnsi="Helvetica Neue"/>
          <w:b/>
          <w:bCs/>
          <w:color w:val="333333"/>
          <w:sz w:val="21"/>
          <w:szCs w:val="21"/>
          <w:u w:val="single"/>
        </w:rPr>
        <w:t>now</w:t>
      </w:r>
      <w:proofErr w:type="spellEnd"/>
      <w:r w:rsidRPr="004E5CC9">
        <w:rPr>
          <w:rFonts w:ascii="Helvetica Neue" w:hAnsi="Helvetica Neue"/>
          <w:b/>
          <w:bCs/>
          <w:color w:val="333333"/>
          <w:sz w:val="21"/>
          <w:szCs w:val="21"/>
          <w:u w:val="single"/>
        </w:rPr>
        <w:t xml:space="preserve"> to survive then? How will we hold up against the sheer expanse of space? What vegetables would grow best on a long-distance space flight? How could we network our minds to catalyze our </w:t>
      </w:r>
      <w:proofErr w:type="gramStart"/>
      <w:r w:rsidRPr="004E5CC9">
        <w:rPr>
          <w:rFonts w:ascii="Helvetica Neue" w:hAnsi="Helvetica Neue"/>
          <w:b/>
          <w:bCs/>
          <w:color w:val="333333"/>
          <w:sz w:val="21"/>
          <w:szCs w:val="21"/>
          <w:u w:val="single"/>
        </w:rPr>
        <w:t>problem solving</w:t>
      </w:r>
      <w:proofErr w:type="gramEnd"/>
      <w:r w:rsidRPr="004E5CC9">
        <w:rPr>
          <w:rFonts w:ascii="Helvetica Neue" w:hAnsi="Helvetica Neue"/>
          <w:b/>
          <w:bCs/>
          <w:color w:val="333333"/>
          <w:sz w:val="21"/>
          <w:szCs w:val="21"/>
          <w:u w:val="single"/>
        </w:rPr>
        <w:t xml:space="preserve"> abilities? Should we settle-down or stay on the move? </w:t>
      </w:r>
      <w:r w:rsidRPr="00EE0763">
        <w:rPr>
          <w:rFonts w:ascii="Helvetica Neue" w:hAnsi="Helvetica Neue"/>
          <w:b/>
          <w:bCs/>
          <w:color w:val="333333"/>
          <w:sz w:val="21"/>
          <w:szCs w:val="21"/>
          <w:highlight w:val="yellow"/>
          <w:u w:val="single"/>
        </w:rPr>
        <w:t xml:space="preserve">In the </w:t>
      </w:r>
      <w:r w:rsidRPr="004E5CC9">
        <w:rPr>
          <w:rFonts w:ascii="Helvetica Neue" w:hAnsi="Helvetica Neue"/>
          <w:b/>
          <w:bCs/>
          <w:color w:val="333333"/>
          <w:sz w:val="21"/>
          <w:szCs w:val="21"/>
          <w:u w:val="single"/>
        </w:rPr>
        <w:t xml:space="preserve">anarchist </w:t>
      </w:r>
      <w:r w:rsidRPr="00EE0763">
        <w:rPr>
          <w:rFonts w:ascii="Helvetica Neue" w:hAnsi="Helvetica Neue"/>
          <w:b/>
          <w:bCs/>
          <w:color w:val="333333"/>
          <w:sz w:val="21"/>
          <w:szCs w:val="21"/>
          <w:highlight w:val="yellow"/>
          <w:u w:val="single"/>
        </w:rPr>
        <w:t xml:space="preserve">struggle we get tired of fighting battles </w:t>
      </w:r>
      <w:r w:rsidRPr="004E5CC9">
        <w:rPr>
          <w:rFonts w:ascii="Helvetica Neue" w:hAnsi="Helvetica Neue"/>
          <w:b/>
          <w:bCs/>
          <w:color w:val="333333"/>
          <w:sz w:val="21"/>
          <w:szCs w:val="21"/>
          <w:u w:val="single"/>
        </w:rPr>
        <w:t>in all directions at once.</w:t>
      </w:r>
      <w:r w:rsidRPr="00654CE5">
        <w:rPr>
          <w:rFonts w:ascii="Helvetica Neue" w:hAnsi="Helvetica Neue"/>
          <w:color w:val="333333"/>
          <w:sz w:val="8"/>
          <w:szCs w:val="21"/>
        </w:rPr>
        <w:t xml:space="preserve"> </w:t>
      </w:r>
      <w:r w:rsidRPr="004E5CC9">
        <w:rPr>
          <w:rFonts w:ascii="Helvetica Neue" w:hAnsi="Helvetica Neue"/>
          <w:b/>
          <w:bCs/>
          <w:color w:val="333333"/>
          <w:sz w:val="21"/>
          <w:szCs w:val="21"/>
          <w:u w:val="single"/>
        </w:rPr>
        <w:t xml:space="preserve">When you get tired, I encourage you to </w:t>
      </w:r>
      <w:r w:rsidRPr="00EE0763">
        <w:rPr>
          <w:rFonts w:ascii="Helvetica Neue" w:hAnsi="Helvetica Neue"/>
          <w:b/>
          <w:bCs/>
          <w:color w:val="333333"/>
          <w:sz w:val="21"/>
          <w:szCs w:val="21"/>
          <w:highlight w:val="yellow"/>
          <w:u w:val="single"/>
        </w:rPr>
        <w:t xml:space="preserve">take some space </w:t>
      </w:r>
      <w:r w:rsidRPr="004E5CC9">
        <w:rPr>
          <w:rFonts w:ascii="Helvetica Neue" w:hAnsi="Helvetica Neue"/>
          <w:b/>
          <w:bCs/>
          <w:color w:val="333333"/>
          <w:sz w:val="21"/>
          <w:szCs w:val="21"/>
          <w:u w:val="single"/>
        </w:rPr>
        <w:t xml:space="preserve">and notice the feeling it gives you. </w:t>
      </w:r>
      <w:r w:rsidRPr="00EE0763">
        <w:rPr>
          <w:rFonts w:ascii="Helvetica Neue" w:hAnsi="Helvetica Neue"/>
          <w:b/>
          <w:bCs/>
          <w:color w:val="333333"/>
          <w:sz w:val="21"/>
          <w:szCs w:val="21"/>
          <w:highlight w:val="yellow"/>
          <w:u w:val="single"/>
        </w:rPr>
        <w:t xml:space="preserve">Respite </w:t>
      </w:r>
      <w:r w:rsidRPr="004E5CC9">
        <w:rPr>
          <w:rFonts w:ascii="Helvetica Neue" w:hAnsi="Helvetica Neue"/>
          <w:b/>
          <w:bCs/>
          <w:color w:val="333333"/>
          <w:sz w:val="21"/>
          <w:szCs w:val="21"/>
          <w:u w:val="single"/>
        </w:rPr>
        <w:t xml:space="preserve">and recharging. A revitalization and centering of our vision and faculties. The </w:t>
      </w:r>
      <w:r w:rsidRPr="00EE0763">
        <w:rPr>
          <w:rFonts w:ascii="Helvetica Neue" w:hAnsi="Helvetica Neue"/>
          <w:b/>
          <w:bCs/>
          <w:color w:val="333333"/>
          <w:sz w:val="21"/>
          <w:szCs w:val="21"/>
          <w:highlight w:val="yellow"/>
          <w:u w:val="single"/>
        </w:rPr>
        <w:t xml:space="preserve">playful curiosity </w:t>
      </w:r>
      <w:r w:rsidRPr="004E5CC9">
        <w:rPr>
          <w:rFonts w:ascii="Helvetica Neue" w:hAnsi="Helvetica Neue"/>
          <w:b/>
          <w:bCs/>
          <w:color w:val="333333"/>
          <w:sz w:val="21"/>
          <w:szCs w:val="21"/>
          <w:u w:val="single"/>
        </w:rPr>
        <w:t xml:space="preserve">is </w:t>
      </w:r>
      <w:r w:rsidRPr="00EE0763">
        <w:rPr>
          <w:rFonts w:ascii="Helvetica Neue" w:hAnsi="Helvetica Neue"/>
          <w:b/>
          <w:bCs/>
          <w:color w:val="333333"/>
          <w:sz w:val="21"/>
          <w:szCs w:val="21"/>
          <w:highlight w:val="yellow"/>
          <w:u w:val="single"/>
        </w:rPr>
        <w:t xml:space="preserve">born again </w:t>
      </w:r>
      <w:r w:rsidRPr="004E5CC9">
        <w:rPr>
          <w:rFonts w:ascii="Helvetica Neue" w:hAnsi="Helvetica Neue"/>
          <w:b/>
          <w:bCs/>
          <w:color w:val="333333"/>
          <w:sz w:val="21"/>
          <w:szCs w:val="21"/>
          <w:u w:val="single"/>
        </w:rPr>
        <w:t xml:space="preserve">anew. When we follow that </w:t>
      </w:r>
      <w:proofErr w:type="gramStart"/>
      <w:r w:rsidRPr="004E5CC9">
        <w:rPr>
          <w:rFonts w:ascii="Helvetica Neue" w:hAnsi="Helvetica Neue"/>
          <w:b/>
          <w:bCs/>
          <w:color w:val="333333"/>
          <w:sz w:val="21"/>
          <w:szCs w:val="21"/>
          <w:u w:val="single"/>
        </w:rPr>
        <w:t>curiosity</w:t>
      </w:r>
      <w:proofErr w:type="gramEnd"/>
      <w:r w:rsidRPr="004E5CC9">
        <w:rPr>
          <w:rFonts w:ascii="Helvetica Neue" w:hAnsi="Helvetica Neue"/>
          <w:b/>
          <w:bCs/>
          <w:color w:val="333333"/>
          <w:sz w:val="21"/>
          <w:szCs w:val="21"/>
          <w:u w:val="single"/>
        </w:rPr>
        <w:t xml:space="preserve"> we often find something amazing hidden in its path. Our eyes get big and glittery with awe. This is a tiny shard of what we want. </w:t>
      </w:r>
      <w:r w:rsidRPr="0038328E">
        <w:rPr>
          <w:rFonts w:ascii="Helvetica Neue" w:hAnsi="Helvetica Neue"/>
          <w:b/>
          <w:bCs/>
          <w:color w:val="333333"/>
          <w:sz w:val="21"/>
          <w:szCs w:val="21"/>
          <w:highlight w:val="yellow"/>
          <w:u w:val="single"/>
        </w:rPr>
        <w:t>Space gives us a chance to transform the struggle into a joyous militancy of hope</w:t>
      </w:r>
      <w:r w:rsidRPr="004E5CC9">
        <w:rPr>
          <w:rFonts w:ascii="Helvetica Neue" w:hAnsi="Helvetica Neue"/>
          <w:b/>
          <w:bCs/>
          <w:color w:val="333333"/>
          <w:sz w:val="21"/>
          <w:szCs w:val="21"/>
          <w:u w:val="single"/>
        </w:rPr>
        <w:t xml:space="preserve"> capable of exponentiating our goals. </w:t>
      </w:r>
      <w:r w:rsidRPr="0038328E">
        <w:rPr>
          <w:rFonts w:ascii="Helvetica Neue" w:hAnsi="Helvetica Neue"/>
          <w:b/>
          <w:bCs/>
          <w:color w:val="333333"/>
          <w:sz w:val="21"/>
          <w:szCs w:val="21"/>
          <w:highlight w:val="yellow"/>
          <w:u w:val="single"/>
        </w:rPr>
        <w:t>And if we don’t do it... we all die anyways</w:t>
      </w:r>
      <w:r w:rsidRPr="004E5CC9">
        <w:rPr>
          <w:rFonts w:ascii="Helvetica Neue" w:hAnsi="Helvetica Neue"/>
          <w:b/>
          <w:bCs/>
          <w:color w:val="333333"/>
          <w:sz w:val="21"/>
          <w:szCs w:val="21"/>
          <w:u w:val="single"/>
        </w:rPr>
        <w:t xml:space="preserve">. </w:t>
      </w:r>
      <w:proofErr w:type="gramStart"/>
      <w:r w:rsidRPr="004E5CC9">
        <w:rPr>
          <w:rFonts w:ascii="Helvetica Neue" w:hAnsi="Helvetica Neue"/>
          <w:b/>
          <w:bCs/>
          <w:color w:val="333333"/>
          <w:sz w:val="21"/>
          <w:szCs w:val="21"/>
          <w:u w:val="single"/>
        </w:rPr>
        <w:t>So</w:t>
      </w:r>
      <w:proofErr w:type="gramEnd"/>
      <w:r w:rsidRPr="004E5CC9">
        <w:rPr>
          <w:rFonts w:ascii="Helvetica Neue" w:hAnsi="Helvetica Neue"/>
          <w:b/>
          <w:bCs/>
          <w:color w:val="333333"/>
          <w:sz w:val="21"/>
          <w:szCs w:val="21"/>
          <w:u w:val="single"/>
        </w:rPr>
        <w:t xml:space="preserve"> we might as well try our </w:t>
      </w:r>
      <w:proofErr w:type="spellStart"/>
      <w:r w:rsidRPr="004E5CC9">
        <w:rPr>
          <w:rFonts w:ascii="Helvetica Neue" w:hAnsi="Helvetica Neue"/>
          <w:b/>
          <w:bCs/>
          <w:color w:val="333333"/>
          <w:sz w:val="21"/>
          <w:szCs w:val="21"/>
          <w:u w:val="single"/>
        </w:rPr>
        <w:t>damndest</w:t>
      </w:r>
      <w:proofErr w:type="spellEnd"/>
      <w:r w:rsidRPr="004E5CC9">
        <w:rPr>
          <w:rFonts w:ascii="Helvetica Neue" w:hAnsi="Helvetica Neue"/>
          <w:b/>
          <w:bCs/>
          <w:color w:val="333333"/>
          <w:sz w:val="21"/>
          <w:szCs w:val="21"/>
          <w:u w:val="single"/>
        </w:rPr>
        <w:t xml:space="preserve"> to do it and do it radically. Besides building our own better world and salvaging this one though, </w:t>
      </w:r>
      <w:r w:rsidRPr="00EE0763">
        <w:rPr>
          <w:rFonts w:ascii="Helvetica Neue" w:hAnsi="Helvetica Neue"/>
          <w:b/>
          <w:bCs/>
          <w:color w:val="333333"/>
          <w:sz w:val="21"/>
          <w:szCs w:val="21"/>
          <w:highlight w:val="yellow"/>
          <w:u w:val="single"/>
        </w:rPr>
        <w:t xml:space="preserve">who but us will fight the authoritarians and space capitalists </w:t>
      </w:r>
      <w:proofErr w:type="spellStart"/>
      <w:r w:rsidRPr="004E5CC9">
        <w:rPr>
          <w:rFonts w:ascii="Helvetica Neue" w:hAnsi="Helvetica Neue"/>
          <w:b/>
          <w:bCs/>
          <w:color w:val="333333"/>
          <w:sz w:val="21"/>
          <w:szCs w:val="21"/>
          <w:u w:val="single"/>
        </w:rPr>
        <w:t>andprevent</w:t>
      </w:r>
      <w:proofErr w:type="spellEnd"/>
      <w:r w:rsidRPr="004E5CC9">
        <w:rPr>
          <w:rFonts w:ascii="Helvetica Neue" w:hAnsi="Helvetica Neue"/>
          <w:b/>
          <w:bCs/>
          <w:color w:val="333333"/>
          <w:sz w:val="21"/>
          <w:szCs w:val="21"/>
          <w:u w:val="single"/>
        </w:rPr>
        <w:t xml:space="preserve"> them from expanding their sphere of havoc? </w:t>
      </w:r>
    </w:p>
    <w:p w14:paraId="013123F9" w14:textId="77777777" w:rsidR="00723035" w:rsidRPr="00063872" w:rsidRDefault="00723035" w:rsidP="00723035">
      <w:pPr>
        <w:pStyle w:val="Heading4"/>
        <w:rPr>
          <w:rFonts w:cs="Calibri"/>
          <w:shd w:val="clear" w:color="auto" w:fill="FFFFFF"/>
        </w:rPr>
      </w:pPr>
      <w:bookmarkStart w:id="0" w:name="_Hlk86565104"/>
      <w:r w:rsidRPr="00063872">
        <w:rPr>
          <w:rFonts w:cs="Calibri"/>
          <w:shd w:val="clear" w:color="auto" w:fill="FFFFFF"/>
        </w:rPr>
        <w:t xml:space="preserve">Capitalism is a death </w:t>
      </w:r>
      <w:proofErr w:type="gramStart"/>
      <w:r w:rsidRPr="00063872">
        <w:rPr>
          <w:rFonts w:cs="Calibri"/>
          <w:shd w:val="clear" w:color="auto" w:fill="FFFFFF"/>
        </w:rPr>
        <w:t>cult</w:t>
      </w:r>
      <w:proofErr w:type="gramEnd"/>
      <w:r w:rsidRPr="00063872">
        <w:rPr>
          <w:rFonts w:cs="Calibri"/>
          <w:shd w:val="clear" w:color="auto" w:fill="FFFFFF"/>
        </w:rPr>
        <w:t xml:space="preserve"> and the apocalypse is currently happening – </w:t>
      </w:r>
      <w:r>
        <w:rPr>
          <w:rFonts w:cs="Calibri"/>
          <w:shd w:val="clear" w:color="auto" w:fill="FFFFFF"/>
        </w:rPr>
        <w:t>Earth is doomed to climate change, but we can escape</w:t>
      </w:r>
      <w:r w:rsidRPr="00063872">
        <w:rPr>
          <w:rFonts w:cs="Calibri"/>
          <w:shd w:val="clear" w:color="auto" w:fill="FFFFFF"/>
        </w:rPr>
        <w:t xml:space="preserve">, </w:t>
      </w:r>
      <w:proofErr w:type="spellStart"/>
      <w:r w:rsidRPr="00063872">
        <w:rPr>
          <w:rFonts w:cs="Calibri"/>
          <w:shd w:val="clear" w:color="auto" w:fill="FFFFFF"/>
        </w:rPr>
        <w:t>Allinson</w:t>
      </w:r>
      <w:proofErr w:type="spellEnd"/>
      <w:r w:rsidRPr="00063872">
        <w:rPr>
          <w:rFonts w:cs="Calibri"/>
          <w:shd w:val="clear" w:color="auto" w:fill="FFFFFF"/>
        </w:rPr>
        <w:t xml:space="preserve"> 21</w:t>
      </w:r>
    </w:p>
    <w:p w14:paraId="553DB9F5" w14:textId="77777777" w:rsidR="00723035" w:rsidRPr="00063872" w:rsidRDefault="00723035" w:rsidP="00723035">
      <w:pPr>
        <w:rPr>
          <w:rFonts w:cs="Calibri"/>
        </w:rPr>
      </w:pPr>
      <w:proofErr w:type="spellStart"/>
      <w:r w:rsidRPr="00063872">
        <w:rPr>
          <w:rFonts w:cs="Calibri"/>
          <w:color w:val="222222"/>
          <w:sz w:val="20"/>
          <w:szCs w:val="20"/>
          <w:shd w:val="clear" w:color="auto" w:fill="FFFFFF"/>
        </w:rPr>
        <w:t>Allinson</w:t>
      </w:r>
      <w:proofErr w:type="spellEnd"/>
      <w:r w:rsidRPr="00063872">
        <w:rPr>
          <w:rFonts w:cs="Calibri"/>
          <w:color w:val="222222"/>
          <w:sz w:val="20"/>
          <w:szCs w:val="20"/>
          <w:shd w:val="clear" w:color="auto" w:fill="FFFFFF"/>
        </w:rPr>
        <w:t>, J. (2021). </w:t>
      </w:r>
      <w:r w:rsidRPr="00063872">
        <w:rPr>
          <w:rFonts w:cs="Calibri"/>
          <w:i/>
          <w:iCs/>
          <w:color w:val="222222"/>
          <w:sz w:val="20"/>
          <w:szCs w:val="20"/>
          <w:shd w:val="clear" w:color="auto" w:fill="FFFFFF"/>
        </w:rPr>
        <w:t xml:space="preserve">The tragedy of the worker: towards the </w:t>
      </w:r>
      <w:proofErr w:type="spellStart"/>
      <w:r w:rsidRPr="00063872">
        <w:rPr>
          <w:rFonts w:cs="Calibri"/>
          <w:i/>
          <w:iCs/>
          <w:color w:val="222222"/>
          <w:sz w:val="20"/>
          <w:szCs w:val="20"/>
          <w:shd w:val="clear" w:color="auto" w:fill="FFFFFF"/>
        </w:rPr>
        <w:t>proletarocene</w:t>
      </w:r>
      <w:proofErr w:type="spellEnd"/>
      <w:r w:rsidRPr="00063872">
        <w:rPr>
          <w:rFonts w:cs="Calibri"/>
          <w:color w:val="222222"/>
          <w:sz w:val="20"/>
          <w:szCs w:val="20"/>
          <w:shd w:val="clear" w:color="auto" w:fill="FFFFFF"/>
        </w:rPr>
        <w:t>. Verso Books.</w:t>
      </w:r>
      <w:r w:rsidRPr="00063872">
        <w:rPr>
          <w:rFonts w:cs="Calibri"/>
        </w:rPr>
        <w:t xml:space="preserve"> </w:t>
      </w:r>
      <w:proofErr w:type="spellStart"/>
      <w:r w:rsidRPr="00063872">
        <w:rPr>
          <w:rFonts w:cs="Calibri"/>
        </w:rPr>
        <w:t>pg</w:t>
      </w:r>
      <w:proofErr w:type="spellEnd"/>
      <w:r w:rsidRPr="00063872">
        <w:rPr>
          <w:rFonts w:cs="Calibri"/>
        </w:rPr>
        <w:t xml:space="preserve"> 8-17</w:t>
      </w:r>
    </w:p>
    <w:p w14:paraId="3C13D62E" w14:textId="77777777" w:rsidR="00723035" w:rsidRDefault="00723035" w:rsidP="00723035">
      <w:pPr>
        <w:shd w:val="clear" w:color="auto" w:fill="FFFFFF"/>
        <w:spacing w:before="100" w:beforeAutospacing="1" w:after="100" w:afterAutospacing="1"/>
        <w:rPr>
          <w:rFonts w:cs="Calibri"/>
          <w:sz w:val="10"/>
        </w:rPr>
      </w:pPr>
      <w:r w:rsidRPr="00063872">
        <w:rPr>
          <w:rFonts w:cs="Calibri"/>
          <w:sz w:val="10"/>
        </w:rPr>
        <w:lastRenderedPageBreak/>
        <w:t xml:space="preserve">Capitalism, like certain bacteria, like the death-drive, is immortal. It has its limits and crises but, perversely, seems to </w:t>
      </w:r>
      <w:r w:rsidRPr="00063872">
        <w:rPr>
          <w:rFonts w:cs="Calibri"/>
          <w:i/>
          <w:iCs/>
          <w:sz w:val="10"/>
        </w:rPr>
        <w:t xml:space="preserve">thrive </w:t>
      </w:r>
      <w:r w:rsidRPr="00063872">
        <w:rPr>
          <w:rFonts w:cs="Calibri"/>
          <w:sz w:val="10"/>
        </w:rPr>
        <w:t xml:space="preserve">on these. Unlike the multi- species life-systems powering it, </w:t>
      </w:r>
      <w:r w:rsidRPr="00063872">
        <w:rPr>
          <w:rFonts w:cs="Calibri"/>
          <w:b/>
          <w:bCs/>
          <w:highlight w:val="yellow"/>
          <w:u w:val="single"/>
        </w:rPr>
        <w:t xml:space="preserve">the only </w:t>
      </w:r>
      <w:r w:rsidRPr="00063872">
        <w:rPr>
          <w:rFonts w:cs="Calibri"/>
          <w:b/>
          <w:bCs/>
          <w:i/>
          <w:iCs/>
          <w:u w:val="single"/>
        </w:rPr>
        <w:t xml:space="preserve">terminal </w:t>
      </w:r>
      <w:r w:rsidRPr="00063872">
        <w:rPr>
          <w:rFonts w:cs="Calibri"/>
          <w:b/>
          <w:bCs/>
          <w:highlight w:val="yellow"/>
          <w:u w:val="single"/>
        </w:rPr>
        <w:t xml:space="preserve">limit to capital’s </w:t>
      </w:r>
      <w:r w:rsidRPr="00063872">
        <w:rPr>
          <w:rFonts w:cs="Calibri"/>
          <w:b/>
          <w:bCs/>
          <w:u w:val="single"/>
        </w:rPr>
        <w:t xml:space="preserve">perpetual augmentation </w:t>
      </w:r>
      <w:r w:rsidRPr="00063872">
        <w:rPr>
          <w:rFonts w:cs="Calibri"/>
          <w:b/>
          <w:bCs/>
          <w:highlight w:val="yellow"/>
          <w:u w:val="single"/>
        </w:rPr>
        <w:t>is</w:t>
      </w:r>
      <w:r w:rsidRPr="00063872">
        <w:rPr>
          <w:rFonts w:cs="Calibri"/>
          <w:sz w:val="10"/>
        </w:rPr>
        <w:t xml:space="preserve">, if driven towards from within, external: </w:t>
      </w:r>
      <w:r w:rsidRPr="00063872">
        <w:rPr>
          <w:rFonts w:cs="Calibri"/>
          <w:b/>
          <w:bCs/>
          <w:highlight w:val="yellow"/>
          <w:u w:val="single"/>
        </w:rPr>
        <w:t>either revolution or human extinction</w:t>
      </w:r>
      <w:r w:rsidRPr="00063872">
        <w:rPr>
          <w:rFonts w:cs="Calibri"/>
          <w:sz w:val="10"/>
        </w:rPr>
        <w:t xml:space="preserve">; communism, or the common ruin of the contending classes.  Long ago, both Max Weber and Walter Benjamin saw an occulted religious foundation in capitalist </w:t>
      </w:r>
      <w:proofErr w:type="spellStart"/>
      <w:r w:rsidRPr="00063872">
        <w:rPr>
          <w:rFonts w:cs="Calibri"/>
          <w:sz w:val="10"/>
        </w:rPr>
        <w:t>civilisation</w:t>
      </w:r>
      <w:proofErr w:type="spellEnd"/>
      <w:r w:rsidRPr="00063872">
        <w:rPr>
          <w:rFonts w:cs="Calibri"/>
          <w:sz w:val="10"/>
        </w:rPr>
        <w:t xml:space="preserve">. As Michael </w:t>
      </w:r>
      <w:proofErr w:type="spellStart"/>
      <w:r w:rsidRPr="00063872">
        <w:rPr>
          <w:rFonts w:cs="Calibri"/>
          <w:sz w:val="10"/>
        </w:rPr>
        <w:t>Löwy</w:t>
      </w:r>
      <w:proofErr w:type="spellEnd"/>
      <w:r w:rsidRPr="00063872">
        <w:rPr>
          <w:rFonts w:cs="Calibri"/>
          <w:sz w:val="10"/>
        </w:rPr>
        <w:t xml:space="preserve">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w:t>
      </w:r>
      <w:proofErr w:type="gramStart"/>
      <w:r w:rsidRPr="00063872">
        <w:rPr>
          <w:rFonts w:cs="Calibri"/>
          <w:sz w:val="10"/>
        </w:rPr>
        <w:t>buying</w:t>
      </w:r>
      <w:proofErr w:type="gramEnd"/>
      <w:r w:rsidRPr="00063872">
        <w:rPr>
          <w:rFonts w:cs="Calibri"/>
          <w:sz w:val="10"/>
        </w:rPr>
        <w:t xml:space="preserve"> and selling. It has no dogma other than those ‘real abstractions’, as Alfred Sohn-</w:t>
      </w:r>
      <w:proofErr w:type="spellStart"/>
      <w:r w:rsidRPr="00063872">
        <w:rPr>
          <w:rFonts w:cs="Calibri"/>
          <w:sz w:val="10"/>
        </w:rPr>
        <w:t>Rethel</w:t>
      </w:r>
      <w:proofErr w:type="spellEnd"/>
      <w:r w:rsidRPr="00063872">
        <w:rPr>
          <w:rFonts w:cs="Calibri"/>
          <w:sz w:val="10"/>
        </w:rPr>
        <w:t xml:space="preserve"> put it, entailed by its rituals. In Sohn-</w:t>
      </w:r>
      <w:proofErr w:type="spellStart"/>
      <w:r w:rsidRPr="00063872">
        <w:rPr>
          <w:rFonts w:cs="Calibri"/>
          <w:sz w:val="10"/>
        </w:rPr>
        <w:t>Rethel’s</w:t>
      </w:r>
      <w:proofErr w:type="spellEnd"/>
      <w:r w:rsidRPr="00063872">
        <w:rPr>
          <w:rFonts w:cs="Calibri"/>
          <w:sz w:val="10"/>
        </w:rPr>
        <w:t xml:space="preserve"> words, the act of </w:t>
      </w:r>
      <w:proofErr w:type="spellStart"/>
      <w:r w:rsidRPr="00063872">
        <w:rPr>
          <w:rFonts w:cs="Calibri"/>
          <w:sz w:val="10"/>
        </w:rPr>
        <w:t>commodityexchange</w:t>
      </w:r>
      <w:proofErr w:type="spellEnd"/>
      <w:r w:rsidRPr="00063872">
        <w:rPr>
          <w:rFonts w:cs="Calibri"/>
          <w:sz w:val="10"/>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063872">
        <w:rPr>
          <w:rFonts w:cs="Calibri"/>
          <w:i/>
          <w:iCs/>
          <w:sz w:val="10"/>
        </w:rPr>
        <w:t xml:space="preserve">Capital. </w:t>
      </w:r>
      <w:r w:rsidRPr="00063872">
        <w:rPr>
          <w:rFonts w:cs="Calibri"/>
          <w:b/>
          <w:bCs/>
          <w:u w:val="single"/>
        </w:rPr>
        <w:t>Accumulation is, for capital, an imperative, not an option</w:t>
      </w:r>
      <w:r w:rsidRPr="00063872">
        <w:rPr>
          <w:rFonts w:cs="Calibri"/>
          <w:sz w:val="10"/>
        </w:rPr>
        <w:t xml:space="preserve">. To exist as a unit of capital in conditions of universal competition is to accumulate or die. As long, therefore, as there is </w:t>
      </w:r>
      <w:proofErr w:type="spellStart"/>
      <w:proofErr w:type="gramStart"/>
      <w:r w:rsidRPr="00063872">
        <w:rPr>
          <w:rFonts w:cs="Calibri"/>
          <w:sz w:val="10"/>
        </w:rPr>
        <w:t>labour</w:t>
      </w:r>
      <w:proofErr w:type="spellEnd"/>
      <w:r w:rsidRPr="00063872">
        <w:rPr>
          <w:rFonts w:cs="Calibri"/>
          <w:sz w:val="10"/>
        </w:rPr>
        <w:t>-power</w:t>
      </w:r>
      <w:proofErr w:type="gramEnd"/>
      <w:r w:rsidRPr="00063872">
        <w:rPr>
          <w:rFonts w:cs="Calibri"/>
          <w:sz w:val="10"/>
        </w:rPr>
        <w:t xml:space="preserve">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063872">
        <w:rPr>
          <w:rFonts w:cs="Calibri"/>
          <w:sz w:val="10"/>
        </w:rPr>
        <w:t>programme</w:t>
      </w:r>
      <w:proofErr w:type="spellEnd"/>
      <w:r w:rsidRPr="00063872">
        <w:rPr>
          <w:rFonts w:cs="Calibri"/>
          <w:sz w:val="10"/>
        </w:rPr>
        <w:t xml:space="preserve">. It is related to a distinctive move of capitalist theology, currently given right- Evangelical sanction by Calvin </w:t>
      </w:r>
      <w:proofErr w:type="spellStart"/>
      <w:r w:rsidRPr="00063872">
        <w:rPr>
          <w:rFonts w:cs="Calibri"/>
          <w:sz w:val="10"/>
        </w:rPr>
        <w:t>Beisner</w:t>
      </w:r>
      <w:proofErr w:type="spellEnd"/>
      <w:r w:rsidRPr="00063872">
        <w:rPr>
          <w:rFonts w:cs="Calibri"/>
          <w:sz w:val="10"/>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063872">
        <w:rPr>
          <w:rFonts w:cs="Calibri"/>
          <w:i/>
          <w:iCs/>
          <w:sz w:val="10"/>
        </w:rPr>
        <w:t xml:space="preserve">implicatory denial: </w:t>
      </w:r>
      <w:r w:rsidRPr="00063872">
        <w:rPr>
          <w:rFonts w:cs="Calibri"/>
          <w:sz w:val="10"/>
        </w:rPr>
        <w:t xml:space="preserve">the seemingly evidence-proof conviction of capitalist states that </w:t>
      </w:r>
      <w:proofErr w:type="spellStart"/>
      <w:r w:rsidRPr="00063872">
        <w:rPr>
          <w:rFonts w:cs="Calibri"/>
          <w:sz w:val="10"/>
        </w:rPr>
        <w:t>capitalogenic</w:t>
      </w:r>
      <w:proofErr w:type="spellEnd"/>
      <w:r w:rsidRPr="00063872">
        <w:rPr>
          <w:rFonts w:cs="Calibri"/>
          <w:sz w:val="10"/>
        </w:rPr>
        <w:t xml:space="preserve"> climate change can be remedied by means, and according to systems, that guarantee its perpetuation. The </w:t>
      </w:r>
      <w:proofErr w:type="spellStart"/>
      <w:r w:rsidRPr="00063872">
        <w:rPr>
          <w:rFonts w:cs="Calibri"/>
          <w:sz w:val="10"/>
        </w:rPr>
        <w:t>capitalocentric</w:t>
      </w:r>
      <w:proofErr w:type="spellEnd"/>
      <w:r w:rsidRPr="00063872">
        <w:rPr>
          <w:rFonts w:cs="Calibri"/>
          <w:sz w:val="10"/>
        </w:rPr>
        <w:t xml:space="preserve"> purview is commonly, but mistakenly, identified with the anthropocentrism of ancient and medieval monotheisms. Here, however, it is clearly </w:t>
      </w:r>
      <w:r w:rsidRPr="00063872">
        <w:rPr>
          <w:rFonts w:cs="Calibri"/>
          <w:i/>
          <w:iCs/>
          <w:sz w:val="10"/>
        </w:rPr>
        <w:t xml:space="preserve">not </w:t>
      </w:r>
      <w:r w:rsidRPr="00063872">
        <w:rPr>
          <w:rFonts w:cs="Calibri"/>
          <w:sz w:val="10"/>
        </w:rPr>
        <w:t xml:space="preserve">the Anthropos that stands at the </w:t>
      </w:r>
      <w:proofErr w:type="spellStart"/>
      <w:r w:rsidRPr="00063872">
        <w:rPr>
          <w:rFonts w:cs="Calibri"/>
          <w:sz w:val="10"/>
        </w:rPr>
        <w:t>centre</w:t>
      </w:r>
      <w:proofErr w:type="spellEnd"/>
      <w:r w:rsidRPr="00063872">
        <w:rPr>
          <w:rFonts w:cs="Calibri"/>
          <w:sz w:val="10"/>
        </w:rPr>
        <w:t xml:space="preserve">, as though appointed by God to steward the garden of earth. At the </w:t>
      </w:r>
      <w:proofErr w:type="spellStart"/>
      <w:r w:rsidRPr="00063872">
        <w:rPr>
          <w:rFonts w:cs="Calibri"/>
          <w:sz w:val="10"/>
        </w:rPr>
        <w:t>centre</w:t>
      </w:r>
      <w:proofErr w:type="spellEnd"/>
      <w:r w:rsidRPr="00063872">
        <w:rPr>
          <w:rFonts w:cs="Calibri"/>
          <w:sz w:val="10"/>
        </w:rPr>
        <w:t xml:space="preserve"> is the ritual: that unconditional imperative to accumulate. And insofar as </w:t>
      </w:r>
      <w:proofErr w:type="gramStart"/>
      <w:r w:rsidRPr="00063872">
        <w:rPr>
          <w:rFonts w:cs="Calibri"/>
          <w:sz w:val="10"/>
        </w:rPr>
        <w:t>this imperative drives</w:t>
      </w:r>
      <w:proofErr w:type="gramEnd"/>
      <w:r w:rsidRPr="00063872">
        <w:rPr>
          <w:rFonts w:cs="Calibri"/>
          <w:sz w:val="10"/>
        </w:rPr>
        <w:t xml:space="preserve"> ‘adorers’, as Benjamin put it, to the horizon of human extinction, </w:t>
      </w:r>
      <w:r w:rsidRPr="00063872">
        <w:rPr>
          <w:rFonts w:cs="Calibri"/>
          <w:b/>
          <w:bCs/>
          <w:highlight w:val="yellow"/>
          <w:u w:val="single"/>
        </w:rPr>
        <w:t>capitalism</w:t>
      </w:r>
      <w:r w:rsidRPr="00063872">
        <w:rPr>
          <w:rFonts w:cs="Calibri"/>
          <w:sz w:val="10"/>
          <w:highlight w:val="yellow"/>
        </w:rPr>
        <w:t xml:space="preserve"> </w:t>
      </w:r>
      <w:r w:rsidRPr="00063872">
        <w:rPr>
          <w:rFonts w:cs="Calibri"/>
          <w:sz w:val="10"/>
        </w:rPr>
        <w:t xml:space="preserve">can – </w:t>
      </w:r>
      <w:r w:rsidRPr="00063872">
        <w:rPr>
          <w:rFonts w:cs="Calibri"/>
          <w:b/>
          <w:bCs/>
          <w:highlight w:val="yellow"/>
          <w:u w:val="single"/>
        </w:rPr>
        <w:t>must</w:t>
      </w:r>
      <w:r w:rsidRPr="00063872">
        <w:rPr>
          <w:rFonts w:cs="Calibri"/>
          <w:sz w:val="10"/>
          <w:highlight w:val="yellow"/>
        </w:rPr>
        <w:t xml:space="preserve"> </w:t>
      </w:r>
      <w:r w:rsidRPr="00063872">
        <w:rPr>
          <w:rFonts w:cs="Calibri"/>
          <w:sz w:val="10"/>
        </w:rPr>
        <w:t xml:space="preserve">– </w:t>
      </w:r>
      <w:r w:rsidRPr="00063872">
        <w:rPr>
          <w:rFonts w:cs="Calibri"/>
          <w:b/>
          <w:bCs/>
          <w:highlight w:val="yellow"/>
          <w:u w:val="single"/>
        </w:rPr>
        <w:t>be described as a death</w:t>
      </w:r>
      <w:r w:rsidRPr="00063872">
        <w:rPr>
          <w:rFonts w:cs="Calibri"/>
          <w:sz w:val="10"/>
          <w:highlight w:val="yellow"/>
        </w:rPr>
        <w:t xml:space="preserve"> </w:t>
      </w:r>
      <w:r w:rsidRPr="00063872">
        <w:rPr>
          <w:rFonts w:cs="Calibri"/>
          <w:b/>
          <w:bCs/>
          <w:highlight w:val="yellow"/>
          <w:u w:val="single"/>
        </w:rPr>
        <w:t>cult</w:t>
      </w:r>
      <w:r w:rsidRPr="00063872">
        <w:rPr>
          <w:rFonts w:cs="Calibri"/>
          <w:sz w:val="10"/>
        </w:rPr>
        <w:t xml:space="preserve">.  </w:t>
      </w:r>
      <w:r w:rsidRPr="00063872">
        <w:rPr>
          <w:rFonts w:cs="Calibri"/>
          <w:b/>
          <w:bCs/>
          <w:u w:val="single"/>
        </w:rPr>
        <w:t>Fossil capital</w:t>
      </w:r>
      <w:r w:rsidRPr="00063872">
        <w:rPr>
          <w:rFonts w:cs="Calibri"/>
          <w:sz w:val="10"/>
        </w:rPr>
        <w:t xml:space="preserve"> </w:t>
      </w:r>
      <w:r w:rsidRPr="00063872">
        <w:rPr>
          <w:rFonts w:cs="Calibri"/>
          <w:b/>
          <w:bCs/>
          <w:u w:val="single"/>
        </w:rPr>
        <w:t>is</w:t>
      </w:r>
      <w:r w:rsidRPr="00063872">
        <w:rPr>
          <w:rFonts w:cs="Calibri"/>
          <w:sz w:val="10"/>
        </w:rPr>
        <w:t xml:space="preserve"> but </w:t>
      </w:r>
      <w:r w:rsidRPr="00063872">
        <w:rPr>
          <w:rFonts w:cs="Calibri"/>
          <w:b/>
          <w:bCs/>
          <w:u w:val="single"/>
        </w:rPr>
        <w:t>one modality of</w:t>
      </w:r>
      <w:r w:rsidRPr="00063872">
        <w:rPr>
          <w:rFonts w:cs="Calibri"/>
          <w:sz w:val="10"/>
        </w:rPr>
        <w:t xml:space="preserve"> </w:t>
      </w:r>
      <w:r w:rsidRPr="00063872">
        <w:rPr>
          <w:rFonts w:cs="Calibri"/>
          <w:b/>
          <w:bCs/>
          <w:u w:val="single"/>
        </w:rPr>
        <w:t>the death cult</w:t>
      </w:r>
      <w:r w:rsidRPr="00063872">
        <w:rPr>
          <w:rFonts w:cs="Calibri"/>
          <w:sz w:val="10"/>
        </w:rPr>
        <w:t xml:space="preserve">, albeit a paragon. </w:t>
      </w:r>
      <w:r w:rsidRPr="00063872">
        <w:rPr>
          <w:rFonts w:cs="Calibri"/>
          <w:b/>
          <w:bCs/>
          <w:highlight w:val="yellow"/>
          <w:u w:val="single"/>
        </w:rPr>
        <w:t>The ‘externalities’ of capital – climate chaos, biosphere destruction, resource depletion, topsoil erosion, ocean acidification, mass extinction</w:t>
      </w:r>
      <w:r w:rsidRPr="00063872">
        <w:rPr>
          <w:rFonts w:cs="Calibri"/>
          <w:b/>
          <w:bCs/>
          <w:u w:val="single"/>
        </w:rPr>
        <w:t xml:space="preserve">, the accumulation of chemical, heavy metal, biological and nuclear wastes – </w:t>
      </w:r>
      <w:r w:rsidRPr="00063872">
        <w:rPr>
          <w:rFonts w:cs="Calibri"/>
          <w:b/>
          <w:bCs/>
          <w:highlight w:val="yellow"/>
          <w:u w:val="single"/>
        </w:rPr>
        <w:t xml:space="preserve">extend far beyond the specific catastrophe of a </w:t>
      </w:r>
      <w:proofErr w:type="spellStart"/>
      <w:r w:rsidRPr="00063872">
        <w:rPr>
          <w:rFonts w:cs="Calibri"/>
          <w:b/>
          <w:bCs/>
          <w:highlight w:val="yellow"/>
          <w:u w:val="single"/>
        </w:rPr>
        <w:t>carbonised</w:t>
      </w:r>
      <w:proofErr w:type="spellEnd"/>
      <w:r w:rsidRPr="00063872">
        <w:rPr>
          <w:rFonts w:cs="Calibri"/>
          <w:b/>
          <w:bCs/>
          <w:highlight w:val="yellow"/>
          <w:u w:val="single"/>
        </w:rPr>
        <w:t xml:space="preserve"> atmosphere</w:t>
      </w:r>
      <w:r w:rsidRPr="00063872">
        <w:rPr>
          <w:rFonts w:cs="Calibri"/>
          <w:b/>
          <w:bCs/>
          <w:u w:val="single"/>
        </w:rPr>
        <w:t>.</w:t>
      </w:r>
      <w:r w:rsidRPr="00063872">
        <w:rPr>
          <w:rFonts w:cs="Calibri"/>
          <w:sz w:val="10"/>
        </w:rPr>
        <w:t xml:space="preserve"> Capitalism is a comprehensive system of work-energetics. The food industry, which powers waged </w:t>
      </w:r>
      <w:proofErr w:type="spellStart"/>
      <w:r w:rsidRPr="00063872">
        <w:rPr>
          <w:rFonts w:cs="Calibri"/>
          <w:sz w:val="10"/>
        </w:rPr>
        <w:t>labour</w:t>
      </w:r>
      <w:proofErr w:type="spellEnd"/>
      <w:r w:rsidRPr="00063872">
        <w:rPr>
          <w:rFonts w:cs="Calibri"/>
          <w:sz w:val="10"/>
        </w:rPr>
        <w:t xml:space="preserve">, and is key to the shifting value of </w:t>
      </w:r>
      <w:proofErr w:type="spellStart"/>
      <w:r w:rsidRPr="00063872">
        <w:rPr>
          <w:rFonts w:cs="Calibri"/>
          <w:sz w:val="10"/>
        </w:rPr>
        <w:t>labour</w:t>
      </w:r>
      <w:proofErr w:type="spellEnd"/>
      <w:r w:rsidRPr="00063872">
        <w:rPr>
          <w:rFonts w:cs="Calibri"/>
          <w:sz w:val="10"/>
        </w:rPr>
        <w:t>-power itself, is as central to the deterioration of the biosphere as is fossil-</w:t>
      </w:r>
      <w:proofErr w:type="spellStart"/>
      <w:r w:rsidRPr="00063872">
        <w:rPr>
          <w:rFonts w:cs="Calibri"/>
          <w:sz w:val="10"/>
        </w:rPr>
        <w:t>fuelled</w:t>
      </w:r>
      <w:proofErr w:type="spellEnd"/>
      <w:r w:rsidRPr="00063872">
        <w:rPr>
          <w:rFonts w:cs="Calibri"/>
          <w:sz w:val="10"/>
        </w:rPr>
        <w:t xml:space="preserve"> transit. Nonetheless, the continuing decision for fossil fuels as a solution to the energy demands of capitalist production, for all the growing denial of climate-change denial among the </w:t>
      </w:r>
      <w:proofErr w:type="spellStart"/>
      <w:r w:rsidRPr="00063872">
        <w:rPr>
          <w:rFonts w:cs="Calibri"/>
          <w:sz w:val="10"/>
        </w:rPr>
        <w:t>antivulgarian</w:t>
      </w:r>
      <w:proofErr w:type="spellEnd"/>
      <w:r w:rsidRPr="00063872">
        <w:rPr>
          <w:rFonts w:cs="Calibri"/>
          <w:sz w:val="10"/>
        </w:rPr>
        <w:t xml:space="preserve"> ruling class, for all their concerned mouth music, is an exemplary case of the capitalist imperative of competitive accumulation at work.  As Andreas </w:t>
      </w:r>
      <w:proofErr w:type="spellStart"/>
      <w:r w:rsidRPr="00063872">
        <w:rPr>
          <w:rFonts w:cs="Calibri"/>
          <w:sz w:val="10"/>
        </w:rPr>
        <w:t>Malm</w:t>
      </w:r>
      <w:proofErr w:type="spellEnd"/>
      <w:r w:rsidRPr="00063872">
        <w:rPr>
          <w:rFonts w:cs="Calibri"/>
          <w:sz w:val="10"/>
        </w:rPr>
        <w:t xml:space="preserve"> has fiercely and beautifully argued, </w:t>
      </w:r>
      <w:r w:rsidRPr="00063872">
        <w:rPr>
          <w:rFonts w:cs="Calibri"/>
          <w:b/>
          <w:bCs/>
          <w:u w:val="single"/>
        </w:rPr>
        <w:t xml:space="preserve">capitalism did not settle for fossil fuels as a solution to energy scarcity. The common assumption that fossil energy is an </w:t>
      </w:r>
      <w:r w:rsidRPr="00063872">
        <w:rPr>
          <w:rFonts w:cs="Calibri"/>
          <w:b/>
          <w:bCs/>
          <w:i/>
          <w:iCs/>
          <w:u w:val="single"/>
        </w:rPr>
        <w:t xml:space="preserve">intrinsically </w:t>
      </w:r>
      <w:r w:rsidRPr="00063872">
        <w:rPr>
          <w:rFonts w:cs="Calibri"/>
          <w:b/>
          <w:bCs/>
          <w:u w:val="single"/>
        </w:rPr>
        <w:t>valuable energy resource worth competing over</w:t>
      </w:r>
      <w:r w:rsidRPr="00063872">
        <w:rPr>
          <w:rFonts w:cs="Calibri"/>
          <w:sz w:val="10"/>
        </w:rPr>
        <w:t xml:space="preserve">, and fighting wars for </w:t>
      </w:r>
      <w:r w:rsidRPr="00063872">
        <w:rPr>
          <w:rFonts w:cs="Calibri"/>
          <w:b/>
          <w:bCs/>
          <w:u w:val="single"/>
        </w:rPr>
        <w:t>is</w:t>
      </w:r>
      <w:r w:rsidRPr="00063872">
        <w:rPr>
          <w:rFonts w:cs="Calibri"/>
          <w:sz w:val="10"/>
        </w:rPr>
        <w:t xml:space="preserve">, as geographer Matthew Huber argues, </w:t>
      </w:r>
      <w:r w:rsidRPr="00063872">
        <w:rPr>
          <w:rFonts w:cs="Calibri"/>
          <w:b/>
          <w:bCs/>
          <w:u w:val="single"/>
        </w:rPr>
        <w:t>an example of fetishism. At the onset of steam power, water was abundant, and, even with its fixed costs, cheaper to use than coal.</w:t>
      </w:r>
      <w:r w:rsidRPr="00063872">
        <w:rPr>
          <w:rFonts w:cs="Calibri"/>
          <w:sz w:val="10"/>
        </w:rPr>
        <w:t xml:space="preserve"> The hydraulic mammoths powered by water wheels required far less human </w:t>
      </w:r>
      <w:proofErr w:type="spellStart"/>
      <w:r w:rsidRPr="00063872">
        <w:rPr>
          <w:rFonts w:cs="Calibri"/>
          <w:sz w:val="10"/>
        </w:rPr>
        <w:t>labour</w:t>
      </w:r>
      <w:proofErr w:type="spellEnd"/>
      <w:r w:rsidRPr="00063872">
        <w:rPr>
          <w:rFonts w:cs="Calibri"/>
          <w:sz w:val="10"/>
        </w:rPr>
        <w:t xml:space="preserve"> to convert to </w:t>
      </w:r>
      <w:proofErr w:type="gramStart"/>
      <w:r w:rsidRPr="00063872">
        <w:rPr>
          <w:rFonts w:cs="Calibri"/>
          <w:sz w:val="10"/>
        </w:rPr>
        <w:t>energy, and</w:t>
      </w:r>
      <w:proofErr w:type="gramEnd"/>
      <w:r w:rsidRPr="00063872">
        <w:rPr>
          <w:rFonts w:cs="Calibri"/>
          <w:sz w:val="10"/>
        </w:rPr>
        <w:t xml:space="preserve"> were more energy-efficient. </w:t>
      </w:r>
      <w:r w:rsidRPr="00063872">
        <w:rPr>
          <w:rFonts w:cs="Calibri"/>
          <w:b/>
          <w:bCs/>
          <w:u w:val="single"/>
        </w:rPr>
        <w:t xml:space="preserve">Even today, </w:t>
      </w:r>
      <w:r w:rsidRPr="00063872">
        <w:rPr>
          <w:rFonts w:cs="Calibri"/>
          <w:b/>
          <w:bCs/>
          <w:highlight w:val="yellow"/>
          <w:u w:val="single"/>
        </w:rPr>
        <w:t>only a third of the energy in coal is actually converted in the industrial processes dedicated thereto</w:t>
      </w:r>
      <w:r w:rsidRPr="00063872">
        <w:rPr>
          <w:rFonts w:cs="Calibri"/>
          <w:b/>
          <w:bCs/>
          <w:u w:val="single"/>
        </w:rPr>
        <w:t xml:space="preserve">: </w:t>
      </w:r>
      <w:r w:rsidRPr="00063872">
        <w:rPr>
          <w:rFonts w:cs="Calibri"/>
          <w:b/>
          <w:bCs/>
          <w:highlight w:val="yellow"/>
          <w:u w:val="single"/>
        </w:rPr>
        <w:t>the only thing that is efficiently produced is carbon dioxide</w:t>
      </w:r>
      <w:r w:rsidRPr="00063872">
        <w:rPr>
          <w:rFonts w:cs="Calibri"/>
          <w:b/>
          <w:bCs/>
          <w:u w:val="single"/>
        </w:rPr>
        <w:t xml:space="preserve">. On such basis, the striving for competitive advantage </w:t>
      </w:r>
      <w:proofErr w:type="gramStart"/>
      <w:r w:rsidRPr="00063872">
        <w:rPr>
          <w:rFonts w:cs="Calibri"/>
          <w:b/>
          <w:bCs/>
          <w:u w:val="single"/>
        </w:rPr>
        <w:t>by  capitalists</w:t>
      </w:r>
      <w:proofErr w:type="gramEnd"/>
      <w:r w:rsidRPr="00063872">
        <w:rPr>
          <w:rFonts w:cs="Calibri"/>
          <w:b/>
          <w:bCs/>
          <w:u w:val="single"/>
        </w:rPr>
        <w:t xml:space="preserve"> seeking maximum market control ‘should’ have </w:t>
      </w:r>
      <w:proofErr w:type="spellStart"/>
      <w:r w:rsidRPr="00063872">
        <w:rPr>
          <w:rFonts w:cs="Calibri"/>
          <w:b/>
          <w:bCs/>
          <w:u w:val="single"/>
        </w:rPr>
        <w:t>favoured</w:t>
      </w:r>
      <w:proofErr w:type="spellEnd"/>
      <w:r w:rsidRPr="00063872">
        <w:rPr>
          <w:rFonts w:cs="Calibri"/>
          <w:b/>
          <w:bCs/>
          <w:u w:val="single"/>
        </w:rPr>
        <w:t xml:space="preserve"> renewable energy.  </w:t>
      </w:r>
      <w:r w:rsidRPr="00063872">
        <w:rPr>
          <w:rFonts w:cs="Calibri"/>
          <w:sz w:val="10"/>
        </w:rPr>
        <w:t xml:space="preserve">Capital, however, preferred the </w:t>
      </w:r>
      <w:proofErr w:type="spellStart"/>
      <w:r w:rsidRPr="00063872">
        <w:rPr>
          <w:rFonts w:cs="Calibri"/>
          <w:sz w:val="10"/>
        </w:rPr>
        <w:t>spatio</w:t>
      </w:r>
      <w:proofErr w:type="spellEnd"/>
      <w:r w:rsidRPr="00063872">
        <w:rPr>
          <w:rFonts w:cs="Calibri"/>
          <w:sz w:val="10"/>
        </w:rPr>
        <w:t xml:space="preserve">-temporal profile of stocks due to the internal politics of competitive accumulation. </w:t>
      </w:r>
      <w:r w:rsidRPr="00063872">
        <w:rPr>
          <w:rFonts w:cs="Calibri"/>
          <w:b/>
          <w:bCs/>
          <w:u w:val="single"/>
        </w:rPr>
        <w:t>Water use necessitated communal administration, with its perilously collectivist implications</w:t>
      </w:r>
      <w:r w:rsidRPr="00063872">
        <w:rPr>
          <w:rFonts w:cs="Calibri"/>
          <w:sz w:val="10"/>
        </w:rPr>
        <w:t xml:space="preserve">. Coal, and later oil, could be transported to urban </w:t>
      </w:r>
      <w:proofErr w:type="spellStart"/>
      <w:r w:rsidRPr="00063872">
        <w:rPr>
          <w:rFonts w:cs="Calibri"/>
          <w:sz w:val="10"/>
        </w:rPr>
        <w:t>centres</w:t>
      </w:r>
      <w:proofErr w:type="spellEnd"/>
      <w:r w:rsidRPr="00063872">
        <w:rPr>
          <w:rFonts w:cs="Calibri"/>
          <w:sz w:val="10"/>
        </w:rPr>
        <w:t xml:space="preserve">, where workers were acculturated to the </w:t>
      </w:r>
      <w:proofErr w:type="gramStart"/>
      <w:r w:rsidRPr="00063872">
        <w:rPr>
          <w:rFonts w:cs="Calibri"/>
          <w:sz w:val="10"/>
        </w:rPr>
        <w:t>work-time</w:t>
      </w:r>
      <w:proofErr w:type="gramEnd"/>
      <w:r w:rsidRPr="00063872">
        <w:rPr>
          <w:rFonts w:cs="Calibri"/>
          <w:sz w:val="10"/>
        </w:rPr>
        <w:t xml:space="preserve"> of capitalist industry, and hoarded by individual enterprises. This allowed individual units of capital to compete more effectively with one another, secured the political authority of capital and incorporated workers into </w:t>
      </w:r>
      <w:proofErr w:type="spellStart"/>
      <w:r w:rsidRPr="00063872">
        <w:rPr>
          <w:rFonts w:cs="Calibri"/>
          <w:sz w:val="10"/>
        </w:rPr>
        <w:t>atomised</w:t>
      </w:r>
      <w:proofErr w:type="spellEnd"/>
      <w:r w:rsidRPr="00063872">
        <w:rPr>
          <w:rFonts w:cs="Calibri"/>
          <w:sz w:val="10"/>
        </w:rPr>
        <w:t xml:space="preserve"> systems of reproduction, from transport to heating. </w:t>
      </w:r>
      <w:r w:rsidRPr="00063872">
        <w:rPr>
          <w:rFonts w:cs="Calibri"/>
          <w:b/>
          <w:bCs/>
          <w:u w:val="single"/>
        </w:rPr>
        <w:t xml:space="preserve"> Thus, locked in by the short-</w:t>
      </w:r>
      <w:proofErr w:type="spellStart"/>
      <w:r w:rsidRPr="00063872">
        <w:rPr>
          <w:rFonts w:cs="Calibri"/>
          <w:b/>
          <w:bCs/>
          <w:u w:val="single"/>
        </w:rPr>
        <w:t>termist</w:t>
      </w:r>
      <w:proofErr w:type="spellEnd"/>
      <w:r w:rsidRPr="00063872">
        <w:rPr>
          <w:rFonts w:cs="Calibri"/>
          <w:b/>
          <w:bCs/>
          <w:u w:val="single"/>
        </w:rPr>
        <w:t xml:space="preserve"> imperatives of competitive accumulation, fossil capital assumed a politically privileged position within an emerging world capitalist ecology</w:t>
      </w:r>
      <w:r w:rsidRPr="00063872">
        <w:rPr>
          <w:rFonts w:cs="Calibri"/>
          <w:sz w:val="10"/>
        </w:rPr>
        <w:t xml:space="preserve">. It </w:t>
      </w:r>
      <w:proofErr w:type="spellStart"/>
      <w:r w:rsidRPr="00063872">
        <w:rPr>
          <w:rFonts w:cs="Calibri"/>
          <w:sz w:val="10"/>
        </w:rPr>
        <w:t>monopolised</w:t>
      </w:r>
      <w:proofErr w:type="spellEnd"/>
      <w:r w:rsidRPr="00063872">
        <w:rPr>
          <w:rFonts w:cs="Calibri"/>
          <w:sz w:val="10"/>
        </w:rPr>
        <w:t xml:space="preserve"> the supply of energy for dead </w:t>
      </w:r>
      <w:proofErr w:type="spellStart"/>
      <w:r w:rsidRPr="00063872">
        <w:rPr>
          <w:rFonts w:cs="Calibri"/>
          <w:sz w:val="10"/>
        </w:rPr>
        <w:t>labour</w:t>
      </w:r>
      <w:proofErr w:type="spellEnd"/>
      <w:r w:rsidRPr="00063872">
        <w:rPr>
          <w:rFonts w:cs="Calibri"/>
          <w:sz w:val="10"/>
        </w:rPr>
        <w:t xml:space="preserve">, albeit in a highly inefficient way. </w:t>
      </w:r>
      <w:r w:rsidRPr="00063872">
        <w:rPr>
          <w:rFonts w:cs="Calibri"/>
          <w:b/>
          <w:bCs/>
          <w:u w:val="single"/>
        </w:rPr>
        <w:t xml:space="preserve"> </w:t>
      </w:r>
      <w:r w:rsidRPr="00063872">
        <w:rPr>
          <w:rFonts w:cs="Calibri"/>
          <w:sz w:val="10"/>
        </w:rPr>
        <w:t xml:space="preserve">This is the tragedy of the worker. That, as avatar of a class in itself, she was put to work for the accumulation of capital, from capitalism’s youth, amid means of production not of her choosing, and with a telos of ecological catastrophe. </w:t>
      </w:r>
      <w:r w:rsidRPr="00063872">
        <w:rPr>
          <w:rFonts w:cs="Calibri"/>
          <w:b/>
          <w:bCs/>
          <w:u w:val="single"/>
        </w:rPr>
        <w:t xml:space="preserve">That thus, even </w:t>
      </w:r>
      <w:r w:rsidRPr="00063872">
        <w:rPr>
          <w:rFonts w:cs="Calibri"/>
          <w:b/>
          <w:bCs/>
          <w:highlight w:val="yellow"/>
          <w:u w:val="single"/>
        </w:rPr>
        <w:t>should the proletariat become a class for itself</w:t>
      </w:r>
      <w:r w:rsidRPr="00063872">
        <w:rPr>
          <w:rFonts w:cs="Calibri"/>
          <w:b/>
          <w:bCs/>
          <w:u w:val="single"/>
        </w:rPr>
        <w:t xml:space="preserve">, and even if it does so at a point of history where the full horror of the methods of fossil capitalism is becoming clear, </w:t>
      </w:r>
      <w:r w:rsidRPr="00063872">
        <w:rPr>
          <w:rFonts w:cs="Calibri"/>
          <w:b/>
          <w:bCs/>
          <w:highlight w:val="yellow"/>
          <w:u w:val="single"/>
        </w:rPr>
        <w:t xml:space="preserve">it </w:t>
      </w:r>
      <w:r w:rsidRPr="00063872">
        <w:rPr>
          <w:rFonts w:cs="Calibri"/>
          <w:b/>
          <w:bCs/>
          <w:u w:val="single"/>
        </w:rPr>
        <w:t xml:space="preserve">would – </w:t>
      </w:r>
      <w:r w:rsidRPr="00063872">
        <w:rPr>
          <w:rFonts w:cs="Calibri"/>
          <w:b/>
          <w:bCs/>
          <w:highlight w:val="yellow"/>
          <w:u w:val="single"/>
        </w:rPr>
        <w:t>will – inherit productive forces inextricable from mass, trans-species death</w:t>
      </w:r>
      <w:r w:rsidRPr="00063872">
        <w:rPr>
          <w:rFonts w:cs="Calibri"/>
          <w:b/>
          <w:bCs/>
          <w:u w:val="single"/>
        </w:rPr>
        <w:t xml:space="preserve">. </w:t>
      </w:r>
      <w:r w:rsidRPr="00063872">
        <w:rPr>
          <w:rFonts w:cs="Calibri"/>
          <w:b/>
          <w:bCs/>
          <w:highlight w:val="yellow"/>
          <w:u w:val="single"/>
        </w:rPr>
        <w:t>This does not preclude systemic, planet-wide transformatio</w:t>
      </w:r>
      <w:r w:rsidRPr="00063872">
        <w:rPr>
          <w:rFonts w:cs="Calibri"/>
          <w:sz w:val="10"/>
          <w:highlight w:val="yellow"/>
        </w:rPr>
        <w:t>n</w:t>
      </w:r>
      <w:r w:rsidRPr="00063872">
        <w:rPr>
          <w:rFonts w:cs="Calibri"/>
          <w:sz w:val="10"/>
        </w:rPr>
        <w:t xml:space="preserve">. Particularly given the inevitably uneven global growth of class consciousness and resistance, however, and the concomitant </w:t>
      </w:r>
      <w:proofErr w:type="spellStart"/>
      <w:r w:rsidRPr="00063872">
        <w:rPr>
          <w:rFonts w:cs="Calibri"/>
          <w:sz w:val="10"/>
        </w:rPr>
        <w:t>embattledness</w:t>
      </w:r>
      <w:proofErr w:type="spellEnd"/>
      <w:r w:rsidRPr="00063872">
        <w:rPr>
          <w:rFonts w:cs="Calibri"/>
          <w:sz w:val="10"/>
        </w:rPr>
        <w:t xml:space="preserve"> of any reformist, let alone revolutionary, power on the global stage, </w:t>
      </w:r>
      <w:r w:rsidRPr="00063872">
        <w:rPr>
          <w:rFonts w:cs="Calibri"/>
          <w:b/>
          <w:bCs/>
          <w:u w:val="single"/>
        </w:rPr>
        <w:t>it does ensure that it faces extraordinary barriers</w:t>
      </w:r>
      <w:r w:rsidRPr="00063872">
        <w:rPr>
          <w:rFonts w:cs="Calibri"/>
          <w:sz w:val="10"/>
        </w:rPr>
        <w:t>. As will become clear</w:t>
      </w:r>
      <w:r w:rsidRPr="00063872">
        <w:rPr>
          <w:rFonts w:cs="Calibri"/>
          <w:b/>
          <w:bCs/>
          <w:u w:val="single"/>
        </w:rPr>
        <w:t>.  As of 2015, estimates suggested that humanity produced a total of 15.5 trillion watts of energy each year, of which a considerable 29 per cent was not used</w:t>
      </w:r>
      <w:r w:rsidRPr="00063872">
        <w:rPr>
          <w:rFonts w:cs="Calibri"/>
          <w:sz w:val="10"/>
        </w:rPr>
        <w:t xml:space="preserve">. At an average of 2,000 watts per person (rising to 10,000 watts in the core capitalist economies), the majority was used for industry, </w:t>
      </w:r>
      <w:proofErr w:type="gramStart"/>
      <w:r w:rsidRPr="00063872">
        <w:rPr>
          <w:rFonts w:cs="Calibri"/>
          <w:sz w:val="10"/>
        </w:rPr>
        <w:t>commerce</w:t>
      </w:r>
      <w:proofErr w:type="gramEnd"/>
      <w:r w:rsidRPr="00063872">
        <w:rPr>
          <w:rFonts w:cs="Calibri"/>
          <w:sz w:val="10"/>
        </w:rPr>
        <w:t xml:space="preserve"> and transit, with only 22 per cent for household consumption. Some 90 per cent of this output was powered by fossil fuels: oil, coal, gas. This monopoly, enabling </w:t>
      </w:r>
      <w:proofErr w:type="spellStart"/>
      <w:r w:rsidRPr="00063872">
        <w:rPr>
          <w:rFonts w:cs="Calibri"/>
          <w:sz w:val="10"/>
        </w:rPr>
        <w:t>superprofits</w:t>
      </w:r>
      <w:proofErr w:type="spellEnd"/>
      <w:r w:rsidRPr="00063872">
        <w:rPr>
          <w:rFonts w:cs="Calibri"/>
          <w:sz w:val="10"/>
        </w:rPr>
        <w:t xml:space="preserve"> as monopolies do, ensured that fossil capital would always </w:t>
      </w:r>
      <w:proofErr w:type="spellStart"/>
      <w:r w:rsidRPr="00063872">
        <w:rPr>
          <w:rFonts w:cs="Calibri"/>
          <w:sz w:val="10"/>
        </w:rPr>
        <w:t>realise</w:t>
      </w:r>
      <w:proofErr w:type="spellEnd"/>
      <w:r w:rsidRPr="00063872">
        <w:rPr>
          <w:rFonts w:cs="Calibri"/>
          <w:sz w:val="10"/>
        </w:rPr>
        <w:t xml:space="preserve"> profit margins far higher than the industrial average. It has, in </w:t>
      </w:r>
      <w:proofErr w:type="spellStart"/>
      <w:r w:rsidRPr="00063872">
        <w:rPr>
          <w:rFonts w:cs="Calibri"/>
          <w:sz w:val="10"/>
        </w:rPr>
        <w:t>Malm’s</w:t>
      </w:r>
      <w:proofErr w:type="spellEnd"/>
      <w:r w:rsidRPr="00063872">
        <w:rPr>
          <w:rFonts w:cs="Calibri"/>
          <w:sz w:val="10"/>
        </w:rPr>
        <w:t xml:space="preserve"> term, become worth a ‘planet of value’. Each fossil fuel plant represents decades of investment awaiting </w:t>
      </w:r>
      <w:proofErr w:type="spellStart"/>
      <w:r w:rsidRPr="00063872">
        <w:rPr>
          <w:rFonts w:cs="Calibri"/>
          <w:sz w:val="10"/>
        </w:rPr>
        <w:t>realisation</w:t>
      </w:r>
      <w:proofErr w:type="spellEnd"/>
      <w:r w:rsidRPr="00063872">
        <w:rPr>
          <w:rFonts w:cs="Calibri"/>
          <w:sz w:val="10"/>
        </w:rPr>
        <w:t xml:space="preserve">. </w:t>
      </w:r>
      <w:r w:rsidRPr="00063872">
        <w:rPr>
          <w:rFonts w:cs="Calibri"/>
          <w:b/>
          <w:bCs/>
          <w:u w:val="single"/>
        </w:rPr>
        <w:t xml:space="preserve"> </w:t>
      </w:r>
      <w:r w:rsidRPr="00063872">
        <w:rPr>
          <w:rFonts w:cs="Calibri"/>
          <w:b/>
          <w:bCs/>
          <w:highlight w:val="yellow"/>
          <w:u w:val="single"/>
        </w:rPr>
        <w:t xml:space="preserve">To avert planetary disaster is to inflict an earth-sized blow on capitalist industry. </w:t>
      </w:r>
      <w:r w:rsidRPr="00CB186D">
        <w:rPr>
          <w:rFonts w:cs="Calibri"/>
          <w:b/>
          <w:bCs/>
          <w:u w:val="single"/>
        </w:rPr>
        <w:t xml:space="preserve">It is to choose between burning a planet of </w:t>
      </w:r>
      <w:proofErr w:type="gramStart"/>
      <w:r w:rsidRPr="00CB186D">
        <w:rPr>
          <w:rFonts w:cs="Calibri"/>
          <w:b/>
          <w:bCs/>
          <w:u w:val="single"/>
        </w:rPr>
        <w:t>value, and</w:t>
      </w:r>
      <w:proofErr w:type="gramEnd"/>
      <w:r w:rsidRPr="00CB186D">
        <w:rPr>
          <w:rFonts w:cs="Calibri"/>
          <w:b/>
          <w:bCs/>
          <w:u w:val="single"/>
        </w:rPr>
        <w:t xml:space="preserve"> burning the planet itself.</w:t>
      </w:r>
      <w:r w:rsidRPr="00CB186D">
        <w:rPr>
          <w:rFonts w:cs="Calibri"/>
          <w:sz w:val="10"/>
        </w:rPr>
        <w:t xml:space="preserve"> But the death cult is so strong, so pervasive</w:t>
      </w:r>
      <w:r w:rsidRPr="00063872">
        <w:rPr>
          <w:rFonts w:cs="Calibri"/>
          <w:sz w:val="10"/>
        </w:rPr>
        <w:t xml:space="preserve">, that, against all resistance, the choice has already been made.  </w:t>
      </w:r>
      <w:r w:rsidRPr="00063872">
        <w:rPr>
          <w:rFonts w:cs="Calibri"/>
          <w:b/>
          <w:bCs/>
          <w:highlight w:val="yellow"/>
          <w:u w:val="single"/>
        </w:rPr>
        <w:t>Apocalypse has begun</w:t>
      </w:r>
      <w:r w:rsidRPr="00063872">
        <w:rPr>
          <w:rFonts w:cs="Calibri"/>
          <w:b/>
          <w:bCs/>
          <w:u w:val="single"/>
        </w:rPr>
        <w:t>. The button has been pushed</w:t>
      </w:r>
      <w:r w:rsidRPr="00063872">
        <w:rPr>
          <w:rFonts w:cs="Calibri"/>
          <w:sz w:val="10"/>
        </w:rPr>
        <w:t>. Humanity is already committed to irreversible climate change. In May of 2020, levels of CO2 in the atmosphere hit 417 parts per million, the highest ever recorded – and the first breach of 400 ppm since the Pliocene. Climate activists are, in Richard Wilbur’s phrase, ‘</w:t>
      </w:r>
      <w:proofErr w:type="gramStart"/>
      <w:r w:rsidRPr="00063872">
        <w:rPr>
          <w:rFonts w:cs="Calibri"/>
          <w:sz w:val="10"/>
        </w:rPr>
        <w:t>mad-eyed</w:t>
      </w:r>
      <w:proofErr w:type="gramEnd"/>
      <w:r w:rsidRPr="00063872">
        <w:rPr>
          <w:rFonts w:cs="Calibri"/>
          <w:sz w:val="10"/>
        </w:rPr>
        <w:t xml:space="preserve"> from stating the obvious’. To understand the scale of what faces us, and the way it ramifies into every corner of our lives, is to marvel that we aren’t having emergency meetings in every city, </w:t>
      </w:r>
      <w:proofErr w:type="gramStart"/>
      <w:r w:rsidRPr="00063872">
        <w:rPr>
          <w:rFonts w:cs="Calibri"/>
          <w:sz w:val="10"/>
        </w:rPr>
        <w:t>town</w:t>
      </w:r>
      <w:proofErr w:type="gramEnd"/>
      <w:r w:rsidRPr="00063872">
        <w:rPr>
          <w:rFonts w:cs="Calibri"/>
          <w:sz w:val="10"/>
        </w:rPr>
        <w:t xml:space="preserve"> and village every week. </w:t>
      </w:r>
      <w:r w:rsidRPr="00063872">
        <w:rPr>
          <w:rFonts w:cs="Calibri"/>
          <w:b/>
          <w:bCs/>
          <w:highlight w:val="yellow"/>
          <w:u w:val="single"/>
        </w:rPr>
        <w:t>We are</w:t>
      </w:r>
      <w:r w:rsidRPr="00063872">
        <w:rPr>
          <w:rFonts w:cs="Calibri"/>
          <w:b/>
          <w:bCs/>
          <w:u w:val="single"/>
        </w:rPr>
        <w:t xml:space="preserve">, increasingly, </w:t>
      </w:r>
      <w:r w:rsidRPr="00063872">
        <w:rPr>
          <w:rFonts w:cs="Calibri"/>
          <w:b/>
          <w:bCs/>
          <w:highlight w:val="yellow"/>
          <w:u w:val="single"/>
        </w:rPr>
        <w:t xml:space="preserve">out </w:t>
      </w:r>
      <w:r w:rsidRPr="00063872">
        <w:rPr>
          <w:rFonts w:cs="Calibri"/>
          <w:b/>
          <w:bCs/>
          <w:highlight w:val="yellow"/>
          <w:u w:val="single"/>
        </w:rPr>
        <w:lastRenderedPageBreak/>
        <w:t>of time</w:t>
      </w:r>
      <w:r w:rsidRPr="00063872">
        <w:rPr>
          <w:rFonts w:cs="Calibri"/>
          <w:b/>
          <w:bCs/>
          <w:u w:val="single"/>
        </w:rPr>
        <w:t>. In</w:t>
      </w:r>
      <w:r w:rsidRPr="00063872">
        <w:rPr>
          <w:rFonts w:cs="Calibri"/>
          <w:sz w:val="10"/>
        </w:rPr>
        <w:t xml:space="preserve"> the capitalist </w:t>
      </w:r>
      <w:proofErr w:type="spellStart"/>
      <w:r w:rsidRPr="00063872">
        <w:rPr>
          <w:rFonts w:cs="Calibri"/>
          <w:i/>
          <w:iCs/>
          <w:sz w:val="10"/>
        </w:rPr>
        <w:t>untimelich</w:t>
      </w:r>
      <w:proofErr w:type="spellEnd"/>
      <w:r w:rsidRPr="00063872">
        <w:rPr>
          <w:rFonts w:cs="Calibri"/>
          <w:i/>
          <w:iCs/>
          <w:sz w:val="10"/>
        </w:rPr>
        <w:t xml:space="preserve">, </w:t>
      </w:r>
      <w:r w:rsidRPr="00063872">
        <w:rPr>
          <w:rFonts w:cs="Calibri"/>
          <w:sz w:val="10"/>
        </w:rPr>
        <w:t xml:space="preserve">the time of the living and the time of the dead, human </w:t>
      </w:r>
      <w:proofErr w:type="gramStart"/>
      <w:r w:rsidRPr="00063872">
        <w:rPr>
          <w:rFonts w:cs="Calibri"/>
          <w:sz w:val="10"/>
        </w:rPr>
        <w:t>history</w:t>
      </w:r>
      <w:proofErr w:type="gramEnd"/>
      <w:r w:rsidRPr="00063872">
        <w:rPr>
          <w:rFonts w:cs="Calibri"/>
          <w:sz w:val="10"/>
        </w:rPr>
        <w:t xml:space="preserve"> and the history of inorganic sediments, collide. ‘Millions of years of concentrated solar energy’, as Huber calls it, have been released in an historical blink of an eye, only to rebound just as fast: the Deep Time equivalent of an asteroid strike. </w:t>
      </w:r>
      <w:r w:rsidRPr="00063872">
        <w:rPr>
          <w:rFonts w:cs="Calibri"/>
          <w:b/>
          <w:bCs/>
          <w:u w:val="single"/>
        </w:rPr>
        <w:t>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063872">
        <w:rPr>
          <w:rFonts w:cs="Calibri"/>
          <w:sz w:val="10"/>
        </w:rPr>
        <w:t xml:space="preserve"> </w:t>
      </w:r>
      <w:r w:rsidRPr="00063872">
        <w:rPr>
          <w:rFonts w:cs="Calibri"/>
          <w:b/>
          <w:bCs/>
          <w:u w:val="single"/>
        </w:rPr>
        <w:t>years</w:t>
      </w:r>
      <w:r w:rsidRPr="00063872">
        <w:rPr>
          <w:rFonts w:cs="Calibri"/>
          <w:sz w:val="10"/>
        </w:rPr>
        <w:t xml:space="preserve">. The polar vortex wanders, perturbed, and the mid-West freezes. In a parody of Revelations, Mediterranean storms rain fish on </w:t>
      </w:r>
      <w:r w:rsidRPr="00CB186D">
        <w:rPr>
          <w:rFonts w:cs="Calibri"/>
          <w:sz w:val="10"/>
        </w:rPr>
        <w:t xml:space="preserve">the island of Malta. </w:t>
      </w:r>
      <w:r w:rsidRPr="00CB186D">
        <w:rPr>
          <w:rFonts w:cs="Calibri"/>
          <w:b/>
          <w:bCs/>
          <w:u w:val="single"/>
        </w:rPr>
        <w:t>Stochastic weather events accumulate. Birds fall dead from the sky.</w:t>
      </w:r>
      <w:r w:rsidRPr="00CB186D">
        <w:rPr>
          <w:rFonts w:cs="Calibri"/>
          <w:sz w:val="10"/>
        </w:rPr>
        <w:t xml:space="preserve"> The progression of geological deep time, with its periods, eras and epochs speeds up so rapidly that it precipitates a crisis in the temporal order itself: spinning so fast, we may as well be standing still. The progressive time of human </w:t>
      </w:r>
      <w:proofErr w:type="spellStart"/>
      <w:r w:rsidRPr="00CB186D">
        <w:rPr>
          <w:rFonts w:cs="Calibri"/>
          <w:sz w:val="10"/>
        </w:rPr>
        <w:t>civilisation</w:t>
      </w:r>
      <w:proofErr w:type="spellEnd"/>
      <w:r w:rsidRPr="00CB186D">
        <w:rPr>
          <w:rFonts w:cs="Calibri"/>
          <w:sz w:val="10"/>
        </w:rPr>
        <w:t>, reduced to the endless accumulation of stuff, collapses</w:t>
      </w:r>
      <w:r w:rsidRPr="00063872">
        <w:rPr>
          <w:rFonts w:cs="Calibri"/>
          <w:sz w:val="10"/>
        </w:rPr>
        <w:t xml:space="preserve"> into nonsense. The cycle of ice ages, a necessary condition for human evolution, melts away for eternity. With awareness of which comes a wave of eco-anxiety, for which we grope for names – Glenn Albrecht’s ‘</w:t>
      </w:r>
      <w:proofErr w:type="spellStart"/>
      <w:r w:rsidRPr="00063872">
        <w:rPr>
          <w:rFonts w:cs="Calibri"/>
          <w:sz w:val="10"/>
        </w:rPr>
        <w:t>solastalgia</w:t>
      </w:r>
      <w:proofErr w:type="spellEnd"/>
      <w:r w:rsidRPr="00063872">
        <w:rPr>
          <w:rFonts w:cs="Calibri"/>
          <w:sz w:val="10"/>
        </w:rPr>
        <w:t xml:space="preserve">’, Ashlee </w:t>
      </w:r>
      <w:proofErr w:type="spellStart"/>
      <w:r w:rsidRPr="00063872">
        <w:rPr>
          <w:rFonts w:cs="Calibri"/>
          <w:sz w:val="10"/>
        </w:rPr>
        <w:t>Cunsolo</w:t>
      </w:r>
      <w:proofErr w:type="spellEnd"/>
      <w:r w:rsidRPr="00063872">
        <w:rPr>
          <w:rFonts w:cs="Calibri"/>
          <w:sz w:val="10"/>
        </w:rPr>
        <w:t xml:space="preserve"> and Neville Ellis’s ‘ecological grief’, Renee </w:t>
      </w:r>
      <w:proofErr w:type="spellStart"/>
      <w:r w:rsidRPr="00063872">
        <w:rPr>
          <w:rFonts w:cs="Calibri"/>
          <w:sz w:val="10"/>
        </w:rPr>
        <w:t>Lertzmann’s</w:t>
      </w:r>
      <w:proofErr w:type="spellEnd"/>
      <w:r w:rsidRPr="00063872">
        <w:rPr>
          <w:rFonts w:cs="Calibri"/>
          <w:sz w:val="10"/>
        </w:rPr>
        <w:t xml:space="preserve"> ‘environmental melancholia’. Even at the end of 2018, 70 per cent of Americans describing themselves as ‘worried’ about climate change, and it has been a long two years for that fear to wax. </w:t>
      </w:r>
      <w:r w:rsidRPr="00063872">
        <w:rPr>
          <w:rFonts w:cs="Calibri"/>
          <w:b/>
          <w:bCs/>
          <w:highlight w:val="yellow"/>
          <w:u w:val="single"/>
        </w:rPr>
        <w:t>The sixth mass extinction</w:t>
      </w:r>
      <w:r w:rsidRPr="00063872">
        <w:rPr>
          <w:rFonts w:cs="Calibri"/>
          <w:b/>
          <w:bCs/>
          <w:u w:val="single"/>
        </w:rPr>
        <w:t xml:space="preserve">, </w:t>
      </w:r>
      <w:proofErr w:type="spellStart"/>
      <w:r w:rsidRPr="00063872">
        <w:rPr>
          <w:rFonts w:cs="Calibri"/>
          <w:b/>
          <w:bCs/>
          <w:u w:val="single"/>
        </w:rPr>
        <w:t>signalled</w:t>
      </w:r>
      <w:proofErr w:type="spellEnd"/>
      <w:r w:rsidRPr="00063872">
        <w:rPr>
          <w:rFonts w:cs="Calibri"/>
          <w:b/>
          <w:bCs/>
          <w:u w:val="single"/>
        </w:rPr>
        <w:t xml:space="preserve"> by what one study calls ‘biological annihilation’, </w:t>
      </w:r>
      <w:r w:rsidRPr="00063872">
        <w:rPr>
          <w:rFonts w:cs="Calibri"/>
          <w:b/>
          <w:bCs/>
          <w:highlight w:val="yellow"/>
          <w:u w:val="single"/>
        </w:rPr>
        <w:t>is underway</w:t>
      </w:r>
      <w:r w:rsidRPr="00063872">
        <w:rPr>
          <w:rFonts w:cs="Calibri"/>
          <w:sz w:val="10"/>
        </w:rPr>
        <w:t xml:space="preserve">. </w:t>
      </w:r>
      <w:r w:rsidRPr="00063872">
        <w:rPr>
          <w:rFonts w:cs="Calibri"/>
          <w:b/>
          <w:bCs/>
          <w:u w:val="single"/>
        </w:rPr>
        <w:t xml:space="preserve">The oceans, which produce roughly half of the oxygen we breathe, are acidifying, and are swept by heatwaves, says a recent study, ‘like wildfire’. Coral reefs, home to a quarter of marine life, are bleaching. </w:t>
      </w:r>
      <w:r w:rsidRPr="00063872">
        <w:rPr>
          <w:rFonts w:cs="Calibri"/>
          <w:b/>
          <w:bCs/>
          <w:highlight w:val="yellow"/>
          <w:u w:val="single"/>
        </w:rPr>
        <w:t>Insect biomass collapses</w:t>
      </w:r>
      <w:r w:rsidRPr="00063872">
        <w:rPr>
          <w:rFonts w:cs="Calibri"/>
          <w:b/>
          <w:bCs/>
          <w:u w:val="single"/>
        </w:rPr>
        <w:t>, with 40 per cent of all species undergoing drastic decline</w:t>
      </w:r>
      <w:r w:rsidRPr="00063872">
        <w:rPr>
          <w:rFonts w:cs="Calibri"/>
          <w:sz w:val="10"/>
        </w:rPr>
        <w:t xml:space="preserve">. </w:t>
      </w:r>
      <w:r w:rsidRPr="00063872">
        <w:rPr>
          <w:rFonts w:cs="Calibri"/>
          <w:b/>
          <w:bCs/>
          <w:u w:val="single"/>
        </w:rPr>
        <w:t xml:space="preserve">The bees, that once we believed were saved, are disappearing eight times faster than are mammals, </w:t>
      </w:r>
      <w:proofErr w:type="gramStart"/>
      <w:r w:rsidRPr="00063872">
        <w:rPr>
          <w:rFonts w:cs="Calibri"/>
          <w:b/>
          <w:bCs/>
          <w:u w:val="single"/>
        </w:rPr>
        <w:t>birds</w:t>
      </w:r>
      <w:proofErr w:type="gramEnd"/>
      <w:r w:rsidRPr="00063872">
        <w:rPr>
          <w:rFonts w:cs="Calibri"/>
          <w:b/>
          <w:bCs/>
          <w:u w:val="single"/>
        </w:rPr>
        <w:t xml:space="preserve"> or reptiles. Without their pollination work, </w:t>
      </w:r>
      <w:r w:rsidRPr="00063872">
        <w:rPr>
          <w:rFonts w:cs="Calibri"/>
          <w:b/>
          <w:bCs/>
          <w:highlight w:val="yellow"/>
          <w:u w:val="single"/>
        </w:rPr>
        <w:t>70 per cent of the crops that feed 90 per cent of the planet will fail</w:t>
      </w:r>
      <w:r w:rsidRPr="00063872">
        <w:rPr>
          <w:rFonts w:cs="Calibri"/>
          <w:sz w:val="10"/>
          <w:highlight w:val="yellow"/>
        </w:rPr>
        <w:t xml:space="preserve">.  </w:t>
      </w:r>
      <w:r w:rsidRPr="00BB7BDD">
        <w:rPr>
          <w:rFonts w:cs="Calibri"/>
          <w:b/>
          <w:bCs/>
          <w:u w:val="single"/>
        </w:rPr>
        <w:t xml:space="preserve">The question of human survival is inextricable from that of what sort of humans we should be. </w:t>
      </w:r>
      <w:r w:rsidRPr="00063872">
        <w:rPr>
          <w:rFonts w:cs="Calibri"/>
          <w:b/>
          <w:bCs/>
          <w:highlight w:val="yellow"/>
          <w:u w:val="single"/>
        </w:rPr>
        <w:t xml:space="preserve">By 2070, </w:t>
      </w:r>
      <w:r w:rsidRPr="00CB186D">
        <w:rPr>
          <w:rFonts w:cs="Calibri"/>
          <w:b/>
          <w:bCs/>
          <w:u w:val="single"/>
        </w:rPr>
        <w:t>MIT research says</w:t>
      </w:r>
      <w:r w:rsidRPr="00063872">
        <w:rPr>
          <w:rFonts w:cs="Calibri"/>
          <w:b/>
          <w:bCs/>
          <w:highlight w:val="yellow"/>
          <w:u w:val="single"/>
        </w:rPr>
        <w:t xml:space="preserve">, the new norm for ‘many </w:t>
      </w:r>
      <w:proofErr w:type="gramStart"/>
      <w:r w:rsidRPr="00063872">
        <w:rPr>
          <w:rFonts w:cs="Calibri"/>
          <w:b/>
          <w:bCs/>
          <w:highlight w:val="yellow"/>
          <w:u w:val="single"/>
        </w:rPr>
        <w:t>billions’</w:t>
      </w:r>
      <w:proofErr w:type="gramEnd"/>
      <w:r w:rsidRPr="00063872">
        <w:rPr>
          <w:rFonts w:cs="Calibri"/>
          <w:b/>
          <w:bCs/>
          <w:highlight w:val="yellow"/>
          <w:u w:val="single"/>
        </w:rPr>
        <w:t xml:space="preserve"> of people will be impossibly high temperatures that will kill less fit people and make outdoor work impossible</w:t>
      </w:r>
      <w:r w:rsidRPr="00063872">
        <w:rPr>
          <w:rFonts w:cs="Calibri"/>
          <w:b/>
          <w:bCs/>
          <w:u w:val="single"/>
        </w:rPr>
        <w:t xml:space="preserve">. Half a billion will experience temperatures that would ‘kill even healthy people in the shade within six </w:t>
      </w:r>
      <w:proofErr w:type="gramStart"/>
      <w:r w:rsidRPr="00063872">
        <w:rPr>
          <w:rFonts w:cs="Calibri"/>
          <w:b/>
          <w:bCs/>
          <w:u w:val="single"/>
        </w:rPr>
        <w:t>hours’</w:t>
      </w:r>
      <w:proofErr w:type="gramEnd"/>
      <w:r w:rsidRPr="00063872">
        <w:rPr>
          <w:rFonts w:cs="Calibri"/>
          <w:sz w:val="10"/>
        </w:rPr>
        <w:t xml:space="preserve">. </w:t>
      </w:r>
      <w:r w:rsidRPr="00063872">
        <w:rPr>
          <w:rFonts w:cs="Calibri"/>
          <w:b/>
          <w:bCs/>
          <w:u w:val="single"/>
        </w:rPr>
        <w:t xml:space="preserve">The </w:t>
      </w:r>
      <w:r w:rsidRPr="00063872">
        <w:rPr>
          <w:rFonts w:cs="Calibri"/>
          <w:b/>
          <w:bCs/>
          <w:highlight w:val="yellow"/>
          <w:u w:val="single"/>
        </w:rPr>
        <w:t>Arctic</w:t>
      </w:r>
      <w:r w:rsidRPr="00063872">
        <w:rPr>
          <w:rFonts w:cs="Calibri"/>
          <w:b/>
          <w:bCs/>
          <w:u w:val="single"/>
        </w:rPr>
        <w:t xml:space="preserve">, that ‘sluggish and congealed sea’ discovered by </w:t>
      </w:r>
      <w:proofErr w:type="spellStart"/>
      <w:r w:rsidRPr="00063872">
        <w:rPr>
          <w:rFonts w:cs="Calibri"/>
          <w:b/>
          <w:bCs/>
          <w:u w:val="single"/>
        </w:rPr>
        <w:t>Pytheas</w:t>
      </w:r>
      <w:proofErr w:type="spellEnd"/>
      <w:r w:rsidRPr="00063872">
        <w:rPr>
          <w:rFonts w:cs="Calibri"/>
          <w:b/>
          <w:bCs/>
          <w:u w:val="single"/>
        </w:rPr>
        <w:t xml:space="preserve">, a breathing ‘mixture like sea-lung’, </w:t>
      </w:r>
      <w:r w:rsidRPr="00063872">
        <w:rPr>
          <w:rFonts w:cs="Calibri"/>
          <w:b/>
          <w:bCs/>
          <w:highlight w:val="yellow"/>
          <w:u w:val="single"/>
        </w:rPr>
        <w:t>will be gone</w:t>
      </w:r>
      <w:r w:rsidRPr="00063872">
        <w:rPr>
          <w:rFonts w:cs="Calibri"/>
          <w:b/>
          <w:bCs/>
          <w:u w:val="single"/>
        </w:rPr>
        <w:t>, on conservative estimates by 2040.</w:t>
      </w:r>
      <w:r w:rsidRPr="00063872">
        <w:rPr>
          <w:rFonts w:cs="Calibri"/>
          <w:sz w:val="10"/>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proofErr w:type="gramStart"/>
      <w:r w:rsidRPr="00063872">
        <w:rPr>
          <w:rFonts w:cs="Calibri"/>
          <w:b/>
          <w:bCs/>
          <w:u w:val="single"/>
        </w:rPr>
        <w:t>So</w:t>
      </w:r>
      <w:proofErr w:type="gramEnd"/>
      <w:r w:rsidRPr="00063872">
        <w:rPr>
          <w:rFonts w:cs="Calibri"/>
          <w:b/>
          <w:bCs/>
          <w:u w:val="single"/>
        </w:rPr>
        <w:t xml:space="preserve"> adapt. But to what?</w:t>
      </w:r>
      <w:r w:rsidRPr="00063872">
        <w:rPr>
          <w:rFonts w:cs="Calibri"/>
          <w:sz w:val="10"/>
        </w:rPr>
        <w:t xml:space="preserve"> Those species now going extinct were once well adapted. The widely accepted geo-</w:t>
      </w:r>
      <w:proofErr w:type="spellStart"/>
      <w:r w:rsidRPr="00063872">
        <w:rPr>
          <w:rFonts w:cs="Calibri"/>
          <w:sz w:val="10"/>
        </w:rPr>
        <w:t>logism</w:t>
      </w:r>
      <w:proofErr w:type="spellEnd"/>
      <w:r w:rsidRPr="00063872">
        <w:rPr>
          <w:rFonts w:cs="Calibri"/>
          <w:sz w:val="10"/>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063872">
        <w:rPr>
          <w:rFonts w:cs="Calibri"/>
          <w:sz w:val="10"/>
        </w:rPr>
        <w:t>petro</w:t>
      </w:r>
      <w:proofErr w:type="spellEnd"/>
      <w:r w:rsidRPr="00063872">
        <w:rPr>
          <w:rFonts w:cs="Calibri"/>
          <w:sz w:val="10"/>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063872">
        <w:rPr>
          <w:rFonts w:cs="Calibri"/>
          <w:sz w:val="10"/>
        </w:rPr>
        <w:t>weaponised</w:t>
      </w:r>
      <w:proofErr w:type="spellEnd"/>
      <w:r w:rsidRPr="00063872">
        <w:rPr>
          <w:rFonts w:cs="Calibri"/>
          <w:sz w:val="10"/>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063872">
        <w:rPr>
          <w:rFonts w:cs="Calibri"/>
          <w:sz w:val="10"/>
        </w:rPr>
        <w:t>eople</w:t>
      </w:r>
      <w:proofErr w:type="spellEnd"/>
      <w:r w:rsidRPr="00063872">
        <w:rPr>
          <w:rFonts w:cs="Calibri"/>
          <w:sz w:val="10"/>
        </w:rPr>
        <w:t xml:space="preserve"> do not want to pay large sums of money ... in order to maybe protect the environment’.  In fact, however, and allowing that the movement is hardly monolithic, the French uprising was </w:t>
      </w:r>
      <w:proofErr w:type="spellStart"/>
      <w:r w:rsidRPr="00063872">
        <w:rPr>
          <w:rFonts w:cs="Calibri"/>
          <w:sz w:val="10"/>
        </w:rPr>
        <w:t>characterised</w:t>
      </w:r>
      <w:proofErr w:type="spellEnd"/>
      <w:r w:rsidRPr="00063872">
        <w:rPr>
          <w:rFonts w:cs="Calibri"/>
          <w:sz w:val="10"/>
        </w:rPr>
        <w:t xml:space="preserve"> by a remarkable </w:t>
      </w:r>
      <w:r w:rsidRPr="00063872">
        <w:rPr>
          <w:rFonts w:cs="Calibri"/>
          <w:i/>
          <w:iCs/>
          <w:sz w:val="10"/>
        </w:rPr>
        <w:t xml:space="preserve">refusal to refuse </w:t>
      </w:r>
      <w:r w:rsidRPr="00063872">
        <w:rPr>
          <w:rFonts w:cs="Calibri"/>
          <w:sz w:val="10"/>
        </w:rPr>
        <w:t xml:space="preserve">to engage with questions of ecology, particularly compared, say, to the fuel- price protests in the UK in 2000 and 2005. Far from being </w:t>
      </w:r>
      <w:proofErr w:type="spellStart"/>
      <w:r w:rsidRPr="00063872">
        <w:rPr>
          <w:rFonts w:cs="Calibri"/>
          <w:sz w:val="10"/>
        </w:rPr>
        <w:t>characterised</w:t>
      </w:r>
      <w:proofErr w:type="spellEnd"/>
      <w:r w:rsidRPr="00063872">
        <w:rPr>
          <w:rFonts w:cs="Calibri"/>
          <w:sz w:val="10"/>
        </w:rPr>
        <w:t xml:space="preserve"> by ecological indifference, what </w:t>
      </w:r>
      <w:proofErr w:type="spellStart"/>
      <w:r w:rsidRPr="00063872">
        <w:rPr>
          <w:rFonts w:cs="Calibri"/>
          <w:sz w:val="10"/>
        </w:rPr>
        <w:t>characterised</w:t>
      </w:r>
      <w:proofErr w:type="spellEnd"/>
      <w:r w:rsidRPr="00063872">
        <w:rPr>
          <w:rFonts w:cs="Calibri"/>
          <w:sz w:val="10"/>
        </w:rPr>
        <w:t xml:space="preserve"> much of the French protest was disagreement between those for whom talk of ecology comes too soon, and those for whom such talk is inextricable from social – class – justice. One example of the former is visible in the claim of the prominent activist </w:t>
      </w:r>
      <w:proofErr w:type="spellStart"/>
      <w:r w:rsidRPr="00063872">
        <w:rPr>
          <w:rFonts w:cs="Calibri"/>
          <w:sz w:val="10"/>
        </w:rPr>
        <w:t>Jerôme</w:t>
      </w:r>
      <w:proofErr w:type="spellEnd"/>
      <w:r w:rsidRPr="00063872">
        <w:rPr>
          <w:rFonts w:cs="Calibri"/>
          <w:sz w:val="10"/>
        </w:rPr>
        <w:t xml:space="preserve"> Rodriguez that ‘[e]</w:t>
      </w:r>
      <w:proofErr w:type="spellStart"/>
      <w:r w:rsidRPr="00063872">
        <w:rPr>
          <w:rFonts w:cs="Calibri"/>
          <w:sz w:val="10"/>
        </w:rPr>
        <w:t>ventually</w:t>
      </w:r>
      <w:proofErr w:type="spellEnd"/>
      <w:r w:rsidRPr="00063872">
        <w:rPr>
          <w:rFonts w:cs="Calibri"/>
          <w:sz w:val="10"/>
        </w:rPr>
        <w:t xml:space="preserve">, when we obtain the first things, ecology will have its place’; of the latter, the words of another, </w:t>
      </w:r>
      <w:proofErr w:type="spellStart"/>
      <w:r w:rsidRPr="00063872">
        <w:rPr>
          <w:rFonts w:cs="Calibri"/>
          <w:sz w:val="10"/>
        </w:rPr>
        <w:t>François</w:t>
      </w:r>
      <w:proofErr w:type="spellEnd"/>
      <w:r w:rsidRPr="00063872">
        <w:rPr>
          <w:rFonts w:cs="Calibri"/>
          <w:sz w:val="10"/>
        </w:rPr>
        <w:t xml:space="preserve"> </w:t>
      </w:r>
      <w:proofErr w:type="spellStart"/>
      <w:r w:rsidRPr="00063872">
        <w:rPr>
          <w:rFonts w:cs="Calibri"/>
          <w:sz w:val="10"/>
        </w:rPr>
        <w:t>Boulot</w:t>
      </w:r>
      <w:proofErr w:type="spellEnd"/>
      <w:r w:rsidRPr="00063872">
        <w:rPr>
          <w:rFonts w:cs="Calibri"/>
          <w:sz w:val="10"/>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063872">
        <w:rPr>
          <w:rFonts w:cs="Calibri"/>
          <w:sz w:val="10"/>
        </w:rPr>
        <w:t>compartmentalise</w:t>
      </w:r>
      <w:proofErr w:type="spellEnd"/>
      <w:r w:rsidRPr="00063872">
        <w:rPr>
          <w:rFonts w:cs="Calibri"/>
          <w:sz w:val="10"/>
        </w:rPr>
        <w:t xml:space="preserve"> is </w:t>
      </w:r>
      <w:proofErr w:type="spellStart"/>
      <w:r w:rsidRPr="00063872">
        <w:rPr>
          <w:rFonts w:cs="Calibri"/>
          <w:sz w:val="10"/>
        </w:rPr>
        <w:t>energising</w:t>
      </w:r>
      <w:proofErr w:type="spellEnd"/>
      <w:r w:rsidRPr="00063872">
        <w:rPr>
          <w:rFonts w:cs="Calibri"/>
          <w:sz w:val="10"/>
        </w:rPr>
        <w:t xml:space="preserve"> evidence of the new </w:t>
      </w:r>
      <w:proofErr w:type="spellStart"/>
      <w:r w:rsidRPr="00063872">
        <w:rPr>
          <w:rFonts w:cs="Calibri"/>
          <w:sz w:val="10"/>
        </w:rPr>
        <w:t>politicisation</w:t>
      </w:r>
      <w:proofErr w:type="spellEnd"/>
      <w:r w:rsidRPr="00063872">
        <w:rPr>
          <w:rFonts w:cs="Calibri"/>
          <w:sz w:val="10"/>
        </w:rPr>
        <w:t xml:space="preserve"> of the moment.  Still, that not everyone opposed to the fuel tax rise has been so assiduous in drawing the connections is in part because the dispersed, </w:t>
      </w:r>
      <w:proofErr w:type="spellStart"/>
      <w:r w:rsidRPr="00063872">
        <w:rPr>
          <w:rFonts w:cs="Calibri"/>
          <w:sz w:val="10"/>
        </w:rPr>
        <w:t>privatised</w:t>
      </w:r>
      <w:proofErr w:type="spellEnd"/>
      <w:r w:rsidRPr="00063872">
        <w:rPr>
          <w:rFonts w:cs="Calibri"/>
          <w:sz w:val="10"/>
        </w:rPr>
        <w:t xml:space="preserve"> accommodation and </w:t>
      </w:r>
      <w:proofErr w:type="spellStart"/>
      <w:r w:rsidRPr="00063872">
        <w:rPr>
          <w:rFonts w:cs="Calibri"/>
          <w:sz w:val="10"/>
        </w:rPr>
        <w:t>individualised</w:t>
      </w:r>
      <w:proofErr w:type="spellEnd"/>
      <w:r w:rsidRPr="00063872">
        <w:rPr>
          <w:rFonts w:cs="Calibri"/>
          <w:sz w:val="10"/>
        </w:rPr>
        <w:t xml:space="preserve"> transportation of modern life offer </w:t>
      </w:r>
      <w:proofErr w:type="spellStart"/>
      <w:r w:rsidRPr="00CB186D">
        <w:rPr>
          <w:rFonts w:cs="Calibri"/>
          <w:sz w:val="10"/>
        </w:rPr>
        <w:t>individualised</w:t>
      </w:r>
      <w:proofErr w:type="spellEnd"/>
      <w:r w:rsidRPr="00CB186D">
        <w:rPr>
          <w:rFonts w:cs="Calibri"/>
          <w:sz w:val="10"/>
        </w:rPr>
        <w:t xml:space="preserve">, immediate-term and distinctively capitalist answer to specifically human strivings. The concept of the Anthropocene is a tacit acknowledgment that the alienated </w:t>
      </w:r>
      <w:proofErr w:type="spellStart"/>
      <w:r w:rsidRPr="00CB186D">
        <w:rPr>
          <w:rFonts w:cs="Calibri"/>
          <w:sz w:val="10"/>
        </w:rPr>
        <w:t>labour</w:t>
      </w:r>
      <w:proofErr w:type="spellEnd"/>
      <w:r w:rsidRPr="00CB186D">
        <w:rPr>
          <w:rFonts w:cs="Calibri"/>
          <w:sz w:val="10"/>
        </w:rPr>
        <w:t xml:space="preserve"> of humanity has itself become a selective evolutionary pressure. It has already forced rapid adaptation in some species, where it has not resulted in extinction, as Bernard </w:t>
      </w:r>
      <w:proofErr w:type="spellStart"/>
      <w:r w:rsidRPr="00CB186D">
        <w:rPr>
          <w:rFonts w:cs="Calibri"/>
          <w:sz w:val="10"/>
        </w:rPr>
        <w:t>Kettlewell’s</w:t>
      </w:r>
      <w:proofErr w:type="spellEnd"/>
      <w:r w:rsidRPr="00CB186D">
        <w:rPr>
          <w:rFonts w:cs="Calibri"/>
          <w:sz w:val="10"/>
        </w:rPr>
        <w:t xml:space="preserve"> experiments with peppered moths show. The </w:t>
      </w:r>
      <w:proofErr w:type="spellStart"/>
      <w:r w:rsidRPr="00CB186D">
        <w:rPr>
          <w:rFonts w:cs="Calibri"/>
          <w:sz w:val="10"/>
        </w:rPr>
        <w:t>besooting</w:t>
      </w:r>
      <w:proofErr w:type="spellEnd"/>
      <w:r w:rsidRPr="00CB186D">
        <w:rPr>
          <w:rFonts w:cs="Calibri"/>
          <w:sz w:val="10"/>
        </w:rPr>
        <w:t xml:space="preserve"> of tree bark in industrial areas became a powerful selective force, </w:t>
      </w:r>
      <w:proofErr w:type="spellStart"/>
      <w:r w:rsidRPr="00CB186D">
        <w:rPr>
          <w:rFonts w:cs="Calibri"/>
          <w:sz w:val="10"/>
        </w:rPr>
        <w:t>favouring</w:t>
      </w:r>
      <w:proofErr w:type="spellEnd"/>
      <w:r w:rsidRPr="00CB186D">
        <w:rPr>
          <w:rFonts w:cs="Calibri"/>
          <w:sz w:val="10"/>
        </w:rPr>
        <w:t xml:space="preserve"> darker moths, harder for birds to see and pick off</w:t>
      </w:r>
      <w:r w:rsidRPr="00CB186D">
        <w:rPr>
          <w:rFonts w:cs="Calibri"/>
          <w:b/>
          <w:bCs/>
          <w:u w:val="single"/>
        </w:rPr>
        <w:t>. Now such pressures are coming for us, as powerful as the asteroid strike behind</w:t>
      </w:r>
      <w:r w:rsidRPr="00063872">
        <w:rPr>
          <w:rFonts w:cs="Calibri"/>
          <w:b/>
          <w:bCs/>
          <w:u w:val="single"/>
        </w:rPr>
        <w:t xml:space="preserve"> the Cretaceous-Paleogene mass extinction. </w:t>
      </w:r>
      <w:r w:rsidRPr="00CB186D">
        <w:rPr>
          <w:rFonts w:cs="Calibri"/>
          <w:b/>
          <w:bCs/>
          <w:highlight w:val="yellow"/>
          <w:u w:val="single"/>
        </w:rPr>
        <w:t>We</w:t>
      </w:r>
      <w:r w:rsidRPr="00063872">
        <w:rPr>
          <w:rFonts w:cs="Calibri"/>
          <w:b/>
          <w:bCs/>
          <w:u w:val="single"/>
        </w:rPr>
        <w:t xml:space="preserve"> </w:t>
      </w:r>
      <w:r w:rsidRPr="00063872">
        <w:rPr>
          <w:rFonts w:cs="Calibri"/>
          <w:b/>
          <w:bCs/>
          <w:highlight w:val="yellow"/>
          <w:u w:val="single"/>
        </w:rPr>
        <w:t>are compelled to adapt to ourselves</w:t>
      </w:r>
      <w:r w:rsidRPr="00063872">
        <w:rPr>
          <w:rFonts w:cs="Calibri"/>
          <w:b/>
          <w:bCs/>
          <w:u w:val="single"/>
        </w:rPr>
        <w:t xml:space="preserve">. </w:t>
      </w:r>
      <w:r w:rsidRPr="00063872">
        <w:rPr>
          <w:rFonts w:cs="Calibri"/>
          <w:sz w:val="10"/>
        </w:rPr>
        <w:t xml:space="preserve">From this point of view, there is no difference between adaptation and mitigation. </w:t>
      </w:r>
      <w:r w:rsidRPr="00063872">
        <w:rPr>
          <w:rFonts w:cs="Calibri"/>
          <w:b/>
          <w:bCs/>
          <w:u w:val="single"/>
        </w:rPr>
        <w:t xml:space="preserve">To close the fossil fuel plants, </w:t>
      </w:r>
      <w:r w:rsidRPr="00063872">
        <w:rPr>
          <w:rFonts w:cs="Calibri"/>
          <w:b/>
          <w:bCs/>
          <w:highlight w:val="yellow"/>
          <w:u w:val="single"/>
        </w:rPr>
        <w:t xml:space="preserve">to destroy </w:t>
      </w:r>
      <w:r w:rsidRPr="00063872">
        <w:rPr>
          <w:rFonts w:cs="Calibri"/>
          <w:b/>
          <w:bCs/>
          <w:u w:val="single"/>
        </w:rPr>
        <w:t xml:space="preserve">a planet of value, or even, dare we hope, </w:t>
      </w:r>
      <w:r w:rsidRPr="00063872">
        <w:rPr>
          <w:rFonts w:cs="Calibri"/>
          <w:b/>
          <w:bCs/>
          <w:highlight w:val="yellow"/>
          <w:u w:val="single"/>
        </w:rPr>
        <w:t>the value-form itself</w:t>
      </w:r>
      <w:r w:rsidRPr="00063872">
        <w:rPr>
          <w:rFonts w:cs="Calibri"/>
          <w:b/>
          <w:bCs/>
          <w:u w:val="single"/>
        </w:rPr>
        <w:t xml:space="preserve">: </w:t>
      </w:r>
      <w:r w:rsidRPr="00063872">
        <w:rPr>
          <w:rFonts w:cs="Calibri"/>
          <w:sz w:val="10"/>
        </w:rPr>
        <w:t>are these not adaptations</w:t>
      </w:r>
      <w:r w:rsidRPr="00063872">
        <w:rPr>
          <w:rFonts w:cs="Calibri"/>
          <w:b/>
          <w:bCs/>
          <w:u w:val="single"/>
        </w:rPr>
        <w:t xml:space="preserve">? </w:t>
      </w:r>
      <w:r w:rsidRPr="00063872">
        <w:rPr>
          <w:rFonts w:cs="Calibri"/>
          <w:sz w:val="10"/>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600C7069" w14:textId="77777777" w:rsidR="00723035" w:rsidRDefault="00723035" w:rsidP="00723035">
      <w:pPr>
        <w:pStyle w:val="Heading4"/>
      </w:pPr>
      <w:r>
        <w:t>The alternative is an anarchist space program making us space pirates. Revolution on earth is doomed. We don’t need to solve—we need to dream. Fuck the Earth, DEBORD 20</w:t>
      </w:r>
    </w:p>
    <w:p w14:paraId="584153D8" w14:textId="77777777" w:rsidR="00723035" w:rsidRDefault="00723035" w:rsidP="00723035">
      <w:proofErr w:type="spellStart"/>
      <w:r w:rsidRPr="009311C8">
        <w:t>Debord</w:t>
      </w:r>
      <w:proofErr w:type="spellEnd"/>
      <w:r w:rsidRPr="009311C8">
        <w:t>, Syzygy.</w:t>
      </w:r>
      <w:r>
        <w:t xml:space="preserve"> 2020</w:t>
      </w:r>
      <w:r w:rsidRPr="009311C8">
        <w:t xml:space="preserve"> “Another Galaxy for Another Life.” </w:t>
      </w:r>
      <w:r>
        <w:t xml:space="preserve"> </w:t>
      </w:r>
      <w:hyperlink r:id="rId11" w:history="1">
        <w:r w:rsidRPr="00484CF1">
          <w:rPr>
            <w:rStyle w:val="Hyperlink"/>
          </w:rPr>
          <w:t>https://theanarchistlibrary.org/library/syzygy-debord-another-galaxy-for-another-life</w:t>
        </w:r>
      </w:hyperlink>
    </w:p>
    <w:p w14:paraId="5D3A6E4B" w14:textId="77777777" w:rsidR="00723035" w:rsidRPr="003B0556" w:rsidRDefault="00723035" w:rsidP="00723035">
      <w:pPr>
        <w:rPr>
          <w:b/>
          <w:bCs/>
          <w:highlight w:val="yellow"/>
          <w:u w:val="single"/>
        </w:rPr>
      </w:pPr>
      <w:r w:rsidRPr="00656526">
        <w:rPr>
          <w:sz w:val="16"/>
        </w:rPr>
        <w:t xml:space="preserve">Closed Doors Brings Open </w:t>
      </w:r>
      <w:r w:rsidRPr="00CC4C30">
        <w:rPr>
          <w:sz w:val="16"/>
        </w:rPr>
        <w:t xml:space="preserve">Minds </w:t>
      </w:r>
      <w:r w:rsidRPr="00CC4C30">
        <w:rPr>
          <w:b/>
          <w:bCs/>
          <w:u w:val="single"/>
        </w:rPr>
        <w:t>Life on this planet being, at best, an utter bore and, at worst, entirely grotesque</w:t>
      </w:r>
      <w:r w:rsidRPr="00CC4C30">
        <w:rPr>
          <w:sz w:val="16"/>
        </w:rPr>
        <w:t xml:space="preserve"> </w:t>
      </w:r>
      <w:r w:rsidRPr="00656526">
        <w:rPr>
          <w:sz w:val="16"/>
        </w:rPr>
        <w:t xml:space="preserve">— </w:t>
      </w:r>
      <w:r w:rsidRPr="00F222D9">
        <w:rPr>
          <w:b/>
          <w:bCs/>
          <w:u w:val="single"/>
        </w:rPr>
        <w:t xml:space="preserve">there </w:t>
      </w:r>
      <w:r w:rsidRPr="0095348D">
        <w:rPr>
          <w:b/>
          <w:bCs/>
          <w:highlight w:val="yellow"/>
          <w:u w:val="single"/>
        </w:rPr>
        <w:t xml:space="preserve">remains to </w:t>
      </w:r>
      <w:r w:rsidRPr="00F222D9">
        <w:rPr>
          <w:b/>
          <w:bCs/>
          <w:u w:val="single"/>
        </w:rPr>
        <w:t>open-minded, irresponsible, thrill-seeking pro-</w:t>
      </w:r>
      <w:r w:rsidRPr="0095348D">
        <w:rPr>
          <w:b/>
          <w:bCs/>
          <w:highlight w:val="yellow"/>
          <w:u w:val="single"/>
        </w:rPr>
        <w:t xml:space="preserve">revolutionaries </w:t>
      </w:r>
      <w:r w:rsidRPr="00F222D9">
        <w:rPr>
          <w:b/>
          <w:bCs/>
          <w:u w:val="single"/>
        </w:rPr>
        <w:lastRenderedPageBreak/>
        <w:t xml:space="preserve">only </w:t>
      </w:r>
      <w:r w:rsidRPr="0095348D">
        <w:rPr>
          <w:b/>
          <w:bCs/>
          <w:highlight w:val="yellow"/>
          <w:u w:val="single"/>
        </w:rPr>
        <w:t>to disregard the government, build our own spaceships</w:t>
      </w:r>
      <w:r w:rsidRPr="00F222D9">
        <w:rPr>
          <w:b/>
          <w:bCs/>
          <w:u w:val="single"/>
        </w:rPr>
        <w:t>, and establish outer-space autonomous communities.</w:t>
      </w:r>
      <w:r w:rsidRPr="00656526">
        <w:rPr>
          <w:sz w:val="16"/>
        </w:rPr>
        <w:t xml:space="preserve"> The world of Tomorrowland is already yesterday with the totality of capitalism complete. </w:t>
      </w:r>
      <w:r w:rsidRPr="00F222D9">
        <w:rPr>
          <w:b/>
          <w:bCs/>
          <w:u w:val="single"/>
        </w:rPr>
        <w:t xml:space="preserve">If the socialistic alternatives couldn’t defeat the capitalist system in its earliest stages, </w:t>
      </w:r>
      <w:r w:rsidRPr="0095348D">
        <w:rPr>
          <w:b/>
          <w:bCs/>
          <w:highlight w:val="yellow"/>
          <w:u w:val="single"/>
        </w:rPr>
        <w:t>what hope is there in the present</w:t>
      </w:r>
      <w:r w:rsidRPr="00F222D9">
        <w:rPr>
          <w:b/>
          <w:bCs/>
          <w:u w:val="single"/>
        </w:rPr>
        <w:t xml:space="preserve">? Or worse, how much longer must one wait for the material conditions for a revolution to be appropriate? </w:t>
      </w:r>
      <w:r w:rsidRPr="0095348D">
        <w:rPr>
          <w:b/>
          <w:bCs/>
          <w:highlight w:val="yellow"/>
          <w:u w:val="single"/>
        </w:rPr>
        <w:t>Accepting the existing order in one way or another is absurd</w:t>
      </w:r>
      <w:r w:rsidRPr="00F222D9">
        <w:rPr>
          <w:b/>
          <w:bCs/>
          <w:u w:val="single"/>
        </w:rPr>
        <w:t xml:space="preserve">. </w:t>
      </w:r>
      <w:r w:rsidRPr="00BF4107">
        <w:rPr>
          <w:b/>
          <w:bCs/>
          <w:u w:val="single"/>
        </w:rPr>
        <w:t>What is needed is an alternative to the alternative.</w:t>
      </w:r>
      <w:r w:rsidRPr="00BF4107">
        <w:rPr>
          <w:sz w:val="16"/>
        </w:rPr>
        <w:t xml:space="preserve"> </w:t>
      </w:r>
      <w:r w:rsidRPr="00BF4107">
        <w:rPr>
          <w:b/>
          <w:bCs/>
          <w:u w:val="single"/>
        </w:rPr>
        <w:t>A program that begins with the rejection of the spectacle’s permanence and holds no definitive end.</w:t>
      </w:r>
      <w:r w:rsidRPr="00BF4107">
        <w:rPr>
          <w:sz w:val="16"/>
        </w:rPr>
        <w:t xml:space="preserve"> An alternative that yields to individualist self-determination</w:t>
      </w:r>
      <w:r w:rsidRPr="00656526">
        <w:rPr>
          <w:sz w:val="16"/>
        </w:rPr>
        <w:t xml:space="preserve"> </w:t>
      </w:r>
      <w:r w:rsidRPr="00CC4C30">
        <w:rPr>
          <w:sz w:val="16"/>
        </w:rPr>
        <w:t xml:space="preserve">in place of concessions to reactionaries and </w:t>
      </w:r>
      <w:proofErr w:type="gramStart"/>
      <w:r w:rsidRPr="00CC4C30">
        <w:rPr>
          <w:sz w:val="16"/>
        </w:rPr>
        <w:t>counter-revolutionaries</w:t>
      </w:r>
      <w:proofErr w:type="gramEnd"/>
      <w:r w:rsidRPr="00CC4C30">
        <w:rPr>
          <w:sz w:val="16"/>
        </w:rPr>
        <w:t xml:space="preserve">. </w:t>
      </w:r>
      <w:r w:rsidRPr="00CC4C30">
        <w:rPr>
          <w:b/>
          <w:bCs/>
          <w:u w:val="single"/>
        </w:rPr>
        <w:t>The only alternative possible: autonomous astronauts.</w:t>
      </w:r>
      <w:r w:rsidRPr="00F222D9">
        <w:rPr>
          <w:b/>
          <w:bCs/>
          <w:u w:val="single"/>
        </w:rPr>
        <w:t xml:space="preserve"> “It’s easier to imagine the end of the world than it is to imagine the end of capitalism,”</w:t>
      </w:r>
      <w:r w:rsidRPr="00656526">
        <w:rPr>
          <w:sz w:val="16"/>
        </w:rPr>
        <w:t xml:space="preserve"> so says some benign theorist. </w:t>
      </w:r>
      <w:r w:rsidRPr="00F222D9">
        <w:rPr>
          <w:b/>
          <w:bCs/>
          <w:u w:val="single"/>
        </w:rPr>
        <w:t xml:space="preserve">But! We have no need to imagine either if we leave this planet. </w:t>
      </w:r>
      <w:r w:rsidRPr="0095348D">
        <w:rPr>
          <w:b/>
          <w:bCs/>
          <w:highlight w:val="yellow"/>
          <w:u w:val="single"/>
        </w:rPr>
        <w:t xml:space="preserve">Let the capitalists fret over their </w:t>
      </w:r>
      <w:r w:rsidRPr="00F222D9">
        <w:rPr>
          <w:b/>
          <w:bCs/>
          <w:u w:val="single"/>
        </w:rPr>
        <w:t xml:space="preserve">sacred </w:t>
      </w:r>
      <w:r w:rsidRPr="0095348D">
        <w:rPr>
          <w:b/>
          <w:bCs/>
          <w:highlight w:val="yellow"/>
          <w:u w:val="single"/>
        </w:rPr>
        <w:t>private property</w:t>
      </w:r>
      <w:r w:rsidRPr="00F222D9">
        <w:rPr>
          <w:b/>
          <w:bCs/>
          <w:u w:val="single"/>
        </w:rPr>
        <w:t>.</w:t>
      </w:r>
      <w:r w:rsidRPr="00656526">
        <w:rPr>
          <w:sz w:val="16"/>
        </w:rPr>
        <w:t xml:space="preserve"> Let the Earth cowards cling to their faith of monetary riches. Let these Terran revelers keep their third world, </w:t>
      </w:r>
      <w:proofErr w:type="gramStart"/>
      <w:r w:rsidRPr="00656526">
        <w:rPr>
          <w:sz w:val="16"/>
        </w:rPr>
        <w:t>third rate, third class</w:t>
      </w:r>
      <w:proofErr w:type="gramEnd"/>
      <w:r w:rsidRPr="00656526">
        <w:rPr>
          <w:sz w:val="16"/>
        </w:rPr>
        <w:t xml:space="preserve"> slum known as “America.” </w:t>
      </w:r>
      <w:r w:rsidRPr="003B0556">
        <w:rPr>
          <w:b/>
          <w:bCs/>
          <w:highlight w:val="yellow"/>
          <w:u w:val="single"/>
        </w:rPr>
        <w:t>They can have this wretched heap</w:t>
      </w:r>
      <w:r w:rsidRPr="00F222D9">
        <w:rPr>
          <w:b/>
          <w:bCs/>
          <w:u w:val="single"/>
        </w:rPr>
        <w:t xml:space="preserve"> they are so fond of, their patriotic submission</w:t>
      </w:r>
      <w:r w:rsidRPr="00656526">
        <w:rPr>
          <w:sz w:val="16"/>
        </w:rPr>
        <w:t xml:space="preserve">. They can stay behind and suffocate on the noxious fumes of pollution while battling yet another carnivorous disease. </w:t>
      </w:r>
      <w:r w:rsidRPr="00F222D9">
        <w:rPr>
          <w:b/>
          <w:bCs/>
          <w:u w:val="single"/>
        </w:rPr>
        <w:t xml:space="preserve">Let them enjoy their skies cluttered by ugly </w:t>
      </w:r>
      <w:proofErr w:type="gramStart"/>
      <w:r w:rsidRPr="00F222D9">
        <w:rPr>
          <w:b/>
          <w:bCs/>
          <w:u w:val="single"/>
        </w:rPr>
        <w:t>fucking buildings</w:t>
      </w:r>
      <w:proofErr w:type="gramEnd"/>
      <w:r w:rsidRPr="00F222D9">
        <w:rPr>
          <w:b/>
          <w:bCs/>
          <w:u w:val="single"/>
        </w:rPr>
        <w:t xml:space="preserve"> and their repugnant light pollution that asphyxiates the night. Such archaisms are of no use to us. </w:t>
      </w:r>
      <w:r w:rsidRPr="003B0556">
        <w:rPr>
          <w:b/>
          <w:bCs/>
          <w:highlight w:val="yellow"/>
          <w:u w:val="single"/>
        </w:rPr>
        <w:t xml:space="preserve">We won’t even give a minute of our life in </w:t>
      </w:r>
      <w:r w:rsidRPr="00F222D9">
        <w:rPr>
          <w:b/>
          <w:bCs/>
          <w:u w:val="single"/>
        </w:rPr>
        <w:t xml:space="preserve">the </w:t>
      </w:r>
      <w:r w:rsidRPr="003B0556">
        <w:rPr>
          <w:b/>
          <w:bCs/>
          <w:highlight w:val="yellow"/>
          <w:u w:val="single"/>
        </w:rPr>
        <w:t xml:space="preserve">hope that the multitude will suddenly become aware </w:t>
      </w:r>
      <w:r w:rsidRPr="003B0556">
        <w:rPr>
          <w:b/>
          <w:bCs/>
          <w:u w:val="single"/>
        </w:rPr>
        <w:t xml:space="preserve">and take </w:t>
      </w:r>
      <w:r w:rsidRPr="00F222D9">
        <w:rPr>
          <w:b/>
          <w:bCs/>
          <w:u w:val="single"/>
        </w:rPr>
        <w:t>off</w:t>
      </w:r>
      <w:r w:rsidRPr="003B0556">
        <w:rPr>
          <w:b/>
          <w:bCs/>
          <w:u w:val="single"/>
        </w:rPr>
        <w:t>! If the gravitationally oppressed are not ready to raise the launchpad, this is a problem of the gravitationally oppressed</w:t>
      </w:r>
      <w:r w:rsidRPr="00656526">
        <w:rPr>
          <w:sz w:val="16"/>
        </w:rPr>
        <w:t>.</w:t>
      </w:r>
      <w:hyperlink r:id="rId12" w:anchor="fn1" w:history="1">
        <w:r w:rsidRPr="00656526">
          <w:rPr>
            <w:rStyle w:val="Hyperlink"/>
            <w:sz w:val="16"/>
          </w:rPr>
          <w:t>[1]</w:t>
        </w:r>
      </w:hyperlink>
      <w:r w:rsidRPr="00656526">
        <w:rPr>
          <w:sz w:val="16"/>
        </w:rPr>
        <w:t xml:space="preserve"> </w:t>
      </w:r>
      <w:r w:rsidRPr="00F222D9">
        <w:rPr>
          <w:b/>
          <w:bCs/>
          <w:u w:val="single"/>
        </w:rPr>
        <w:t>Let us begin by detailing why we have abandoned the socialist alternative on Earth. Assuming even a poor understanding of dialectics, with capitalism serving as the thesis and the socialistic tree as the antithesis — the synthesis is always a reinforced spirit of capitalism</w:t>
      </w:r>
      <w:r w:rsidRPr="00656526">
        <w:rPr>
          <w:sz w:val="16"/>
        </w:rPr>
        <w:t xml:space="preserve">. Perhaps in some instances the abuses of the capitalist system against the working class lessen, but overall, </w:t>
      </w:r>
      <w:r w:rsidRPr="0095348D">
        <w:rPr>
          <w:b/>
          <w:bCs/>
          <w:highlight w:val="yellow"/>
          <w:u w:val="single"/>
        </w:rPr>
        <w:t xml:space="preserve">the socialist and communist antitheses only serve as mere corrections </w:t>
      </w:r>
      <w:r w:rsidRPr="003B0556">
        <w:rPr>
          <w:b/>
          <w:bCs/>
          <w:u w:val="single"/>
        </w:rPr>
        <w:t xml:space="preserve">and additives to the initial thesis </w:t>
      </w:r>
      <w:r w:rsidRPr="0095348D">
        <w:rPr>
          <w:b/>
          <w:bCs/>
          <w:highlight w:val="yellow"/>
          <w:u w:val="single"/>
        </w:rPr>
        <w:t>of capitalism. Nothing truly changes</w:t>
      </w:r>
      <w:r w:rsidRPr="00F222D9">
        <w:rPr>
          <w:b/>
          <w:bCs/>
          <w:u w:val="single"/>
        </w:rPr>
        <w:t xml:space="preserve">. </w:t>
      </w:r>
      <w:r w:rsidRPr="00656526">
        <w:rPr>
          <w:sz w:val="16"/>
        </w:rPr>
        <w:t xml:space="preserve">Not even in what you feel. </w:t>
      </w:r>
      <w:r w:rsidRPr="00F222D9">
        <w:rPr>
          <w:b/>
          <w:bCs/>
          <w:u w:val="single"/>
        </w:rPr>
        <w:t xml:space="preserve">In our hearts, we all know </w:t>
      </w:r>
      <w:r w:rsidRPr="003B0556">
        <w:rPr>
          <w:b/>
          <w:bCs/>
          <w:highlight w:val="yellow"/>
          <w:u w:val="single"/>
        </w:rPr>
        <w:t>Earth will not be saved</w:t>
      </w:r>
      <w:r w:rsidRPr="00F222D9">
        <w:rPr>
          <w:b/>
          <w:bCs/>
          <w:u w:val="single"/>
        </w:rPr>
        <w:t>.</w:t>
      </w:r>
      <w:r w:rsidRPr="00656526">
        <w:rPr>
          <w:sz w:val="16"/>
        </w:rPr>
        <w:t xml:space="preserve"> Every revolt is cut off from its mode of success in advance. The empire squats solidly upon its own immunity! </w:t>
      </w:r>
      <w:r w:rsidRPr="003B0556">
        <w:rPr>
          <w:b/>
          <w:bCs/>
          <w:u w:val="single"/>
        </w:rPr>
        <w:t>However, this does not mean the proposed systems in space will necessarily fail. What will a socialis</w:t>
      </w:r>
      <w:r w:rsidRPr="00F222D9">
        <w:rPr>
          <w:b/>
          <w:bCs/>
          <w:u w:val="single"/>
        </w:rPr>
        <w:t xml:space="preserve">tic community look like without imperialism imposing on self-determination? </w:t>
      </w:r>
      <w:r w:rsidRPr="003B0556">
        <w:rPr>
          <w:b/>
          <w:bCs/>
          <w:highlight w:val="yellow"/>
          <w:u w:val="single"/>
        </w:rPr>
        <w:t xml:space="preserve">What will </w:t>
      </w:r>
      <w:r w:rsidRPr="00F222D9">
        <w:rPr>
          <w:b/>
          <w:bCs/>
          <w:u w:val="single"/>
        </w:rPr>
        <w:t xml:space="preserve">anarchistic </w:t>
      </w:r>
      <w:r w:rsidRPr="003B0556">
        <w:rPr>
          <w:b/>
          <w:bCs/>
          <w:highlight w:val="yellow"/>
          <w:u w:val="single"/>
        </w:rPr>
        <w:t xml:space="preserve">communities look like when </w:t>
      </w:r>
      <w:r w:rsidRPr="00F222D9">
        <w:rPr>
          <w:b/>
          <w:bCs/>
          <w:u w:val="single"/>
        </w:rPr>
        <w:t xml:space="preserve">freed of the threat of state violence? What objectives, what plans, what lives, what adventures are there when the oppressions are abandoned and </w:t>
      </w:r>
      <w:r w:rsidRPr="003B0556">
        <w:rPr>
          <w:b/>
          <w:bCs/>
          <w:highlight w:val="yellow"/>
          <w:u w:val="single"/>
        </w:rPr>
        <w:t>we float away from the world; not disabled by disillusionment, but unburdened by it? No gods, no masters, no gravity</w:t>
      </w:r>
      <w:r w:rsidRPr="003B0556">
        <w:rPr>
          <w:sz w:val="16"/>
          <w:highlight w:val="yellow"/>
        </w:rPr>
        <w:t xml:space="preserve"> </w:t>
      </w:r>
      <w:r w:rsidRPr="00656526">
        <w:rPr>
          <w:sz w:val="16"/>
        </w:rPr>
        <w:t>– no probl</w:t>
      </w:r>
      <w:r w:rsidRPr="00BF4107">
        <w:rPr>
          <w:sz w:val="16"/>
        </w:rPr>
        <w:t xml:space="preserve">em! </w:t>
      </w:r>
      <w:proofErr w:type="spellStart"/>
      <w:r w:rsidRPr="00BF4107">
        <w:rPr>
          <w:sz w:val="16"/>
        </w:rPr>
        <w:t>lways</w:t>
      </w:r>
      <w:proofErr w:type="spellEnd"/>
      <w:r w:rsidRPr="00BF4107">
        <w:rPr>
          <w:sz w:val="16"/>
        </w:rPr>
        <w:t xml:space="preserve"> Falling </w:t>
      </w:r>
      <w:r w:rsidRPr="00BF4107">
        <w:rPr>
          <w:b/>
          <w:bCs/>
          <w:u w:val="single"/>
        </w:rPr>
        <w:t>Life on this planet is unsatisfactory. Yet we are not resigned to it. We refuse to</w:t>
      </w:r>
      <w:r w:rsidRPr="00F222D9">
        <w:rPr>
          <w:b/>
          <w:bCs/>
          <w:u w:val="single"/>
        </w:rPr>
        <w:t xml:space="preserve"> be fooled. We fear nothing: being misunderstood, being criticized, being labelled ‘jokers’ or ‘insane’, suffering, life or death – nothing. We are neither dreamers nor idealists nor unrealistic…</w:t>
      </w:r>
      <w:r w:rsidRPr="00656526">
        <w:rPr>
          <w:sz w:val="16"/>
        </w:rPr>
        <w:t xml:space="preserve"> The AAA is an attitude of reaction, defiance, and distrust. A distrust of the illusory philosophies at the level of the naïve, a distrust of unctuous and sonorous morals… No galaxy is obscure… So as not to be overloaded with rhetoric or cloying sincerity, the astronaut’s message is no less a song in which emotion’s modesty dismisses fine transports. When a spider flings itself from a fixed point down into its consequences, it continually sees before it an empty space in which it can find no foothold, however much it stretches. And yet, it finds corners and crevices to build its place of rest, its source of nourishment. So it is with the AAA; before us is continually an empty space, and we are propelled by the conditions that lie behind us. </w:t>
      </w:r>
      <w:r w:rsidRPr="00F222D9">
        <w:rPr>
          <w:b/>
          <w:bCs/>
          <w:u w:val="single"/>
        </w:rPr>
        <w:t xml:space="preserve">What is going to happen? What will the future bring? I do not </w:t>
      </w:r>
      <w:proofErr w:type="gramStart"/>
      <w:r w:rsidRPr="00F222D9">
        <w:rPr>
          <w:b/>
          <w:bCs/>
          <w:u w:val="single"/>
        </w:rPr>
        <w:t>know,</w:t>
      </w:r>
      <w:proofErr w:type="gramEnd"/>
      <w:r w:rsidRPr="00F222D9">
        <w:rPr>
          <w:b/>
          <w:bCs/>
          <w:u w:val="single"/>
        </w:rPr>
        <w:t xml:space="preserve"> I offer no presentiment. </w:t>
      </w:r>
      <w:r w:rsidRPr="00656526">
        <w:rPr>
          <w:b/>
          <w:bCs/>
          <w:highlight w:val="yellow"/>
          <w:u w:val="single"/>
        </w:rPr>
        <w:t xml:space="preserve">Those who consider our goals impossible </w:t>
      </w:r>
      <w:r w:rsidRPr="00656526">
        <w:rPr>
          <w:b/>
          <w:bCs/>
          <w:u w:val="single"/>
        </w:rPr>
        <w:t xml:space="preserve">to achieve </w:t>
      </w:r>
      <w:r w:rsidRPr="00656526">
        <w:rPr>
          <w:b/>
          <w:bCs/>
          <w:highlight w:val="yellow"/>
          <w:u w:val="single"/>
        </w:rPr>
        <w:t xml:space="preserve">will </w:t>
      </w:r>
      <w:r w:rsidRPr="00656526">
        <w:rPr>
          <w:b/>
          <w:bCs/>
          <w:u w:val="single"/>
        </w:rPr>
        <w:t xml:space="preserve">necessarily </w:t>
      </w:r>
      <w:r w:rsidRPr="00656526">
        <w:rPr>
          <w:b/>
          <w:bCs/>
          <w:highlight w:val="yellow"/>
          <w:u w:val="single"/>
        </w:rPr>
        <w:t>find our methods impossible to think</w:t>
      </w:r>
      <w:r w:rsidRPr="00F222D9">
        <w:rPr>
          <w:b/>
          <w:bCs/>
          <w:u w:val="single"/>
        </w:rPr>
        <w:t>.</w:t>
      </w:r>
      <w:r w:rsidRPr="00656526">
        <w:rPr>
          <w:sz w:val="16"/>
        </w:rPr>
        <w:t xml:space="preserve"> </w:t>
      </w:r>
      <w:r w:rsidRPr="00BF4107">
        <w:rPr>
          <w:b/>
          <w:bCs/>
          <w:u w:val="single"/>
        </w:rPr>
        <w:t>Trapped in the false permanency and ahistoricism of the spectacle, these “realistic” pro-revolutionaries</w:t>
      </w:r>
      <w:r w:rsidRPr="00F222D9">
        <w:rPr>
          <w:b/>
          <w:bCs/>
          <w:u w:val="single"/>
        </w:rPr>
        <w:t xml:space="preserve"> are quick to assure our naivety and imploring failure. But why not fail? Is the guarantee of dying from boredom recourse from the risk of dying from spaghettification? </w:t>
      </w:r>
      <w:r w:rsidRPr="00656526">
        <w:rPr>
          <w:sz w:val="16"/>
        </w:rPr>
        <w:t xml:space="preserve">Perhaps knowing there is no future is our greatest freedom. Waiting With </w:t>
      </w:r>
      <w:proofErr w:type="gramStart"/>
      <w:r w:rsidRPr="00656526">
        <w:rPr>
          <w:sz w:val="16"/>
        </w:rPr>
        <w:t>The</w:t>
      </w:r>
      <w:proofErr w:type="gramEnd"/>
      <w:r w:rsidRPr="00656526">
        <w:rPr>
          <w:sz w:val="16"/>
        </w:rPr>
        <w:t xml:space="preserve"> Coffins Under Heaven </w:t>
      </w:r>
      <w:r w:rsidRPr="00F222D9">
        <w:rPr>
          <w:b/>
          <w:bCs/>
          <w:u w:val="single"/>
        </w:rPr>
        <w:t xml:space="preserve">The AAA is not a strand of Posadism and does not </w:t>
      </w:r>
      <w:r w:rsidRPr="00F222D9">
        <w:rPr>
          <w:b/>
          <w:bCs/>
          <w:u w:val="single"/>
        </w:rPr>
        <w:lastRenderedPageBreak/>
        <w:t xml:space="preserve">share their helpless hopes of communistic Alien salvation or global collapse. Their yearning is the same as the pious Christians, waiting for Christ’s return and direction to a better place in a better time. </w:t>
      </w:r>
      <w:r w:rsidRPr="00656526">
        <w:rPr>
          <w:sz w:val="16"/>
        </w:rPr>
        <w:t xml:space="preserve">The lathe of heaven does not </w:t>
      </w:r>
      <w:r w:rsidRPr="00CC4C30">
        <w:rPr>
          <w:sz w:val="16"/>
        </w:rPr>
        <w:t xml:space="preserve">exist. It must be built. Nor does the AAA urge a resignation to one’s docile fate on this planet. </w:t>
      </w:r>
      <w:r w:rsidRPr="00CC4C30">
        <w:rPr>
          <w:b/>
          <w:bCs/>
          <w:u w:val="single"/>
        </w:rPr>
        <w:t xml:space="preserve">However much it hurts to hope for the impossible, to imagine a future we don’t believe in (the Earth being saved, Global revolution, etc.), what matters is the strength we feel </w:t>
      </w:r>
      <w:r w:rsidRPr="003B0556">
        <w:rPr>
          <w:b/>
          <w:bCs/>
          <w:u w:val="single"/>
        </w:rPr>
        <w:t xml:space="preserve">every time we don’t bow our heads, every </w:t>
      </w:r>
      <w:r w:rsidRPr="00BF4107">
        <w:rPr>
          <w:b/>
          <w:bCs/>
          <w:u w:val="single"/>
        </w:rPr>
        <w:t>time we destroy the false idols of civilization, every time our eyes meet those of our comrades, every</w:t>
      </w:r>
      <w:r w:rsidRPr="00F222D9">
        <w:rPr>
          <w:b/>
          <w:bCs/>
          <w:u w:val="single"/>
        </w:rPr>
        <w:t xml:space="preserve"> time that our hands set fire to the symbols of Power</w:t>
      </w:r>
      <w:r w:rsidRPr="00656526">
        <w:rPr>
          <w:sz w:val="16"/>
        </w:rPr>
        <w:t xml:space="preserve">. </w:t>
      </w:r>
      <w:r w:rsidRPr="00F222D9">
        <w:rPr>
          <w:b/>
          <w:bCs/>
          <w:u w:val="single"/>
        </w:rPr>
        <w:t xml:space="preserve">In those moments </w:t>
      </w:r>
      <w:r w:rsidRPr="003B0556">
        <w:rPr>
          <w:b/>
          <w:bCs/>
          <w:highlight w:val="yellow"/>
          <w:u w:val="single"/>
        </w:rPr>
        <w:t xml:space="preserve">we don’t ask ourselves: ‘Will </w:t>
      </w:r>
      <w:r w:rsidRPr="00F222D9">
        <w:rPr>
          <w:b/>
          <w:bCs/>
          <w:u w:val="single"/>
        </w:rPr>
        <w:t xml:space="preserve">we win? Will </w:t>
      </w:r>
      <w:r w:rsidRPr="003B0556">
        <w:rPr>
          <w:b/>
          <w:bCs/>
          <w:highlight w:val="yellow"/>
          <w:u w:val="single"/>
        </w:rPr>
        <w:t>we lose</w:t>
      </w:r>
      <w:r w:rsidRPr="00F222D9">
        <w:rPr>
          <w:b/>
          <w:bCs/>
          <w:u w:val="single"/>
        </w:rPr>
        <w:t xml:space="preserve">?’ In those moments </w:t>
      </w:r>
      <w:r w:rsidRPr="00656526">
        <w:rPr>
          <w:b/>
          <w:bCs/>
          <w:highlight w:val="yellow"/>
          <w:u w:val="single"/>
        </w:rPr>
        <w:t>we just fight</w:t>
      </w:r>
      <w:r w:rsidRPr="00F222D9">
        <w:rPr>
          <w:b/>
          <w:bCs/>
          <w:u w:val="single"/>
        </w:rPr>
        <w:t>. Even if we have no future on this planet, we can still find life on it today</w:t>
      </w:r>
      <w:r w:rsidRPr="00656526">
        <w:rPr>
          <w:sz w:val="16"/>
        </w:rPr>
        <w:t xml:space="preserve">. One does not have to return to sleep after the alarm clock rings. </w:t>
      </w:r>
      <w:r w:rsidRPr="00F222D9">
        <w:rPr>
          <w:b/>
          <w:bCs/>
          <w:u w:val="single"/>
        </w:rPr>
        <w:t xml:space="preserve">Most importantly, </w:t>
      </w:r>
      <w:r w:rsidRPr="003B0556">
        <w:rPr>
          <w:b/>
          <w:bCs/>
          <w:highlight w:val="yellow"/>
          <w:u w:val="single"/>
        </w:rPr>
        <w:t xml:space="preserve">we are not advocating a definitive plan for leaving this planet </w:t>
      </w:r>
      <w:r w:rsidRPr="00F222D9">
        <w:rPr>
          <w:b/>
          <w:bCs/>
          <w:u w:val="single"/>
        </w:rPr>
        <w:t xml:space="preserve">or for what ought to be done in space. It is left to the self-determination of individuals and unions to </w:t>
      </w:r>
      <w:r w:rsidRPr="00CC4C30">
        <w:rPr>
          <w:b/>
          <w:bCs/>
          <w:u w:val="single"/>
        </w:rPr>
        <w:t>decide what is appropriate and ideal for them. The accent is placed not on the content of a choice proposed, but the fact of choosing.</w:t>
      </w:r>
      <w:r w:rsidRPr="00CC4C30">
        <w:rPr>
          <w:sz w:val="16"/>
        </w:rPr>
        <w:t xml:space="preserve"> </w:t>
      </w:r>
      <w:r w:rsidRPr="00CC4C30">
        <w:rPr>
          <w:b/>
          <w:bCs/>
          <w:u w:val="single"/>
        </w:rPr>
        <w:t>Thus</w:t>
      </w:r>
      <w:r w:rsidRPr="00F222D9">
        <w:rPr>
          <w:b/>
          <w:bCs/>
          <w:u w:val="single"/>
        </w:rPr>
        <w:t>, the AAA decision is a decision to decide no longer (that is, the free activity of space without geography would be betrayed if it is subordinated to some conception beforehand.)</w:t>
      </w:r>
      <w:r w:rsidRPr="00656526">
        <w:rPr>
          <w:sz w:val="16"/>
        </w:rPr>
        <w:t xml:space="preserve"> As I could sit here and lament about Stanford </w:t>
      </w:r>
      <w:proofErr w:type="spellStart"/>
      <w:r w:rsidRPr="00656526">
        <w:rPr>
          <w:sz w:val="16"/>
        </w:rPr>
        <w:t>Toruses</w:t>
      </w:r>
      <w:proofErr w:type="spellEnd"/>
      <w:r w:rsidRPr="00656526">
        <w:rPr>
          <w:sz w:val="16"/>
        </w:rPr>
        <w:t xml:space="preserve">, O’Neill Cylinders, and my frothy daydreams of surgically implanting bonsai trees into lungs and dining at souvlaki space stations, but why burden this manuscript with frivolities? </w:t>
      </w:r>
      <w:r w:rsidRPr="00F222D9">
        <w:rPr>
          <w:b/>
          <w:bCs/>
          <w:u w:val="single"/>
        </w:rPr>
        <w:t>Better to go out without constraint later, when day is done, to perfect the design – grown greater in the uncertain twilight of mere dream – in that inward moment that turns upon itself, yet never repeats itself. The AAA is less of an organization than it is a network of individuals and unions cooperatively working toward a defined beginning – leaving this planet.</w:t>
      </w:r>
      <w:r w:rsidRPr="00656526">
        <w:rPr>
          <w:sz w:val="16"/>
        </w:rPr>
        <w:t xml:space="preserve"> All that can come from the AAA are tools, not answers. Because as much as this reads as a manifesto, it isn’t one. It is an invitation. I’ll see you on the dark side of the moon… </w:t>
      </w:r>
      <w:r w:rsidRPr="003B0556">
        <w:rPr>
          <w:b/>
          <w:bCs/>
          <w:highlight w:val="yellow"/>
          <w:u w:val="single"/>
        </w:rPr>
        <w:t>Astronauts of all determinations, unite! We have a world to lose, but a universe to gain!</w:t>
      </w:r>
    </w:p>
    <w:bookmarkEnd w:id="0"/>
    <w:p w14:paraId="25A61182" w14:textId="77777777" w:rsidR="00723035" w:rsidRPr="00063872" w:rsidRDefault="00723035" w:rsidP="00723035">
      <w:pPr>
        <w:pStyle w:val="Heading4"/>
        <w:rPr>
          <w:rFonts w:cs="Calibri"/>
        </w:rPr>
      </w:pPr>
      <w:r w:rsidRPr="00063872">
        <w:rPr>
          <w:rFonts w:cs="Calibri"/>
        </w:rPr>
        <w:t>The role of the ballot is fidelity to the truth – dedication to a shared horizon is liberatory</w:t>
      </w:r>
      <w:r>
        <w:rPr>
          <w:rFonts w:cs="Calibri"/>
        </w:rPr>
        <w:t xml:space="preserve"> and space is the best horizon of all</w:t>
      </w:r>
      <w:r w:rsidRPr="00063872">
        <w:rPr>
          <w:rFonts w:cs="Calibri"/>
        </w:rPr>
        <w:t>, Dean 19:</w:t>
      </w:r>
    </w:p>
    <w:p w14:paraId="6EFA6F08" w14:textId="77777777" w:rsidR="00723035" w:rsidRPr="00063872" w:rsidRDefault="00723035" w:rsidP="00723035">
      <w:pPr>
        <w:rPr>
          <w:rFonts w:cs="Calibri"/>
        </w:rPr>
      </w:pPr>
      <w:r w:rsidRPr="00063872">
        <w:rPr>
          <w:rFonts w:cs="Calibri"/>
        </w:rPr>
        <w:t xml:space="preserve">Dean, Jodi. Comrade: An essay on political belonging. Verso, 2019. // LHP BT + LHP PS </w:t>
      </w:r>
    </w:p>
    <w:p w14:paraId="188278B3" w14:textId="77777777" w:rsidR="00723035" w:rsidRPr="00063872" w:rsidRDefault="00723035" w:rsidP="00723035">
      <w:pPr>
        <w:spacing w:before="24"/>
        <w:jc w:val="both"/>
        <w:rPr>
          <w:rFonts w:cs="Calibri"/>
          <w:b/>
          <w:color w:val="000000"/>
          <w:u w:val="single"/>
        </w:rPr>
      </w:pPr>
      <w:r w:rsidRPr="00063872">
        <w:rPr>
          <w:rFonts w:cs="Calibri"/>
          <w:color w:val="000000"/>
          <w:sz w:val="8"/>
        </w:rPr>
        <w:t xml:space="preserve">The idea that comrades are those who belong to the same side of a political struggle leads to the fourth thesis: </w:t>
      </w:r>
      <w:r w:rsidRPr="00063872">
        <w:rPr>
          <w:rFonts w:cs="Calibri"/>
          <w:b/>
          <w:color w:val="000000"/>
          <w:u w:val="single"/>
        </w:rPr>
        <w:t xml:space="preserve">The </w:t>
      </w:r>
      <w:r w:rsidRPr="00063872">
        <w:rPr>
          <w:rStyle w:val="Emphasis"/>
          <w:rFonts w:cs="Calibri"/>
          <w:highlight w:val="yellow"/>
        </w:rPr>
        <w:t>relation between comrades is mediated by</w:t>
      </w:r>
      <w:r w:rsidRPr="00063872">
        <w:rPr>
          <w:rFonts w:cs="Calibri"/>
          <w:b/>
          <w:color w:val="000000"/>
          <w:u w:val="single"/>
        </w:rPr>
        <w:t xml:space="preserve"> fidelity to a </w:t>
      </w:r>
      <w:r w:rsidRPr="00063872">
        <w:rPr>
          <w:rStyle w:val="Emphasis"/>
          <w:rFonts w:cs="Calibri"/>
          <w:highlight w:val="yellow"/>
        </w:rPr>
        <w:t>truth</w:t>
      </w:r>
      <w:r w:rsidRPr="00063872">
        <w:rPr>
          <w:rFonts w:cs="Calibri"/>
          <w:b/>
          <w:color w:val="000000"/>
          <w:u w:val="single"/>
        </w:rPr>
        <w:t xml:space="preserve">; </w:t>
      </w:r>
      <w:r w:rsidRPr="00063872">
        <w:rPr>
          <w:rStyle w:val="Emphasis"/>
          <w:rFonts w:cs="Calibri"/>
          <w:highlight w:val="yellow"/>
        </w:rPr>
        <w:t>practices</w:t>
      </w:r>
      <w:r w:rsidRPr="00063872">
        <w:rPr>
          <w:rFonts w:cs="Calibri"/>
          <w:b/>
          <w:color w:val="000000"/>
          <w:u w:val="single"/>
        </w:rPr>
        <w:t xml:space="preserve"> of comradeship </w:t>
      </w:r>
      <w:r w:rsidRPr="00063872">
        <w:rPr>
          <w:rStyle w:val="Emphasis"/>
          <w:rFonts w:cs="Calibri"/>
          <w:highlight w:val="yellow"/>
        </w:rPr>
        <w:t>materialize</w:t>
      </w:r>
      <w:r w:rsidRPr="00063872">
        <w:rPr>
          <w:rFonts w:cs="Calibri"/>
          <w:b/>
          <w:color w:val="000000"/>
          <w:u w:val="single"/>
        </w:rPr>
        <w:t xml:space="preserve"> this </w:t>
      </w:r>
      <w:r w:rsidRPr="00063872">
        <w:rPr>
          <w:rStyle w:val="Emphasis"/>
          <w:rFonts w:cs="Calibri"/>
          <w:highlight w:val="yellow"/>
        </w:rPr>
        <w:t>fidelity</w:t>
      </w:r>
      <w:r w:rsidRPr="00063872">
        <w:rPr>
          <w:rFonts w:cs="Calibri"/>
          <w:b/>
          <w:color w:val="000000"/>
          <w:u w:val="single"/>
        </w:rPr>
        <w:t>. The “same side” points to the truth comrades are faithful to—the political truth that unites them</w:t>
      </w:r>
      <w:r w:rsidRPr="00063872">
        <w:rPr>
          <w:rFonts w:cs="Calibri"/>
          <w:color w:val="000000"/>
          <w:sz w:val="8"/>
        </w:rPr>
        <w:t>—</w:t>
      </w:r>
      <w:r w:rsidRPr="00063872">
        <w:rPr>
          <w:rFonts w:cs="Calibri"/>
          <w:b/>
          <w:color w:val="000000"/>
          <w:u w:val="single"/>
        </w:rPr>
        <w:t>and the fidelity with which they work to realize this truth in the world.</w:t>
      </w:r>
      <w:r w:rsidRPr="00063872">
        <w:rPr>
          <w:rFonts w:cs="Calibri"/>
          <w:color w:val="000000"/>
          <w:sz w:val="8"/>
        </w:rPr>
        <w:t xml:space="preserve"> “Belonging” invites attention to the expectations, practices, and affects that being on the same side generates. The notions of truth and fidelity at work here come from Alain </w:t>
      </w:r>
      <w:proofErr w:type="spellStart"/>
      <w:r w:rsidRPr="00063872">
        <w:rPr>
          <w:rFonts w:cs="Calibri"/>
          <w:color w:val="000000"/>
          <w:sz w:val="8"/>
        </w:rPr>
        <w:t>Badiou</w:t>
      </w:r>
      <w:proofErr w:type="spellEnd"/>
      <w:r w:rsidRPr="00063872">
        <w:rPr>
          <w:rFonts w:cs="Calibri"/>
          <w:color w:val="000000"/>
          <w:sz w:val="8"/>
        </w:rPr>
        <w:t xml:space="preserve">. In brief, </w:t>
      </w:r>
      <w:proofErr w:type="spellStart"/>
      <w:r w:rsidRPr="00063872">
        <w:rPr>
          <w:rFonts w:cs="Calibri"/>
          <w:b/>
          <w:color w:val="000000"/>
          <w:u w:val="single"/>
        </w:rPr>
        <w:t>Badiou</w:t>
      </w:r>
      <w:proofErr w:type="spellEnd"/>
      <w:r w:rsidRPr="00063872">
        <w:rPr>
          <w:rFonts w:cs="Calibri"/>
          <w:b/>
          <w:color w:val="000000"/>
          <w:u w:val="single"/>
        </w:rPr>
        <w:t xml:space="preserve"> rejects the idea of truth as a proposition or judgment, arguing instead that </w:t>
      </w:r>
      <w:r w:rsidRPr="00063872">
        <w:rPr>
          <w:rStyle w:val="StyleUnderline"/>
          <w:rFonts w:cs="Calibri"/>
          <w:highlight w:val="yellow"/>
        </w:rPr>
        <w:t>truth is a process</w:t>
      </w:r>
      <w:r w:rsidRPr="00063872">
        <w:rPr>
          <w:rFonts w:cs="Calibri"/>
          <w:b/>
          <w:color w:val="000000"/>
          <w:u w:val="single"/>
        </w:rPr>
        <w:t xml:space="preserve">. The </w:t>
      </w:r>
      <w:r w:rsidRPr="00063872">
        <w:rPr>
          <w:rFonts w:cs="Calibri"/>
          <w:b/>
          <w:color w:val="000000"/>
          <w:highlight w:val="yellow"/>
          <w:u w:val="single"/>
        </w:rPr>
        <w:t>process begins</w:t>
      </w:r>
      <w:r w:rsidRPr="00063872">
        <w:rPr>
          <w:rFonts w:cs="Calibri"/>
          <w:b/>
          <w:color w:val="000000"/>
          <w:u w:val="single"/>
        </w:rPr>
        <w:t xml:space="preserve"> </w:t>
      </w:r>
      <w:r w:rsidRPr="00063872">
        <w:rPr>
          <w:rFonts w:cs="Calibri"/>
          <w:b/>
          <w:color w:val="000000"/>
          <w:highlight w:val="yellow"/>
          <w:u w:val="single"/>
        </w:rPr>
        <w:t>with</w:t>
      </w:r>
      <w:r w:rsidRPr="00063872">
        <w:rPr>
          <w:rFonts w:cs="Calibri"/>
          <w:b/>
          <w:color w:val="000000"/>
          <w:u w:val="single"/>
        </w:rPr>
        <w:t xml:space="preserve"> the eruption of something new, </w:t>
      </w:r>
      <w:r w:rsidRPr="00063872">
        <w:rPr>
          <w:rFonts w:cs="Calibri"/>
          <w:b/>
          <w:color w:val="000000"/>
          <w:highlight w:val="yellow"/>
          <w:u w:val="single"/>
        </w:rPr>
        <w:t>an event</w:t>
      </w:r>
      <w:r w:rsidRPr="00063872">
        <w:rPr>
          <w:rFonts w:cs="Calibri"/>
          <w:b/>
          <w:color w:val="000000"/>
          <w:u w:val="single"/>
        </w:rPr>
        <w:t>.</w:t>
      </w:r>
      <w:r w:rsidRPr="00063872">
        <w:rPr>
          <w:rFonts w:cs="Calibri"/>
          <w:color w:val="000000"/>
          <w:sz w:val="8"/>
        </w:rPr>
        <w:t xml:space="preserve"> </w:t>
      </w:r>
      <w:r w:rsidRPr="00063872">
        <w:rPr>
          <w:rFonts w:cs="Calibri"/>
          <w:b/>
          <w:color w:val="000000"/>
          <w:u w:val="single"/>
        </w:rPr>
        <w:t xml:space="preserve">Because an event changes the situation, breaks the confines of the given, </w:t>
      </w:r>
      <w:r w:rsidRPr="00063872">
        <w:rPr>
          <w:rFonts w:cs="Calibri"/>
          <w:b/>
          <w:color w:val="000000"/>
          <w:highlight w:val="yellow"/>
          <w:u w:val="single"/>
        </w:rPr>
        <w:t>it is undecidable</w:t>
      </w:r>
      <w:r w:rsidRPr="00063872">
        <w:rPr>
          <w:rFonts w:cs="Calibri"/>
          <w:b/>
          <w:color w:val="000000"/>
          <w:u w:val="single"/>
        </w:rPr>
        <w:t xml:space="preserve"> in terms of the given; it is something entirely new</w:t>
      </w:r>
      <w:r w:rsidRPr="00063872">
        <w:rPr>
          <w:rFonts w:cs="Calibri"/>
          <w:color w:val="000000"/>
          <w:sz w:val="8"/>
        </w:rPr>
        <w:t xml:space="preserve">. </w:t>
      </w:r>
      <w:proofErr w:type="spellStart"/>
      <w:r w:rsidRPr="00063872">
        <w:rPr>
          <w:rFonts w:cs="Calibri"/>
          <w:color w:val="000000"/>
          <w:sz w:val="8"/>
        </w:rPr>
        <w:t>Badiou</w:t>
      </w:r>
      <w:proofErr w:type="spellEnd"/>
      <w:r w:rsidRPr="00063872">
        <w:rPr>
          <w:rFonts w:cs="Calibri"/>
          <w:color w:val="000000"/>
          <w:sz w:val="8"/>
        </w:rPr>
        <w:t xml:space="preserve"> argues that this undecidability “induces the appearance of a </w:t>
      </w:r>
      <w:r w:rsidRPr="00063872">
        <w:rPr>
          <w:rFonts w:cs="Calibri"/>
          <w:i/>
          <w:color w:val="000000"/>
          <w:sz w:val="8"/>
        </w:rPr>
        <w:t>subject</w:t>
      </w:r>
      <w:r w:rsidRPr="00063872">
        <w:rPr>
          <w:rFonts w:cs="Calibri"/>
          <w:color w:val="000000"/>
          <w:sz w:val="8"/>
        </w:rPr>
        <w:t xml:space="preserve"> of the event.”</w:t>
      </w:r>
      <w:hyperlink r:id="rId13">
        <w:r w:rsidRPr="00063872">
          <w:rPr>
            <w:rFonts w:cs="Calibri"/>
            <w:color w:val="0000FF"/>
            <w:u w:val="single"/>
            <w:vertAlign w:val="superscript"/>
          </w:rPr>
          <w:t>60</w:t>
        </w:r>
      </w:hyperlink>
      <w:r w:rsidRPr="00063872">
        <w:rPr>
          <w:rFonts w:cs="Calibri"/>
          <w:color w:val="000000"/>
          <w:sz w:val="8"/>
        </w:rPr>
        <w:t xml:space="preserve"> </w:t>
      </w:r>
      <w:r w:rsidRPr="00063872">
        <w:rPr>
          <w:rFonts w:cs="Calibri"/>
          <w:b/>
          <w:color w:val="000000"/>
          <w:highlight w:val="yellow"/>
          <w:u w:val="single"/>
        </w:rPr>
        <w:t>This subject isn’t the cause of the event. It’s an effect</w:t>
      </w:r>
      <w:r w:rsidRPr="00063872">
        <w:rPr>
          <w:rFonts w:cs="Calibri"/>
          <w:b/>
          <w:color w:val="000000"/>
          <w:u w:val="single"/>
        </w:rPr>
        <w:t xml:space="preserve"> of </w:t>
      </w:r>
      <w:r w:rsidRPr="00063872">
        <w:rPr>
          <w:rFonts w:cs="Calibri"/>
          <w:b/>
          <w:color w:val="000000"/>
          <w:highlight w:val="yellow"/>
          <w:u w:val="single"/>
        </w:rPr>
        <w:t>or response</w:t>
      </w:r>
      <w:r w:rsidRPr="00063872">
        <w:rPr>
          <w:rFonts w:cs="Calibri"/>
          <w:b/>
          <w:color w:val="000000"/>
          <w:u w:val="single"/>
        </w:rPr>
        <w:t xml:space="preserve"> to the event,</w:t>
      </w:r>
      <w:r w:rsidRPr="00063872">
        <w:rPr>
          <w:rFonts w:cs="Calibri"/>
          <w:color w:val="000000"/>
          <w:sz w:val="8"/>
        </w:rPr>
        <w:t xml:space="preserve"> “the decision to </w:t>
      </w:r>
      <w:r w:rsidRPr="00063872">
        <w:rPr>
          <w:rFonts w:cs="Calibri"/>
          <w:i/>
          <w:color w:val="000000"/>
          <w:sz w:val="8"/>
        </w:rPr>
        <w:t>say</w:t>
      </w:r>
      <w:r w:rsidRPr="00063872">
        <w:rPr>
          <w:rFonts w:cs="Calibri"/>
          <w:color w:val="000000"/>
          <w:sz w:val="8"/>
        </w:rPr>
        <w:t xml:space="preserve"> that the event has taken place.” Grammar might seduce us into rendering this subject as “I.” </w:t>
      </w:r>
      <w:r w:rsidRPr="00063872">
        <w:rPr>
          <w:rFonts w:cs="Calibri"/>
          <w:b/>
          <w:color w:val="000000"/>
          <w:u w:val="single"/>
        </w:rPr>
        <w:t>We should</w:t>
      </w:r>
      <w:r w:rsidRPr="00063872">
        <w:rPr>
          <w:rFonts w:cs="Calibri"/>
          <w:color w:val="000000"/>
          <w:sz w:val="8"/>
        </w:rPr>
        <w:t xml:space="preserve"> avoid this temptation and </w:t>
      </w:r>
      <w:r w:rsidRPr="00063872">
        <w:rPr>
          <w:rFonts w:cs="Calibri"/>
          <w:b/>
          <w:color w:val="000000"/>
          <w:highlight w:val="yellow"/>
          <w:u w:val="single"/>
        </w:rPr>
        <w:t>recognize the subject</w:t>
      </w:r>
      <w:r w:rsidRPr="00063872">
        <w:rPr>
          <w:rFonts w:cs="Calibri"/>
          <w:color w:val="000000"/>
          <w:sz w:val="8"/>
          <w:highlight w:val="yellow"/>
        </w:rPr>
        <w:t xml:space="preserve"> </w:t>
      </w:r>
      <w:r w:rsidRPr="00063872">
        <w:rPr>
          <w:rFonts w:cs="Calibri"/>
          <w:b/>
          <w:color w:val="000000"/>
          <w:highlight w:val="yellow"/>
          <w:u w:val="single"/>
        </w:rPr>
        <w:t>as</w:t>
      </w:r>
      <w:r w:rsidRPr="00063872">
        <w:rPr>
          <w:rFonts w:cs="Calibri"/>
          <w:color w:val="000000"/>
          <w:sz w:val="8"/>
        </w:rPr>
        <w:t xml:space="preserve"> designating an inflection point, </w:t>
      </w:r>
      <w:r w:rsidRPr="00063872">
        <w:rPr>
          <w:rFonts w:cs="Calibri"/>
          <w:b/>
          <w:color w:val="000000"/>
          <w:highlight w:val="yellow"/>
          <w:u w:val="single"/>
        </w:rPr>
        <w:t>a response that extends the event</w:t>
      </w:r>
      <w:r w:rsidRPr="00063872">
        <w:rPr>
          <w:rFonts w:cs="Calibri"/>
          <w:b/>
          <w:color w:val="000000"/>
          <w:u w:val="single"/>
        </w:rPr>
        <w:t>.</w:t>
      </w:r>
      <w:r w:rsidRPr="00063872">
        <w:rPr>
          <w:rFonts w:cs="Calibri"/>
          <w:color w:val="000000"/>
          <w:sz w:val="8"/>
        </w:rPr>
        <w:t xml:space="preserve"> </w:t>
      </w:r>
      <w:r w:rsidRPr="00063872">
        <w:rPr>
          <w:rFonts w:cs="Calibri"/>
          <w:b/>
          <w:color w:val="000000"/>
          <w:u w:val="single"/>
        </w:rPr>
        <w:t xml:space="preserve">The decision that a truth has appeared, that an event has occurred, </w:t>
      </w:r>
      <w:r w:rsidRPr="00063872">
        <w:rPr>
          <w:rFonts w:cs="Calibri"/>
          <w:b/>
          <w:color w:val="000000"/>
          <w:highlight w:val="yellow"/>
          <w:u w:val="single"/>
        </w:rPr>
        <w:t>incites a process of verification</w:t>
      </w:r>
      <w:r w:rsidRPr="00063872">
        <w:rPr>
          <w:rFonts w:cs="Calibri"/>
          <w:color w:val="000000"/>
          <w:sz w:val="8"/>
        </w:rPr>
        <w:t xml:space="preserve">, the “infinite procedure of verification of the true,” </w:t>
      </w:r>
      <w:r w:rsidRPr="00063872">
        <w:rPr>
          <w:rFonts w:cs="Calibri"/>
          <w:b/>
          <w:color w:val="000000"/>
          <w:u w:val="single"/>
        </w:rPr>
        <w:t>in</w:t>
      </w:r>
      <w:r w:rsidRPr="00063872">
        <w:rPr>
          <w:rFonts w:cs="Calibri"/>
          <w:color w:val="000000"/>
          <w:sz w:val="8"/>
        </w:rPr>
        <w:t xml:space="preserve"> </w:t>
      </w:r>
      <w:r w:rsidRPr="00063872">
        <w:rPr>
          <w:rFonts w:cs="Calibri"/>
          <w:b/>
          <w:color w:val="000000"/>
          <w:u w:val="single"/>
        </w:rPr>
        <w:t xml:space="preserve">what </w:t>
      </w:r>
      <w:proofErr w:type="spellStart"/>
      <w:r w:rsidRPr="00063872">
        <w:rPr>
          <w:rFonts w:cs="Calibri"/>
          <w:b/>
          <w:color w:val="000000"/>
          <w:u w:val="single"/>
        </w:rPr>
        <w:t>Badiou</w:t>
      </w:r>
      <w:proofErr w:type="spellEnd"/>
      <w:r w:rsidRPr="00063872">
        <w:rPr>
          <w:rFonts w:cs="Calibri"/>
          <w:b/>
          <w:color w:val="000000"/>
          <w:u w:val="single"/>
        </w:rPr>
        <w:t xml:space="preserve"> calls </w:t>
      </w:r>
      <w:r w:rsidRPr="00063872">
        <w:rPr>
          <w:rFonts w:cs="Calibri"/>
          <w:b/>
          <w:color w:val="000000"/>
          <w:highlight w:val="yellow"/>
          <w:u w:val="single"/>
        </w:rPr>
        <w:t>an “exercise of fidelity</w:t>
      </w:r>
      <w:r w:rsidRPr="00063872">
        <w:rPr>
          <w:rFonts w:cs="Calibri"/>
          <w:color w:val="000000"/>
          <w:sz w:val="8"/>
        </w:rPr>
        <w:t>.”</w:t>
      </w:r>
      <w:hyperlink r:id="rId14">
        <w:r w:rsidRPr="00063872">
          <w:rPr>
            <w:rFonts w:cs="Calibri"/>
            <w:color w:val="0000FF"/>
            <w:u w:val="single"/>
            <w:vertAlign w:val="superscript"/>
          </w:rPr>
          <w:t>61</w:t>
        </w:r>
      </w:hyperlink>
      <w:r w:rsidRPr="00063872">
        <w:rPr>
          <w:rFonts w:cs="Calibri"/>
          <w:color w:val="000000"/>
          <w:sz w:val="8"/>
        </w:rPr>
        <w:t xml:space="preserve"> </w:t>
      </w:r>
      <w:r w:rsidRPr="00063872">
        <w:rPr>
          <w:rFonts w:cs="Calibri"/>
          <w:b/>
          <w:color w:val="000000"/>
          <w:u w:val="single"/>
        </w:rPr>
        <w:t xml:space="preserve">Fidelity is a working out and </w:t>
      </w:r>
      <w:r w:rsidRPr="00063872">
        <w:rPr>
          <w:rFonts w:cs="Calibri"/>
          <w:b/>
          <w:color w:val="000000"/>
          <w:highlight w:val="yellow"/>
          <w:u w:val="single"/>
        </w:rPr>
        <w:t>working through</w:t>
      </w:r>
      <w:r w:rsidRPr="00063872">
        <w:rPr>
          <w:rFonts w:cs="Calibri"/>
          <w:b/>
          <w:color w:val="000000"/>
          <w:u w:val="single"/>
        </w:rPr>
        <w:t xml:space="preserve"> of the </w:t>
      </w:r>
      <w:r w:rsidRPr="00063872">
        <w:rPr>
          <w:rFonts w:cs="Calibri"/>
          <w:b/>
          <w:color w:val="000000"/>
          <w:highlight w:val="yellow"/>
          <w:u w:val="single"/>
        </w:rPr>
        <w:t>truth</w:t>
      </w:r>
      <w:r w:rsidRPr="00063872">
        <w:rPr>
          <w:rFonts w:cs="Calibri"/>
          <w:b/>
          <w:color w:val="000000"/>
          <w:u w:val="single"/>
        </w:rPr>
        <w:t xml:space="preserve">, an </w:t>
      </w:r>
      <w:r w:rsidRPr="00063872">
        <w:rPr>
          <w:rFonts w:cs="Calibri"/>
          <w:b/>
          <w:color w:val="000000"/>
          <w:highlight w:val="yellow"/>
          <w:u w:val="single"/>
        </w:rPr>
        <w:t>engagement</w:t>
      </w:r>
      <w:r w:rsidRPr="00063872">
        <w:rPr>
          <w:rFonts w:cs="Calibri"/>
          <w:b/>
          <w:color w:val="000000"/>
          <w:u w:val="single"/>
        </w:rPr>
        <w:t xml:space="preserve"> with truth </w:t>
      </w:r>
      <w:r w:rsidRPr="00063872">
        <w:rPr>
          <w:rFonts w:cs="Calibri"/>
          <w:b/>
          <w:color w:val="000000"/>
          <w:highlight w:val="yellow"/>
          <w:u w:val="single"/>
        </w:rPr>
        <w:t>that extends</w:t>
      </w:r>
      <w:r w:rsidRPr="00063872">
        <w:rPr>
          <w:rFonts w:cs="Calibri"/>
          <w:b/>
          <w:color w:val="000000"/>
          <w:u w:val="single"/>
        </w:rPr>
        <w:t xml:space="preserve"> out </w:t>
      </w:r>
      <w:r w:rsidRPr="00063872">
        <w:rPr>
          <w:rFonts w:cs="Calibri"/>
          <w:b/>
          <w:color w:val="000000"/>
          <w:highlight w:val="yellow"/>
          <w:u w:val="single"/>
        </w:rPr>
        <w:t>into</w:t>
      </w:r>
      <w:r w:rsidRPr="00063872">
        <w:rPr>
          <w:rFonts w:cs="Calibri"/>
          <w:b/>
          <w:color w:val="000000"/>
          <w:u w:val="single"/>
        </w:rPr>
        <w:t xml:space="preserve"> </w:t>
      </w:r>
      <w:r w:rsidRPr="00063872">
        <w:rPr>
          <w:rFonts w:cs="Calibri"/>
          <w:b/>
          <w:color w:val="000000"/>
          <w:highlight w:val="yellow"/>
          <w:u w:val="single"/>
        </w:rPr>
        <w:t>and</w:t>
      </w:r>
      <w:r w:rsidRPr="00063872">
        <w:rPr>
          <w:rFonts w:cs="Calibri"/>
          <w:b/>
          <w:color w:val="000000"/>
          <w:u w:val="single"/>
        </w:rPr>
        <w:t xml:space="preserve"> </w:t>
      </w:r>
      <w:r w:rsidRPr="00063872">
        <w:rPr>
          <w:rFonts w:cs="Calibri"/>
          <w:b/>
          <w:color w:val="000000"/>
          <w:highlight w:val="yellow"/>
          <w:u w:val="single"/>
        </w:rPr>
        <w:t>changes the world</w:t>
      </w:r>
      <w:r w:rsidRPr="00063872">
        <w:rPr>
          <w:rFonts w:cs="Calibri"/>
          <w:b/>
          <w:color w:val="000000"/>
          <w:u w:val="single"/>
        </w:rPr>
        <w:t xml:space="preserve">. We should recognize here the unavoidably collective dimension of fidelity: </w:t>
      </w:r>
      <w:r w:rsidRPr="00063872">
        <w:rPr>
          <w:rFonts w:cs="Calibri"/>
          <w:b/>
          <w:color w:val="000000"/>
          <w:highlight w:val="yellow"/>
          <w:u w:val="single"/>
        </w:rPr>
        <w:t>in</w:t>
      </w:r>
      <w:r w:rsidRPr="00063872">
        <w:rPr>
          <w:rFonts w:cs="Calibri"/>
          <w:b/>
          <w:color w:val="000000"/>
          <w:u w:val="single"/>
        </w:rPr>
        <w:t xml:space="preserve"> the </w:t>
      </w:r>
      <w:r w:rsidRPr="00063872">
        <w:rPr>
          <w:rFonts w:cs="Calibri"/>
          <w:b/>
          <w:color w:val="000000"/>
          <w:highlight w:val="yellow"/>
          <w:u w:val="single"/>
        </w:rPr>
        <w:t>political</w:t>
      </w:r>
      <w:r w:rsidRPr="00063872">
        <w:rPr>
          <w:rFonts w:cs="Calibri"/>
          <w:b/>
          <w:color w:val="000000"/>
          <w:u w:val="single"/>
        </w:rPr>
        <w:t xml:space="preserve"> field, </w:t>
      </w:r>
      <w:r w:rsidRPr="00063872">
        <w:rPr>
          <w:rFonts w:cs="Calibri"/>
          <w:b/>
          <w:color w:val="000000"/>
          <w:highlight w:val="yellow"/>
          <w:u w:val="single"/>
        </w:rPr>
        <w:t>verification is a struggle</w:t>
      </w:r>
      <w:r w:rsidRPr="00063872">
        <w:rPr>
          <w:rFonts w:cs="Calibri"/>
          <w:b/>
          <w:color w:val="000000"/>
          <w:u w:val="single"/>
        </w:rPr>
        <w:t xml:space="preserve"> of the many. </w:t>
      </w:r>
      <w:r w:rsidRPr="00063872">
        <w:rPr>
          <w:rFonts w:cs="Calibri"/>
          <w:color w:val="000000"/>
          <w:sz w:val="8"/>
        </w:rPr>
        <w:t xml:space="preserve">Peter Hallward draws out some implications of </w:t>
      </w:r>
      <w:proofErr w:type="spellStart"/>
      <w:r w:rsidRPr="00063872">
        <w:rPr>
          <w:rFonts w:cs="Calibri"/>
          <w:color w:val="000000"/>
          <w:sz w:val="8"/>
        </w:rPr>
        <w:t>Badiou’s</w:t>
      </w:r>
      <w:proofErr w:type="spellEnd"/>
      <w:r w:rsidRPr="00063872">
        <w:rPr>
          <w:rFonts w:cs="Calibri"/>
          <w:color w:val="000000"/>
          <w:sz w:val="8"/>
        </w:rPr>
        <w:t xml:space="preserve"> conception of truth. First, it is subjective. Those faithful to an </w:t>
      </w:r>
      <w:proofErr w:type="spellStart"/>
      <w:r w:rsidRPr="00063872">
        <w:rPr>
          <w:rFonts w:cs="Calibri"/>
          <w:color w:val="000000"/>
          <w:sz w:val="8"/>
        </w:rPr>
        <w:t>evental</w:t>
      </w:r>
      <w:proofErr w:type="spellEnd"/>
      <w:r w:rsidRPr="00063872">
        <w:rPr>
          <w:rFonts w:cs="Calibri"/>
          <w:color w:val="000000"/>
          <w:sz w:val="8"/>
        </w:rPr>
        <w:t xml:space="preserve"> truth involve themselves in working it out, exploring its consequences.</w:t>
      </w:r>
      <w:hyperlink r:id="rId15">
        <w:r w:rsidRPr="00063872">
          <w:rPr>
            <w:rFonts w:cs="Calibri"/>
            <w:color w:val="0000FF"/>
            <w:u w:val="single"/>
            <w:vertAlign w:val="superscript"/>
          </w:rPr>
          <w:t>62</w:t>
        </w:r>
      </w:hyperlink>
      <w:r w:rsidRPr="00063872">
        <w:rPr>
          <w:rFonts w:cs="Calibri"/>
          <w:color w:val="000000"/>
          <w:sz w:val="8"/>
        </w:rPr>
        <w:t xml:space="preserve"> Second, fidelity is not blind faith; it is rigorous engagement unconcerned with individual personality and incorporated into the body of truth that it generates. Hallward writes:</w:t>
      </w:r>
      <w:r w:rsidRPr="00063872">
        <w:rPr>
          <w:rFonts w:cs="Calibri"/>
          <w:b/>
          <w:color w:val="000000"/>
          <w:u w:val="single"/>
        </w:rPr>
        <w:t xml:space="preserve"> </w:t>
      </w:r>
      <w:r w:rsidRPr="00063872">
        <w:rPr>
          <w:rFonts w:cs="Calibri"/>
          <w:color w:val="000000"/>
          <w:sz w:val="8"/>
        </w:rPr>
        <w:t xml:space="preserve">Fidelity is, by definition, ex-centric, directed outward, beyond the limits of a merely personal integrity. To be faithful to an </w:t>
      </w:r>
      <w:proofErr w:type="spellStart"/>
      <w:r w:rsidRPr="00063872">
        <w:rPr>
          <w:rFonts w:cs="Calibri"/>
          <w:color w:val="000000"/>
          <w:sz w:val="8"/>
        </w:rPr>
        <w:t>evental</w:t>
      </w:r>
      <w:proofErr w:type="spellEnd"/>
      <w:r w:rsidRPr="00063872">
        <w:rPr>
          <w:rFonts w:cs="Calibri"/>
          <w:color w:val="000000"/>
          <w:sz w:val="8"/>
        </w:rPr>
        <w:t xml:space="preserve"> implication always means to abandon </w:t>
      </w:r>
      <w:r w:rsidRPr="00063872">
        <w:rPr>
          <w:rFonts w:cs="Calibri"/>
          <w:color w:val="000000"/>
          <w:sz w:val="8"/>
        </w:rPr>
        <w:lastRenderedPageBreak/>
        <w:t xml:space="preserve">oneself, rigorously, to the unfolding of its consequences. </w:t>
      </w:r>
      <w:r w:rsidRPr="00063872">
        <w:rPr>
          <w:rFonts w:cs="Calibri"/>
          <w:b/>
          <w:color w:val="000000"/>
          <w:u w:val="single"/>
        </w:rPr>
        <w:t>Fidelity implies that, if there is truth, it can be only cruelly indifferent to the private as such.</w:t>
      </w:r>
      <w:r w:rsidRPr="00063872">
        <w:rPr>
          <w:rFonts w:cs="Calibri"/>
          <w:color w:val="000000"/>
          <w:sz w:val="8"/>
        </w:rPr>
        <w:t xml:space="preserve"> </w:t>
      </w:r>
      <w:r w:rsidRPr="00063872">
        <w:rPr>
          <w:rFonts w:cs="Calibri"/>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16">
        <w:r w:rsidRPr="00063872">
          <w:rPr>
            <w:rFonts w:cs="Calibri"/>
            <w:b/>
            <w:color w:val="0000FF"/>
            <w:u w:val="single"/>
            <w:vertAlign w:val="superscript"/>
          </w:rPr>
          <w:t>63</w:t>
        </w:r>
      </w:hyperlink>
      <w:r w:rsidRPr="00063872">
        <w:rPr>
          <w:rFonts w:cs="Calibri"/>
          <w:b/>
          <w:color w:val="000000"/>
          <w:u w:val="single"/>
        </w:rPr>
        <w:t xml:space="preserve"> The truth process builds a new body</w:t>
      </w:r>
      <w:r w:rsidRPr="00063872">
        <w:rPr>
          <w:rFonts w:cs="Calibri"/>
          <w:color w:val="000000"/>
          <w:sz w:val="8"/>
        </w:rPr>
        <w:t>. This body of truth is a collective formed to “work for the consequences of the new” and this work, this collective, disciplines and subsumes the faithful.</w:t>
      </w:r>
      <w:hyperlink r:id="rId17">
        <w:r w:rsidRPr="00063872">
          <w:rPr>
            <w:rFonts w:cs="Calibri"/>
            <w:color w:val="0000FF"/>
            <w:u w:val="single"/>
            <w:vertAlign w:val="superscript"/>
          </w:rPr>
          <w:t>64</w:t>
        </w:r>
      </w:hyperlink>
      <w:r w:rsidRPr="00063872">
        <w:rPr>
          <w:rFonts w:cs="Calibri"/>
          <w:color w:val="000000"/>
          <w:sz w:val="8"/>
        </w:rPr>
        <w:t>Third, collectivity does not imply uniformity. The infinite procedure of verification incorporates multiple experiments, enactments, and effects.</w:t>
      </w:r>
      <w:r w:rsidRPr="00063872">
        <w:rPr>
          <w:rFonts w:cs="Calibri"/>
          <w:b/>
          <w:color w:val="000000"/>
          <w:u w:val="single"/>
        </w:rPr>
        <w:t xml:space="preserve"> </w:t>
      </w:r>
      <w:proofErr w:type="spellStart"/>
      <w:r w:rsidRPr="00063872">
        <w:rPr>
          <w:rFonts w:cs="Calibri"/>
          <w:color w:val="000000"/>
          <w:sz w:val="8"/>
        </w:rPr>
        <w:t>Badiou</w:t>
      </w:r>
      <w:proofErr w:type="spellEnd"/>
      <w:r w:rsidRPr="00063872">
        <w:rPr>
          <w:rFonts w:cs="Calibri"/>
          <w:color w:val="000000"/>
          <w:sz w:val="8"/>
        </w:rPr>
        <w:t xml:space="preserve"> writes, “An organization lies at the intersection between an </w:t>
      </w:r>
      <w:proofErr w:type="gramStart"/>
      <w:r w:rsidRPr="00063872">
        <w:rPr>
          <w:rFonts w:cs="Calibri"/>
          <w:color w:val="000000"/>
          <w:sz w:val="8"/>
        </w:rPr>
        <w:t>Idea</w:t>
      </w:r>
      <w:proofErr w:type="gramEnd"/>
      <w:r w:rsidRPr="00063872">
        <w:rPr>
          <w:rFonts w:cs="Calibri"/>
          <w:color w:val="000000"/>
          <w:sz w:val="8"/>
        </w:rPr>
        <w:t xml:space="preserve"> and an event. However, this intersection only exists as process, whose immediate subject is the political militant.”</w:t>
      </w:r>
      <w:hyperlink r:id="rId18">
        <w:r w:rsidRPr="00063872">
          <w:rPr>
            <w:rFonts w:cs="Calibri"/>
            <w:color w:val="0000FF"/>
            <w:u w:val="single"/>
            <w:vertAlign w:val="superscript"/>
          </w:rPr>
          <w:t>65</w:t>
        </w:r>
      </w:hyperlink>
      <w:r w:rsidRPr="00063872">
        <w:rPr>
          <w:rFonts w:cs="Calibri"/>
          <w:color w:val="000000"/>
          <w:sz w:val="8"/>
        </w:rPr>
        <w:t xml:space="preserve"> We should amend this statement by replacing </w:t>
      </w:r>
      <w:r w:rsidRPr="00063872">
        <w:rPr>
          <w:rFonts w:cs="Calibri"/>
          <w:i/>
          <w:color w:val="000000"/>
          <w:sz w:val="8"/>
        </w:rPr>
        <w:t>militant</w:t>
      </w:r>
      <w:r w:rsidRPr="00063872">
        <w:rPr>
          <w:rFonts w:cs="Calibri"/>
          <w:color w:val="000000"/>
          <w:sz w:val="8"/>
        </w:rPr>
        <w:t xml:space="preserve"> with </w:t>
      </w:r>
      <w:r w:rsidRPr="00063872">
        <w:rPr>
          <w:rFonts w:cs="Calibri"/>
          <w:i/>
          <w:color w:val="000000"/>
          <w:sz w:val="8"/>
        </w:rPr>
        <w:t>comrade</w:t>
      </w:r>
      <w:r w:rsidRPr="00063872">
        <w:rPr>
          <w:rFonts w:cs="Calibri"/>
          <w:color w:val="000000"/>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063872">
        <w:rPr>
          <w:rFonts w:cs="Calibri"/>
          <w:color w:val="000000"/>
          <w:sz w:val="8"/>
        </w:rPr>
        <w:t>body</w:t>
      </w:r>
      <w:proofErr w:type="gramEnd"/>
      <w:r w:rsidRPr="00063872">
        <w:rPr>
          <w:rFonts w:cs="Calibri"/>
          <w:color w:val="000000"/>
          <w:sz w:val="8"/>
        </w:rPr>
        <w:t xml:space="preserve"> and that body is the party, in both its historical and formal sense. Already in </w:t>
      </w:r>
      <w:r w:rsidRPr="00063872">
        <w:rPr>
          <w:rFonts w:cs="Calibri"/>
          <w:i/>
          <w:color w:val="000000"/>
          <w:sz w:val="8"/>
        </w:rPr>
        <w:t>Theory of the Subject</w:t>
      </w:r>
      <w:r w:rsidRPr="00063872">
        <w:rPr>
          <w:rFonts w:cs="Calibri"/>
          <w:color w:val="000000"/>
          <w:sz w:val="8"/>
        </w:rPr>
        <w:t xml:space="preserve">, </w:t>
      </w:r>
      <w:proofErr w:type="spellStart"/>
      <w:r w:rsidRPr="00063872">
        <w:rPr>
          <w:rFonts w:cs="Calibri"/>
          <w:color w:val="000000"/>
          <w:sz w:val="8"/>
        </w:rPr>
        <w:t>Badiou</w:t>
      </w:r>
      <w:proofErr w:type="spellEnd"/>
      <w:r w:rsidRPr="00063872">
        <w:rPr>
          <w:rFonts w:cs="Calibri"/>
          <w:color w:val="000000"/>
          <w:sz w:val="8"/>
        </w:rPr>
        <w:t xml:space="preserve"> recognizes the necessity of a political body, the party as the “subject-support of all politics.”</w:t>
      </w:r>
      <w:hyperlink r:id="rId19">
        <w:r w:rsidRPr="00063872">
          <w:rPr>
            <w:rFonts w:cs="Calibri"/>
            <w:color w:val="0000FF"/>
            <w:u w:val="single"/>
            <w:vertAlign w:val="superscript"/>
          </w:rPr>
          <w:t>66</w:t>
        </w:r>
      </w:hyperlink>
      <w:r w:rsidRPr="00063872">
        <w:rPr>
          <w:rFonts w:cs="Calibri"/>
          <w:color w:val="000000"/>
          <w:sz w:val="8"/>
        </w:rPr>
        <w:t xml:space="preserve"> He writes:</w:t>
      </w:r>
      <w:r w:rsidRPr="00063872">
        <w:rPr>
          <w:rFonts w:cs="Calibri"/>
          <w:b/>
          <w:color w:val="000000"/>
          <w:u w:val="single"/>
        </w:rPr>
        <w:t xml:space="preserve"> </w:t>
      </w:r>
      <w:r w:rsidRPr="00063872">
        <w:rPr>
          <w:rFonts w:cs="Calibri"/>
          <w:color w:val="000000"/>
          <w:sz w:val="8"/>
        </w:rPr>
        <w:t>The party is the body of politics, in the strict sense. The fact that there is a body by no means guarantees that there is a subject … But for there to be a subject, for a subject to be found, there must be the support of a body.</w:t>
      </w:r>
      <w:hyperlink r:id="rId20">
        <w:r w:rsidRPr="00063872">
          <w:rPr>
            <w:rFonts w:cs="Calibri"/>
            <w:color w:val="0000FF"/>
            <w:u w:val="single"/>
            <w:vertAlign w:val="superscript"/>
          </w:rPr>
          <w:t>67</w:t>
        </w:r>
      </w:hyperlink>
      <w:r w:rsidRPr="00063872">
        <w:rPr>
          <w:rFonts w:cs="Calibri"/>
          <w:b/>
          <w:color w:val="000000"/>
          <w:u w:val="single"/>
        </w:rPr>
        <w:t xml:space="preserve"> As a figure of political belonging, the </w:t>
      </w:r>
      <w:r w:rsidRPr="00063872">
        <w:rPr>
          <w:rFonts w:cs="Calibri"/>
          <w:b/>
          <w:color w:val="000000"/>
          <w:highlight w:val="yellow"/>
          <w:u w:val="single"/>
        </w:rPr>
        <w:t>comrade</w:t>
      </w:r>
      <w:r w:rsidRPr="00063872">
        <w:rPr>
          <w:rFonts w:cs="Calibri"/>
          <w:b/>
          <w:color w:val="000000"/>
          <w:u w:val="single"/>
        </w:rPr>
        <w:t xml:space="preserve"> is a faithful </w:t>
      </w:r>
      <w:r w:rsidRPr="00063872">
        <w:rPr>
          <w:rFonts w:cs="Calibri"/>
          <w:b/>
          <w:color w:val="000000"/>
          <w:highlight w:val="yellow"/>
          <w:u w:val="single"/>
        </w:rPr>
        <w:t>response</w:t>
      </w:r>
      <w:r w:rsidRPr="00063872">
        <w:rPr>
          <w:rFonts w:cs="Calibri"/>
          <w:b/>
          <w:color w:val="000000"/>
          <w:u w:val="single"/>
        </w:rPr>
        <w:t xml:space="preserve"> </w:t>
      </w:r>
      <w:r w:rsidRPr="00063872">
        <w:rPr>
          <w:rFonts w:cs="Calibri"/>
          <w:b/>
          <w:color w:val="000000"/>
          <w:highlight w:val="yellow"/>
          <w:u w:val="single"/>
        </w:rPr>
        <w:t xml:space="preserve">to </w:t>
      </w:r>
      <w:r w:rsidRPr="00063872">
        <w:rPr>
          <w:rFonts w:cs="Calibri"/>
          <w:b/>
          <w:color w:val="000000"/>
          <w:u w:val="single"/>
        </w:rPr>
        <w:t xml:space="preserve">the </w:t>
      </w:r>
      <w:proofErr w:type="spellStart"/>
      <w:r w:rsidRPr="00063872">
        <w:rPr>
          <w:rFonts w:cs="Calibri"/>
          <w:b/>
          <w:color w:val="000000"/>
          <w:u w:val="single"/>
        </w:rPr>
        <w:t>evental</w:t>
      </w:r>
      <w:proofErr w:type="spellEnd"/>
      <w:r w:rsidRPr="00063872">
        <w:rPr>
          <w:rFonts w:cs="Calibri"/>
          <w:b/>
          <w:color w:val="000000"/>
          <w:u w:val="single"/>
        </w:rPr>
        <w:t xml:space="preserve"> </w:t>
      </w:r>
      <w:r w:rsidRPr="00063872">
        <w:rPr>
          <w:rFonts w:cs="Calibri"/>
          <w:b/>
          <w:color w:val="000000"/>
          <w:highlight w:val="yellow"/>
          <w:u w:val="single"/>
        </w:rPr>
        <w:t>rupture of</w:t>
      </w:r>
      <w:r w:rsidRPr="00063872">
        <w:rPr>
          <w:rFonts w:cs="Calibri"/>
          <w:b/>
          <w:color w:val="000000"/>
          <w:u w:val="single"/>
        </w:rPr>
        <w:t xml:space="preserve"> crowds and </w:t>
      </w:r>
      <w:r w:rsidRPr="00063872">
        <w:rPr>
          <w:rFonts w:cs="Calibri"/>
          <w:b/>
          <w:color w:val="000000"/>
          <w:highlight w:val="yellow"/>
          <w:u w:val="single"/>
        </w:rPr>
        <w:t>movements</w:t>
      </w:r>
      <w:r w:rsidRPr="00063872">
        <w:rPr>
          <w:rFonts w:cs="Calibri"/>
          <w:b/>
          <w:color w:val="000000"/>
          <w:u w:val="single"/>
        </w:rPr>
        <w:t xml:space="preserve">, to the egalitarian discharge that erupts from the force of the many where they don’t belong, to the movement </w:t>
      </w:r>
      <w:r w:rsidRPr="00063872">
        <w:rPr>
          <w:rFonts w:cs="Calibri"/>
          <w:b/>
          <w:color w:val="000000"/>
          <w:highlight w:val="yellow"/>
          <w:u w:val="single"/>
        </w:rPr>
        <w:t xml:space="preserve">of </w:t>
      </w:r>
      <w:r w:rsidRPr="00063872">
        <w:rPr>
          <w:rFonts w:cs="Calibri"/>
          <w:b/>
          <w:color w:val="000000"/>
          <w:u w:val="single"/>
        </w:rPr>
        <w:t xml:space="preserve">the </w:t>
      </w:r>
      <w:r w:rsidRPr="00063872">
        <w:rPr>
          <w:rFonts w:cs="Calibri"/>
          <w:b/>
          <w:color w:val="000000"/>
          <w:highlight w:val="yellow"/>
          <w:u w:val="single"/>
        </w:rPr>
        <w:t>people</w:t>
      </w:r>
      <w:r w:rsidRPr="00063872">
        <w:rPr>
          <w:rFonts w:cs="Calibri"/>
          <w:b/>
          <w:color w:val="000000"/>
          <w:u w:val="single"/>
        </w:rPr>
        <w:t xml:space="preserve"> </w:t>
      </w:r>
      <w:r w:rsidRPr="00063872">
        <w:rPr>
          <w:rFonts w:cs="Calibri"/>
          <w:b/>
          <w:color w:val="000000"/>
          <w:highlight w:val="yellow"/>
          <w:u w:val="single"/>
        </w:rPr>
        <w:t xml:space="preserve">as </w:t>
      </w:r>
      <w:r w:rsidRPr="00063872">
        <w:rPr>
          <w:rFonts w:cs="Calibri"/>
          <w:b/>
          <w:color w:val="000000"/>
          <w:u w:val="single"/>
        </w:rPr>
        <w:t xml:space="preserve">the </w:t>
      </w:r>
      <w:r w:rsidRPr="00063872">
        <w:rPr>
          <w:rFonts w:cs="Calibri"/>
          <w:b/>
          <w:color w:val="000000"/>
          <w:highlight w:val="yellow"/>
          <w:u w:val="single"/>
        </w:rPr>
        <w:t>subject of politics</w:t>
      </w:r>
      <w:r w:rsidRPr="00063872">
        <w:rPr>
          <w:rFonts w:cs="Calibri"/>
          <w:b/>
          <w:color w:val="000000"/>
          <w:u w:val="single"/>
        </w:rPr>
        <w:t>.</w:t>
      </w:r>
      <w:hyperlink r:id="rId21">
        <w:r w:rsidRPr="00063872">
          <w:rPr>
            <w:rFonts w:cs="Calibri"/>
            <w:b/>
            <w:color w:val="0000FF"/>
            <w:u w:val="single"/>
            <w:vertAlign w:val="superscript"/>
          </w:rPr>
          <w:t>68</w:t>
        </w:r>
      </w:hyperlink>
      <w:r w:rsidRPr="00063872">
        <w:rPr>
          <w:rFonts w:cs="Calibri"/>
          <w:b/>
          <w:color w:val="000000"/>
          <w:u w:val="single"/>
        </w:rPr>
        <w:t xml:space="preserve"> </w:t>
      </w:r>
      <w:r w:rsidRPr="00063872">
        <w:rPr>
          <w:rFonts w:cs="Calibri"/>
          <w:b/>
          <w:color w:val="000000"/>
          <w:highlight w:val="yellow"/>
          <w:u w:val="single"/>
        </w:rPr>
        <w:t>Comrades</w:t>
      </w:r>
      <w:r w:rsidRPr="00063872">
        <w:rPr>
          <w:rFonts w:cs="Calibri"/>
          <w:b/>
          <w:color w:val="000000"/>
          <w:u w:val="single"/>
        </w:rPr>
        <w:t xml:space="preserve"> </w:t>
      </w:r>
      <w:r w:rsidRPr="00063872">
        <w:rPr>
          <w:rFonts w:cs="Calibri"/>
          <w:b/>
          <w:color w:val="000000"/>
          <w:highlight w:val="yellow"/>
          <w:u w:val="single"/>
        </w:rPr>
        <w:t>demonstrate fidelity through political work;</w:t>
      </w:r>
      <w:r w:rsidRPr="00063872">
        <w:rPr>
          <w:rFonts w:cs="Calibri"/>
          <w:b/>
          <w:color w:val="000000"/>
          <w:u w:val="single"/>
        </w:rPr>
        <w:t xml:space="preserve"> through concerted, </w:t>
      </w:r>
      <w:r w:rsidRPr="00063872">
        <w:rPr>
          <w:rFonts w:cs="Calibri"/>
          <w:b/>
          <w:color w:val="000000"/>
          <w:highlight w:val="yellow"/>
          <w:u w:val="single"/>
        </w:rPr>
        <w:t>disciplined engagement</w:t>
      </w:r>
      <w:r w:rsidRPr="00063872">
        <w:rPr>
          <w:rFonts w:cs="Calibri"/>
          <w:b/>
          <w:color w:val="000000"/>
          <w:u w:val="single"/>
        </w:rPr>
        <w:t>. Their practical political work ex</w:t>
      </w:r>
      <w:r w:rsidRPr="00063872">
        <w:rPr>
          <w:rFonts w:cs="Calibri"/>
          <w:b/>
          <w:color w:val="000000"/>
          <w:highlight w:val="yellow"/>
          <w:u w:val="single"/>
        </w:rPr>
        <w:t>tends the truth of the emancipatory egalitarian struggle of the oppressed into the world</w:t>
      </w:r>
      <w:r w:rsidRPr="00063872">
        <w:rPr>
          <w:rFonts w:cs="Calibri"/>
          <w:b/>
          <w:color w:val="000000"/>
          <w:u w:val="single"/>
        </w:rPr>
        <w:t>.</w:t>
      </w:r>
      <w:r w:rsidRPr="00063872">
        <w:rPr>
          <w:rFonts w:cs="Calibri"/>
          <w:color w:val="000000"/>
          <w:sz w:val="8"/>
        </w:rPr>
        <w:t xml:space="preserve"> Amending </w:t>
      </w:r>
      <w:proofErr w:type="spellStart"/>
      <w:r w:rsidRPr="00063872">
        <w:rPr>
          <w:rFonts w:cs="Calibri"/>
          <w:color w:val="000000"/>
          <w:sz w:val="8"/>
        </w:rPr>
        <w:t>Badiou</w:t>
      </w:r>
      <w:proofErr w:type="spellEnd"/>
      <w:r w:rsidRPr="00063872">
        <w:rPr>
          <w:rFonts w:cs="Calibri"/>
          <w:color w:val="000000"/>
          <w:sz w:val="8"/>
        </w:rPr>
        <w:t xml:space="preserve"> (by drawing from his earlier work), we can say that the comrade is not a faithful subject but a political relation faithful to the divided people as the subject of emancipatory egalitarian politics.</w:t>
      </w:r>
      <w:hyperlink r:id="rId22">
        <w:r w:rsidRPr="00063872">
          <w:rPr>
            <w:rFonts w:cs="Calibri"/>
            <w:color w:val="0000FF"/>
            <w:u w:val="single"/>
            <w:vertAlign w:val="superscript"/>
          </w:rPr>
          <w:t>69</w:t>
        </w:r>
      </w:hyperlink>
      <w:r w:rsidRPr="00063872">
        <w:rPr>
          <w:rFonts w:cs="Calibri"/>
          <w:color w:val="000000"/>
          <w:sz w:val="8"/>
        </w:rPr>
        <w:t xml:space="preserve"> </w:t>
      </w:r>
      <w:r w:rsidRPr="00063872">
        <w:rPr>
          <w:rFonts w:cs="Calibri"/>
          <w:b/>
          <w:color w:val="000000"/>
          <w:u w:val="single"/>
        </w:rPr>
        <w:t xml:space="preserve">For us </w:t>
      </w:r>
      <w:r w:rsidRPr="00063872">
        <w:rPr>
          <w:rFonts w:cs="Calibri"/>
          <w:b/>
          <w:color w:val="000000"/>
          <w:highlight w:val="yellow"/>
          <w:u w:val="single"/>
        </w:rPr>
        <w:t>to see t</w:t>
      </w:r>
      <w:r w:rsidRPr="00063872">
        <w:rPr>
          <w:rFonts w:cs="Calibri"/>
          <w:b/>
          <w:color w:val="000000"/>
          <w:u w:val="single"/>
        </w:rPr>
        <w:t xml:space="preserve">he </w:t>
      </w:r>
      <w:r w:rsidRPr="00063872">
        <w:rPr>
          <w:rFonts w:cs="Calibri"/>
          <w:b/>
          <w:color w:val="000000"/>
          <w:highlight w:val="yellow"/>
          <w:u w:val="single"/>
        </w:rPr>
        <w:t>revolution</w:t>
      </w:r>
      <w:r w:rsidRPr="00063872">
        <w:rPr>
          <w:rFonts w:cs="Calibri"/>
          <w:b/>
          <w:color w:val="000000"/>
          <w:u w:val="single"/>
        </w:rPr>
        <w:t>ary people as the subject i</w:t>
      </w:r>
      <w:r w:rsidRPr="00063872">
        <w:rPr>
          <w:rFonts w:cs="Calibri"/>
          <w:b/>
          <w:color w:val="000000"/>
          <w:highlight w:val="yellow"/>
          <w:u w:val="single"/>
        </w:rPr>
        <w:t>n the struggles of</w:t>
      </w:r>
      <w:r w:rsidRPr="00063872">
        <w:rPr>
          <w:rFonts w:cs="Calibri"/>
          <w:b/>
          <w:color w:val="000000"/>
          <w:u w:val="single"/>
        </w:rPr>
        <w:t xml:space="preserve"> the </w:t>
      </w:r>
      <w:r w:rsidRPr="00063872">
        <w:rPr>
          <w:rFonts w:cs="Calibri"/>
          <w:b/>
          <w:color w:val="000000"/>
          <w:highlight w:val="yellow"/>
          <w:u w:val="single"/>
        </w:rPr>
        <w:t>oppressed</w:t>
      </w:r>
      <w:r w:rsidRPr="00063872">
        <w:rPr>
          <w:rFonts w:cs="Calibri"/>
          <w:b/>
          <w:color w:val="000000"/>
          <w:u w:val="single"/>
        </w:rPr>
        <w:t xml:space="preserve">, for their subject to be found, </w:t>
      </w:r>
      <w:r w:rsidRPr="00063872">
        <w:rPr>
          <w:rFonts w:cs="Calibri"/>
          <w:b/>
          <w:color w:val="000000"/>
          <w:highlight w:val="yellow"/>
          <w:u w:val="single"/>
        </w:rPr>
        <w:t>we must be comrades</w:t>
      </w:r>
      <w:r w:rsidRPr="00063872">
        <w:rPr>
          <w:rFonts w:cs="Calibri"/>
          <w:b/>
          <w:color w:val="000000"/>
          <w:u w:val="single"/>
        </w:rPr>
        <w:t xml:space="preserve">. </w:t>
      </w:r>
      <w:r w:rsidRPr="00063872">
        <w:rPr>
          <w:rFonts w:cs="Calibri"/>
          <w:color w:val="000000"/>
          <w:sz w:val="8"/>
        </w:rPr>
        <w:t xml:space="preserve">In </w:t>
      </w:r>
      <w:r w:rsidRPr="00063872">
        <w:rPr>
          <w:rFonts w:cs="Calibri"/>
          <w:i/>
          <w:color w:val="000000"/>
          <w:sz w:val="8"/>
        </w:rPr>
        <w:t>Ninotchka</w:t>
      </w:r>
      <w:r w:rsidRPr="00063872">
        <w:rPr>
          <w:rFonts w:cs="Calibri"/>
          <w:color w:val="000000"/>
          <w:sz w:val="8"/>
        </w:rPr>
        <w:t xml:space="preserve">, Nina Ivanova </w:t>
      </w:r>
      <w:proofErr w:type="spellStart"/>
      <w:r w:rsidRPr="00063872">
        <w:rPr>
          <w:rFonts w:cs="Calibri"/>
          <w:color w:val="000000"/>
          <w:sz w:val="8"/>
        </w:rPr>
        <w:t>Yakushova</w:t>
      </w:r>
      <w:proofErr w:type="spellEnd"/>
      <w:r w:rsidRPr="00063872">
        <w:rPr>
          <w:rFonts w:cs="Calibri"/>
          <w:color w:val="000000"/>
          <w:sz w:val="8"/>
        </w:rPr>
        <w:t xml:space="preserve"> can’t tell who her comrades are by looking at them. The party has told her who to look for, but she has to ask. After </w:t>
      </w:r>
      <w:proofErr w:type="spellStart"/>
      <w:r w:rsidRPr="00063872">
        <w:rPr>
          <w:rFonts w:cs="Calibri"/>
          <w:color w:val="000000"/>
          <w:sz w:val="8"/>
        </w:rPr>
        <w:t>Iranoff</w:t>
      </w:r>
      <w:proofErr w:type="spellEnd"/>
      <w:r w:rsidRPr="00063872">
        <w:rPr>
          <w:rFonts w:cs="Calibri"/>
          <w:color w:val="000000"/>
          <w:sz w:val="8"/>
        </w:rPr>
        <w:t xml:space="preserve"> identifies himself, </w:t>
      </w:r>
      <w:proofErr w:type="spellStart"/>
      <w:r w:rsidRPr="00063872">
        <w:rPr>
          <w:rFonts w:cs="Calibri"/>
          <w:color w:val="000000"/>
          <w:sz w:val="8"/>
        </w:rPr>
        <w:t>Yakushova</w:t>
      </w:r>
      <w:proofErr w:type="spellEnd"/>
      <w:r w:rsidRPr="00063872">
        <w:rPr>
          <w:rFonts w:cs="Calibri"/>
          <w:color w:val="000000"/>
          <w:sz w:val="8"/>
        </w:rPr>
        <w:t xml:space="preserve"> tells him her name and the name and position of the party comrade who authorized her visit. </w:t>
      </w:r>
      <w:proofErr w:type="spellStart"/>
      <w:r w:rsidRPr="00063872">
        <w:rPr>
          <w:rFonts w:cs="Calibri"/>
          <w:color w:val="000000"/>
          <w:sz w:val="8"/>
        </w:rPr>
        <w:t>Iranoff</w:t>
      </w:r>
      <w:proofErr w:type="spellEnd"/>
      <w:r w:rsidRPr="00063872">
        <w:rPr>
          <w:rFonts w:cs="Calibri"/>
          <w:color w:val="000000"/>
          <w:sz w:val="8"/>
        </w:rPr>
        <w:t xml:space="preserve"> introduces </w:t>
      </w:r>
      <w:proofErr w:type="spellStart"/>
      <w:r w:rsidRPr="00063872">
        <w:rPr>
          <w:rFonts w:cs="Calibri"/>
          <w:color w:val="000000"/>
          <w:sz w:val="8"/>
        </w:rPr>
        <w:t>Buljanoff</w:t>
      </w:r>
      <w:proofErr w:type="spellEnd"/>
      <w:r w:rsidRPr="00063872">
        <w:rPr>
          <w:rFonts w:cs="Calibri"/>
          <w:color w:val="000000"/>
          <w:sz w:val="8"/>
        </w:rPr>
        <w:t xml:space="preserve"> and </w:t>
      </w:r>
      <w:proofErr w:type="spellStart"/>
      <w:r w:rsidRPr="00063872">
        <w:rPr>
          <w:rFonts w:cs="Calibri"/>
          <w:color w:val="000000"/>
          <w:sz w:val="8"/>
        </w:rPr>
        <w:t>Kopalski</w:t>
      </w:r>
      <w:proofErr w:type="spellEnd"/>
      <w:r w:rsidRPr="00063872">
        <w:rPr>
          <w:rFonts w:cs="Calibri"/>
          <w:color w:val="000000"/>
          <w:sz w:val="8"/>
        </w:rPr>
        <w:t xml:space="preserve">. </w:t>
      </w:r>
      <w:proofErr w:type="spellStart"/>
      <w:r w:rsidRPr="00063872">
        <w:rPr>
          <w:rFonts w:cs="Calibri"/>
          <w:color w:val="000000"/>
          <w:sz w:val="8"/>
        </w:rPr>
        <w:t>Yakushova</w:t>
      </w:r>
      <w:proofErr w:type="spellEnd"/>
      <w:r w:rsidRPr="00063872">
        <w:rPr>
          <w:rFonts w:cs="Calibri"/>
          <w:color w:val="000000"/>
          <w:sz w:val="8"/>
        </w:rPr>
        <w:t xml:space="preserve"> addresses each as comrade. But it’s not the address that makes them all comrades. They are comrades because they are members of the same party. </w:t>
      </w:r>
      <w:r w:rsidRPr="00063872">
        <w:rPr>
          <w:rFonts w:cs="Calibri"/>
          <w:b/>
          <w:color w:val="000000"/>
          <w:u w:val="single"/>
        </w:rPr>
        <w:t xml:space="preserve">The party is the organized body </w:t>
      </w:r>
      <w:r w:rsidRPr="00CC4C30">
        <w:rPr>
          <w:rFonts w:cs="Calibri"/>
          <w:b/>
          <w:color w:val="000000"/>
          <w:u w:val="single"/>
        </w:rPr>
        <w:t>of truth that mediates their relationship. This mediation makes clear what is expected of comrades—disciplined, faithful work.</w:t>
      </w:r>
      <w:r w:rsidRPr="00CC4C30">
        <w:rPr>
          <w:rFonts w:cs="Calibri"/>
          <w:color w:val="000000"/>
          <w:sz w:val="8"/>
        </w:rPr>
        <w:t xml:space="preserve"> </w:t>
      </w:r>
      <w:proofErr w:type="spellStart"/>
      <w:r w:rsidRPr="00CC4C30">
        <w:rPr>
          <w:rFonts w:cs="Calibri"/>
          <w:color w:val="000000"/>
          <w:sz w:val="8"/>
        </w:rPr>
        <w:t>Iranoff</w:t>
      </w:r>
      <w:proofErr w:type="spellEnd"/>
      <w:r w:rsidRPr="00CC4C30">
        <w:rPr>
          <w:rFonts w:cs="Calibri"/>
          <w:color w:val="000000"/>
          <w:sz w:val="8"/>
        </w:rPr>
        <w:t xml:space="preserve">, </w:t>
      </w:r>
      <w:proofErr w:type="spellStart"/>
      <w:r w:rsidRPr="00CC4C30">
        <w:rPr>
          <w:rFonts w:cs="Calibri"/>
          <w:color w:val="000000"/>
          <w:sz w:val="8"/>
        </w:rPr>
        <w:t>Buljanoff</w:t>
      </w:r>
      <w:proofErr w:type="spellEnd"/>
      <w:r w:rsidRPr="00CC4C30">
        <w:rPr>
          <w:rFonts w:cs="Calibri"/>
          <w:color w:val="000000"/>
          <w:sz w:val="8"/>
        </w:rPr>
        <w:t xml:space="preserve">, and </w:t>
      </w:r>
      <w:proofErr w:type="spellStart"/>
      <w:r w:rsidRPr="00CC4C30">
        <w:rPr>
          <w:rFonts w:cs="Calibri"/>
          <w:color w:val="000000"/>
          <w:sz w:val="8"/>
        </w:rPr>
        <w:t>Kopalski</w:t>
      </w:r>
      <w:proofErr w:type="spellEnd"/>
      <w:r w:rsidRPr="00CC4C30">
        <w:rPr>
          <w:rFonts w:cs="Calibri"/>
          <w:color w:val="000000"/>
          <w:sz w:val="8"/>
        </w:rPr>
        <w:t xml:space="preserve"> have not been doing the work expected of comrades, which is why Moscow sent </w:t>
      </w:r>
      <w:proofErr w:type="spellStart"/>
      <w:r w:rsidRPr="00CC4C30">
        <w:rPr>
          <w:rFonts w:cs="Calibri"/>
          <w:color w:val="000000"/>
          <w:sz w:val="8"/>
        </w:rPr>
        <w:t>Yakushova</w:t>
      </w:r>
      <w:proofErr w:type="spellEnd"/>
      <w:r w:rsidRPr="00CC4C30">
        <w:rPr>
          <w:rFonts w:cs="Calibri"/>
          <w:color w:val="000000"/>
          <w:sz w:val="8"/>
        </w:rPr>
        <w:t xml:space="preserve"> to oversee them in Paris. That </w:t>
      </w:r>
      <w:proofErr w:type="spellStart"/>
      <w:r w:rsidRPr="00CC4C30">
        <w:rPr>
          <w:rFonts w:cs="Calibri"/>
          <w:color w:val="000000"/>
          <w:sz w:val="8"/>
        </w:rPr>
        <w:t>Kopalski</w:t>
      </w:r>
      <w:proofErr w:type="spellEnd"/>
      <w:r w:rsidRPr="00CC4C30">
        <w:rPr>
          <w:rFonts w:cs="Calibri"/>
          <w:color w:val="000000"/>
          <w:sz w:val="8"/>
        </w:rPr>
        <w:t xml:space="preserve"> says they would have greeted her with flowers demonstrates their </w:t>
      </w:r>
      <w:proofErr w:type="spellStart"/>
      <w:r w:rsidRPr="00CC4C30">
        <w:rPr>
          <w:rFonts w:cs="Calibri"/>
          <w:i/>
          <w:color w:val="000000"/>
          <w:sz w:val="8"/>
        </w:rPr>
        <w:t>embourgeoisment</w:t>
      </w:r>
      <w:proofErr w:type="spellEnd"/>
      <w:r w:rsidRPr="00CC4C30">
        <w:rPr>
          <w:rFonts w:cs="Calibri"/>
          <w:color w:val="000000"/>
          <w:sz w:val="8"/>
        </w:rPr>
        <w:t>, the degeneration of their sense of comradeship. But they are</w:t>
      </w:r>
      <w:r w:rsidRPr="00063872">
        <w:rPr>
          <w:rFonts w:cs="Calibri"/>
          <w:color w:val="000000"/>
          <w:sz w:val="8"/>
        </w:rPr>
        <w:t xml:space="preserv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063872">
        <w:rPr>
          <w:rFonts w:cs="Calibri"/>
          <w:b/>
          <w:color w:val="000000"/>
          <w:u w:val="single"/>
        </w:rPr>
        <w:t>Comrades are not simply those who believe in the same truth—as in, for example, the idea of communism. Their fidelity to a certain truth is manifested in practical work.</w:t>
      </w:r>
      <w:r w:rsidRPr="00063872">
        <w:rPr>
          <w:rFonts w:cs="Calibri"/>
          <w:color w:val="000000"/>
          <w:sz w:val="8"/>
        </w:rPr>
        <w:t xml:space="preserve"> Work for the realization of a political truth brings people into comradely relation. </w:t>
      </w:r>
      <w:r w:rsidRPr="00063872">
        <w:rPr>
          <w:rFonts w:cs="Calibri"/>
          <w:b/>
          <w:color w:val="000000"/>
          <w:u w:val="single"/>
        </w:rPr>
        <w:t xml:space="preserve">But carrying out similar tasks in fidelity </w:t>
      </w:r>
      <w:r w:rsidRPr="00CC4C30">
        <w:rPr>
          <w:rFonts w:cs="Calibri"/>
          <w:b/>
          <w:color w:val="000000"/>
          <w:u w:val="single"/>
        </w:rPr>
        <w:t>to the same truth isn’t sufficient for comradeship. The work must be in common; no one is a comrade on their own. Practices of comradeship are coordinated, organized</w:t>
      </w:r>
      <w:r w:rsidRPr="00063872">
        <w:rPr>
          <w:rFonts w:cs="Calibri"/>
          <w:b/>
          <w:color w:val="000000"/>
          <w:u w:val="single"/>
        </w:rPr>
        <w:t xml:space="preserve">. </w:t>
      </w:r>
      <w:r w:rsidRPr="00063872">
        <w:rPr>
          <w:rFonts w:cs="Calibri"/>
          <w:b/>
          <w:color w:val="000000"/>
          <w:highlight w:val="yellow"/>
          <w:u w:val="single"/>
        </w:rPr>
        <w:t>The party is</w:t>
      </w:r>
      <w:r w:rsidRPr="00063872">
        <w:rPr>
          <w:rFonts w:cs="Calibri"/>
          <w:b/>
          <w:color w:val="000000"/>
          <w:u w:val="single"/>
        </w:rPr>
        <w:t xml:space="preserve"> the organization out of </w:t>
      </w:r>
      <w:r w:rsidRPr="00063872">
        <w:rPr>
          <w:rFonts w:cs="Calibri"/>
          <w:b/>
          <w:color w:val="000000"/>
          <w:highlight w:val="yellow"/>
          <w:u w:val="single"/>
        </w:rPr>
        <w:t>which comradeship emerges</w:t>
      </w:r>
      <w:r w:rsidRPr="00063872">
        <w:rPr>
          <w:rFonts w:cs="Calibri"/>
          <w:b/>
          <w:color w:val="000000"/>
          <w:u w:val="single"/>
        </w:rPr>
        <w:t xml:space="preserve"> </w:t>
      </w:r>
      <w:r w:rsidRPr="00063872">
        <w:rPr>
          <w:rFonts w:cs="Calibri"/>
          <w:b/>
          <w:color w:val="000000"/>
          <w:highlight w:val="yellow"/>
          <w:u w:val="single"/>
        </w:rPr>
        <w:t>and</w:t>
      </w:r>
      <w:r w:rsidRPr="00063872">
        <w:rPr>
          <w:rFonts w:cs="Calibri"/>
          <w:b/>
          <w:color w:val="000000"/>
          <w:u w:val="single"/>
        </w:rPr>
        <w:t xml:space="preserve"> that comrade </w:t>
      </w:r>
      <w:r w:rsidRPr="00063872">
        <w:rPr>
          <w:rFonts w:cs="Calibri"/>
          <w:b/>
          <w:color w:val="000000"/>
          <w:highlight w:val="yellow"/>
          <w:u w:val="single"/>
        </w:rPr>
        <w:t>relations produce</w:t>
      </w:r>
      <w:r w:rsidRPr="00063872">
        <w:rPr>
          <w:rFonts w:cs="Calibri"/>
          <w:b/>
          <w:color w:val="000000"/>
          <w:u w:val="single"/>
        </w:rPr>
        <w:t xml:space="preserve">. </w:t>
      </w:r>
      <w:r w:rsidRPr="00063872">
        <w:rPr>
          <w:rFonts w:cs="Calibri"/>
          <w:b/>
          <w:color w:val="000000"/>
          <w:highlight w:val="yellow"/>
          <w:u w:val="single"/>
        </w:rPr>
        <w:t>It concentrates comradeship</w:t>
      </w:r>
      <w:r w:rsidRPr="00063872">
        <w:rPr>
          <w:rFonts w:cs="Calibri"/>
          <w:b/>
          <w:color w:val="000000"/>
          <w:u w:val="single"/>
        </w:rPr>
        <w:t xml:space="preserve"> even as comradeship exceeds it.</w:t>
      </w:r>
    </w:p>
    <w:p w14:paraId="47485869" w14:textId="77777777" w:rsidR="00723035" w:rsidRPr="00723035" w:rsidRDefault="00723035" w:rsidP="00723035"/>
    <w:p w14:paraId="404314DB" w14:textId="7E0DAB63" w:rsidR="00E42E4C" w:rsidRDefault="001B28C6" w:rsidP="001B28C6">
      <w:pPr>
        <w:pStyle w:val="Heading2"/>
      </w:pPr>
      <w:r>
        <w:lastRenderedPageBreak/>
        <w:t>Case</w:t>
      </w:r>
    </w:p>
    <w:p w14:paraId="308288F5" w14:textId="651E3803" w:rsidR="000A3E41" w:rsidRDefault="000A3E41" w:rsidP="004260C6">
      <w:pPr>
        <w:pStyle w:val="Heading4"/>
      </w:pPr>
      <w:r>
        <w:t>FW:</w:t>
      </w:r>
    </w:p>
    <w:p w14:paraId="55A0E46E" w14:textId="6A16EBE8" w:rsidR="00E203CB" w:rsidRDefault="000A3E41" w:rsidP="004260C6">
      <w:pPr>
        <w:pStyle w:val="Heading4"/>
      </w:pPr>
      <w:r>
        <w:t>[1]</w:t>
      </w:r>
      <w:r w:rsidR="00E203CB">
        <w:t xml:space="preserve"> Bowden 9: A]</w:t>
      </w:r>
      <w:r>
        <w:t xml:space="preserve"> </w:t>
      </w:r>
      <w:r w:rsidR="00516D26">
        <w:t xml:space="preserve">Practical decision making is infinitely skewed under cap since our senses of pain and pleasure are at will to the capitalist consumerisms, </w:t>
      </w:r>
      <w:r w:rsidR="00E203CB">
        <w:t xml:space="preserve">means solving cap is a </w:t>
      </w:r>
      <w:proofErr w:type="spellStart"/>
      <w:r w:rsidR="00E203CB">
        <w:t>prerequsiste</w:t>
      </w:r>
      <w:proofErr w:type="spellEnd"/>
      <w:r w:rsidR="00E203CB">
        <w:t xml:space="preserve"> – B] the aff doesn’t have a policy action anywhere, their reasoning is incoherent</w:t>
      </w:r>
    </w:p>
    <w:p w14:paraId="3DD5913D" w14:textId="49FC966E" w:rsidR="001B28C6" w:rsidRDefault="001F335F" w:rsidP="00FE534F">
      <w:pPr>
        <w:pStyle w:val="Heading4"/>
      </w:pPr>
      <w:r>
        <w:t>Contention 1:</w:t>
      </w:r>
    </w:p>
    <w:p w14:paraId="11C23656" w14:textId="77777777" w:rsidR="00FE534F" w:rsidRDefault="001F335F" w:rsidP="00FE534F">
      <w:pPr>
        <w:pStyle w:val="Heading4"/>
        <w:rPr>
          <w:rFonts w:eastAsia="Malgun Gothic" w:cs="Times New Roman"/>
          <w:iCs/>
        </w:rPr>
      </w:pPr>
      <w:r>
        <w:t xml:space="preserve">[1] David 21: </w:t>
      </w:r>
      <w:r w:rsidR="00A677FE">
        <w:t xml:space="preserve">A] </w:t>
      </w:r>
      <w:r>
        <w:t>Space debris was caused by public entities, they solve nothing cus public entities still go to space</w:t>
      </w:r>
      <w:r w:rsidR="00A677FE">
        <w:t xml:space="preserve">—B] </w:t>
      </w:r>
      <w:proofErr w:type="spellStart"/>
      <w:r w:rsidR="00A677FE">
        <w:t>empiraclly</w:t>
      </w:r>
      <w:proofErr w:type="spellEnd"/>
      <w:r w:rsidR="00A677FE">
        <w:t xml:space="preserve"> disproven by the ISS existing</w:t>
      </w:r>
      <w:r w:rsidR="00FE534F">
        <w:t xml:space="preserve"> –C] </w:t>
      </w:r>
      <w:r w:rsidR="00FE534F">
        <w:rPr>
          <w:rFonts w:eastAsia="Malgun Gothic" w:cs="Times New Roman"/>
          <w:iCs/>
        </w:rPr>
        <w:t xml:space="preserve">Probability – 0.1% chance of a collision. </w:t>
      </w:r>
    </w:p>
    <w:p w14:paraId="62AB30AC" w14:textId="77777777" w:rsidR="00FE534F" w:rsidRDefault="00FE534F" w:rsidP="00FE534F">
      <w:pPr>
        <w:rPr>
          <w:rFonts w:eastAsia="Calibri"/>
        </w:rPr>
      </w:pPr>
      <w:r>
        <w:rPr>
          <w:rFonts w:eastAsia="Calibri"/>
          <w:b/>
          <w:bCs/>
          <w:sz w:val="26"/>
        </w:rPr>
        <w:t>Salter 16</w:t>
      </w:r>
      <w:r>
        <w:rPr>
          <w:rFonts w:eastAsia="Calibri"/>
        </w:rPr>
        <w:t xml:space="preserve"> [(Alexander William, </w:t>
      </w:r>
      <w:r>
        <w:t>Economics Professor at Texas Tech)</w:t>
      </w:r>
      <w:r>
        <w:rPr>
          <w:rFonts w:eastAsia="Calibri"/>
        </w:rPr>
        <w:t xml:space="preserve"> “SPACE DEBRIS: A LAW AND ECONOMICS ANALYSIS OF THE ORBITAL COMMONS” 19 STAN. TECH. L. REV. 221 *numbers replaced with English words] TDI </w:t>
      </w:r>
    </w:p>
    <w:p w14:paraId="5C770F7F" w14:textId="77777777" w:rsidR="00FE534F" w:rsidRPr="001A4F60" w:rsidRDefault="00FE534F" w:rsidP="00FE534F">
      <w:pPr>
        <w:rPr>
          <w:rFonts w:eastAsia="Calibri"/>
        </w:rPr>
      </w:pPr>
      <w:r w:rsidRPr="001A4F60">
        <w:rPr>
          <w:rStyle w:val="StyleUnderline"/>
          <w:highlight w:val="yellow"/>
        </w:rPr>
        <w:t>The probability of a collision is</w:t>
      </w:r>
      <w:r>
        <w:rPr>
          <w:rStyle w:val="StyleUnderline"/>
        </w:rPr>
        <w:t xml:space="preserve"> currently </w:t>
      </w:r>
      <w:r w:rsidRPr="001A4F60">
        <w:rPr>
          <w:rStyle w:val="StyleUnderline"/>
          <w:highlight w:val="yellow"/>
        </w:rPr>
        <w:t>low.</w:t>
      </w:r>
      <w:r>
        <w:rPr>
          <w:rStyle w:val="StyleUnderline"/>
        </w:rPr>
        <w:t xml:space="preserve"> Bradley and Wein estimate that </w:t>
      </w:r>
      <w:r w:rsidRPr="001A4F60">
        <w:rPr>
          <w:rStyle w:val="StyleUnderline"/>
          <w:highlight w:val="yellow"/>
        </w:rPr>
        <w:t xml:space="preserve">the </w:t>
      </w:r>
      <w:r w:rsidRPr="001A4F60">
        <w:rPr>
          <w:rStyle w:val="Emphasis"/>
          <w:highlight w:val="yellow"/>
        </w:rPr>
        <w:t>maximum probability</w:t>
      </w:r>
      <w:r>
        <w:rPr>
          <w:rStyle w:val="StyleUnderline"/>
        </w:rPr>
        <w:t xml:space="preserve"> in LEO </w:t>
      </w:r>
      <w:r w:rsidRPr="001A4F60">
        <w:rPr>
          <w:rStyle w:val="StyleUnderline"/>
          <w:highlight w:val="yellow"/>
        </w:rPr>
        <w:t xml:space="preserve">of a collision over the lifetime of a spacecraft remains </w:t>
      </w:r>
      <w:r w:rsidRPr="001A4F60">
        <w:rPr>
          <w:rStyle w:val="Emphasis"/>
          <w:highlight w:val="yellow"/>
        </w:rPr>
        <w:t>below one in one thousand</w:t>
      </w:r>
      <w:r>
        <w:rPr>
          <w:rStyle w:val="StyleUnderline"/>
        </w:rPr>
        <w:t>,</w:t>
      </w:r>
      <w:r>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4D5B7BCE" w14:textId="5E9A733F" w:rsidR="001F335F" w:rsidRDefault="001F335F" w:rsidP="00723035"/>
    <w:p w14:paraId="33B83EA2" w14:textId="368B7948" w:rsidR="001F335F" w:rsidRDefault="001F335F" w:rsidP="00FE534F">
      <w:pPr>
        <w:pStyle w:val="Heading4"/>
      </w:pPr>
      <w:r>
        <w:t xml:space="preserve">[2] </w:t>
      </w:r>
      <w:r w:rsidR="00FB606D">
        <w:t xml:space="preserve">David 21’ </w:t>
      </w:r>
      <w:r w:rsidR="009277AF">
        <w:t xml:space="preserve">We can avoid space debris with thrusting systems, that’s </w:t>
      </w:r>
      <w:proofErr w:type="spellStart"/>
      <w:r w:rsidR="009277AF">
        <w:t>literaly</w:t>
      </w:r>
      <w:proofErr w:type="spellEnd"/>
      <w:r w:rsidR="009277AF">
        <w:t xml:space="preserve"> what the ISS does right now</w:t>
      </w:r>
      <w:r w:rsidR="00FA52AF">
        <w:t xml:space="preserve"> </w:t>
      </w:r>
    </w:p>
    <w:p w14:paraId="0FD17CD8" w14:textId="435BDBBE" w:rsidR="00FA52AF" w:rsidRPr="00FA52AF" w:rsidRDefault="00FA52AF" w:rsidP="00FA52AF">
      <w:r w:rsidRPr="00FA52AF">
        <w:t>https://blogs.nasa.gov/spacestation/2020/09/22/station-boosts-orbit-to-avoid-space-debris/</w:t>
      </w:r>
    </w:p>
    <w:p w14:paraId="14F73B23" w14:textId="3894365F" w:rsidR="009277AF" w:rsidRDefault="009277AF" w:rsidP="00FE534F">
      <w:pPr>
        <w:pStyle w:val="Heading4"/>
      </w:pPr>
      <w:r>
        <w:lastRenderedPageBreak/>
        <w:t xml:space="preserve">[3] </w:t>
      </w:r>
      <w:r w:rsidR="00FB606D">
        <w:t>Daily Brief 18’: A] This assumes technological development in space Travel that could just avoid space junk and create better methods</w:t>
      </w:r>
    </w:p>
    <w:p w14:paraId="2290011E" w14:textId="6746AD99" w:rsidR="00FB606D" w:rsidRDefault="00FB606D" w:rsidP="00FE534F">
      <w:pPr>
        <w:pStyle w:val="Heading4"/>
      </w:pPr>
      <w:r>
        <w:t>Contention 2:</w:t>
      </w:r>
    </w:p>
    <w:p w14:paraId="22D3A7BF" w14:textId="325513BC" w:rsidR="00FB606D" w:rsidRDefault="00731F5D" w:rsidP="00FE534F">
      <w:pPr>
        <w:pStyle w:val="Heading4"/>
      </w:pPr>
      <w:r>
        <w:t xml:space="preserve">[1] Cherian and Abraham 07: this just says we need to </w:t>
      </w:r>
      <w:proofErr w:type="spellStart"/>
      <w:r>
        <w:t>addres</w:t>
      </w:r>
      <w:proofErr w:type="spellEnd"/>
      <w:r>
        <w:t xml:space="preserve"> it, not that it cannot be solved or will certainly happen. </w:t>
      </w:r>
      <w:proofErr w:type="gramStart"/>
      <w:r>
        <w:t>Sure</w:t>
      </w:r>
      <w:proofErr w:type="gramEnd"/>
      <w:r>
        <w:t xml:space="preserve"> there is a possibility but they give no technical analysis</w:t>
      </w:r>
    </w:p>
    <w:p w14:paraId="0A5C283D" w14:textId="7BDC0E05" w:rsidR="00731F5D" w:rsidRDefault="00731F5D" w:rsidP="00FE534F">
      <w:pPr>
        <w:pStyle w:val="Heading4"/>
      </w:pPr>
      <w:r>
        <w:t xml:space="preserve">[2] </w:t>
      </w:r>
      <w:r w:rsidR="000E4E5F">
        <w:t xml:space="preserve">Haskins 18’: Private launches just get circumvented by public agencies like NASA taking SPACE x </w:t>
      </w:r>
      <w:proofErr w:type="gramStart"/>
      <w:r w:rsidR="000E4E5F">
        <w:t>shit</w:t>
      </w:r>
      <w:proofErr w:type="gramEnd"/>
      <w:r w:rsidR="000E4E5F">
        <w:t xml:space="preserve"> and launching more stuff as a Public Entity</w:t>
      </w:r>
    </w:p>
    <w:p w14:paraId="1E39B724" w14:textId="5A194DE1" w:rsidR="000E4E5F" w:rsidRDefault="000E4E5F" w:rsidP="00FE534F">
      <w:pPr>
        <w:pStyle w:val="Heading4"/>
      </w:pPr>
      <w:r>
        <w:t xml:space="preserve">[3] </w:t>
      </w:r>
      <w:r w:rsidR="00721A65">
        <w:t xml:space="preserve">Nasa </w:t>
      </w:r>
      <w:proofErr w:type="spellStart"/>
      <w:r w:rsidR="00721A65">
        <w:t>literaly</w:t>
      </w:r>
      <w:proofErr w:type="spellEnd"/>
      <w:r w:rsidR="00721A65">
        <w:t xml:space="preserve"> already tracks </w:t>
      </w:r>
      <w:proofErr w:type="gramStart"/>
      <w:r w:rsidR="00721A65">
        <w:t>shit</w:t>
      </w:r>
      <w:proofErr w:type="gramEnd"/>
      <w:r w:rsidR="00721A65">
        <w:t xml:space="preserve"> in space, </w:t>
      </w:r>
      <w:proofErr w:type="spellStart"/>
      <w:r w:rsidR="00721A65">
        <w:t>empiraclly</w:t>
      </w:r>
      <w:proofErr w:type="spellEnd"/>
      <w:r w:rsidR="00721A65">
        <w:t xml:space="preserve"> proven with any of you cards that talk </w:t>
      </w:r>
      <w:proofErr w:type="spellStart"/>
      <w:r w:rsidR="00721A65">
        <w:t>abt</w:t>
      </w:r>
      <w:proofErr w:type="spellEnd"/>
      <w:r w:rsidR="00721A65">
        <w:t xml:space="preserve"> current status of debris</w:t>
      </w:r>
    </w:p>
    <w:p w14:paraId="6A814ED9" w14:textId="17FC9196" w:rsidR="00721A65" w:rsidRDefault="00721A65" w:rsidP="00FE534F">
      <w:pPr>
        <w:pStyle w:val="Heading4"/>
      </w:pPr>
      <w:r>
        <w:t>Contention 3:</w:t>
      </w:r>
    </w:p>
    <w:p w14:paraId="25DEB585" w14:textId="6D04AF02" w:rsidR="002F4411" w:rsidRDefault="00721A65" w:rsidP="00FE534F">
      <w:pPr>
        <w:pStyle w:val="Heading4"/>
      </w:pPr>
      <w:r>
        <w:t>[1]</w:t>
      </w:r>
      <w:r w:rsidR="004C7DF1">
        <w:t xml:space="preserve"> EROS 20: 300,000 close calls </w:t>
      </w:r>
      <w:proofErr w:type="spellStart"/>
      <w:proofErr w:type="gramStart"/>
      <w:r w:rsidR="004C7DF1">
        <w:t>cant</w:t>
      </w:r>
      <w:proofErr w:type="spellEnd"/>
      <w:proofErr w:type="gramEnd"/>
      <w:r w:rsidR="004C7DF1">
        <w:t xml:space="preserve"> happen. If 300,000 happen, the stats must be ASTRONOMICALLY LOW. </w:t>
      </w:r>
      <w:r w:rsidR="002F4411">
        <w:t xml:space="preserve">They get no offense cause collision is insanely </w:t>
      </w:r>
      <w:proofErr w:type="gramStart"/>
      <w:r w:rsidR="002F4411">
        <w:t>unlikely  --</w:t>
      </w:r>
      <w:proofErr w:type="gramEnd"/>
      <w:r w:rsidR="002F4411">
        <w:t xml:space="preserve">B] They can’t solve public debris that is already </w:t>
      </w:r>
      <w:proofErr w:type="spellStart"/>
      <w:r w:rsidR="002F4411">
        <w:t>tehre</w:t>
      </w:r>
      <w:proofErr w:type="spellEnd"/>
      <w:r w:rsidR="002F4411">
        <w:t xml:space="preserve"> and continuing to go </w:t>
      </w:r>
      <w:proofErr w:type="spellStart"/>
      <w:r w:rsidR="002F4411">
        <w:t>intot</w:t>
      </w:r>
      <w:proofErr w:type="spellEnd"/>
      <w:r w:rsidR="002F4411">
        <w:t xml:space="preserve"> space</w:t>
      </w:r>
    </w:p>
    <w:p w14:paraId="7FA44913" w14:textId="139B4270" w:rsidR="002F4411" w:rsidRDefault="002F4411" w:rsidP="00FE534F">
      <w:pPr>
        <w:pStyle w:val="Heading4"/>
      </w:pPr>
      <w:r>
        <w:t xml:space="preserve">[2] Haynes et al 21: </w:t>
      </w:r>
      <w:r w:rsidR="00125289">
        <w:t xml:space="preserve">This is only in America, where we have many other means of securing food, IE </w:t>
      </w:r>
      <w:proofErr w:type="spellStart"/>
      <w:r w:rsidR="00125289">
        <w:t>literaly</w:t>
      </w:r>
      <w:proofErr w:type="spellEnd"/>
      <w:r w:rsidR="00125289">
        <w:t xml:space="preserve"> every method before LANDSAT still </w:t>
      </w:r>
      <w:proofErr w:type="gramStart"/>
      <w:r w:rsidR="00125289">
        <w:t>existing –b</w:t>
      </w:r>
      <w:proofErr w:type="gramEnd"/>
      <w:r w:rsidR="00125289">
        <w:t>] no uniqueness, the debris is already there and they can’t stop public debris</w:t>
      </w:r>
    </w:p>
    <w:p w14:paraId="1074A227" w14:textId="06972733" w:rsidR="00125289" w:rsidRDefault="00125289" w:rsidP="00FE534F">
      <w:pPr>
        <w:pStyle w:val="Heading4"/>
      </w:pPr>
      <w:r>
        <w:t xml:space="preserve">[3] Alexander 17: </w:t>
      </w:r>
      <w:r w:rsidR="005844F6">
        <w:t xml:space="preserve">This isn’t global food security since LANDSAT is only US, capitalism is the only </w:t>
      </w:r>
      <w:proofErr w:type="spellStart"/>
      <w:r w:rsidR="005844F6">
        <w:t>reasom</w:t>
      </w:r>
      <w:proofErr w:type="spellEnd"/>
      <w:r w:rsidR="005844F6">
        <w:t xml:space="preserve"> for food scarcity, </w:t>
      </w:r>
      <w:proofErr w:type="gramStart"/>
      <w:r w:rsidR="005844F6">
        <w:t>i.e.</w:t>
      </w:r>
      <w:proofErr w:type="gramEnd"/>
      <w:r w:rsidR="005844F6">
        <w:t xml:space="preserve"> throwing away bad food if it doesn’t guarantee a profit</w:t>
      </w:r>
    </w:p>
    <w:p w14:paraId="5225041D" w14:textId="2A91C161" w:rsidR="005844F6" w:rsidRDefault="005844F6" w:rsidP="00FE534F">
      <w:pPr>
        <w:pStyle w:val="Heading4"/>
      </w:pPr>
      <w:r>
        <w:t xml:space="preserve">[4] </w:t>
      </w:r>
      <w:proofErr w:type="spellStart"/>
      <w:r>
        <w:t>Chatuvedi</w:t>
      </w:r>
      <w:proofErr w:type="spellEnd"/>
      <w:r>
        <w:t xml:space="preserve"> 20’ </w:t>
      </w:r>
      <w:r w:rsidR="00856E5E">
        <w:t xml:space="preserve">–A] The alt is a </w:t>
      </w:r>
      <w:proofErr w:type="spellStart"/>
      <w:r w:rsidR="00856E5E">
        <w:t>prereq</w:t>
      </w:r>
      <w:proofErr w:type="spellEnd"/>
      <w:r w:rsidR="00856E5E">
        <w:t xml:space="preserve"> to saving climate change, </w:t>
      </w:r>
      <w:proofErr w:type="spellStart"/>
      <w:r w:rsidR="00856E5E">
        <w:t>crossapply</w:t>
      </w:r>
      <w:proofErr w:type="spellEnd"/>
      <w:r w:rsidR="00856E5E">
        <w:t xml:space="preserve"> the Allison evidence that cap can’t solve regardless –B] WE DON’T NEED TO MEASURE CLIMATE CHANGE ANYMORE. ITS HAPPENING, ITS OVER, POLITICAINS DIDN’T LISTEN REGARDLESS AND NO CHANGE WILL EVER TAKE PLACE</w:t>
      </w:r>
    </w:p>
    <w:p w14:paraId="0915CE4C" w14:textId="56E3D328" w:rsidR="00856E5E" w:rsidRDefault="00856E5E" w:rsidP="00FE534F">
      <w:pPr>
        <w:pStyle w:val="Heading4"/>
      </w:pPr>
      <w:r>
        <w:t xml:space="preserve">[5] </w:t>
      </w:r>
      <w:proofErr w:type="spellStart"/>
      <w:r>
        <w:t>Lious</w:t>
      </w:r>
      <w:proofErr w:type="spellEnd"/>
      <w:r>
        <w:t xml:space="preserve"> and Johnson 8: </w:t>
      </w:r>
      <w:r w:rsidR="00110850">
        <w:t>A] The fact that this is EXPONENTIAL growth means that they can’t solve. Public debris will eventually reach the point of their hypothetical levels of space debris with private use of space</w:t>
      </w:r>
    </w:p>
    <w:p w14:paraId="1657A96D" w14:textId="15585A6E" w:rsidR="00110850" w:rsidRDefault="00110850" w:rsidP="00110850">
      <w:pPr>
        <w:pStyle w:val="Heading4"/>
      </w:pPr>
      <w:r>
        <w:t xml:space="preserve">[6] Welsh 12: This only matters insofar as we can actually enter space, which the aff stops. This card has </w:t>
      </w:r>
      <w:proofErr w:type="spellStart"/>
      <w:r>
        <w:t>literaly</w:t>
      </w:r>
      <w:proofErr w:type="spellEnd"/>
      <w:r>
        <w:t xml:space="preserve"> no implication</w:t>
      </w:r>
    </w:p>
    <w:p w14:paraId="6FC9B198" w14:textId="252900C4" w:rsidR="00110850" w:rsidRDefault="00110850" w:rsidP="0024677B">
      <w:pPr>
        <w:pStyle w:val="Heading4"/>
      </w:pPr>
      <w:r>
        <w:t>Contention 4:</w:t>
      </w:r>
    </w:p>
    <w:p w14:paraId="2DB367B3" w14:textId="07142D55" w:rsidR="00110850" w:rsidRDefault="00456B54" w:rsidP="0024677B">
      <w:pPr>
        <w:pStyle w:val="Heading4"/>
      </w:pPr>
      <w:r>
        <w:t>Smith 21: If wholes are getting bigger, the aff will just get circumvented. Takes out all their offense if they can’t even stop aff appropriation</w:t>
      </w:r>
    </w:p>
    <w:p w14:paraId="3EB693C8" w14:textId="46CDA22B" w:rsidR="00456B54" w:rsidRDefault="00456B54" w:rsidP="0024677B">
      <w:pPr>
        <w:pStyle w:val="Heading4"/>
      </w:pPr>
      <w:r>
        <w:lastRenderedPageBreak/>
        <w:t xml:space="preserve">Smith 21, the second one: </w:t>
      </w:r>
      <w:r w:rsidR="00826E9C">
        <w:t xml:space="preserve">this doesn’t mean the </w:t>
      </w:r>
      <w:proofErr w:type="spellStart"/>
      <w:r w:rsidR="00826E9C">
        <w:t>res</w:t>
      </w:r>
      <w:proofErr w:type="spellEnd"/>
      <w:r w:rsidR="00826E9C">
        <w:t xml:space="preserve"> is true, it just means that the current legal system has flaws. There is </w:t>
      </w:r>
      <w:proofErr w:type="spellStart"/>
      <w:r w:rsidR="00826E9C">
        <w:t>literaly</w:t>
      </w:r>
      <w:proofErr w:type="spellEnd"/>
      <w:r w:rsidR="00826E9C">
        <w:t xml:space="preserve"> no reason to do the entire AC. B] Turn, fast development means more tech development and </w:t>
      </w:r>
      <w:r w:rsidR="005319B1">
        <w:t xml:space="preserve">more space anarchists, so turn </w:t>
      </w:r>
      <w:proofErr w:type="spellStart"/>
      <w:r w:rsidR="005319B1">
        <w:t>ig</w:t>
      </w:r>
      <w:proofErr w:type="spellEnd"/>
    </w:p>
    <w:p w14:paraId="119950D7" w14:textId="2B7DB57D" w:rsidR="005319B1" w:rsidRDefault="005319B1" w:rsidP="0024677B">
      <w:pPr>
        <w:pStyle w:val="Heading4"/>
      </w:pPr>
      <w:r>
        <w:t xml:space="preserve">Smith 21, the third one: </w:t>
      </w:r>
      <w:r w:rsidR="0024677B">
        <w:t>the aff doesn’t stay out of space? They keep public entities like NASA and space and public companies, so Space X will def just go public instead of letting their entire business model fail</w:t>
      </w:r>
      <w:r w:rsidR="007A5F1F">
        <w:t xml:space="preserve"> </w:t>
      </w:r>
    </w:p>
    <w:p w14:paraId="45B137BF" w14:textId="26DBD5A1" w:rsidR="0024677B" w:rsidRDefault="0024677B" w:rsidP="0024677B">
      <w:pPr>
        <w:pStyle w:val="Heading4"/>
      </w:pPr>
      <w:proofErr w:type="spellStart"/>
      <w:r>
        <w:t>Sumup</w:t>
      </w:r>
      <w:proofErr w:type="spellEnd"/>
      <w:r>
        <w:t>:</w:t>
      </w:r>
    </w:p>
    <w:p w14:paraId="0BD47BC5" w14:textId="7446C960" w:rsidR="002D1DF2" w:rsidRDefault="0024677B" w:rsidP="002D1DF2">
      <w:pPr>
        <w:pStyle w:val="Heading4"/>
      </w:pPr>
      <w:r>
        <w:t>Group all the links, drop it all: --a] the chances of the AC are exponentially small –b] exponential growth means that public appropriation will cause the same impacts means they get no solvency –c] private companies will just go publ</w:t>
      </w:r>
      <w:r w:rsidR="00A542F2">
        <w:t>ic so they don’t lose billions of dollars</w:t>
      </w:r>
      <w:r w:rsidR="002D1DF2">
        <w:t xml:space="preserve"> –d] Alt solvency, their implications of climate change and food scarcity are only impacts of capitalism, so they can never solve without attempting to escape</w:t>
      </w:r>
    </w:p>
    <w:p w14:paraId="0B00C9C1" w14:textId="048A6FAF" w:rsidR="002D1DF2" w:rsidRPr="002D1DF2" w:rsidRDefault="002D1DF2" w:rsidP="006953DD">
      <w:pPr>
        <w:pStyle w:val="Heading4"/>
      </w:pPr>
      <w:r>
        <w:t xml:space="preserve">If you don’t buy the alt, you still vote neg because we have proved that </w:t>
      </w:r>
      <w:r w:rsidR="006953DD">
        <w:t>the 1AC prevents any sort of hope for escaping the hellhole on Earth</w:t>
      </w:r>
    </w:p>
    <w:sectPr w:rsidR="002D1DF2" w:rsidRPr="002D1DF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Helvetica Neue">
    <w:altName w:val="Helvetica Neue"/>
    <w:panose1 w:val="02000503000000020004"/>
    <w:charset w:val="00"/>
    <w:family w:val="auto"/>
    <w:pitch w:val="variable"/>
    <w:sig w:usb0="E50002FF" w:usb1="500079DB" w:usb2="0000001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F5640C0"/>
    <w:multiLevelType w:val="multilevel"/>
    <w:tmpl w:val="9154E7E8"/>
    <w:lvl w:ilvl="0">
      <w:start w:val="1"/>
      <w:numFmt w:val="decimal"/>
      <w:lvlText w:val="%1."/>
      <w:lvlJc w:val="left"/>
      <w:pPr>
        <w:tabs>
          <w:tab w:val="num" w:pos="810"/>
        </w:tabs>
        <w:ind w:left="810" w:hanging="360"/>
      </w:pPr>
      <w:rPr>
        <w:rFonts w:ascii="Helvetica Neue" w:eastAsia="Times New Roman" w:hAnsi="Helvetica Neue"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2707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3E41"/>
    <w:rsid w:val="000D26A6"/>
    <w:rsid w:val="000D2B90"/>
    <w:rsid w:val="000D6ED8"/>
    <w:rsid w:val="000D717B"/>
    <w:rsid w:val="000E4E5F"/>
    <w:rsid w:val="00100B28"/>
    <w:rsid w:val="00110850"/>
    <w:rsid w:val="00117316"/>
    <w:rsid w:val="001209B4"/>
    <w:rsid w:val="00125289"/>
    <w:rsid w:val="001761FC"/>
    <w:rsid w:val="00182655"/>
    <w:rsid w:val="001840F2"/>
    <w:rsid w:val="00185134"/>
    <w:rsid w:val="001856C6"/>
    <w:rsid w:val="00191B5F"/>
    <w:rsid w:val="00192487"/>
    <w:rsid w:val="00193416"/>
    <w:rsid w:val="00195073"/>
    <w:rsid w:val="0019668D"/>
    <w:rsid w:val="001A25FD"/>
    <w:rsid w:val="001A5371"/>
    <w:rsid w:val="001A72C7"/>
    <w:rsid w:val="001B28C6"/>
    <w:rsid w:val="001B73E3"/>
    <w:rsid w:val="001C316D"/>
    <w:rsid w:val="001D1A0D"/>
    <w:rsid w:val="001D36BF"/>
    <w:rsid w:val="001D4C28"/>
    <w:rsid w:val="001E0B1F"/>
    <w:rsid w:val="001E0C0F"/>
    <w:rsid w:val="001E1E0B"/>
    <w:rsid w:val="001F1173"/>
    <w:rsid w:val="001F335F"/>
    <w:rsid w:val="002005A8"/>
    <w:rsid w:val="00203DD8"/>
    <w:rsid w:val="00204E1D"/>
    <w:rsid w:val="002059BD"/>
    <w:rsid w:val="00207FD8"/>
    <w:rsid w:val="00210FAF"/>
    <w:rsid w:val="00213B1E"/>
    <w:rsid w:val="00215284"/>
    <w:rsid w:val="002168F2"/>
    <w:rsid w:val="0022589F"/>
    <w:rsid w:val="002343FE"/>
    <w:rsid w:val="00235F7B"/>
    <w:rsid w:val="002467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1DF2"/>
    <w:rsid w:val="002E0643"/>
    <w:rsid w:val="002E392E"/>
    <w:rsid w:val="002E6BBC"/>
    <w:rsid w:val="002F1BA9"/>
    <w:rsid w:val="002F4411"/>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0C6"/>
    <w:rsid w:val="004270E3"/>
    <w:rsid w:val="004348DC"/>
    <w:rsid w:val="00434921"/>
    <w:rsid w:val="00442018"/>
    <w:rsid w:val="00446567"/>
    <w:rsid w:val="00447B10"/>
    <w:rsid w:val="00452EE4"/>
    <w:rsid w:val="00452F0B"/>
    <w:rsid w:val="004536D6"/>
    <w:rsid w:val="00456B54"/>
    <w:rsid w:val="00457224"/>
    <w:rsid w:val="0047482C"/>
    <w:rsid w:val="00475436"/>
    <w:rsid w:val="0048047E"/>
    <w:rsid w:val="00482AF9"/>
    <w:rsid w:val="00496BB2"/>
    <w:rsid w:val="004B37B4"/>
    <w:rsid w:val="004B72B4"/>
    <w:rsid w:val="004C0314"/>
    <w:rsid w:val="004C0D3D"/>
    <w:rsid w:val="004C213E"/>
    <w:rsid w:val="004C376C"/>
    <w:rsid w:val="004C657F"/>
    <w:rsid w:val="004C7DF1"/>
    <w:rsid w:val="004D17D8"/>
    <w:rsid w:val="004D52D8"/>
    <w:rsid w:val="004E355B"/>
    <w:rsid w:val="005028E5"/>
    <w:rsid w:val="00503735"/>
    <w:rsid w:val="00516A88"/>
    <w:rsid w:val="00516D26"/>
    <w:rsid w:val="00522065"/>
    <w:rsid w:val="005224F2"/>
    <w:rsid w:val="00523ED4"/>
    <w:rsid w:val="005319B1"/>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44F6"/>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F69"/>
    <w:rsid w:val="00621301"/>
    <w:rsid w:val="0062173F"/>
    <w:rsid w:val="006235FB"/>
    <w:rsid w:val="00626A15"/>
    <w:rsid w:val="006379E9"/>
    <w:rsid w:val="006438CB"/>
    <w:rsid w:val="006529B9"/>
    <w:rsid w:val="00654695"/>
    <w:rsid w:val="0065500A"/>
    <w:rsid w:val="00655217"/>
    <w:rsid w:val="0065727C"/>
    <w:rsid w:val="00674A78"/>
    <w:rsid w:val="006953DD"/>
    <w:rsid w:val="00696A16"/>
    <w:rsid w:val="006A4840"/>
    <w:rsid w:val="006A52A0"/>
    <w:rsid w:val="006A7E1D"/>
    <w:rsid w:val="006C3A56"/>
    <w:rsid w:val="006D13F4"/>
    <w:rsid w:val="006D6AED"/>
    <w:rsid w:val="006E6D0B"/>
    <w:rsid w:val="006F126E"/>
    <w:rsid w:val="006F32C9"/>
    <w:rsid w:val="006F3834"/>
    <w:rsid w:val="006F5693"/>
    <w:rsid w:val="006F5D4C"/>
    <w:rsid w:val="007132B5"/>
    <w:rsid w:val="00717B01"/>
    <w:rsid w:val="00721A65"/>
    <w:rsid w:val="007227D9"/>
    <w:rsid w:val="00723035"/>
    <w:rsid w:val="0072491F"/>
    <w:rsid w:val="00725598"/>
    <w:rsid w:val="00731F5D"/>
    <w:rsid w:val="007374A1"/>
    <w:rsid w:val="00752712"/>
    <w:rsid w:val="00753A84"/>
    <w:rsid w:val="007611F5"/>
    <w:rsid w:val="007619E4"/>
    <w:rsid w:val="00761E75"/>
    <w:rsid w:val="0076495E"/>
    <w:rsid w:val="00765FC8"/>
    <w:rsid w:val="00775694"/>
    <w:rsid w:val="00793F46"/>
    <w:rsid w:val="007A1325"/>
    <w:rsid w:val="007A1A18"/>
    <w:rsid w:val="007A3BAF"/>
    <w:rsid w:val="007A5F1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26E9C"/>
    <w:rsid w:val="008318AD"/>
    <w:rsid w:val="00834842"/>
    <w:rsid w:val="00840E7B"/>
    <w:rsid w:val="008536AF"/>
    <w:rsid w:val="00853D40"/>
    <w:rsid w:val="008564FC"/>
    <w:rsid w:val="00856E5E"/>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77AF"/>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433A"/>
    <w:rsid w:val="00A542F2"/>
    <w:rsid w:val="00A54315"/>
    <w:rsid w:val="00A60FBC"/>
    <w:rsid w:val="00A65C0B"/>
    <w:rsid w:val="00A677FE"/>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2707C"/>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3CB"/>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2AF"/>
    <w:rsid w:val="00FA56F6"/>
    <w:rsid w:val="00FB329D"/>
    <w:rsid w:val="00FB606D"/>
    <w:rsid w:val="00FC27E3"/>
    <w:rsid w:val="00FC74C7"/>
    <w:rsid w:val="00FD451D"/>
    <w:rsid w:val="00FD5B22"/>
    <w:rsid w:val="00FE1B01"/>
    <w:rsid w:val="00FE53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C644A6"/>
  <w14:defaultImageDpi w14:val="300"/>
  <w15:docId w15:val="{9150651E-78F5-914A-99E6-5DC87D6A3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2707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2707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2707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2707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
    <w:basedOn w:val="Normal"/>
    <w:next w:val="Normal"/>
    <w:link w:val="Heading4Char"/>
    <w:uiPriority w:val="9"/>
    <w:unhideWhenUsed/>
    <w:qFormat/>
    <w:rsid w:val="00D2707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270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707C"/>
  </w:style>
  <w:style w:type="character" w:customStyle="1" w:styleId="Heading1Char">
    <w:name w:val="Heading 1 Char"/>
    <w:aliases w:val="Pocket Char"/>
    <w:basedOn w:val="DefaultParagraphFont"/>
    <w:link w:val="Heading1"/>
    <w:uiPriority w:val="9"/>
    <w:rsid w:val="00D2707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2707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2707C"/>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D2707C"/>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D2707C"/>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B"/>
    <w:basedOn w:val="DefaultParagraphFont"/>
    <w:uiPriority w:val="1"/>
    <w:qFormat/>
    <w:rsid w:val="00D2707C"/>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D2707C"/>
    <w:rPr>
      <w:rFonts w:ascii="Calibri" w:hAnsi="Calibri"/>
      <w:b/>
      <w:i w:val="0"/>
      <w:iCs/>
      <w:sz w:val="24"/>
      <w:u w:val="single"/>
      <w:bdr w:val="none" w:sz="0" w:space="0" w:color="auto"/>
    </w:rPr>
  </w:style>
  <w:style w:type="character" w:styleId="FollowedHyperlink">
    <w:name w:val="FollowedHyperlink"/>
    <w:basedOn w:val="DefaultParagraphFont"/>
    <w:uiPriority w:val="99"/>
    <w:semiHidden/>
    <w:unhideWhenUsed/>
    <w:rsid w:val="00D2707C"/>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D2707C"/>
    <w:rPr>
      <w:color w:val="auto"/>
      <w:u w:val="none"/>
    </w:rPr>
  </w:style>
  <w:style w:type="paragraph" w:styleId="DocumentMap">
    <w:name w:val="Document Map"/>
    <w:basedOn w:val="Normal"/>
    <w:link w:val="DocumentMapChar"/>
    <w:uiPriority w:val="99"/>
    <w:semiHidden/>
    <w:unhideWhenUsed/>
    <w:rsid w:val="00D2707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2707C"/>
    <w:rPr>
      <w:rFonts w:ascii="Lucida Grande" w:hAnsi="Lucida Grande" w:cs="Lucida Grande"/>
    </w:rPr>
  </w:style>
  <w:style w:type="paragraph" w:customStyle="1" w:styleId="Emphasis1">
    <w:name w:val="Emphasis1"/>
    <w:basedOn w:val="Normal"/>
    <w:link w:val="Emphasis"/>
    <w:autoRedefine/>
    <w:uiPriority w:val="20"/>
    <w:qFormat/>
    <w:rsid w:val="00FE534F"/>
    <w:pPr>
      <w:pBdr>
        <w:top w:val="single" w:sz="4" w:space="1" w:color="auto"/>
        <w:left w:val="single" w:sz="4" w:space="4" w:color="auto"/>
        <w:bottom w:val="single" w:sz="4" w:space="1" w:color="auto"/>
        <w:right w:val="single" w:sz="4" w:space="4" w:color="auto"/>
      </w:pBdr>
      <w:ind w:left="720"/>
      <w:jc w:val="both"/>
    </w:pPr>
    <w:rPr>
      <w:b/>
      <w:iCs/>
      <w:sz w:val="24"/>
      <w:u w:val="single"/>
    </w:rPr>
  </w:style>
  <w:style w:type="paragraph" w:customStyle="1" w:styleId="textbold">
    <w:name w:val="text bold"/>
    <w:basedOn w:val="Normal"/>
    <w:uiPriority w:val="20"/>
    <w:qFormat/>
    <w:rsid w:val="00723035"/>
    <w:pPr>
      <w:ind w:left="720"/>
      <w:jc w:val="both"/>
    </w:pPr>
    <w:rPr>
      <w:b/>
      <w:iCs/>
      <w:sz w:val="24"/>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
    <w:basedOn w:val="Heading1"/>
    <w:link w:val="Hyperlink"/>
    <w:autoRedefine/>
    <w:uiPriority w:val="99"/>
    <w:qFormat/>
    <w:rsid w:val="0072303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7230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hyperlink" Target="about:blank" TargetMode="External"/><Relationship Id="rId7" Type="http://schemas.openxmlformats.org/officeDocument/2006/relationships/settings" Target="settings.xml"/><Relationship Id="rId12" Type="http://schemas.openxmlformats.org/officeDocument/2006/relationships/hyperlink" Target="https://theanarchistlibrary.org/library/syzygy-debord-another-galaxy-for-another-life" TargetMode="Externa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anarchistlibrary.org/library/syzygy-debord-another-galaxy-for-another-life"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fontTable" Target="fontTable.xml"/><Relationship Id="rId10" Type="http://schemas.openxmlformats.org/officeDocument/2006/relationships/hyperlink" Target="https://theanarchistlibrary.org/library/emmi-bevensee-anarchists-need-space-because-we-re-fighting-in-all-directions" TargetMode="Externa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https://theanarchistlibrary.org/library/kevin-carson-ephemeralization-for-post-capitalist-space-exploration" TargetMode="External"/><Relationship Id="rId14" Type="http://schemas.openxmlformats.org/officeDocument/2006/relationships/hyperlink" Target="about:blank" TargetMode="External"/><Relationship Id="rId22" Type="http://schemas.openxmlformats.org/officeDocument/2006/relationships/hyperlink" Target="about:bla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yson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12</Pages>
  <Words>8530</Words>
  <Characters>48623</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57039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Harris Layson</dc:creator>
  <cp:keywords>5.2</cp:keywords>
  <dc:description/>
  <cp:lastModifiedBy>Harris Layson</cp:lastModifiedBy>
  <cp:revision>2</cp:revision>
  <dcterms:created xsi:type="dcterms:W3CDTF">2022-01-08T00:11:00Z</dcterms:created>
  <dcterms:modified xsi:type="dcterms:W3CDTF">2022-01-08T00:11:00Z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