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81770" w14:textId="77777777" w:rsidR="00C647B4" w:rsidRDefault="00C647B4" w:rsidP="00C647B4">
      <w:pPr>
        <w:pStyle w:val="Heading2"/>
      </w:pPr>
      <w:r>
        <w:t>Dean Shell – 1.33</w:t>
      </w:r>
    </w:p>
    <w:p w14:paraId="1B77F24A" w14:textId="77777777" w:rsidR="00C647B4" w:rsidRDefault="00C647B4" w:rsidP="00C647B4">
      <w:pPr>
        <w:pStyle w:val="Heading4"/>
      </w:pPr>
      <w:r>
        <w:t>Unions themselves are weapons of the neoliberal regime, one that does not directly oppose a hierarchal system but forms its institutions within it. They merely exist on the premise of reformation, not abolition of the general structure that shifts from their own fugitivity. EIDLIN</w:t>
      </w:r>
    </w:p>
    <w:p w14:paraId="6396C91D" w14:textId="77777777" w:rsidR="00C647B4" w:rsidRPr="002E7C97" w:rsidRDefault="00C647B4" w:rsidP="00C647B4">
      <w:proofErr w:type="spellStart"/>
      <w:r w:rsidRPr="002E7C97">
        <w:t>Eidlin</w:t>
      </w:r>
      <w:proofErr w:type="spellEnd"/>
      <w:r w:rsidRPr="002E7C97">
        <w:t xml:space="preserve">, Barry. “Why Unions Are Good - but Not Good Enough.” Jacobin, 1 June 2020, https://www.jacobinmag.com/2020/01/marxism-trade-unions-socialism-revolutionary-organizing. </w:t>
      </w:r>
    </w:p>
    <w:p w14:paraId="2AAE3B46" w14:textId="77777777" w:rsidR="00C647B4" w:rsidRPr="00362FA2" w:rsidRDefault="00C647B4" w:rsidP="00C647B4">
      <w:pPr>
        <w:rPr>
          <w:sz w:val="8"/>
        </w:rPr>
      </w:pPr>
      <w:r w:rsidRPr="00362FA2">
        <w:rPr>
          <w:sz w:val="8"/>
        </w:rPr>
        <w:t xml:space="preserve">At the same time, </w:t>
      </w:r>
      <w:r w:rsidRPr="00362FA2">
        <w:rPr>
          <w:rStyle w:val="Emphasis"/>
          <w:highlight w:val="yellow"/>
        </w:rPr>
        <w:t>unions</w:t>
      </w:r>
      <w:r w:rsidRPr="00FB191C">
        <w:rPr>
          <w:rStyle w:val="Emphasis"/>
        </w:rPr>
        <w:t xml:space="preserve"> </w:t>
      </w:r>
      <w:r w:rsidRPr="00362FA2">
        <w:rPr>
          <w:rStyle w:val="Emphasis"/>
          <w:highlight w:val="yellow"/>
        </w:rPr>
        <w:t>are</w:t>
      </w:r>
      <w:r w:rsidRPr="00FB191C">
        <w:rPr>
          <w:rStyle w:val="Emphasis"/>
        </w:rPr>
        <w:t xml:space="preserve"> </w:t>
      </w:r>
      <w:r w:rsidRPr="00362FA2">
        <w:rPr>
          <w:rStyle w:val="Emphasis"/>
          <w:highlight w:val="yellow"/>
        </w:rPr>
        <w:t>an</w:t>
      </w:r>
      <w:r w:rsidRPr="00FB191C">
        <w:rPr>
          <w:rStyle w:val="Emphasis"/>
        </w:rPr>
        <w:t xml:space="preserve"> </w:t>
      </w:r>
      <w:r w:rsidRPr="00126B2C">
        <w:rPr>
          <w:rStyle w:val="Emphasis"/>
          <w:highlight w:val="yellow"/>
        </w:rPr>
        <w:t>imperfect</w:t>
      </w:r>
      <w:r w:rsidRPr="00126B2C">
        <w:rPr>
          <w:rStyle w:val="Emphasis"/>
        </w:rPr>
        <w:t xml:space="preserve"> and incomplete</w:t>
      </w:r>
      <w:r w:rsidRPr="00FB191C">
        <w:rPr>
          <w:rStyle w:val="Emphasis"/>
        </w:rPr>
        <w:t xml:space="preserve"> </w:t>
      </w:r>
      <w:r w:rsidRPr="00362FA2">
        <w:rPr>
          <w:rStyle w:val="Emphasis"/>
          <w:highlight w:val="yellow"/>
        </w:rPr>
        <w:t>vehicle</w:t>
      </w:r>
      <w:r w:rsidRPr="00FB191C">
        <w:rPr>
          <w:rStyle w:val="Emphasis"/>
        </w:rPr>
        <w:t xml:space="preserve"> </w:t>
      </w:r>
      <w:r w:rsidRPr="00362FA2">
        <w:rPr>
          <w:rStyle w:val="Emphasis"/>
          <w:highlight w:val="yellow"/>
        </w:rPr>
        <w:t>for</w:t>
      </w:r>
      <w:r w:rsidRPr="00FB191C">
        <w:rPr>
          <w:rStyle w:val="Emphasis"/>
        </w:rPr>
        <w:t xml:space="preserve"> the working class to achieve one of Marxist theory’s central goals: </w:t>
      </w:r>
      <w:r w:rsidRPr="00362FA2">
        <w:rPr>
          <w:rStyle w:val="Emphasis"/>
          <w:highlight w:val="yellow"/>
        </w:rPr>
        <w:t>overthrowing capitalism</w:t>
      </w:r>
      <w:r w:rsidRPr="00FB191C">
        <w:rPr>
          <w:rStyle w:val="Emphasis"/>
        </w:rPr>
        <w:t xml:space="preserve">. Unions by </w:t>
      </w:r>
      <w:r w:rsidRPr="00362FA2">
        <w:rPr>
          <w:rStyle w:val="Emphasis"/>
          <w:highlight w:val="yellow"/>
        </w:rPr>
        <w:t xml:space="preserve">their </w:t>
      </w:r>
      <w:r w:rsidRPr="00126B2C">
        <w:rPr>
          <w:rStyle w:val="Emphasis"/>
        </w:rPr>
        <w:t xml:space="preserve">very </w:t>
      </w:r>
      <w:r w:rsidRPr="00362FA2">
        <w:rPr>
          <w:rStyle w:val="Emphasis"/>
          <w:highlight w:val="yellow"/>
        </w:rPr>
        <w:t>existence affirm</w:t>
      </w:r>
      <w:r w:rsidRPr="00FB191C">
        <w:rPr>
          <w:rStyle w:val="Emphasis"/>
        </w:rPr>
        <w:t xml:space="preserve"> and reinforce </w:t>
      </w:r>
      <w:r w:rsidRPr="00362FA2">
        <w:rPr>
          <w:rStyle w:val="Emphasis"/>
          <w:highlight w:val="yellow"/>
        </w:rPr>
        <w:t xml:space="preserve">capitalist class </w:t>
      </w:r>
      <w:r w:rsidRPr="00126B2C">
        <w:rPr>
          <w:rStyle w:val="Emphasis"/>
        </w:rPr>
        <w:t>society</w:t>
      </w:r>
      <w:r w:rsidRPr="00FB191C">
        <w:rPr>
          <w:rStyle w:val="Emphasis"/>
        </w:rPr>
        <w:t>.</w:t>
      </w:r>
      <w:r w:rsidRPr="00362FA2">
        <w:rPr>
          <w:sz w:val="8"/>
        </w:rPr>
        <w:t xml:space="preserve"> As organizations which primarily negotiate wages, benefits, and working conditions with employers, </w:t>
      </w:r>
      <w:r w:rsidRPr="00362FA2">
        <w:rPr>
          <w:rStyle w:val="Emphasis"/>
          <w:highlight w:val="yellow"/>
        </w:rPr>
        <w:t>unions</w:t>
      </w:r>
      <w:r w:rsidRPr="00FB191C">
        <w:rPr>
          <w:rStyle w:val="Emphasis"/>
        </w:rPr>
        <w:t xml:space="preserve"> only </w:t>
      </w:r>
      <w:r w:rsidRPr="00362FA2">
        <w:rPr>
          <w:rStyle w:val="Emphasis"/>
          <w:highlight w:val="yellow"/>
        </w:rPr>
        <w:t>exist in relation to capitalist</w:t>
      </w:r>
      <w:r w:rsidRPr="00FB191C">
        <w:rPr>
          <w:rStyle w:val="Emphasis"/>
        </w:rPr>
        <w:t xml:space="preserve">s. This makes them almost by definition reformist institutions, </w:t>
      </w:r>
      <w:r w:rsidRPr="00362FA2">
        <w:rPr>
          <w:rStyle w:val="Emphasis"/>
          <w:highlight w:val="yellow"/>
        </w:rPr>
        <w:t>designed to mitigate</w:t>
      </w:r>
      <w:r w:rsidRPr="00FB191C">
        <w:rPr>
          <w:rStyle w:val="Emphasis"/>
        </w:rPr>
        <w:t xml:space="preserve"> and manage the employment relationship</w:t>
      </w:r>
      <w:r w:rsidRPr="00362FA2">
        <w:rPr>
          <w:rStyle w:val="Emphasis"/>
          <w:highlight w:val="yellow"/>
        </w:rPr>
        <w:t>, not transform</w:t>
      </w:r>
      <w:r w:rsidRPr="00FB191C">
        <w:rPr>
          <w:rStyle w:val="Emphasis"/>
        </w:rPr>
        <w:t xml:space="preserve"> it.</w:t>
      </w:r>
      <w:r>
        <w:rPr>
          <w:rStyle w:val="Emphasis"/>
        </w:rPr>
        <w:t xml:space="preserve"> </w:t>
      </w:r>
      <w:r w:rsidRPr="00362FA2">
        <w:rPr>
          <w:sz w:val="8"/>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9" w:history="1">
        <w:r w:rsidRPr="00362FA2">
          <w:rPr>
            <w:rStyle w:val="Hyperlink"/>
            <w:sz w:val="8"/>
          </w:rPr>
          <w:t>The Oxford Handbook of Karl Marx</w:t>
        </w:r>
      </w:hyperlink>
      <w:r w:rsidRPr="00362FA2">
        <w:rPr>
          <w:sz w:val="8"/>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0" w:history="1">
        <w:r w:rsidRPr="00362FA2">
          <w:rPr>
            <w:rStyle w:val="Hyperlink"/>
            <w:sz w:val="8"/>
          </w:rPr>
          <w:t>departed</w:t>
        </w:r>
      </w:hyperlink>
      <w:r w:rsidRPr="00362FA2">
        <w:rPr>
          <w:sz w:val="8"/>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w:t>
      </w:r>
      <w:r w:rsidRPr="00362FA2">
        <w:rPr>
          <w:rStyle w:val="Emphasis"/>
          <w:highlight w:val="yellow"/>
        </w:rPr>
        <w:t>Unions</w:t>
      </w:r>
      <w:r w:rsidRPr="00362FA2">
        <w:rPr>
          <w:sz w:val="8"/>
        </w:rPr>
        <w:t xml:space="preserve"> and the strikes arising from them their real importance is this, that they are the first attempt of the workers to abolish competition. </w:t>
      </w:r>
      <w:r w:rsidRPr="00482771">
        <w:rPr>
          <w:rStyle w:val="Emphasis"/>
        </w:rPr>
        <w:t xml:space="preserve">They </w:t>
      </w:r>
      <w:r w:rsidRPr="00362FA2">
        <w:rPr>
          <w:rStyle w:val="Emphasis"/>
          <w:highlight w:val="yellow"/>
        </w:rPr>
        <w:t>im</w:t>
      </w:r>
      <w:r w:rsidRPr="00362FA2">
        <w:rPr>
          <w:rStyle w:val="Emphasis"/>
          <w:highlight w:val="yellow"/>
        </w:rPr>
        <w:softHyphen/>
        <w:t xml:space="preserve">ply </w:t>
      </w:r>
      <w:r w:rsidRPr="00362FA2">
        <w:rPr>
          <w:rStyle w:val="Emphasis"/>
        </w:rPr>
        <w:t>the recognition</w:t>
      </w:r>
      <w:r w:rsidRPr="00482771">
        <w:rPr>
          <w:rStyle w:val="Emphasis"/>
        </w:rPr>
        <w:t xml:space="preserve"> of the fact that </w:t>
      </w:r>
      <w:r w:rsidRPr="00362FA2">
        <w:rPr>
          <w:rStyle w:val="Emphasis"/>
          <w:highlight w:val="yellow"/>
        </w:rPr>
        <w:t>the supremacy of</w:t>
      </w:r>
      <w:r w:rsidRPr="00482771">
        <w:rPr>
          <w:rStyle w:val="Emphasis"/>
        </w:rPr>
        <w:t xml:space="preserve"> </w:t>
      </w:r>
      <w:r w:rsidRPr="00362FA2">
        <w:rPr>
          <w:rStyle w:val="Emphasis"/>
          <w:highlight w:val="yellow"/>
        </w:rPr>
        <w:t>the bourgeoisie is based</w:t>
      </w:r>
      <w:r w:rsidRPr="00482771">
        <w:rPr>
          <w:rStyle w:val="Emphasis"/>
        </w:rPr>
        <w:t xml:space="preserve"> wholly </w:t>
      </w:r>
      <w:r w:rsidRPr="00362FA2">
        <w:rPr>
          <w:rStyle w:val="Emphasis"/>
          <w:highlight w:val="yellow"/>
        </w:rPr>
        <w:t xml:space="preserve">upon the competition of the workers among </w:t>
      </w:r>
      <w:proofErr w:type="gramStart"/>
      <w:r w:rsidRPr="00362FA2">
        <w:rPr>
          <w:rStyle w:val="Emphasis"/>
          <w:highlight w:val="yellow"/>
        </w:rPr>
        <w:t>themselves</w:t>
      </w:r>
      <w:r w:rsidRPr="00482771">
        <w:rPr>
          <w:rStyle w:val="Emphasis"/>
        </w:rPr>
        <w:t>;</w:t>
      </w:r>
      <w:proofErr w:type="gramEnd"/>
      <w:r w:rsidRPr="00482771">
        <w:rPr>
          <w:rStyle w:val="Emphasis"/>
        </w:rPr>
        <w:t xml:space="preserve"> i.e., upon their want of cohesion. And precisely because the Unions direct themselves against the vital nerve of the present social order</w:t>
      </w:r>
      <w:r w:rsidRPr="00362FA2">
        <w:rPr>
          <w:sz w:val="8"/>
        </w:rPr>
        <w:t xml:space="preserve">, however one-sidedly, in however narrow a way, are they so dangerous to this social order. At the same time, Engels saw that, </w:t>
      </w:r>
      <w:r w:rsidRPr="00482771">
        <w:rPr>
          <w:rStyle w:val="Emphasis"/>
        </w:rPr>
        <w:t xml:space="preserve">even </w:t>
      </w:r>
      <w:r w:rsidRPr="00362FA2">
        <w:rPr>
          <w:rStyle w:val="Emphasis"/>
        </w:rPr>
        <w:t>as union struggles</w:t>
      </w:r>
      <w:r w:rsidRPr="00482771">
        <w:rPr>
          <w:rStyle w:val="Emphasis"/>
        </w:rPr>
        <w:t xml:space="preserve"> “[kept alive] the opposition of the workers to the … omnipotence of the bourgeoisie,” so too did they “[compel] the admission that something more is needed than Trades Unions and strikes to break the power of the ruling class.”</w:t>
      </w:r>
      <w:r>
        <w:rPr>
          <w:rStyle w:val="Emphasis"/>
        </w:rPr>
        <w:t xml:space="preserve"> </w:t>
      </w:r>
      <w:r w:rsidRPr="00362FA2">
        <w:rPr>
          <w:sz w:val="8"/>
        </w:rPr>
        <w:t xml:space="preserve">Here Engels articulates the crux of the problem. First, unions are essential for working-class formation, creating a collective actor both opposed to the bourgeoisie and capable of challenging it for power. </w:t>
      </w:r>
      <w:r w:rsidRPr="003C202A">
        <w:rPr>
          <w:rStyle w:val="Emphasis"/>
        </w:rPr>
        <w:t>Second, they are an insufficient vehicle for creating and mobilizing that collective actor.</w:t>
      </w:r>
      <w:r w:rsidRPr="00362FA2">
        <w:rPr>
          <w:sz w:val="8"/>
        </w:rPr>
        <w:t xml:space="preserve"> 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First</w:t>
      </w:r>
      <w:r w:rsidRPr="00362FA2">
        <w:rPr>
          <w:sz w:val="8"/>
          <w:highlight w:val="yellow"/>
        </w:rPr>
        <w:t xml:space="preserve">, </w:t>
      </w:r>
      <w:r w:rsidRPr="00362FA2">
        <w:rPr>
          <w:rStyle w:val="Emphasis"/>
          <w:highlight w:val="yellow"/>
        </w:rPr>
        <w:t>unions’</w:t>
      </w:r>
      <w:r w:rsidRPr="00F82C83">
        <w:rPr>
          <w:rStyle w:val="Emphasis"/>
        </w:rPr>
        <w:t xml:space="preserve"> fundamentally </w:t>
      </w:r>
      <w:r w:rsidRPr="00362FA2">
        <w:rPr>
          <w:rStyle w:val="Emphasis"/>
          <w:highlight w:val="yellow"/>
        </w:rPr>
        <w:t>defensive role,</w:t>
      </w:r>
      <w:r w:rsidRPr="00F82C83">
        <w:rPr>
          <w:rStyle w:val="Emphasis"/>
        </w:rPr>
        <w:t xml:space="preserve"> </w:t>
      </w:r>
      <w:r w:rsidRPr="00362FA2">
        <w:rPr>
          <w:rStyle w:val="Emphasis"/>
          <w:highlight w:val="yellow"/>
        </w:rPr>
        <w:t>protecting workers against employers’</w:t>
      </w:r>
      <w:r w:rsidRPr="00F82C83">
        <w:rPr>
          <w:rStyle w:val="Emphasis"/>
        </w:rPr>
        <w:t xml:space="preserve"> efforts to </w:t>
      </w:r>
      <w:r w:rsidRPr="00362FA2">
        <w:rPr>
          <w:rStyle w:val="Emphasis"/>
          <w:highlight w:val="yellow"/>
        </w:rPr>
        <w:t>drive a competitive race to the bottom</w:t>
      </w:r>
      <w:r w:rsidRPr="00F82C83">
        <w:rPr>
          <w:rStyle w:val="Emphasis"/>
        </w:rPr>
        <w:t xml:space="preserve">, meant that </w:t>
      </w:r>
      <w:r w:rsidRPr="00362FA2">
        <w:rPr>
          <w:rStyle w:val="Emphasis"/>
          <w:highlight w:val="yellow"/>
        </w:rPr>
        <w:t xml:space="preserve">they </w:t>
      </w:r>
      <w:hyperlink r:id="rId11" w:history="1">
        <w:r w:rsidRPr="00362FA2">
          <w:rPr>
            <w:rStyle w:val="Emphasis"/>
            <w:highlight w:val="yellow"/>
          </w:rPr>
          <w:t>limited themselves</w:t>
        </w:r>
      </w:hyperlink>
      <w:r>
        <w:rPr>
          <w:rStyle w:val="Emphasis"/>
        </w:rPr>
        <w:t xml:space="preserve"> </w:t>
      </w:r>
      <w:r w:rsidRPr="00F82C83">
        <w:rPr>
          <w:rStyle w:val="Emphasis"/>
        </w:rPr>
        <w:t>“</w:t>
      </w:r>
      <w:r w:rsidRPr="00362FA2">
        <w:rPr>
          <w:rStyle w:val="Emphasis"/>
          <w:highlight w:val="yellow"/>
        </w:rPr>
        <w:t>to a guerrilla war against the</w:t>
      </w:r>
      <w:r w:rsidRPr="00F82C83">
        <w:rPr>
          <w:rStyle w:val="Emphasis"/>
        </w:rPr>
        <w:t xml:space="preserve"> effects of the </w:t>
      </w:r>
      <w:r w:rsidRPr="00362FA2">
        <w:rPr>
          <w:rStyle w:val="Emphasis"/>
          <w:highlight w:val="yellow"/>
        </w:rPr>
        <w:t>existing system</w:t>
      </w:r>
      <w:r w:rsidRPr="00F82C83">
        <w:rPr>
          <w:rStyle w:val="Emphasis"/>
        </w:rPr>
        <w:t xml:space="preserve">, </w:t>
      </w:r>
      <w:r w:rsidRPr="00362FA2">
        <w:rPr>
          <w:rStyle w:val="Emphasis"/>
          <w:highlight w:val="yellow"/>
        </w:rPr>
        <w:t>instead</w:t>
      </w:r>
      <w:r w:rsidRPr="00F82C83">
        <w:rPr>
          <w:rStyle w:val="Emphasis"/>
        </w:rPr>
        <w:t xml:space="preserve"> </w:t>
      </w:r>
      <w:r w:rsidRPr="00362FA2">
        <w:rPr>
          <w:rStyle w:val="Emphasis"/>
          <w:highlight w:val="yellow"/>
        </w:rPr>
        <w:t>of</w:t>
      </w:r>
      <w:r w:rsidRPr="00F82C83">
        <w:rPr>
          <w:rStyle w:val="Emphasis"/>
        </w:rPr>
        <w:t xml:space="preserve"> simultaneously </w:t>
      </w:r>
      <w:r w:rsidRPr="00362FA2">
        <w:rPr>
          <w:rStyle w:val="Emphasis"/>
          <w:highlight w:val="yellow"/>
        </w:rPr>
        <w:t>trying to change it</w:t>
      </w:r>
      <w:r w:rsidRPr="00F82C83">
        <w:rPr>
          <w:rStyle w:val="Emphasis"/>
        </w:rPr>
        <w:t>.”</w:t>
      </w:r>
      <w:r>
        <w:rPr>
          <w:rStyle w:val="Emphasis"/>
        </w:rPr>
        <w:t xml:space="preserve"> </w:t>
      </w:r>
      <w:r w:rsidRPr="00FC0800">
        <w:rPr>
          <w:rStyle w:val="Emphasis"/>
        </w:rPr>
        <w:t xml:space="preserve">Thus, even militant trade </w:t>
      </w:r>
      <w:r w:rsidRPr="00362FA2">
        <w:rPr>
          <w:rStyle w:val="Emphasis"/>
          <w:highlight w:val="yellow"/>
        </w:rPr>
        <w:t>unions</w:t>
      </w:r>
      <w:r w:rsidRPr="00FC0800">
        <w:rPr>
          <w:rStyle w:val="Emphasis"/>
        </w:rPr>
        <w:t xml:space="preserve"> </w:t>
      </w:r>
      <w:r w:rsidRPr="00362FA2">
        <w:rPr>
          <w:rStyle w:val="Emphasis"/>
          <w:highlight w:val="yellow"/>
        </w:rPr>
        <w:t>found</w:t>
      </w:r>
      <w:r w:rsidRPr="00FC0800">
        <w:rPr>
          <w:rStyle w:val="Emphasis"/>
        </w:rPr>
        <w:t xml:space="preserve"> themselves </w:t>
      </w:r>
      <w:r w:rsidRPr="00362FA2">
        <w:rPr>
          <w:rStyle w:val="Emphasis"/>
          <w:highlight w:val="yellow"/>
        </w:rPr>
        <w:t>struggl</w:t>
      </w:r>
      <w:r w:rsidRPr="00362FA2">
        <w:rPr>
          <w:rStyle w:val="Emphasis"/>
        </w:rPr>
        <w:t>ing</w:t>
      </w:r>
      <w:r w:rsidRPr="00FC0800">
        <w:rPr>
          <w:rStyle w:val="Emphasis"/>
        </w:rPr>
        <w:t xml:space="preserve"> </w:t>
      </w:r>
      <w:r w:rsidRPr="00362FA2">
        <w:rPr>
          <w:rStyle w:val="Emphasis"/>
          <w:highlight w:val="yellow"/>
        </w:rPr>
        <w:t>for</w:t>
      </w:r>
      <w:r w:rsidRPr="00FC0800">
        <w:rPr>
          <w:rStyle w:val="Emphasis"/>
        </w:rPr>
        <w:t xml:space="preserve"> “a fair day’s work for a fair day’s wage” without </w:t>
      </w:r>
      <w:r w:rsidRPr="00362FA2">
        <w:rPr>
          <w:rStyle w:val="Emphasis"/>
          <w:highlight w:val="yellow"/>
        </w:rPr>
        <w:t>challenging</w:t>
      </w:r>
      <w:r w:rsidRPr="00FC0800">
        <w:rPr>
          <w:rStyle w:val="Emphasis"/>
        </w:rPr>
        <w:t xml:space="preserve"> the bourgeoisie’s fundamental power, particularly </w:t>
      </w:r>
      <w:r w:rsidRPr="00362FA2">
        <w:rPr>
          <w:rStyle w:val="Emphasis"/>
          <w:highlight w:val="yellow"/>
        </w:rPr>
        <w:t>the wage labor system</w:t>
      </w:r>
      <w:r w:rsidRPr="00362FA2">
        <w:rPr>
          <w:sz w:val="8"/>
        </w:rPr>
        <w:t xml:space="preserve">. And some layers of the trade union officialdom were content to fight for privileges for their small segment of the working class, leaving most workers behind. </w:t>
      </w:r>
      <w:r w:rsidRPr="00FC0800">
        <w:rPr>
          <w:rStyle w:val="Emphasis"/>
        </w:rPr>
        <w:t>Second, unions’ focus on wages and workplace issues tended to reinforce a division between economic and political struggles.</w:t>
      </w:r>
      <w:r w:rsidRPr="00362FA2">
        <w:rPr>
          <w:sz w:val="8"/>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362FA2">
        <w:rPr>
          <w:sz w:val="8"/>
        </w:rPr>
        <w:t>working-men’s</w:t>
      </w:r>
      <w:proofErr w:type="gramEnd"/>
      <w:r w:rsidRPr="00362FA2">
        <w:rPr>
          <w:sz w:val="8"/>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Both saw promise in the militant worker protest in the United States at the time, seeing the seeds of a nascent labor party. But that too fell short. Thus, </w:t>
      </w:r>
      <w:r w:rsidRPr="00362FA2">
        <w:rPr>
          <w:rStyle w:val="StyleUnderline"/>
          <w:highlight w:val="yellow"/>
        </w:rPr>
        <w:lastRenderedPageBreak/>
        <w:t>unions failed in</w:t>
      </w:r>
      <w:r w:rsidRPr="003C3323">
        <w:rPr>
          <w:rStyle w:val="StyleUnderline"/>
        </w:rPr>
        <w:t xml:space="preserve"> Marx and Engels’s central task: </w:t>
      </w:r>
      <w:r w:rsidRPr="00362FA2">
        <w:rPr>
          <w:rStyle w:val="StyleUnderline"/>
          <w:highlight w:val="yellow"/>
        </w:rPr>
        <w:t>the formation of</w:t>
      </w:r>
      <w:r w:rsidRPr="003C3323">
        <w:rPr>
          <w:rStyle w:val="StyleUnderline"/>
        </w:rPr>
        <w:t xml:space="preserve"> “</w:t>
      </w:r>
      <w:r w:rsidRPr="00362FA2">
        <w:rPr>
          <w:rStyle w:val="StyleUnderline"/>
          <w:highlight w:val="yellow"/>
        </w:rPr>
        <w:t>a political organization of the working class as a whole.</w:t>
      </w:r>
      <w:r w:rsidRPr="003C3323">
        <w:rPr>
          <w:rStyle w:val="StyleUnderline"/>
        </w:rPr>
        <w:t>”</w:t>
      </w:r>
      <w:r>
        <w:rPr>
          <w:rStyle w:val="StyleUnderline"/>
        </w:rPr>
        <w:t xml:space="preserve"> </w:t>
      </w:r>
      <w:r w:rsidRPr="00362FA2">
        <w:rPr>
          <w:sz w:val="8"/>
        </w:rPr>
        <w:t xml:space="preserve">Marx and Engels’s sober </w:t>
      </w:r>
      <w:r w:rsidRPr="003C3323">
        <w:rPr>
          <w:rStyle w:val="Emphasis"/>
        </w:rPr>
        <w:t>analyses</w:t>
      </w:r>
      <w:r w:rsidRPr="00362FA2">
        <w:rPr>
          <w:sz w:val="8"/>
        </w:rPr>
        <w:t xml:space="preserve"> of </w:t>
      </w:r>
      <w:r w:rsidRPr="003C3323">
        <w:rPr>
          <w:rStyle w:val="Emphasis"/>
        </w:rPr>
        <w:t xml:space="preserve">unions’ concrete difficulties in moving from economic to political struggles stood at odds with many of their theoretical pronouncements, where this transition seemed inevitable. </w:t>
      </w:r>
      <w:r w:rsidRPr="00362FA2">
        <w:rPr>
          <w:sz w:val="8"/>
        </w:rPr>
        <w:t>While they noted in the Manifesto that the “</w:t>
      </w:r>
      <w:r w:rsidRPr="003C3323">
        <w:rPr>
          <w:rStyle w:val="Emphasis"/>
        </w:rPr>
        <w:t xml:space="preserve">organization of the proletarians into a class, and, consequently, into a political party, is continually being upset again by the competition between the workers themselves,” </w:t>
      </w:r>
      <w:r w:rsidRPr="00384B7E">
        <w:t>t</w:t>
      </w:r>
      <w:r w:rsidRPr="00E03DF1">
        <w:rPr>
          <w:sz w:val="10"/>
          <w:szCs w:val="11"/>
        </w:rPr>
        <w:t xml:space="preserve">hey also asserted that “it ever rises up again, stronger, firmer, mightier.” In The Poverty of Philosophy, Marx asserted that “in the struggle . . . this mass [of people transformed by economic conditions into workers] becomes </w:t>
      </w:r>
      <w:proofErr w:type="gramStart"/>
      <w:r w:rsidRPr="00E03DF1">
        <w:rPr>
          <w:sz w:val="10"/>
          <w:szCs w:val="11"/>
        </w:rPr>
        <w:t>united, and</w:t>
      </w:r>
      <w:proofErr w:type="gramEnd"/>
      <w:r w:rsidRPr="00E03DF1">
        <w:rPr>
          <w:sz w:val="10"/>
          <w:szCs w:val="11"/>
        </w:rPr>
        <w:t xml:space="preserve"> constitutes itself as a class for itself.” If they were attuned to the challenges of class formation, and the contradictory roles unions could play in that process, they never drew out the theoretical implications of their concrete analyses. Nonetheless, in Marx and Engels’s work we can detect in embryonic form many of the core questions that would orient subsequent Marxist debates about trade unions’ role in class formation and class struggle. Marx and Engels saw </w:t>
      </w:r>
      <w:r w:rsidRPr="00E03DF1">
        <w:rPr>
          <w:rStyle w:val="Emphasis"/>
        </w:rPr>
        <w:t xml:space="preserve">that </w:t>
      </w:r>
      <w:r w:rsidRPr="00E03DF1">
        <w:rPr>
          <w:rStyle w:val="Emphasis"/>
          <w:highlight w:val="yellow"/>
        </w:rPr>
        <w:t>unions were inherently</w:t>
      </w:r>
      <w:r w:rsidRPr="00E03DF1">
        <w:rPr>
          <w:rStyle w:val="Emphasis"/>
        </w:rPr>
        <w:t xml:space="preserve"> products of their historical period, </w:t>
      </w:r>
      <w:r w:rsidRPr="00E03DF1">
        <w:rPr>
          <w:rStyle w:val="Emphasis"/>
          <w:highlight w:val="yellow"/>
        </w:rPr>
        <w:t>limited by existing relations of production</w:t>
      </w:r>
      <w:r w:rsidRPr="00384B7E">
        <w:t xml:space="preserve">. </w:t>
      </w:r>
      <w:r w:rsidRPr="00E03DF1">
        <w:rPr>
          <w:sz w:val="11"/>
          <w:szCs w:val="13"/>
        </w:rPr>
        <w:t>At the same time, as organizational expressions of the working class, unions could play a key role in reshaping relations of production. As for enhancing or inhibiting class struggle, they saw tha</w:t>
      </w:r>
      <w:r w:rsidRPr="00E03DF1">
        <w:rPr>
          <w:sz w:val="2"/>
          <w:szCs w:val="13"/>
        </w:rPr>
        <w:t xml:space="preserve">t </w:t>
      </w:r>
      <w:r w:rsidRPr="00362FA2">
        <w:rPr>
          <w:rStyle w:val="Emphasis"/>
          <w:highlight w:val="yellow"/>
        </w:rPr>
        <w:t xml:space="preserve">unions’ </w:t>
      </w:r>
      <w:r w:rsidRPr="00126B2C">
        <w:rPr>
          <w:rStyle w:val="Emphasis"/>
        </w:rPr>
        <w:t>focus on concrete</w:t>
      </w:r>
      <w:r w:rsidRPr="004D1626">
        <w:rPr>
          <w:rStyle w:val="Emphasis"/>
        </w:rPr>
        <w:t xml:space="preserve">, practical workplace </w:t>
      </w:r>
      <w:r w:rsidRPr="00126B2C">
        <w:rPr>
          <w:rStyle w:val="Emphasis"/>
        </w:rPr>
        <w:t>questions</w:t>
      </w:r>
      <w:r w:rsidRPr="004D1626">
        <w:rPr>
          <w:rStyle w:val="Emphasis"/>
        </w:rPr>
        <w:t xml:space="preserve"> such as wages and working hours was a necessary step in developing the proletariat’s fighting capacity, </w:t>
      </w:r>
      <w:r w:rsidRPr="00126B2C">
        <w:rPr>
          <w:rStyle w:val="Emphasis"/>
        </w:rPr>
        <w:t xml:space="preserve">but also </w:t>
      </w:r>
      <w:r w:rsidRPr="00362FA2">
        <w:rPr>
          <w:rStyle w:val="Emphasis"/>
          <w:highlight w:val="yellow"/>
        </w:rPr>
        <w:t>constrained workers within a capitalist framework</w:t>
      </w:r>
      <w:r w:rsidRPr="004D1626">
        <w:rPr>
          <w:rStyle w:val="Emphasis"/>
        </w:rPr>
        <w:t xml:space="preserve">, </w:t>
      </w:r>
      <w:r w:rsidRPr="00362FA2">
        <w:rPr>
          <w:rStyle w:val="Emphasis"/>
          <w:highlight w:val="yellow"/>
        </w:rPr>
        <w:t>limiting their ability to fight</w:t>
      </w:r>
      <w:r w:rsidRPr="004D1626">
        <w:rPr>
          <w:rStyle w:val="Emphasis"/>
        </w:rPr>
        <w:t xml:space="preserve"> </w:t>
      </w:r>
      <w:r w:rsidRPr="00362FA2">
        <w:rPr>
          <w:rStyle w:val="Emphasis"/>
          <w:highlight w:val="yellow"/>
        </w:rPr>
        <w:t>for</w:t>
      </w:r>
      <w:r w:rsidRPr="004D1626">
        <w:rPr>
          <w:rStyle w:val="Emphasis"/>
        </w:rPr>
        <w:t xml:space="preserve"> broader demands such as </w:t>
      </w:r>
      <w:r w:rsidRPr="00362FA2">
        <w:rPr>
          <w:rStyle w:val="Emphasis"/>
          <w:highlight w:val="yellow"/>
        </w:rPr>
        <w:t>abolition of the wage system</w:t>
      </w:r>
      <w:r w:rsidRPr="004D1626">
        <w:rPr>
          <w:rStyle w:val="Emphasis"/>
        </w:rPr>
        <w:t>.</w:t>
      </w:r>
      <w:r>
        <w:rPr>
          <w:rStyle w:val="Emphasis"/>
        </w:rPr>
        <w:t xml:space="preserve"> </w:t>
      </w:r>
      <w:r w:rsidRPr="00362FA2">
        <w:rPr>
          <w:sz w:val="8"/>
        </w:rPr>
        <w:t xml:space="preserve">Similarly, different types of union organization could create different class identities, from craft unions’ narrow exclusion to the “new” unions’ broader inclusivity. As for the relation between unions and politics, they understood unions’ necessary but limited role in mobilizing the working class around political demands. Still, these core insights remained fragmentary. Later theorists would flesh them out. </w:t>
      </w:r>
    </w:p>
    <w:p w14:paraId="7924A8D2" w14:textId="77777777" w:rsidR="00C647B4" w:rsidRPr="00970839" w:rsidRDefault="00C647B4" w:rsidP="00C647B4"/>
    <w:p w14:paraId="0E6D6991" w14:textId="77777777" w:rsidR="00C647B4" w:rsidRPr="009C3A97" w:rsidRDefault="00C647B4" w:rsidP="00C647B4">
      <w:pPr>
        <w:pStyle w:val="Heading4"/>
        <w:rPr>
          <w:sz w:val="24"/>
          <w:szCs w:val="24"/>
        </w:rPr>
      </w:pPr>
      <w:r w:rsidRPr="009C3A97">
        <w:rPr>
          <w:sz w:val="24"/>
          <w:szCs w:val="24"/>
        </w:rPr>
        <w:t>Disorganized politics are that of short, temporary progress. Lack of political will shifts interests from the largest issues at hand</w:t>
      </w:r>
      <w:r>
        <w:rPr>
          <w:sz w:val="24"/>
          <w:szCs w:val="24"/>
        </w:rPr>
        <w:t xml:space="preserve"> and we shift from the status quo of infinite violence, </w:t>
      </w:r>
      <w:r w:rsidRPr="009C3A97">
        <w:rPr>
          <w:sz w:val="24"/>
          <w:szCs w:val="24"/>
        </w:rPr>
        <w:t>DEAN</w:t>
      </w:r>
      <w:r>
        <w:rPr>
          <w:sz w:val="24"/>
          <w:szCs w:val="24"/>
        </w:rPr>
        <w:t xml:space="preserve"> 1</w:t>
      </w:r>
    </w:p>
    <w:p w14:paraId="16779B19" w14:textId="77777777" w:rsidR="00C647B4" w:rsidRPr="009C3A97" w:rsidRDefault="00C647B4" w:rsidP="00C647B4">
      <w:pPr>
        <w:rPr>
          <w:szCs w:val="22"/>
        </w:rPr>
      </w:pPr>
      <w:r w:rsidRPr="009C3A97">
        <w:rPr>
          <w:rFonts w:ascii="Arial" w:eastAsia="Arial" w:hAnsi="Arial" w:cs="Arial"/>
          <w:color w:val="222222"/>
          <w:sz w:val="18"/>
          <w:szCs w:val="18"/>
          <w:highlight w:val="white"/>
        </w:rPr>
        <w:t>Dean, Jodi. </w:t>
      </w:r>
      <w:r w:rsidRPr="009C3A97">
        <w:rPr>
          <w:rFonts w:ascii="Arial" w:eastAsia="Arial" w:hAnsi="Arial" w:cs="Arial"/>
          <w:i/>
          <w:color w:val="222222"/>
          <w:sz w:val="18"/>
          <w:szCs w:val="18"/>
          <w:highlight w:val="white"/>
        </w:rPr>
        <w:t>Comrade: An essay on political belonging</w:t>
      </w:r>
      <w:r w:rsidRPr="009C3A97">
        <w:rPr>
          <w:rFonts w:ascii="Arial" w:eastAsia="Arial" w:hAnsi="Arial" w:cs="Arial"/>
          <w:color w:val="222222"/>
          <w:sz w:val="18"/>
          <w:szCs w:val="18"/>
          <w:highlight w:val="white"/>
        </w:rPr>
        <w:t>. Verso, 2019.</w:t>
      </w:r>
    </w:p>
    <w:p w14:paraId="0585C323" w14:textId="77777777" w:rsidR="00C647B4" w:rsidRPr="009C3A97" w:rsidRDefault="00C647B4" w:rsidP="00C647B4">
      <w:pPr>
        <w:pBdr>
          <w:top w:val="nil"/>
          <w:left w:val="nil"/>
          <w:bottom w:val="nil"/>
          <w:right w:val="nil"/>
          <w:between w:val="nil"/>
        </w:pBdr>
        <w:spacing w:before="24"/>
        <w:ind w:firstLine="360"/>
        <w:jc w:val="both"/>
        <w:rPr>
          <w:color w:val="000000"/>
          <w:sz w:val="13"/>
          <w:szCs w:val="13"/>
        </w:rPr>
      </w:pPr>
      <w:r w:rsidRPr="009C3A97">
        <w:rPr>
          <w:rFonts w:eastAsia="Calibri" w:cs="Calibri"/>
          <w:color w:val="000000"/>
          <w:sz w:val="13"/>
          <w:szCs w:val="13"/>
        </w:rPr>
        <w:t xml:space="preserve">Some on the left are skeptical of such political belonging. </w:t>
      </w:r>
      <w:r w:rsidRPr="009A6199">
        <w:rPr>
          <w:rFonts w:eastAsia="Calibri" w:cs="Calibri"/>
          <w:b/>
          <w:color w:val="000000"/>
          <w:u w:val="single"/>
        </w:rPr>
        <w:t>Seeing discipline only as constraint and not as a decision to build collective capacity,</w:t>
      </w:r>
      <w:r w:rsidRPr="009C3A97">
        <w:rPr>
          <w:rFonts w:eastAsia="Calibri" w:cs="Calibri"/>
          <w:b/>
          <w:color w:val="000000"/>
          <w:u w:val="single"/>
        </w:rPr>
        <w:t xml:space="preserve"> </w:t>
      </w:r>
      <w:r w:rsidRPr="009C3A97">
        <w:rPr>
          <w:rFonts w:eastAsia="Calibri" w:cs="Calibri"/>
          <w:b/>
          <w:color w:val="000000"/>
          <w:highlight w:val="yellow"/>
          <w:u w:val="single"/>
        </w:rPr>
        <w:t>they substitute the fantasy that politics can be individual for the</w:t>
      </w:r>
      <w:r w:rsidRPr="009C3A97">
        <w:rPr>
          <w:rFonts w:eastAsia="Calibri" w:cs="Calibri"/>
          <w:b/>
          <w:color w:val="000000"/>
          <w:u w:val="single"/>
        </w:rPr>
        <w:t xml:space="preserve"> actuality o</w:t>
      </w:r>
      <w:r w:rsidRPr="009C3A97">
        <w:rPr>
          <w:rFonts w:eastAsia="Calibri" w:cs="Calibri"/>
          <w:b/>
          <w:color w:val="000000"/>
          <w:highlight w:val="yellow"/>
          <w:u w:val="single"/>
        </w:rPr>
        <w:t xml:space="preserve">f political struggle and movement. This </w:t>
      </w:r>
      <w:r w:rsidRPr="00ED5513">
        <w:rPr>
          <w:rFonts w:eastAsia="Calibri" w:cs="Calibri"/>
          <w:b/>
          <w:color w:val="000000"/>
          <w:u w:val="single"/>
        </w:rPr>
        <w:t xml:space="preserve">substitution </w:t>
      </w:r>
      <w:r w:rsidRPr="009C3A97">
        <w:rPr>
          <w:rFonts w:eastAsia="Calibri" w:cs="Calibri"/>
          <w:b/>
          <w:color w:val="000000"/>
          <w:highlight w:val="yellow"/>
          <w:u w:val="single"/>
        </w:rPr>
        <w:t xml:space="preserve">evades </w:t>
      </w:r>
      <w:r w:rsidRPr="00ED5513">
        <w:rPr>
          <w:rFonts w:eastAsia="Calibri" w:cs="Calibri"/>
          <w:b/>
          <w:color w:val="000000"/>
          <w:u w:val="single"/>
        </w:rPr>
        <w:t xml:space="preserve">the fact </w:t>
      </w:r>
      <w:r w:rsidRPr="009C3A97">
        <w:rPr>
          <w:rFonts w:eastAsia="Calibri" w:cs="Calibri"/>
          <w:b/>
          <w:color w:val="000000"/>
          <w:highlight w:val="yellow"/>
          <w:u w:val="single"/>
        </w:rPr>
        <w:t>that comradeship is a choice</w:t>
      </w:r>
      <w:r w:rsidRPr="009C3A97">
        <w:rPr>
          <w:rFonts w:eastAsia="Calibri" w:cs="Calibri"/>
          <w:color w:val="000000"/>
          <w:sz w:val="13"/>
          <w:szCs w:val="13"/>
        </w:rPr>
        <w:t xml:space="preserve">—both for the one joining and for the party joined, as I explore below. It also ignores the liberating quality of discipline: When we have comrades, we are freed from the obligation to be and know and do everything on our own; there is a larger collective with a line, program, and set of tasks and goals. We are also freed from our impulses </w:t>
      </w:r>
      <w:r w:rsidRPr="009C3A97">
        <w:rPr>
          <w:rFonts w:eastAsia="Calibri" w:cs="Calibri"/>
          <w:b/>
          <w:color w:val="000000"/>
          <w:u w:val="single"/>
        </w:rPr>
        <w:t>(enjoined by communicative capitalism) to criticize and comment on the outrage of the moment.</w:t>
      </w:r>
      <w:r w:rsidRPr="009C3A97">
        <w:rPr>
          <w:rFonts w:eastAsia="Calibri" w:cs="Calibri"/>
          <w:color w:val="000000"/>
          <w:sz w:val="13"/>
          <w:szCs w:val="13"/>
        </w:rPr>
        <w:t xml:space="preserve"> </w:t>
      </w:r>
      <w:r w:rsidRPr="009C3A97">
        <w:rPr>
          <w:rFonts w:eastAsia="Calibri" w:cs="Calibri"/>
          <w:b/>
          <w:color w:val="000000"/>
          <w:u w:val="single"/>
        </w:rPr>
        <w:t xml:space="preserve">And </w:t>
      </w:r>
      <w:r w:rsidRPr="00ED5513">
        <w:rPr>
          <w:rFonts w:eastAsia="Calibri" w:cs="Calibri"/>
          <w:b/>
          <w:color w:val="000000"/>
          <w:u w:val="single"/>
        </w:rPr>
        <w:t xml:space="preserve">we are freed from the cynicism </w:t>
      </w:r>
      <w:r w:rsidRPr="009C3A97">
        <w:rPr>
          <w:rFonts w:eastAsia="Calibri" w:cs="Calibri"/>
          <w:b/>
          <w:color w:val="000000"/>
          <w:u w:val="single"/>
        </w:rPr>
        <w:t xml:space="preserve">that parades as maturity </w:t>
      </w:r>
      <w:r w:rsidRPr="00ED5513">
        <w:rPr>
          <w:rFonts w:eastAsia="Calibri" w:cs="Calibri"/>
          <w:b/>
          <w:color w:val="000000"/>
          <w:u w:val="single"/>
        </w:rPr>
        <w:t>because of the practical optimism that faithful work engenders</w:t>
      </w:r>
      <w:r w:rsidRPr="009C3A97">
        <w:rPr>
          <w:rFonts w:eastAsia="Calibri" w:cs="Calibri"/>
          <w:b/>
          <w:color w:val="000000"/>
          <w:highlight w:val="yellow"/>
          <w:u w:val="single"/>
        </w:rPr>
        <w:t>.</w:t>
      </w:r>
      <w:r w:rsidRPr="009C3A97">
        <w:rPr>
          <w:rFonts w:eastAsia="Calibri" w:cs="Calibri"/>
          <w:b/>
          <w:color w:val="000000"/>
          <w:u w:val="single"/>
        </w:rPr>
        <w:t xml:space="preserve"> </w:t>
      </w:r>
      <w:r w:rsidRPr="009C3A97">
        <w:rPr>
          <w:rFonts w:eastAsia="Calibri" w:cs="Calibri"/>
          <w:b/>
          <w:color w:val="000000"/>
          <w:highlight w:val="yellow"/>
          <w:u w:val="single"/>
        </w:rPr>
        <w:t xml:space="preserve">Discipline </w:t>
      </w:r>
      <w:r w:rsidRPr="009C3A97">
        <w:rPr>
          <w:rFonts w:eastAsia="Calibri" w:cs="Calibri"/>
          <w:b/>
          <w:color w:val="000000"/>
          <w:u w:val="single"/>
        </w:rPr>
        <w:t xml:space="preserve">provides the support that </w:t>
      </w:r>
      <w:r w:rsidRPr="009C3A97">
        <w:rPr>
          <w:rFonts w:eastAsia="Calibri" w:cs="Calibri"/>
          <w:b/>
          <w:color w:val="000000"/>
          <w:highlight w:val="yellow"/>
          <w:u w:val="single"/>
        </w:rPr>
        <w:t xml:space="preserve">frees us to </w:t>
      </w:r>
      <w:r w:rsidRPr="009C3A97">
        <w:rPr>
          <w:rFonts w:eastAsia="Calibri" w:cs="Calibri"/>
          <w:b/>
          <w:color w:val="000000"/>
          <w:u w:val="single"/>
        </w:rPr>
        <w:t>make mistakes</w:t>
      </w:r>
      <w:r w:rsidRPr="009C3A97">
        <w:rPr>
          <w:rFonts w:eastAsia="Calibri" w:cs="Calibri"/>
          <w:b/>
          <w:color w:val="000000"/>
          <w:highlight w:val="yellow"/>
          <w:u w:val="single"/>
        </w:rPr>
        <w:t>, learn</w:t>
      </w:r>
      <w:r w:rsidRPr="009A6199">
        <w:rPr>
          <w:rFonts w:eastAsia="Calibri" w:cs="Calibri"/>
          <w:b/>
          <w:color w:val="000000"/>
          <w:u w:val="single"/>
        </w:rPr>
        <w:t>, and grow. When we err—an</w:t>
      </w:r>
      <w:r w:rsidRPr="009C3A97">
        <w:rPr>
          <w:rFonts w:eastAsia="Calibri" w:cs="Calibri"/>
          <w:b/>
          <w:color w:val="000000"/>
          <w:u w:val="single"/>
        </w:rPr>
        <w:t>d each of us will</w:t>
      </w:r>
      <w:r w:rsidRPr="009C3A97">
        <w:rPr>
          <w:rFonts w:eastAsia="Calibri" w:cs="Calibri"/>
          <w:b/>
          <w:color w:val="000000"/>
          <w:highlight w:val="yellow"/>
          <w:u w:val="single"/>
        </w:rPr>
        <w:t>—our comrades will be there to catch us,</w:t>
      </w:r>
      <w:r w:rsidRPr="009C3A97">
        <w:rPr>
          <w:rFonts w:eastAsia="Calibri" w:cs="Calibri"/>
          <w:b/>
          <w:color w:val="000000"/>
          <w:u w:val="single"/>
        </w:rPr>
        <w:t xml:space="preserve"> dust us off, and set us right. We aren’t abandoned to go it alone.</w:t>
      </w:r>
      <w:r w:rsidRPr="009C3A97">
        <w:rPr>
          <w:rFonts w:eastAsia="Calibri" w:cs="Calibri"/>
          <w:color w:val="000000"/>
          <w:sz w:val="13"/>
          <w:szCs w:val="13"/>
        </w:rPr>
        <w:t xml:space="preserve"> </w:t>
      </w:r>
      <w:r w:rsidRPr="009C3A97">
        <w:rPr>
          <w:rFonts w:eastAsia="Calibri" w:cs="Calibri"/>
          <w:b/>
          <w:color w:val="000000"/>
          <w:highlight w:val="yellow"/>
          <w:u w:val="single"/>
        </w:rPr>
        <w:t xml:space="preserve">Disorganized leftists too often remain entranced by </w:t>
      </w:r>
      <w:r w:rsidRPr="00D517B6">
        <w:rPr>
          <w:rFonts w:eastAsia="Calibri" w:cs="Calibri"/>
          <w:b/>
          <w:color w:val="000000"/>
          <w:u w:val="single"/>
        </w:rPr>
        <w:t xml:space="preserve">the illusion of everyday </w:t>
      </w:r>
      <w:r w:rsidRPr="009C3A97">
        <w:rPr>
          <w:rFonts w:eastAsia="Calibri" w:cs="Calibri"/>
          <w:b/>
          <w:color w:val="000000"/>
          <w:highlight w:val="yellow"/>
          <w:u w:val="single"/>
        </w:rPr>
        <w:t xml:space="preserve">people </w:t>
      </w:r>
      <w:r w:rsidRPr="00D517B6">
        <w:rPr>
          <w:rFonts w:eastAsia="Calibri" w:cs="Calibri"/>
          <w:b/>
          <w:color w:val="000000"/>
          <w:u w:val="single"/>
        </w:rPr>
        <w:t xml:space="preserve">spontaneously </w:t>
      </w:r>
      <w:r w:rsidRPr="009C3A97">
        <w:rPr>
          <w:rFonts w:eastAsia="Calibri" w:cs="Calibri"/>
          <w:b/>
          <w:color w:val="000000"/>
          <w:highlight w:val="yellow"/>
          <w:u w:val="single"/>
        </w:rPr>
        <w:t xml:space="preserve">creating new </w:t>
      </w:r>
      <w:r w:rsidRPr="00D517B6">
        <w:rPr>
          <w:rFonts w:eastAsia="Calibri" w:cs="Calibri"/>
          <w:b/>
          <w:color w:val="000000"/>
          <w:u w:val="single"/>
        </w:rPr>
        <w:t xml:space="preserve">forms of </w:t>
      </w:r>
      <w:r w:rsidRPr="009C3A97">
        <w:rPr>
          <w:rFonts w:eastAsia="Calibri" w:cs="Calibri"/>
          <w:b/>
          <w:color w:val="000000"/>
          <w:highlight w:val="yellow"/>
          <w:u w:val="single"/>
        </w:rPr>
        <w:t xml:space="preserve">life that </w:t>
      </w:r>
      <w:r w:rsidRPr="00D517B6">
        <w:rPr>
          <w:rFonts w:eastAsia="Calibri" w:cs="Calibri"/>
          <w:b/>
          <w:color w:val="000000"/>
          <w:u w:val="single"/>
        </w:rPr>
        <w:t xml:space="preserve">will </w:t>
      </w:r>
      <w:r w:rsidRPr="009C3A97">
        <w:rPr>
          <w:rFonts w:eastAsia="Calibri" w:cs="Calibri"/>
          <w:b/>
          <w:color w:val="000000"/>
          <w:highlight w:val="yellow"/>
          <w:u w:val="single"/>
        </w:rPr>
        <w:t>usher in a glorious future</w:t>
      </w:r>
      <w:r w:rsidRPr="009C3A97">
        <w:rPr>
          <w:rFonts w:eastAsia="Calibri" w:cs="Calibri"/>
          <w:b/>
          <w:color w:val="000000"/>
          <w:u w:val="single"/>
        </w:rPr>
        <w:t>.</w:t>
      </w:r>
      <w:r w:rsidRPr="009C3A97">
        <w:rPr>
          <w:rFonts w:eastAsia="Calibri" w:cs="Calibri"/>
          <w:color w:val="000000"/>
          <w:sz w:val="13"/>
          <w:szCs w:val="13"/>
        </w:rPr>
        <w:t xml:space="preserve"> This illusion fails to acknowledge the deprivations</w:t>
      </w:r>
      <w:r w:rsidRPr="009C3A97">
        <w:rPr>
          <w:rFonts w:eastAsia="Calibri" w:cs="Calibri"/>
          <w:b/>
          <w:color w:val="000000"/>
          <w:u w:val="single"/>
        </w:rPr>
        <w:t xml:space="preserve"> </w:t>
      </w:r>
      <w:r w:rsidRPr="009C3A97">
        <w:rPr>
          <w:rFonts w:eastAsia="Calibri" w:cs="Calibri"/>
          <w:color w:val="000000"/>
          <w:sz w:val="13"/>
          <w:szCs w:val="13"/>
        </w:rPr>
        <w:t xml:space="preserve">and decapacitations that forty years of neoliberalism have inflicted. </w:t>
      </w:r>
      <w:r w:rsidRPr="009C3A97">
        <w:rPr>
          <w:rFonts w:eastAsia="Calibri" w:cs="Calibri"/>
          <w:b/>
          <w:color w:val="000000"/>
          <w:u w:val="single"/>
        </w:rPr>
        <w:t>I</w:t>
      </w:r>
      <w:r w:rsidRPr="009C3A97">
        <w:rPr>
          <w:rFonts w:eastAsia="Calibri" w:cs="Calibri"/>
          <w:b/>
          <w:color w:val="000000"/>
          <w:highlight w:val="yellow"/>
          <w:u w:val="single"/>
        </w:rPr>
        <w:t>f it were true</w:t>
      </w:r>
      <w:r w:rsidRPr="009C3A97">
        <w:rPr>
          <w:rFonts w:eastAsia="Calibri" w:cs="Calibri"/>
          <w:color w:val="000000"/>
          <w:sz w:val="13"/>
          <w:szCs w:val="13"/>
        </w:rPr>
        <w:t xml:space="preserve"> that austerity, debt, the collapse of institutional infrastructures, and capital flight </w:t>
      </w:r>
      <w:r w:rsidRPr="009C3A97">
        <w:rPr>
          <w:rFonts w:eastAsia="Calibri" w:cs="Calibri"/>
          <w:b/>
          <w:color w:val="000000"/>
          <w:u w:val="single"/>
        </w:rPr>
        <w:t xml:space="preserve">could enable the spontaneous emergence of egalitarian forms of life, </w:t>
      </w:r>
      <w:r w:rsidRPr="009C3A97">
        <w:rPr>
          <w:rFonts w:eastAsia="Calibri" w:cs="Calibri"/>
          <w:b/>
          <w:color w:val="000000"/>
          <w:highlight w:val="yellow"/>
          <w:u w:val="single"/>
        </w:rPr>
        <w:t>we would not see the enormous economic inequalities</w:t>
      </w:r>
      <w:r w:rsidRPr="009A6199">
        <w:rPr>
          <w:rFonts w:eastAsia="Calibri" w:cs="Calibri"/>
          <w:b/>
          <w:color w:val="000000"/>
          <w:u w:val="single"/>
        </w:rPr>
        <w:t xml:space="preserve">, intensification of </w:t>
      </w:r>
      <w:r w:rsidRPr="009A6199">
        <w:rPr>
          <w:rFonts w:eastAsia="Calibri" w:cs="Calibri"/>
          <w:b/>
          <w:color w:val="000000"/>
          <w:highlight w:val="yellow"/>
          <w:u w:val="single"/>
        </w:rPr>
        <w:t>racialized violence</w:t>
      </w:r>
      <w:r w:rsidRPr="009A6199">
        <w:rPr>
          <w:rFonts w:eastAsia="Calibri" w:cs="Calibri"/>
          <w:b/>
          <w:color w:val="000000"/>
          <w:u w:val="single"/>
        </w:rPr>
        <w:t>, declines in life expectancy, slow death, undrinkable water, contaminated soil, militarized policing and surveillance, and desolate urban and suburban neighborhoods t</w:t>
      </w:r>
      <w:r w:rsidRPr="00D517B6">
        <w:rPr>
          <w:rFonts w:eastAsia="Calibri" w:cs="Calibri"/>
          <w:b/>
          <w:color w:val="000000"/>
          <w:u w:val="single"/>
        </w:rPr>
        <w:t>hat are now commonplace</w:t>
      </w:r>
      <w:r w:rsidRPr="00D517B6">
        <w:rPr>
          <w:rFonts w:eastAsia="Calibri" w:cs="Calibri"/>
          <w:color w:val="000000"/>
          <w:sz w:val="13"/>
          <w:szCs w:val="13"/>
        </w:rPr>
        <w:t xml:space="preserve">. </w:t>
      </w:r>
      <w:r w:rsidRPr="009C3A97">
        <w:rPr>
          <w:rFonts w:eastAsia="Calibri" w:cs="Calibri"/>
          <w:b/>
          <w:color w:val="000000"/>
          <w:highlight w:val="yellow"/>
          <w:u w:val="single"/>
        </w:rPr>
        <w:t xml:space="preserve">Exhaustion of resources includes the exhaustion of human resources. </w:t>
      </w:r>
      <w:r w:rsidRPr="009C3A97">
        <w:rPr>
          <w:rFonts w:eastAsia="Calibri" w:cs="Calibri"/>
          <w:b/>
          <w:color w:val="000000"/>
          <w:u w:val="single"/>
        </w:rPr>
        <w:t xml:space="preserve">Lots of times people want to do something but they don’t know what to do or how to do it. They may be isolated in nonunionized workplaces, overburdened by multiple flextime positions, stretched thin caring for friends and family. Disciplined organization—the discipline of </w:t>
      </w:r>
      <w:r w:rsidRPr="009C3A97">
        <w:rPr>
          <w:rFonts w:eastAsia="Calibri" w:cs="Calibri"/>
          <w:b/>
          <w:color w:val="000000"/>
          <w:highlight w:val="yellow"/>
          <w:u w:val="single"/>
        </w:rPr>
        <w:t xml:space="preserve">comrades </w:t>
      </w:r>
      <w:r w:rsidRPr="009A6199">
        <w:rPr>
          <w:rFonts w:eastAsia="Calibri" w:cs="Calibri"/>
          <w:b/>
          <w:color w:val="000000"/>
          <w:u w:val="single"/>
        </w:rPr>
        <w:t>committed to common struggle for an emancipatory egalitarian future—</w:t>
      </w:r>
      <w:r w:rsidRPr="009C3A97">
        <w:rPr>
          <w:rFonts w:eastAsia="Calibri" w:cs="Calibri"/>
          <w:b/>
          <w:color w:val="000000"/>
          <w:highlight w:val="yellow"/>
          <w:u w:val="single"/>
        </w:rPr>
        <w:t>can help</w:t>
      </w:r>
      <w:r w:rsidRPr="009C3A97">
        <w:rPr>
          <w:rFonts w:eastAsia="Calibri" w:cs="Calibri"/>
          <w:b/>
          <w:color w:val="000000"/>
          <w:u w:val="single"/>
        </w:rPr>
        <w:t xml:space="preserve"> </w:t>
      </w:r>
      <w:r w:rsidRPr="009C3A97">
        <w:rPr>
          <w:rFonts w:eastAsia="Calibri" w:cs="Calibri"/>
          <w:b/>
          <w:color w:val="000000"/>
          <w:u w:val="single"/>
        </w:rPr>
        <w:lastRenderedPageBreak/>
        <w:t xml:space="preserve">here. Sometimes we want and need someone to tell us what to do because we are too tired and overextended to figure it out for ourselves. Sometimes when we are given a task </w:t>
      </w:r>
      <w:r w:rsidRPr="009C3A97">
        <w:rPr>
          <w:rFonts w:eastAsia="Calibri" w:cs="Calibri"/>
          <w:b/>
          <w:color w:val="000000"/>
          <w:highlight w:val="yellow"/>
          <w:u w:val="single"/>
        </w:rPr>
        <w:t>as a comrade, we feel like our small efforts have larger meaning and purpose,</w:t>
      </w:r>
      <w:r w:rsidRPr="009C3A97">
        <w:rPr>
          <w:rFonts w:eastAsia="Calibri" w:cs="Calibri"/>
          <w:b/>
          <w:color w:val="000000"/>
          <w:u w:val="single"/>
        </w:rPr>
        <w:t xml:space="preserve"> maybe even world-historical significance in the age-old fight of the people against oppression. Sometimes just knowing that we have comrades who share our commitments, our joys, and our efforts to learn from defeats makes political work possible where it was not before</w:t>
      </w:r>
      <w:r w:rsidRPr="009C3A97">
        <w:rPr>
          <w:rFonts w:eastAsia="Calibri" w:cs="Calibri"/>
          <w:color w:val="000000"/>
          <w:sz w:val="13"/>
          <w:szCs w:val="13"/>
        </w:rPr>
        <w:t xml:space="preserve">. </w:t>
      </w:r>
      <w:r w:rsidRPr="009C3A97">
        <w:rPr>
          <w:rFonts w:eastAsia="Calibri" w:cs="Calibri"/>
          <w:b/>
          <w:color w:val="000000"/>
          <w:u w:val="single"/>
        </w:rPr>
        <w:t>Some leftists</w:t>
      </w:r>
      <w:r w:rsidRPr="009C3A97">
        <w:rPr>
          <w:rFonts w:eastAsia="Calibri" w:cs="Calibri"/>
          <w:color w:val="000000"/>
          <w:sz w:val="13"/>
          <w:szCs w:val="13"/>
        </w:rPr>
        <w:t xml:space="preserve"> agree with everything I’ve said thus far, yet they </w:t>
      </w:r>
      <w:r w:rsidRPr="009C3A97">
        <w:rPr>
          <w:rFonts w:eastAsia="Calibri" w:cs="Calibri"/>
          <w:b/>
          <w:color w:val="000000"/>
          <w:u w:val="single"/>
        </w:rPr>
        <w:t>add buts</w:t>
      </w:r>
      <w:r w:rsidRPr="009C3A97">
        <w:rPr>
          <w:rFonts w:eastAsia="Calibri" w:cs="Calibri"/>
          <w:color w:val="000000"/>
          <w:sz w:val="13"/>
          <w:szCs w:val="13"/>
        </w:rPr>
        <w:t xml:space="preserve">. But won’t we end up disappointed and betrayed? </w:t>
      </w:r>
      <w:r w:rsidRPr="009C3A97">
        <w:rPr>
          <w:rFonts w:eastAsia="Calibri" w:cs="Calibri"/>
          <w:b/>
          <w:color w:val="000000"/>
          <w:u w:val="single"/>
        </w:rPr>
        <w:t>But won’t it all ultimately fail</w:t>
      </w:r>
      <w:r w:rsidRPr="009C3A97">
        <w:rPr>
          <w:rFonts w:eastAsia="Calibri" w:cs="Calibri"/>
          <w:color w:val="000000"/>
          <w:sz w:val="13"/>
          <w:szCs w:val="13"/>
        </w:rPr>
        <w:t xml:space="preserve"> (as it has so many times)? </w:t>
      </w:r>
      <w:r w:rsidRPr="009C3A97">
        <w:rPr>
          <w:rFonts w:eastAsia="Calibri" w:cs="Calibri"/>
          <w:b/>
          <w:color w:val="000000"/>
          <w:u w:val="single"/>
        </w:rPr>
        <w:t>But what about the harms comrades have inflicted on each other in the name of comradeship</w:t>
      </w:r>
      <w:r w:rsidRPr="009C3A97">
        <w:rPr>
          <w:rFonts w:eastAsia="Calibri" w:cs="Calibri"/>
          <w:color w:val="000000"/>
          <w:sz w:val="13"/>
          <w:szCs w:val="13"/>
        </w:rPr>
        <w:t xml:space="preserve">? </w:t>
      </w:r>
      <w:r w:rsidRPr="009C3A97">
        <w:rPr>
          <w:rFonts w:eastAsia="Calibri" w:cs="Calibri"/>
          <w:b/>
          <w:color w:val="000000"/>
          <w:u w:val="single"/>
        </w:rPr>
        <w:t>But what about the persistence of sexism and racism</w:t>
      </w:r>
      <w:r w:rsidRPr="009C3A97">
        <w:rPr>
          <w:rFonts w:eastAsia="Calibri" w:cs="Calibri"/>
          <w:color w:val="000000"/>
          <w:sz w:val="13"/>
          <w:szCs w:val="13"/>
        </w:rPr>
        <w:t xml:space="preserve">, </w:t>
      </w:r>
      <w:proofErr w:type="gramStart"/>
      <w:r w:rsidRPr="009C3A97">
        <w:rPr>
          <w:rFonts w:eastAsia="Calibri" w:cs="Calibri"/>
          <w:color w:val="000000"/>
          <w:sz w:val="13"/>
          <w:szCs w:val="13"/>
        </w:rPr>
        <w:t>bigotry</w:t>
      </w:r>
      <w:proofErr w:type="gramEnd"/>
      <w:r w:rsidRPr="009C3A97">
        <w:rPr>
          <w:rFonts w:eastAsia="Calibri" w:cs="Calibri"/>
          <w:color w:val="000000"/>
          <w:sz w:val="13"/>
          <w:szCs w:val="13"/>
        </w:rPr>
        <w:t xml:space="preserve"> and bias? </w:t>
      </w:r>
      <w:r w:rsidRPr="009C3A97">
        <w:rPr>
          <w:rFonts w:eastAsia="Calibri" w:cs="Calibri"/>
          <w:b/>
          <w:color w:val="000000"/>
          <w:u w:val="single"/>
        </w:rPr>
        <w:t xml:space="preserve">But what happens when we are </w:t>
      </w:r>
      <w:proofErr w:type="gramStart"/>
      <w:r w:rsidRPr="009C3A97">
        <w:rPr>
          <w:rFonts w:eastAsia="Calibri" w:cs="Calibri"/>
          <w:b/>
          <w:color w:val="000000"/>
          <w:u w:val="single"/>
        </w:rPr>
        <w:t>no  longer</w:t>
      </w:r>
      <w:proofErr w:type="gramEnd"/>
      <w:r w:rsidRPr="009C3A97">
        <w:rPr>
          <w:rFonts w:eastAsia="Calibri" w:cs="Calibri"/>
          <w:b/>
          <w:color w:val="000000"/>
          <w:u w:val="single"/>
        </w:rPr>
        <w:t xml:space="preserve"> on the same side</w:t>
      </w:r>
      <w:r w:rsidRPr="009C3A97">
        <w:rPr>
          <w:rFonts w:eastAsia="Calibri" w:cs="Calibri"/>
          <w:color w:val="000000"/>
          <w:sz w:val="13"/>
          <w:szCs w:val="13"/>
        </w:rPr>
        <w:t xml:space="preserve">, when we cannot say “we” or acknowledge a side? </w:t>
      </w:r>
      <w:r w:rsidRPr="009C3A97">
        <w:rPr>
          <w:rFonts w:eastAsia="Calibri" w:cs="Calibri"/>
          <w:b/>
          <w:color w:val="000000"/>
          <w:u w:val="single"/>
        </w:rPr>
        <w:t>These questions press consideration of the end of comradeship</w:t>
      </w:r>
      <w:r w:rsidRPr="009C3A97">
        <w:rPr>
          <w:rFonts w:eastAsia="Calibri" w:cs="Calibri"/>
          <w:color w:val="000000"/>
          <w:sz w:val="13"/>
          <w:szCs w:val="13"/>
        </w:rPr>
        <w:t xml:space="preserve">. </w:t>
      </w:r>
      <w:r w:rsidRPr="009C3A97">
        <w:rPr>
          <w:rFonts w:eastAsia="Calibri" w:cs="Calibri"/>
          <w:b/>
          <w:color w:val="000000"/>
          <w:u w:val="single"/>
        </w:rPr>
        <w:t>Frankly speaking, the critical tendency to reject an idea because of a slew of possible future failures is widespread in left milieus. An intellectual façade masks a failure of political will that would be unconvincing in any other context—don’t meet that person for coffee in case you fall in love and later have an expensive and hateful divorce; don’t speak at that meeting in case you lose your train of thought and end up sounding stupid; don’t take up sport or exercise because you might get injured and you’ll never be very good at it anyway; don’t live because you will inevitably die. Worries about the end foreclose possibilities of beginning. Yes, relationships end. Failures happen. But failure is nothing to fear—it’s something to learn from, a next step.</w:t>
      </w:r>
      <w:r w:rsidRPr="009C3A97">
        <w:rPr>
          <w:rFonts w:eastAsia="Calibri" w:cs="Calibri"/>
          <w:color w:val="000000"/>
          <w:sz w:val="13"/>
          <w:szCs w:val="13"/>
        </w:rPr>
        <w:t xml:space="preserve"> This chapter endeavors to learn from the end of comradeship. It considers four types of ending: expulsion, resignation, drift, and the end of the world. These four types are not always distinct. At times, one blends into the other. Yet they open up the ways that the loss of comradeship has differing causes and effects, </w:t>
      </w:r>
      <w:proofErr w:type="gramStart"/>
      <w:r w:rsidRPr="009C3A97">
        <w:rPr>
          <w:rFonts w:eastAsia="Calibri" w:cs="Calibri"/>
          <w:color w:val="000000"/>
          <w:sz w:val="13"/>
          <w:szCs w:val="13"/>
        </w:rPr>
        <w:t>results</w:t>
      </w:r>
      <w:proofErr w:type="gramEnd"/>
      <w:r w:rsidRPr="009C3A97">
        <w:rPr>
          <w:rFonts w:eastAsia="Calibri" w:cs="Calibri"/>
          <w:color w:val="000000"/>
          <w:sz w:val="13"/>
          <w:szCs w:val="13"/>
        </w:rPr>
        <w:t xml:space="preserve"> and outcomes. They remind us that </w:t>
      </w:r>
      <w:r w:rsidRPr="009C3A97">
        <w:rPr>
          <w:rFonts w:eastAsia="Calibri" w:cs="Calibri"/>
          <w:b/>
          <w:color w:val="000000"/>
          <w:u w:val="single"/>
        </w:rPr>
        <w:t>the fact of an end should not forestall beginning.</w:t>
      </w:r>
    </w:p>
    <w:p w14:paraId="779BB9E7" w14:textId="77777777" w:rsidR="00C647B4" w:rsidRPr="009C3A97" w:rsidRDefault="00C647B4" w:rsidP="00C647B4">
      <w:pPr>
        <w:pBdr>
          <w:top w:val="nil"/>
          <w:left w:val="nil"/>
          <w:bottom w:val="nil"/>
          <w:right w:val="nil"/>
          <w:between w:val="nil"/>
        </w:pBdr>
        <w:spacing w:before="24"/>
        <w:jc w:val="both"/>
        <w:rPr>
          <w:b/>
          <w:color w:val="000000"/>
          <w:u w:val="single"/>
        </w:rPr>
      </w:pPr>
    </w:p>
    <w:p w14:paraId="2C37C8DB" w14:textId="77777777" w:rsidR="00C647B4" w:rsidRPr="009C3A97" w:rsidRDefault="00C647B4" w:rsidP="00C647B4">
      <w:pPr>
        <w:rPr>
          <w:sz w:val="21"/>
          <w:szCs w:val="22"/>
        </w:rPr>
      </w:pPr>
    </w:p>
    <w:p w14:paraId="73214FCC" w14:textId="77777777" w:rsidR="00C647B4" w:rsidRPr="009C3A97" w:rsidRDefault="00C647B4" w:rsidP="00C647B4">
      <w:pPr>
        <w:rPr>
          <w:sz w:val="21"/>
          <w:szCs w:val="22"/>
        </w:rPr>
      </w:pPr>
    </w:p>
    <w:p w14:paraId="5FFF47EF" w14:textId="77777777" w:rsidR="00C647B4" w:rsidRPr="009C3A97" w:rsidRDefault="00C647B4" w:rsidP="00C647B4">
      <w:pPr>
        <w:pStyle w:val="Heading4"/>
        <w:rPr>
          <w:sz w:val="24"/>
          <w:szCs w:val="24"/>
        </w:rPr>
      </w:pPr>
      <w:r w:rsidRPr="009C3A97">
        <w:rPr>
          <w:sz w:val="24"/>
          <w:szCs w:val="24"/>
        </w:rPr>
        <w:t>The alternative is a politics of the comrade, oriented toward a shared communist horizon. Rejection of capitalism requires building an egalitarian organized social life. Recognition in comradery breaks from the capitalist hierarchy</w:t>
      </w:r>
      <w:r>
        <w:rPr>
          <w:sz w:val="24"/>
          <w:szCs w:val="24"/>
        </w:rPr>
        <w:t xml:space="preserve"> by binding together with a system against us. </w:t>
      </w:r>
      <w:r w:rsidRPr="009C3A97">
        <w:rPr>
          <w:sz w:val="24"/>
          <w:szCs w:val="24"/>
        </w:rPr>
        <w:t>Dean</w:t>
      </w:r>
      <w:r>
        <w:rPr>
          <w:sz w:val="24"/>
          <w:szCs w:val="24"/>
        </w:rPr>
        <w:t xml:space="preserve"> 2</w:t>
      </w:r>
    </w:p>
    <w:p w14:paraId="5F777B5B" w14:textId="77777777" w:rsidR="00C647B4" w:rsidRPr="009C3A97" w:rsidRDefault="00C647B4" w:rsidP="00C647B4">
      <w:pPr>
        <w:rPr>
          <w:szCs w:val="22"/>
        </w:rPr>
      </w:pPr>
      <w:r w:rsidRPr="009C3A97">
        <w:rPr>
          <w:sz w:val="21"/>
          <w:szCs w:val="22"/>
        </w:rPr>
        <w:t>Dean, Jodi</w:t>
      </w:r>
      <w:r w:rsidRPr="009C3A97">
        <w:rPr>
          <w:rFonts w:ascii="Arial" w:hAnsi="Arial" w:cs="Arial"/>
          <w:color w:val="222222"/>
          <w:sz w:val="18"/>
          <w:szCs w:val="18"/>
          <w:shd w:val="clear" w:color="auto" w:fill="FFFFFF"/>
        </w:rPr>
        <w:t>. </w:t>
      </w:r>
      <w:r w:rsidRPr="009C3A97">
        <w:rPr>
          <w:rFonts w:ascii="Arial" w:hAnsi="Arial" w:cs="Arial"/>
          <w:i/>
          <w:iCs/>
          <w:color w:val="222222"/>
          <w:sz w:val="18"/>
          <w:szCs w:val="18"/>
          <w:shd w:val="clear" w:color="auto" w:fill="FFFFFF"/>
        </w:rPr>
        <w:t>Comrade: An essay on political belonging</w:t>
      </w:r>
      <w:r w:rsidRPr="009C3A97">
        <w:rPr>
          <w:rFonts w:ascii="Arial" w:hAnsi="Arial" w:cs="Arial"/>
          <w:color w:val="222222"/>
          <w:sz w:val="18"/>
          <w:szCs w:val="18"/>
          <w:shd w:val="clear" w:color="auto" w:fill="FFFFFF"/>
        </w:rPr>
        <w:t>. Verso, 2019.</w:t>
      </w:r>
    </w:p>
    <w:p w14:paraId="05C4429B" w14:textId="77777777" w:rsidR="00C647B4" w:rsidRPr="009C3A97" w:rsidRDefault="00C647B4" w:rsidP="00C647B4">
      <w:pPr>
        <w:spacing w:before="24"/>
        <w:jc w:val="both"/>
        <w:rPr>
          <w:color w:val="000000"/>
          <w:sz w:val="6"/>
        </w:rPr>
      </w:pPr>
      <w:r w:rsidRPr="009C3A97">
        <w:rPr>
          <w:color w:val="000000"/>
          <w:sz w:val="6"/>
        </w:rPr>
        <w:t>The term </w:t>
      </w:r>
      <w:r w:rsidRPr="009C3A97">
        <w:rPr>
          <w:b/>
          <w:bCs/>
          <w:i/>
          <w:iCs/>
          <w:color w:val="000000"/>
          <w:highlight w:val="yellow"/>
          <w:u w:val="single"/>
        </w:rPr>
        <w:t>comrade</w:t>
      </w:r>
      <w:r w:rsidRPr="009C3A97">
        <w:rPr>
          <w:b/>
          <w:bCs/>
          <w:color w:val="000000"/>
          <w:highlight w:val="yellow"/>
          <w:u w:val="single"/>
        </w:rPr>
        <w:t xml:space="preserve"> indexes a political relation, </w:t>
      </w:r>
      <w:r w:rsidRPr="00ED5513">
        <w:rPr>
          <w:b/>
          <w:bCs/>
          <w:color w:val="000000"/>
          <w:u w:val="single"/>
        </w:rPr>
        <w:t xml:space="preserve">a set of expectations for action </w:t>
      </w:r>
      <w:r w:rsidRPr="009C3A97">
        <w:rPr>
          <w:b/>
          <w:bCs/>
          <w:color w:val="000000"/>
          <w:highlight w:val="yellow"/>
          <w:u w:val="single"/>
        </w:rPr>
        <w:t>toward a common goal</w:t>
      </w:r>
      <w:r w:rsidRPr="009C3A97">
        <w:rPr>
          <w:color w:val="000000"/>
          <w:sz w:val="6"/>
        </w:rPr>
        <w:t xml:space="preserve">. </w:t>
      </w:r>
      <w:r w:rsidRPr="009C3A97">
        <w:rPr>
          <w:b/>
          <w:bCs/>
          <w:color w:val="000000"/>
          <w:u w:val="single"/>
        </w:rPr>
        <w:t>It highlights the sameness of those on the same side—no matter their differences, comrades stand together</w:t>
      </w:r>
      <w:r w:rsidRPr="009C3A97">
        <w:rPr>
          <w:color w:val="000000"/>
          <w:sz w:val="6"/>
        </w:rPr>
        <w:t xml:space="preserve">. As Obama’s joke implies, when you share a politics, you don’t generally distance yourself from your comrades. </w:t>
      </w:r>
      <w:r w:rsidRPr="009C3A97">
        <w:rPr>
          <w:b/>
          <w:bCs/>
          <w:color w:val="000000"/>
          <w:highlight w:val="yellow"/>
          <w:u w:val="single"/>
        </w:rPr>
        <w:t xml:space="preserve">Comradeship </w:t>
      </w:r>
      <w:r w:rsidRPr="004F4D31">
        <w:rPr>
          <w:b/>
          <w:bCs/>
          <w:color w:val="000000"/>
          <w:u w:val="single"/>
        </w:rPr>
        <w:t>binds action</w:t>
      </w:r>
      <w:r w:rsidRPr="004F4D31">
        <w:rPr>
          <w:color w:val="000000"/>
          <w:sz w:val="6"/>
        </w:rPr>
        <w:t xml:space="preserve">, </w:t>
      </w:r>
      <w:r w:rsidRPr="004F4D31">
        <w:rPr>
          <w:b/>
          <w:bCs/>
          <w:color w:val="000000"/>
          <w:u w:val="single"/>
        </w:rPr>
        <w:t>and in</w:t>
      </w:r>
      <w:r w:rsidRPr="004F4D31">
        <w:rPr>
          <w:color w:val="000000"/>
          <w:sz w:val="6"/>
        </w:rPr>
        <w:t xml:space="preserve"> this binding, </w:t>
      </w:r>
      <w:r w:rsidRPr="004F4D31">
        <w:rPr>
          <w:b/>
          <w:bCs/>
          <w:color w:val="000000"/>
          <w:u w:val="single"/>
        </w:rPr>
        <w:t>this solidarity, it</w:t>
      </w:r>
      <w:r w:rsidRPr="004F4D31">
        <w:rPr>
          <w:color w:val="000000"/>
          <w:sz w:val="6"/>
        </w:rPr>
        <w:t xml:space="preserve"> collectivizes and</w:t>
      </w:r>
      <w:r w:rsidRPr="009C3A97">
        <w:rPr>
          <w:color w:val="000000"/>
          <w:sz w:val="6"/>
        </w:rPr>
        <w:t xml:space="preserve"> </w:t>
      </w:r>
      <w:r w:rsidRPr="009C3A97">
        <w:rPr>
          <w:b/>
          <w:bCs/>
          <w:color w:val="000000"/>
          <w:highlight w:val="yellow"/>
          <w:u w:val="single"/>
        </w:rPr>
        <w:t>directs action in light of a shared vision for the future</w:t>
      </w:r>
      <w:r w:rsidRPr="009C3A97">
        <w:rPr>
          <w:color w:val="000000"/>
          <w:sz w:val="6"/>
        </w:rPr>
        <w:t xml:space="preserve">. </w:t>
      </w:r>
      <w:r w:rsidRPr="009C3A97">
        <w:rPr>
          <w:b/>
          <w:bCs/>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9C3A97">
        <w:rPr>
          <w:color w:val="000000"/>
          <w:sz w:val="6"/>
        </w:rPr>
        <w:t xml:space="preserve">But the term comrade predates its use by communists and socialists. In romance languages, comrade first appears in the sixteenth century to designate one who shares a room with another. Juan A. Herrero </w:t>
      </w:r>
      <w:proofErr w:type="spellStart"/>
      <w:r w:rsidRPr="009C3A97">
        <w:rPr>
          <w:color w:val="000000"/>
          <w:sz w:val="6"/>
        </w:rPr>
        <w:t>Brasas</w:t>
      </w:r>
      <w:proofErr w:type="spellEnd"/>
      <w:r w:rsidRPr="009C3A97">
        <w:rPr>
          <w:color w:val="000000"/>
          <w:sz w:val="6"/>
        </w:rPr>
        <w:t xml:space="preserve"> cites a Spanish historical-linguistic dictionary’s definition of the term: “</w:t>
      </w:r>
      <w:proofErr w:type="spellStart"/>
      <w:r w:rsidRPr="009C3A97">
        <w:rPr>
          <w:i/>
          <w:iCs/>
          <w:color w:val="000000"/>
          <w:sz w:val="6"/>
        </w:rPr>
        <w:t>Camarada</w:t>
      </w:r>
      <w:proofErr w:type="spellEnd"/>
      <w:r w:rsidRPr="009C3A97">
        <w:rPr>
          <w:color w:val="000000"/>
          <w:sz w:val="6"/>
        </w:rPr>
        <w:t> is someone who is so close to another man that he eats and sleeps in the same house with him.”</w:t>
      </w:r>
      <w:hyperlink r:id="rId12" w:history="1">
        <w:r w:rsidRPr="009C3A97">
          <w:rPr>
            <w:color w:val="0000FF"/>
            <w:sz w:val="18"/>
            <w:szCs w:val="18"/>
            <w:u w:val="single"/>
            <w:vertAlign w:val="superscript"/>
          </w:rPr>
          <w:t>2</w:t>
        </w:r>
      </w:hyperlink>
      <w:r w:rsidRPr="009C3A97">
        <w:rPr>
          <w:color w:val="000000"/>
          <w:sz w:val="6"/>
        </w:rPr>
        <w:t> In French, the term was originally feminine, </w:t>
      </w:r>
      <w:proofErr w:type="spellStart"/>
      <w:r w:rsidRPr="009C3A97">
        <w:rPr>
          <w:i/>
          <w:iCs/>
          <w:color w:val="000000"/>
          <w:sz w:val="6"/>
        </w:rPr>
        <w:t>camarade</w:t>
      </w:r>
      <w:proofErr w:type="spellEnd"/>
      <w:r w:rsidRPr="009C3A97">
        <w:rPr>
          <w:color w:val="000000"/>
          <w:sz w:val="6"/>
        </w:rPr>
        <w:t>, and referred to a barracks or room shared by soldiers.</w:t>
      </w:r>
      <w:hyperlink r:id="rId13" w:history="1">
        <w:r w:rsidRPr="009C3A97">
          <w:rPr>
            <w:color w:val="0000FF"/>
            <w:sz w:val="18"/>
            <w:szCs w:val="18"/>
            <w:u w:val="single"/>
            <w:vertAlign w:val="superscript"/>
          </w:rPr>
          <w:t>3</w:t>
        </w:r>
      </w:hyperlink>
      <w:r w:rsidRPr="009C3A97">
        <w:rPr>
          <w:color w:val="000000"/>
          <w:sz w:val="6"/>
        </w:rPr>
        <w:t> Etymologically, comrade derives from </w:t>
      </w:r>
      <w:r w:rsidRPr="009C3A97">
        <w:rPr>
          <w:i/>
          <w:iCs/>
          <w:color w:val="000000"/>
          <w:sz w:val="6"/>
        </w:rPr>
        <w:t>camera</w:t>
      </w:r>
      <w:r w:rsidRPr="009C3A97">
        <w:rPr>
          <w:color w:val="000000"/>
          <w:sz w:val="6"/>
        </w:rPr>
        <w:t>, the Latin word for room, chamber, and vault. The technical connotation of </w:t>
      </w:r>
      <w:r w:rsidRPr="009C3A97">
        <w:rPr>
          <w:i/>
          <w:iCs/>
          <w:color w:val="000000"/>
          <w:sz w:val="6"/>
        </w:rPr>
        <w:t>vault</w:t>
      </w:r>
      <w:r w:rsidRPr="009C3A97">
        <w:rPr>
          <w:color w:val="000000"/>
          <w:sz w:val="6"/>
        </w:rPr>
        <w:t> indexes a generic function, the structure that produces a particular space and holds it open.</w:t>
      </w:r>
      <w:hyperlink r:id="rId14" w:history="1">
        <w:r w:rsidRPr="009C3A97">
          <w:rPr>
            <w:color w:val="0000FF"/>
            <w:sz w:val="18"/>
            <w:szCs w:val="18"/>
            <w:u w:val="single"/>
            <w:vertAlign w:val="superscript"/>
          </w:rPr>
          <w:t>4</w:t>
        </w:r>
      </w:hyperlink>
      <w:r w:rsidRPr="009C3A97">
        <w:rPr>
          <w:color w:val="000000"/>
          <w:sz w:val="6"/>
        </w:rPr>
        <w:t xml:space="preserve"> A chamber or room is a repeatable structure that takes its form by producing an inside separate from an outside and providing a supported cover for </w:t>
      </w:r>
      <w:proofErr w:type="gramStart"/>
      <w:r w:rsidRPr="009C3A97">
        <w:rPr>
          <w:color w:val="000000"/>
          <w:sz w:val="6"/>
        </w:rPr>
        <w:t>those underneath</w:t>
      </w:r>
      <w:proofErr w:type="gramEnd"/>
      <w:r w:rsidRPr="009C3A97">
        <w:rPr>
          <w:color w:val="000000"/>
          <w:sz w:val="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9C3A97">
        <w:rPr>
          <w:b/>
          <w:bCs/>
          <w:color w:val="000000"/>
          <w:u w:val="single"/>
        </w:rPr>
        <w:t xml:space="preserve">the comrade as a generic figure for the political relation between those on the same side of a political struggle. </w:t>
      </w:r>
      <w:r w:rsidRPr="00ED5513">
        <w:rPr>
          <w:b/>
          <w:bCs/>
          <w:color w:val="000000"/>
          <w:u w:val="single"/>
        </w:rPr>
        <w:t xml:space="preserve">Comrades are those who tie themselves together instrumentally, for a common </w:t>
      </w:r>
      <w:r w:rsidRPr="00ED5513">
        <w:rPr>
          <w:b/>
          <w:bCs/>
          <w:color w:val="000000"/>
          <w:u w:val="single"/>
        </w:rPr>
        <w:lastRenderedPageBreak/>
        <w:t>purpose: </w:t>
      </w:r>
      <w:r w:rsidRPr="009C3A97">
        <w:rPr>
          <w:b/>
          <w:bCs/>
          <w:i/>
          <w:iCs/>
          <w:color w:val="000000"/>
          <w:highlight w:val="yellow"/>
          <w:u w:val="single"/>
        </w:rPr>
        <w:t>If we want to win—</w:t>
      </w:r>
      <w:r w:rsidRPr="004F4D31">
        <w:rPr>
          <w:b/>
          <w:bCs/>
          <w:i/>
          <w:iCs/>
          <w:color w:val="000000"/>
          <w:u w:val="single"/>
        </w:rPr>
        <w:t>and we have to win</w:t>
      </w:r>
      <w:r w:rsidRPr="009C3A97">
        <w:rPr>
          <w:b/>
          <w:bCs/>
          <w:i/>
          <w:iCs/>
          <w:color w:val="000000"/>
          <w:highlight w:val="yellow"/>
          <w:u w:val="single"/>
        </w:rPr>
        <w:t>—we must act togethe</w:t>
      </w:r>
      <w:r w:rsidRPr="009C3A97">
        <w:rPr>
          <w:b/>
          <w:bCs/>
          <w:i/>
          <w:iCs/>
          <w:color w:val="000000"/>
          <w:u w:val="single"/>
        </w:rPr>
        <w:t>r</w:t>
      </w:r>
      <w:r w:rsidRPr="009C3A97">
        <w:rPr>
          <w:b/>
          <w:bCs/>
          <w:color w:val="000000"/>
          <w:u w:val="single"/>
        </w:rPr>
        <w:t>.</w:t>
      </w:r>
      <w:r w:rsidRPr="009C3A97">
        <w:rPr>
          <w:color w:val="000000"/>
          <w:sz w:val="6"/>
        </w:rPr>
        <w:t xml:space="preserve"> As Angela Davis describes her decision to join the Communist Party:</w:t>
      </w:r>
      <w:r w:rsidRPr="009C3A97">
        <w:rPr>
          <w:b/>
          <w:bCs/>
          <w:color w:val="000000"/>
          <w:u w:val="single"/>
        </w:rPr>
        <w:t xml:space="preserve"> </w:t>
      </w:r>
      <w:r w:rsidRPr="009C3A97">
        <w:rPr>
          <w:color w:val="000000"/>
          <w:sz w:val="6"/>
          <w:szCs w:val="22"/>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5" w:history="1">
        <w:r w:rsidRPr="009C3A97">
          <w:rPr>
            <w:color w:val="0000FF"/>
            <w:sz w:val="16"/>
            <w:szCs w:val="16"/>
            <w:u w:val="single"/>
            <w:vertAlign w:val="superscript"/>
          </w:rPr>
          <w:t>5</w:t>
        </w:r>
      </w:hyperlink>
      <w:r w:rsidRPr="009C3A97">
        <w:rPr>
          <w:b/>
          <w:bCs/>
          <w:color w:val="000000"/>
          <w:u w:val="single"/>
        </w:rPr>
        <w:t xml:space="preserve"> Comrades are those you can count on. You share enough of a common ideology,</w:t>
      </w:r>
      <w:r w:rsidRPr="009C3A97">
        <w:rPr>
          <w:color w:val="000000"/>
          <w:sz w:val="6"/>
        </w:rPr>
        <w:t xml:space="preserve"> enough of a commitment to common principles and goals, </w:t>
      </w:r>
      <w:r w:rsidRPr="009C3A97">
        <w:rPr>
          <w:b/>
          <w:bCs/>
          <w:color w:val="000000"/>
          <w:u w:val="single"/>
        </w:rPr>
        <w:t xml:space="preserve">to do more than one-off actions. Together you can fight the long fight. </w:t>
      </w:r>
      <w:proofErr w:type="gramStart"/>
      <w:r w:rsidRPr="009C3A97">
        <w:rPr>
          <w:b/>
          <w:bCs/>
          <w:color w:val="000000"/>
          <w:u w:val="single"/>
        </w:rPr>
        <w:t>As comrades, our actions</w:t>
      </w:r>
      <w:proofErr w:type="gramEnd"/>
      <w:r w:rsidRPr="009C3A97">
        <w:rPr>
          <w:b/>
          <w:bCs/>
          <w:color w:val="000000"/>
          <w:u w:val="single"/>
        </w:rPr>
        <w:t xml:space="preserve"> are voluntary, but they are not always of our own choosing</w:t>
      </w:r>
      <w:r w:rsidRPr="009C3A97">
        <w:rPr>
          <w:color w:val="000000"/>
          <w:sz w:val="6"/>
        </w:rPr>
        <w:t xml:space="preserve">. </w:t>
      </w:r>
      <w:r w:rsidRPr="009C3A97">
        <w:rPr>
          <w:b/>
          <w:bCs/>
          <w:color w:val="000000"/>
          <w:highlight w:val="yellow"/>
          <w:u w:val="single"/>
        </w:rPr>
        <w:t>Comrades have to be able to count on each other even when we don’t like each other</w:t>
      </w:r>
      <w:r w:rsidRPr="009C3A97">
        <w:rPr>
          <w:b/>
          <w:bCs/>
          <w:color w:val="000000"/>
          <w:u w:val="single"/>
        </w:rPr>
        <w:t xml:space="preserve"> and even when we disagree. We do what needs to be done because we owe it to our comrades.</w:t>
      </w:r>
      <w:r w:rsidRPr="009C3A97">
        <w:rPr>
          <w:color w:val="000000"/>
          <w:sz w:val="6"/>
        </w:rPr>
        <w:t xml:space="preserve"> In </w:t>
      </w:r>
      <w:r w:rsidRPr="009C3A97">
        <w:rPr>
          <w:i/>
          <w:iCs/>
          <w:color w:val="000000"/>
          <w:sz w:val="6"/>
        </w:rPr>
        <w:t>The Romance of American Communism</w:t>
      </w:r>
      <w:r w:rsidRPr="009C3A97">
        <w:rPr>
          <w:color w:val="000000"/>
          <w:sz w:val="6"/>
        </w:rPr>
        <w:t xml:space="preserve">, Vivian </w:t>
      </w:r>
      <w:proofErr w:type="spellStart"/>
      <w:r w:rsidRPr="009C3A97">
        <w:rPr>
          <w:color w:val="000000"/>
          <w:sz w:val="6"/>
        </w:rPr>
        <w:t>Gornick</w:t>
      </w:r>
      <w:proofErr w:type="spellEnd"/>
      <w:r w:rsidRPr="009C3A97">
        <w:rPr>
          <w:color w:val="000000"/>
          <w:sz w:val="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6" w:history="1">
        <w:r w:rsidRPr="009C3A97">
          <w:rPr>
            <w:color w:val="0000FF"/>
            <w:sz w:val="18"/>
            <w:szCs w:val="18"/>
            <w:u w:val="single"/>
            <w:vertAlign w:val="superscript"/>
          </w:rPr>
          <w:t>6</w:t>
        </w:r>
      </w:hyperlink>
      <w:r w:rsidRPr="009C3A97">
        <w:rPr>
          <w:color w:val="000000"/>
          <w:sz w:val="6"/>
        </w:rPr>
        <w:t> Put in psychoanalytic terms, the comrade functions as an ego ideal: the point from which party members assess themselves as doing important, meaningful work.</w:t>
      </w:r>
      <w:hyperlink r:id="rId17" w:history="1">
        <w:r w:rsidRPr="009C3A97">
          <w:rPr>
            <w:color w:val="0000FF"/>
            <w:sz w:val="18"/>
            <w:szCs w:val="18"/>
            <w:u w:val="single"/>
            <w:vertAlign w:val="superscript"/>
          </w:rPr>
          <w:t>7</w:t>
        </w:r>
      </w:hyperlink>
      <w:r w:rsidRPr="009C3A97">
        <w:rPr>
          <w:color w:val="000000"/>
          <w:sz w:val="6"/>
        </w:rPr>
        <w:t>Being accountable to another entails seeing your actions through their eyes. Are you letting them down or are you doing work that they respect and admire?</w:t>
      </w:r>
      <w:r w:rsidRPr="009C3A97">
        <w:rPr>
          <w:b/>
          <w:bCs/>
          <w:color w:val="000000"/>
          <w:u w:val="single"/>
        </w:rPr>
        <w:t xml:space="preserve"> </w:t>
      </w:r>
      <w:r w:rsidRPr="009C3A97">
        <w:rPr>
          <w:color w:val="000000"/>
          <w:sz w:val="6"/>
        </w:rPr>
        <w:t>In </w:t>
      </w:r>
      <w:r w:rsidRPr="009C3A97">
        <w:rPr>
          <w:i/>
          <w:iCs/>
          <w:color w:val="000000"/>
          <w:sz w:val="6"/>
        </w:rPr>
        <w:t>Crowds and Party</w:t>
      </w:r>
      <w:r w:rsidRPr="009C3A97">
        <w:rPr>
          <w:color w:val="000000"/>
          <w:sz w:val="6"/>
        </w:rPr>
        <w:t>, I present the good comrade as an ideal ego, that is to say, as how party members imagine themselves.</w:t>
      </w:r>
      <w:hyperlink r:id="rId18" w:history="1">
        <w:r w:rsidRPr="009C3A97">
          <w:rPr>
            <w:color w:val="0000FF"/>
            <w:sz w:val="18"/>
            <w:szCs w:val="18"/>
            <w:u w:val="single"/>
            <w:vertAlign w:val="superscript"/>
          </w:rPr>
          <w:t>8</w:t>
        </w:r>
      </w:hyperlink>
      <w:r w:rsidRPr="009C3A97">
        <w:rPr>
          <w:color w:val="000000"/>
          <w:sz w:val="6"/>
        </w:rPr>
        <w:t xml:space="preserve"> They may imagine themselves as thrilling orators, brilliant polemicists, skilled organizers, or courageous militants. In contrast with my discussion there, in the current book, I draw out how </w:t>
      </w:r>
      <w:r w:rsidRPr="009C3A97">
        <w:rPr>
          <w:b/>
          <w:bCs/>
          <w:color w:val="000000"/>
          <w:u w:val="single"/>
        </w:rPr>
        <w:t>the comrade</w:t>
      </w:r>
      <w:r w:rsidRPr="009C3A97">
        <w:rPr>
          <w:color w:val="000000"/>
          <w:sz w:val="6"/>
        </w:rPr>
        <w:t xml:space="preserve"> </w:t>
      </w:r>
      <w:r w:rsidRPr="009C3A97">
        <w:rPr>
          <w:b/>
          <w:bCs/>
          <w:color w:val="000000"/>
          <w:u w:val="single"/>
        </w:rPr>
        <w:t>also functions as an ego ideal, the perspective that party members—and often fellow travelers—take toward themselves</w:t>
      </w:r>
      <w:r w:rsidRPr="009C3A97">
        <w:rPr>
          <w:color w:val="000000"/>
          <w:sz w:val="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9C3A97">
        <w:rPr>
          <w:color w:val="000000"/>
          <w:sz w:val="6"/>
        </w:rPr>
        <w:t>ideal</w:t>
      </w:r>
      <w:proofErr w:type="gramEnd"/>
      <w:r w:rsidRPr="009C3A97">
        <w:rPr>
          <w:color w:val="000000"/>
          <w:sz w:val="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9" w:history="1">
        <w:r w:rsidRPr="009C3A97">
          <w:rPr>
            <w:color w:val="0000FF"/>
            <w:sz w:val="18"/>
            <w:szCs w:val="18"/>
            <w:u w:val="single"/>
            <w:vertAlign w:val="superscript"/>
          </w:rPr>
          <w:t>9</w:t>
        </w:r>
      </w:hyperlink>
      <w:r w:rsidRPr="009C3A97">
        <w:rPr>
          <w:color w:val="000000"/>
          <w:sz w:val="6"/>
        </w:rPr>
        <w:t> </w:t>
      </w:r>
      <w:r w:rsidRPr="009C3A97">
        <w:rPr>
          <w:b/>
          <w:bCs/>
          <w:color w:val="000000"/>
          <w:highlight w:val="yellow"/>
          <w:u w:val="single"/>
        </w:rPr>
        <w:t>To see our political horizon as communist is to highlight the emancipatory egalitarian struggle of the proletarianized against capitalist exploitation</w:t>
      </w:r>
      <w:r w:rsidRPr="009C3A97">
        <w:rPr>
          <w:b/>
          <w:bCs/>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9C3A97">
        <w:rPr>
          <w:color w:val="000000"/>
          <w:sz w:val="6"/>
        </w:rPr>
        <w:t xml:space="preserve"> </w:t>
      </w:r>
      <w:r w:rsidRPr="009C3A97">
        <w:rPr>
          <w:b/>
          <w:bCs/>
          <w:color w:val="000000"/>
          <w:u w:val="single"/>
        </w:rPr>
        <w:t xml:space="preserve">Today </w:t>
      </w:r>
      <w:r w:rsidRPr="00ED5513">
        <w:rPr>
          <w:b/>
          <w:bCs/>
          <w:color w:val="000000"/>
          <w:u w:val="single"/>
        </w:rPr>
        <w:t>we see this horizon in struggles such as those led by women of color</w:t>
      </w:r>
      <w:r w:rsidRPr="009C3A97">
        <w:rPr>
          <w:b/>
          <w:bCs/>
          <w:color w:val="000000"/>
          <w:u w:val="single"/>
        </w:rPr>
        <w:t xml:space="preserve"> against police violence, </w:t>
      </w:r>
      <w:r w:rsidRPr="00ED5513">
        <w:rPr>
          <w:b/>
          <w:bCs/>
          <w:color w:val="000000"/>
          <w:u w:val="single"/>
        </w:rPr>
        <w:t>white supremacy</w:t>
      </w:r>
      <w:r w:rsidRPr="009C3A97">
        <w:rPr>
          <w:b/>
          <w:bCs/>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ED5513">
        <w:rPr>
          <w:b/>
          <w:bCs/>
          <w:color w:val="000000"/>
          <w:u w:val="single"/>
        </w:rPr>
        <w:t xml:space="preserve">We see it in the </w:t>
      </w:r>
      <w:r w:rsidRPr="009C3A97">
        <w:rPr>
          <w:b/>
          <w:bCs/>
          <w:color w:val="000000"/>
          <w:u w:val="single"/>
        </w:rPr>
        <w:t xml:space="preserve">array </w:t>
      </w:r>
      <w:r w:rsidRPr="00ED5513">
        <w:rPr>
          <w:b/>
          <w:bCs/>
          <w:color w:val="000000"/>
          <w:u w:val="single"/>
        </w:rPr>
        <w:t xml:space="preserve">of </w:t>
      </w:r>
      <w:r w:rsidRPr="009C3A97">
        <w:rPr>
          <w:b/>
          <w:bCs/>
          <w:color w:val="000000"/>
          <w:u w:val="single"/>
        </w:rPr>
        <w:t xml:space="preserve">social reproduction </w:t>
      </w:r>
      <w:r w:rsidRPr="00ED5513">
        <w:rPr>
          <w:b/>
          <w:bCs/>
          <w:color w:val="000000"/>
          <w:u w:val="single"/>
        </w:rPr>
        <w:t xml:space="preserve">struggles </w:t>
      </w:r>
      <w:r w:rsidRPr="009C3A97">
        <w:rPr>
          <w:b/>
          <w:bCs/>
          <w:color w:val="000000"/>
          <w:u w:val="single"/>
        </w:rPr>
        <w:t xml:space="preserve">against debt, foreclosure, and privatization, and </w:t>
      </w:r>
      <w:r w:rsidRPr="00ED5513">
        <w:rPr>
          <w:b/>
          <w:bCs/>
          <w:color w:val="000000"/>
          <w:u w:val="single"/>
        </w:rPr>
        <w:t xml:space="preserve">for </w:t>
      </w:r>
      <w:r w:rsidRPr="009C3A97">
        <w:rPr>
          <w:b/>
          <w:bCs/>
          <w:color w:val="000000"/>
          <w:u w:val="single"/>
        </w:rPr>
        <w:t xml:space="preserve">free, quality public housing, childcare, education, </w:t>
      </w:r>
      <w:r w:rsidRPr="004F4D31">
        <w:rPr>
          <w:b/>
          <w:bCs/>
          <w:color w:val="000000"/>
          <w:u w:val="single"/>
        </w:rPr>
        <w:t>transportation, healthcare, and</w:t>
      </w:r>
      <w:r w:rsidRPr="009C3A97">
        <w:rPr>
          <w:b/>
          <w:bCs/>
          <w:color w:val="000000"/>
          <w:u w:val="single"/>
        </w:rPr>
        <w:t xml:space="preserve"> other basic services. We see it in the ongoing fight of LGBTQ people against harassment, discrimination, and oppression. </w:t>
      </w:r>
      <w:r w:rsidRPr="009C3A97">
        <w:rPr>
          <w:color w:val="000000"/>
          <w:sz w:val="6"/>
        </w:rPr>
        <w:t xml:space="preserve">It is readily apparent today that </w:t>
      </w:r>
      <w:r w:rsidRPr="009C3A97">
        <w:rPr>
          <w:b/>
          <w:bCs/>
          <w:color w:val="000000"/>
          <w:highlight w:val="yellow"/>
          <w:u w:val="single"/>
        </w:rPr>
        <w:t>the communist horizon is the horizon of political struggle</w:t>
      </w:r>
      <w:r w:rsidRPr="009C3A97">
        <w:rPr>
          <w:color w:val="000000"/>
          <w:sz w:val="6"/>
          <w:highlight w:val="yellow"/>
        </w:rPr>
        <w:t xml:space="preserve"> </w:t>
      </w:r>
      <w:r w:rsidRPr="009C3A97">
        <w:rPr>
          <w:color w:val="000000"/>
          <w:sz w:val="6"/>
        </w:rPr>
        <w:t xml:space="preserve">not for the nation but </w:t>
      </w:r>
      <w:r w:rsidRPr="009C3A97">
        <w:rPr>
          <w:b/>
          <w:bCs/>
          <w:color w:val="000000"/>
          <w:highlight w:val="yellow"/>
          <w:u w:val="single"/>
        </w:rPr>
        <w:t>for the world</w:t>
      </w:r>
      <w:r w:rsidRPr="009C3A97">
        <w:rPr>
          <w:color w:val="000000"/>
          <w:sz w:val="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w:t>
      </w:r>
      <w:r w:rsidRPr="004F4D31">
        <w:rPr>
          <w:color w:val="000000"/>
          <w:sz w:val="6"/>
        </w:rPr>
        <w:t xml:space="preserve">examples, </w:t>
      </w:r>
      <w:r w:rsidRPr="004F4D31">
        <w:rPr>
          <w:b/>
          <w:bCs/>
          <w:color w:val="000000"/>
          <w:u w:val="single"/>
        </w:rPr>
        <w:t>communism is a force of negativity, the negation of the global capitalist present.</w:t>
      </w:r>
      <w:r w:rsidRPr="004F4D31">
        <w:rPr>
          <w:color w:val="000000"/>
          <w:sz w:val="6"/>
        </w:rPr>
        <w:t xml:space="preserve"> </w:t>
      </w:r>
      <w:r w:rsidRPr="004F4D31">
        <w:rPr>
          <w:b/>
          <w:bCs/>
          <w:color w:val="000000"/>
          <w:u w:val="single"/>
        </w:rPr>
        <w:t>Communism is</w:t>
      </w:r>
      <w:r w:rsidRPr="009C3A97">
        <w:rPr>
          <w:b/>
          <w:bCs/>
          <w:color w:val="000000"/>
          <w:u w:val="single"/>
        </w:rPr>
        <w:t xml:space="preserve"> also the name for the positive alternative to capitalism’s permanent and expanding exploitation, crisis, and immiseration, the name of a system of production based on meeting social needs</w:t>
      </w:r>
      <w:r w:rsidRPr="009C3A97">
        <w:rPr>
          <w:color w:val="000000"/>
          <w:sz w:val="6"/>
        </w:rPr>
        <w:t>—</w:t>
      </w:r>
      <w:r w:rsidRPr="009C3A97">
        <w:rPr>
          <w:i/>
          <w:iCs/>
          <w:color w:val="000000"/>
          <w:sz w:val="6"/>
        </w:rPr>
        <w:t>from each according to ability to each according to need</w:t>
      </w:r>
      <w:r w:rsidRPr="009C3A97">
        <w:rPr>
          <w:color w:val="000000"/>
          <w:sz w:val="6"/>
        </w:rPr>
        <w:t>, to paraphrase Marx’s famous slogan—in a way that is collectively determined and carried out by the producers. This positive dimension of communism attends to social relations, to how people treat each other, animals, things, and the world around them</w:t>
      </w:r>
      <w:r w:rsidRPr="009C3A97">
        <w:rPr>
          <w:b/>
          <w:bCs/>
          <w:color w:val="000000"/>
          <w:u w:val="single"/>
        </w:rPr>
        <w:t xml:space="preserve">. </w:t>
      </w:r>
      <w:r w:rsidRPr="009C3A97">
        <w:rPr>
          <w:b/>
          <w:bCs/>
          <w:color w:val="000000"/>
          <w:highlight w:val="yellow"/>
          <w:u w:val="single"/>
        </w:rPr>
        <w:t>Building communism</w:t>
      </w:r>
      <w:r w:rsidRPr="00ED5513">
        <w:rPr>
          <w:b/>
          <w:bCs/>
          <w:color w:val="000000"/>
          <w:highlight w:val="yellow"/>
          <w:u w:val="single"/>
        </w:rPr>
        <w:t xml:space="preserve"> </w:t>
      </w:r>
      <w:r w:rsidRPr="00ED5513">
        <w:rPr>
          <w:b/>
          <w:bCs/>
          <w:color w:val="000000"/>
          <w:u w:val="single"/>
        </w:rPr>
        <w:t xml:space="preserve">entails more than resistance and riot. It </w:t>
      </w:r>
      <w:r w:rsidRPr="009C3A97">
        <w:rPr>
          <w:b/>
          <w:bCs/>
          <w:color w:val="000000"/>
          <w:highlight w:val="yellow"/>
          <w:u w:val="single"/>
        </w:rPr>
        <w:t>requires the emancipated egalitarian organization of collective life.</w:t>
      </w:r>
      <w:r w:rsidRPr="009C3A97">
        <w:rPr>
          <w:b/>
          <w:bCs/>
          <w:color w:val="000000"/>
          <w:u w:val="single"/>
        </w:rPr>
        <w:t xml:space="preserve"> </w:t>
      </w:r>
      <w:r w:rsidRPr="009C3A97">
        <w:rPr>
          <w:color w:val="000000"/>
          <w:sz w:val="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9C3A97">
        <w:rPr>
          <w:color w:val="000000"/>
          <w:sz w:val="6"/>
        </w:rPr>
        <w:t>Badiou</w:t>
      </w:r>
      <w:proofErr w:type="spellEnd"/>
      <w:r w:rsidRPr="009C3A97">
        <w:rPr>
          <w:color w:val="000000"/>
          <w:sz w:val="6"/>
        </w:rPr>
        <w:t xml:space="preserve">, converge on the organizational question—no party! </w:t>
      </w:r>
      <w:r w:rsidRPr="009C3A97">
        <w:rPr>
          <w:b/>
          <w:bCs/>
          <w:color w:val="000000"/>
          <w:u w:val="single"/>
        </w:rPr>
        <w:t>The party has been rejected as authoritarian</w:t>
      </w:r>
      <w:r w:rsidRPr="009C3A97">
        <w:rPr>
          <w:color w:val="000000"/>
          <w:sz w:val="6"/>
        </w:rPr>
        <w:t xml:space="preserve">, as outmoded, as ill-fitting a society of networks. </w:t>
      </w:r>
      <w:r w:rsidRPr="009C3A97">
        <w:rPr>
          <w:b/>
          <w:bCs/>
          <w:color w:val="000000"/>
          <w:u w:val="single"/>
        </w:rPr>
        <w:t>Every other mode of political association may be revised, renewed, rethought, or reimagined except for the party of communists</w:t>
      </w:r>
      <w:r w:rsidRPr="009C3A97">
        <w:rPr>
          <w:color w:val="000000"/>
          <w:sz w:val="6"/>
        </w:rPr>
        <w:t xml:space="preserve">. </w:t>
      </w:r>
      <w:r w:rsidRPr="009C3A97">
        <w:rPr>
          <w:b/>
          <w:bCs/>
          <w:color w:val="000000"/>
          <w:u w:val="single"/>
        </w:rPr>
        <w:t xml:space="preserve">This </w:t>
      </w:r>
      <w:r w:rsidRPr="009C3A97">
        <w:rPr>
          <w:b/>
          <w:bCs/>
          <w:color w:val="000000"/>
          <w:highlight w:val="yellow"/>
          <w:u w:val="single"/>
        </w:rPr>
        <w:t>rejection of the party</w:t>
      </w:r>
      <w:r w:rsidRPr="009C3A97">
        <w:rPr>
          <w:color w:val="000000"/>
          <w:sz w:val="6"/>
          <w:highlight w:val="yellow"/>
        </w:rPr>
        <w:t xml:space="preserve"> </w:t>
      </w:r>
      <w:r w:rsidRPr="009C3A97">
        <w:rPr>
          <w:color w:val="000000"/>
          <w:sz w:val="6"/>
        </w:rPr>
        <w:t>as a form for left politics is a mistake. I</w:t>
      </w:r>
      <w:r w:rsidRPr="00D517B6">
        <w:rPr>
          <w:color w:val="000000"/>
          <w:sz w:val="6"/>
        </w:rPr>
        <w:t xml:space="preserve">t </w:t>
      </w:r>
      <w:r w:rsidRPr="00D517B6">
        <w:rPr>
          <w:b/>
          <w:bCs/>
          <w:color w:val="000000"/>
          <w:u w:val="single"/>
        </w:rPr>
        <w:t>ignores the effects of association on those engaged in common struggle.</w:t>
      </w:r>
      <w:r w:rsidRPr="00D517B6">
        <w:rPr>
          <w:color w:val="000000"/>
          <w:sz w:val="6"/>
        </w:rPr>
        <w:t xml:space="preserve"> </w:t>
      </w:r>
      <w:r w:rsidRPr="00D517B6">
        <w:rPr>
          <w:b/>
          <w:bCs/>
          <w:color w:val="000000"/>
          <w:u w:val="single"/>
        </w:rPr>
        <w:t xml:space="preserve">It </w:t>
      </w:r>
      <w:r w:rsidRPr="009C3A97">
        <w:rPr>
          <w:b/>
          <w:bCs/>
          <w:color w:val="000000"/>
          <w:highlight w:val="yellow"/>
          <w:u w:val="single"/>
        </w:rPr>
        <w:t>fails to learn from the everyday experiences of generations of activists</w:t>
      </w:r>
      <w:r w:rsidRPr="009C3A97">
        <w:rPr>
          <w:color w:val="000000"/>
          <w:sz w:val="6"/>
        </w:rPr>
        <w:t>, organizers, and revolutionaries</w:t>
      </w:r>
      <w:r w:rsidRPr="00ED5513">
        <w:rPr>
          <w:color w:val="000000"/>
          <w:sz w:val="6"/>
        </w:rPr>
        <w:t xml:space="preserve">. </w:t>
      </w:r>
      <w:r w:rsidRPr="00ED5513">
        <w:rPr>
          <w:b/>
          <w:bCs/>
          <w:color w:val="000000"/>
          <w:u w:val="single"/>
        </w:rPr>
        <w:t xml:space="preserve">It relies on a narrow, fantasied notion of the party as a </w:t>
      </w:r>
      <w:r w:rsidRPr="00D517B6">
        <w:rPr>
          <w:b/>
          <w:bCs/>
          <w:color w:val="000000"/>
          <w:u w:val="single"/>
        </w:rPr>
        <w:t>totalitarian machine</w:t>
      </w:r>
      <w:r w:rsidRPr="009C3A97">
        <w:rPr>
          <w:b/>
          <w:bCs/>
          <w:color w:val="000000"/>
          <w:u w:val="single"/>
        </w:rPr>
        <w:t>.</w:t>
      </w:r>
      <w:r w:rsidRPr="009C3A97">
        <w:rPr>
          <w:color w:val="000000"/>
          <w:sz w:val="6"/>
        </w:rPr>
        <w:t xml:space="preserve"> It neglects the courage, enthusiasm, and achievements of millions of party members for over a century. </w:t>
      </w:r>
      <w:r w:rsidRPr="009C3A97">
        <w:rPr>
          <w:b/>
          <w:bCs/>
          <w:color w:val="000000"/>
          <w:u w:val="single"/>
        </w:rPr>
        <w:t>Rejection of the party form has been left dogmatism</w:t>
      </w:r>
      <w:r w:rsidRPr="009C3A97">
        <w:rPr>
          <w:color w:val="000000"/>
          <w:sz w:val="6"/>
        </w:rPr>
        <w:t xml:space="preserve"> for the last thirty years </w:t>
      </w:r>
      <w:r w:rsidRPr="00ED5513">
        <w:rPr>
          <w:b/>
          <w:bCs/>
          <w:color w:val="000000"/>
          <w:u w:val="single"/>
        </w:rPr>
        <w:t>and has gotten us nowhere</w:t>
      </w:r>
      <w:r w:rsidRPr="009C3A97">
        <w:rPr>
          <w:color w:val="000000"/>
          <w:sz w:val="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w:t>
      </w:r>
      <w:r w:rsidRPr="004F4D31">
        <w:rPr>
          <w:color w:val="000000"/>
          <w:sz w:val="6"/>
        </w:rPr>
        <w:t xml:space="preserve">struggle. </w:t>
      </w:r>
      <w:r w:rsidRPr="004F4D31">
        <w:rPr>
          <w:b/>
          <w:bCs/>
          <w:color w:val="000000"/>
          <w:u w:val="single"/>
        </w:rPr>
        <w:t>As we fight together for a world free of exploitation, oppression, and bigotry, we have to be able to trust and count on each other. Comrade names this relation. The comrade relation remakes the place from which one sees, what it is possible to see, and what possibilities</w:t>
      </w:r>
      <w:r w:rsidRPr="009C3A97">
        <w:rPr>
          <w:b/>
          <w:bCs/>
          <w:color w:val="000000"/>
          <w:u w:val="single"/>
        </w:rPr>
        <w:t xml:space="preserve"> can appear</w:t>
      </w:r>
      <w:r w:rsidRPr="009C3A97">
        <w:rPr>
          <w:color w:val="000000"/>
          <w:sz w:val="6"/>
        </w:rPr>
        <w:t xml:space="preserve">. It enables the revaluation of work and time, what one does, and for whom one does it. Is one’s work done for the people or for the bosses? Is it voluntary or done because one has to work? Does one work for personal provisions or for a collective good? We should recall Marx’s lyrical description of communism in which work becomes “life’s prime want.” We get a glimpse of that in comradeship: </w:t>
      </w:r>
      <w:r w:rsidRPr="009C3A97">
        <w:rPr>
          <w:b/>
          <w:bCs/>
          <w:color w:val="000000"/>
          <w:u w:val="single"/>
        </w:rPr>
        <w:t>one </w:t>
      </w:r>
      <w:r w:rsidRPr="009C3A97">
        <w:rPr>
          <w:b/>
          <w:bCs/>
          <w:i/>
          <w:iCs/>
          <w:color w:val="000000"/>
          <w:u w:val="single"/>
        </w:rPr>
        <w:t>wants</w:t>
      </w:r>
      <w:r w:rsidRPr="009C3A97">
        <w:rPr>
          <w:b/>
          <w:bCs/>
          <w:color w:val="000000"/>
          <w:u w:val="single"/>
        </w:rPr>
        <w:t> to do political work</w:t>
      </w:r>
      <w:r w:rsidRPr="009C3A97">
        <w:rPr>
          <w:color w:val="000000"/>
          <w:sz w:val="6"/>
        </w:rPr>
        <w:t xml:space="preserve">. </w:t>
      </w:r>
      <w:r w:rsidRPr="009C3A97">
        <w:rPr>
          <w:b/>
          <w:bCs/>
          <w:color w:val="000000"/>
          <w:u w:val="single"/>
        </w:rPr>
        <w:t>You don’t want to let down your comrades</w:t>
      </w:r>
      <w:r w:rsidRPr="009C3A97">
        <w:rPr>
          <w:color w:val="000000"/>
          <w:sz w:val="6"/>
        </w:rPr>
        <w:t xml:space="preserve">; you see the value of your work through their eyes, your new collective eyes. </w:t>
      </w:r>
      <w:r w:rsidRPr="009C3A97">
        <w:rPr>
          <w:b/>
          <w:bCs/>
          <w:color w:val="000000"/>
          <w:u w:val="single"/>
        </w:rPr>
        <w:t>Work, determined not by markets but by shared commitments, becomes fulfilling</w:t>
      </w:r>
      <w:r w:rsidRPr="009C3A97">
        <w:rPr>
          <w:color w:val="000000"/>
          <w:sz w:val="6"/>
        </w:rPr>
        <w:t xml:space="preserve">. French communist philosopher and militant Bernard </w:t>
      </w:r>
      <w:proofErr w:type="spellStart"/>
      <w:r w:rsidRPr="009C3A97">
        <w:rPr>
          <w:color w:val="000000"/>
          <w:sz w:val="6"/>
        </w:rPr>
        <w:t>Aspe</w:t>
      </w:r>
      <w:proofErr w:type="spellEnd"/>
      <w:r w:rsidRPr="009C3A97">
        <w:rPr>
          <w:color w:val="000000"/>
          <w:sz w:val="6"/>
        </w:rPr>
        <w:t xml:space="preserve"> discusses the problem of contemporary capitalism as a loss of “common time”; that is, the loss of an experience of time generated and enjoyed through our collective being-together.</w:t>
      </w:r>
      <w:hyperlink r:id="rId20" w:history="1">
        <w:r w:rsidRPr="009C3A97">
          <w:rPr>
            <w:color w:val="0000FF"/>
            <w:sz w:val="18"/>
            <w:szCs w:val="18"/>
            <w:u w:val="single"/>
            <w:vertAlign w:val="superscript"/>
          </w:rPr>
          <w:t>10</w:t>
        </w:r>
      </w:hyperlink>
      <w:r w:rsidRPr="009C3A97">
        <w:rPr>
          <w:color w:val="000000"/>
          <w:sz w:val="6"/>
        </w:rPr>
        <w:t xml:space="preserve"> From holidays, to meals, to breaks, whatever common time we have is </w:t>
      </w:r>
      <w:r w:rsidRPr="009C3A97">
        <w:rPr>
          <w:color w:val="000000"/>
          <w:sz w:val="6"/>
        </w:rPr>
        <w:lastRenderedPageBreak/>
        <w:t xml:space="preserve">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off of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9C3A97">
        <w:rPr>
          <w:b/>
          <w:bCs/>
          <w:color w:val="000000"/>
          <w:u w:val="single"/>
        </w:rPr>
        <w:t>How do we imagine political work? Under conditions where political change seems completely out of reach, we might imagine political work as self-transformation</w:t>
      </w:r>
      <w:r w:rsidRPr="009C3A97">
        <w:rPr>
          <w:color w:val="000000"/>
          <w:sz w:val="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9C3A97">
        <w:rPr>
          <w:b/>
          <w:bCs/>
          <w:color w:val="000000"/>
          <w:u w:val="single"/>
        </w:rPr>
        <w:t xml:space="preserve"> </w:t>
      </w:r>
      <w:r w:rsidRPr="009C3A97">
        <w:rPr>
          <w:color w:val="000000"/>
          <w:sz w:val="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21" w:history="1">
        <w:r w:rsidRPr="009C3A97">
          <w:rPr>
            <w:color w:val="0000FF"/>
            <w:sz w:val="18"/>
            <w:szCs w:val="18"/>
            <w:u w:val="single"/>
            <w:vertAlign w:val="superscript"/>
          </w:rPr>
          <w:t>11</w:t>
        </w:r>
      </w:hyperlink>
      <w:r w:rsidRPr="009C3A97">
        <w:rPr>
          <w:color w:val="000000"/>
          <w:sz w:val="6"/>
        </w:rPr>
        <w:t xml:space="preserve"> But the feeling didn’t last. </w:t>
      </w:r>
      <w:r w:rsidRPr="009C3A97">
        <w:rPr>
          <w:b/>
          <w:bCs/>
          <w:color w:val="000000"/>
          <w:u w:val="single"/>
        </w:rPr>
        <w:t>The pressures of organizing diverse people and politics under conditions of police repression and real material need wore down even the most committed activists.</w:t>
      </w:r>
      <w:r w:rsidRPr="009C3A97">
        <w:rPr>
          <w:color w:val="000000"/>
          <w:sz w:val="6"/>
        </w:rPr>
        <w:t xml:space="preserve"> Since then, on social media and across the broader left, </w:t>
      </w:r>
      <w:r w:rsidRPr="009C3A97">
        <w:rPr>
          <w:b/>
          <w:bCs/>
          <w:color w:val="000000"/>
          <w:highlight w:val="yellow"/>
          <w:u w:val="single"/>
        </w:rPr>
        <w:t xml:space="preserve">relations among the politically engaged have again become tense </w:t>
      </w:r>
      <w:r w:rsidRPr="00D517B6">
        <w:rPr>
          <w:b/>
          <w:bCs/>
          <w:color w:val="000000"/>
          <w:u w:val="single"/>
        </w:rPr>
        <w:t>and conflicted, often</w:t>
      </w:r>
      <w:r w:rsidRPr="009C3A97">
        <w:rPr>
          <w:b/>
          <w:bCs/>
          <w:color w:val="000000"/>
          <w:highlight w:val="yellow"/>
          <w:u w:val="single"/>
        </w:rPr>
        <w:t xml:space="preserve"> along lines of race and gender</w:t>
      </w:r>
      <w:r w:rsidRPr="009C3A97">
        <w:rPr>
          <w:b/>
          <w:bCs/>
          <w:color w:val="000000"/>
          <w:u w:val="single"/>
        </w:rPr>
        <w:t xml:space="preserve">. Dispersed and disorganized, we’re uncertain of whom to trust and what to expect. </w:t>
      </w:r>
      <w:r w:rsidRPr="00ED5513">
        <w:rPr>
          <w:b/>
          <w:bCs/>
          <w:color w:val="000000"/>
          <w:u w:val="single"/>
        </w:rPr>
        <w:t xml:space="preserve">We encounter contradictory injunctions to self-care and </w:t>
      </w:r>
      <w:r w:rsidRPr="00D517B6">
        <w:rPr>
          <w:b/>
          <w:bCs/>
          <w:color w:val="000000"/>
          <w:u w:val="single"/>
        </w:rPr>
        <w:t>call out. Suspicion undermines</w:t>
      </w:r>
      <w:r w:rsidRPr="009C3A97">
        <w:rPr>
          <w:b/>
          <w:bCs/>
          <w:color w:val="000000"/>
          <w:u w:val="single"/>
        </w:rPr>
        <w:t xml:space="preserve"> support. Exhaustion displaces enthusiasm</w:t>
      </w:r>
      <w:r w:rsidRPr="009C3A97">
        <w:rPr>
          <w:color w:val="000000"/>
          <w:sz w:val="6"/>
        </w:rPr>
        <w:t>.</w:t>
      </w:r>
      <w:r w:rsidRPr="009C3A97">
        <w:rPr>
          <w:b/>
          <w:bCs/>
          <w:color w:val="000000"/>
          <w:u w:val="single"/>
        </w:rPr>
        <w:t xml:space="preserve"> </w:t>
      </w:r>
      <w:r w:rsidRPr="00ED5513">
        <w:rPr>
          <w:b/>
          <w:bCs/>
          <w:color w:val="000000"/>
          <w:u w:val="single"/>
        </w:rPr>
        <w:t xml:space="preserve">Attention to comradeship, to the ways that shared expectations make political work not just possible but also gratifying, may help redirect our energies back to our common </w:t>
      </w:r>
      <w:r w:rsidRPr="00D517B6">
        <w:rPr>
          <w:b/>
          <w:bCs/>
          <w:color w:val="000000"/>
          <w:u w:val="single"/>
        </w:rPr>
        <w:t>struggle.</w:t>
      </w:r>
      <w:r w:rsidRPr="00D517B6">
        <w:rPr>
          <w:color w:val="000000"/>
          <w:sz w:val="6"/>
        </w:rPr>
        <w:t xml:space="preserve"> As former CPUSA member David Ross explained to </w:t>
      </w:r>
      <w:proofErr w:type="spellStart"/>
      <w:r w:rsidRPr="00D517B6">
        <w:rPr>
          <w:color w:val="000000"/>
          <w:sz w:val="6"/>
        </w:rPr>
        <w:t>Gornick</w:t>
      </w:r>
      <w:proofErr w:type="spellEnd"/>
      <w:r w:rsidRPr="00D517B6">
        <w:rPr>
          <w:color w:val="000000"/>
          <w:sz w:val="6"/>
        </w:rPr>
        <w:t>:</w:t>
      </w:r>
      <w:r w:rsidRPr="00D517B6">
        <w:rPr>
          <w:b/>
          <w:bCs/>
          <w:color w:val="000000"/>
          <w:u w:val="single"/>
        </w:rPr>
        <w:t xml:space="preserve"> </w:t>
      </w:r>
      <w:r w:rsidRPr="00D517B6">
        <w:rPr>
          <w:color w:val="000000"/>
          <w:sz w:val="6"/>
          <w:szCs w:val="22"/>
        </w:rPr>
        <w:t>I knew that I could never feel passionately</w:t>
      </w:r>
      <w:r w:rsidRPr="009C3A97">
        <w:rPr>
          <w:color w:val="000000"/>
          <w:sz w:val="6"/>
          <w:szCs w:val="22"/>
        </w:rPr>
        <w:t xml:space="preserve"> about the new movements as I had about the old, I realized that the CP has provided me with a sense of comradeship I would never have again, and that without that comradeship I could </w:t>
      </w:r>
      <w:r w:rsidRPr="009C3A97">
        <w:rPr>
          <w:i/>
          <w:iCs/>
          <w:color w:val="000000"/>
          <w:sz w:val="6"/>
          <w:szCs w:val="22"/>
        </w:rPr>
        <w:t>never</w:t>
      </w:r>
      <w:r w:rsidRPr="009C3A97">
        <w:rPr>
          <w:color w:val="000000"/>
          <w:sz w:val="6"/>
          <w:szCs w:val="22"/>
        </w:rPr>
        <w:t> be political.</w:t>
      </w:r>
      <w:hyperlink r:id="rId22" w:history="1">
        <w:r w:rsidRPr="009C3A97">
          <w:rPr>
            <w:color w:val="0000FF"/>
            <w:sz w:val="16"/>
            <w:szCs w:val="16"/>
            <w:u w:val="single"/>
            <w:vertAlign w:val="superscript"/>
          </w:rPr>
          <w:t>12</w:t>
        </w:r>
      </w:hyperlink>
      <w:r w:rsidRPr="009C3A97">
        <w:rPr>
          <w:b/>
          <w:bCs/>
          <w:color w:val="000000"/>
          <w:u w:val="single"/>
        </w:rPr>
        <w:t xml:space="preserve"> </w:t>
      </w:r>
      <w:r w:rsidRPr="009C3A97">
        <w:rPr>
          <w:color w:val="000000"/>
          <w:sz w:val="6"/>
        </w:rPr>
        <w:t>For Ross, the Communist Party is what made Marxism. The party gave Marxism life, political purpose. This life-giving capacity came from comradeship. Ross continues: “The idea of politics as simply a diffused consciousness linked only to personal integrity was—</w:t>
      </w:r>
      <w:r w:rsidRPr="009C3A97">
        <w:rPr>
          <w:i/>
          <w:iCs/>
          <w:color w:val="000000"/>
          <w:sz w:val="6"/>
        </w:rPr>
        <w:t>is</w:t>
      </w:r>
      <w:r w:rsidRPr="009C3A97">
        <w:rPr>
          <w:color w:val="000000"/>
          <w:sz w:val="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9C3A97">
        <w:rPr>
          <w:i/>
          <w:iCs/>
          <w:color w:val="000000"/>
          <w:sz w:val="6"/>
        </w:rPr>
        <w:t>Incognegro</w:t>
      </w:r>
      <w:proofErr w:type="spellEnd"/>
      <w:r w:rsidRPr="009C3A97">
        <w:rPr>
          <w:i/>
          <w:iCs/>
          <w:color w:val="000000"/>
          <w:sz w:val="6"/>
        </w:rPr>
        <w:t>: A Memoir of Exile and Apartheid</w:t>
      </w:r>
      <w:r w:rsidRPr="009C3A97">
        <w:rPr>
          <w:color w:val="000000"/>
          <w:sz w:val="6"/>
        </w:rPr>
        <w:t xml:space="preserve">, the theorist Frank </w:t>
      </w:r>
      <w:proofErr w:type="spellStart"/>
      <w:r w:rsidRPr="009C3A97">
        <w:rPr>
          <w:color w:val="000000"/>
          <w:sz w:val="6"/>
        </w:rPr>
        <w:t>Wilderson</w:t>
      </w:r>
      <w:proofErr w:type="spellEnd"/>
      <w:r w:rsidRPr="009C3A97">
        <w:rPr>
          <w:color w:val="000000"/>
          <w:sz w:val="6"/>
        </w:rPr>
        <w:t xml:space="preserve">, a former member of </w:t>
      </w:r>
      <w:proofErr w:type="spellStart"/>
      <w:r w:rsidRPr="009C3A97">
        <w:rPr>
          <w:color w:val="000000"/>
          <w:sz w:val="6"/>
        </w:rPr>
        <w:t>uMkhonto</w:t>
      </w:r>
      <w:proofErr w:type="spellEnd"/>
      <w:r w:rsidRPr="009C3A97">
        <w:rPr>
          <w:color w:val="000000"/>
          <w:sz w:val="6"/>
        </w:rPr>
        <w:t> </w:t>
      </w:r>
      <w:proofErr w:type="spellStart"/>
      <w:r w:rsidRPr="009C3A97">
        <w:rPr>
          <w:color w:val="000000"/>
          <w:sz w:val="6"/>
        </w:rPr>
        <w:t>weSizwe</w:t>
      </w:r>
      <w:proofErr w:type="spellEnd"/>
      <w:r w:rsidRPr="009C3A97">
        <w:rPr>
          <w:color w:val="000000"/>
          <w:sz w:val="6"/>
        </w:rPr>
        <w:t xml:space="preserve">, or MK, the armed wing of the African National Congress (ANC), describes his first meeting with Chris Hani, the leader of the South African Communist Party and the chief of staff of MK. </w:t>
      </w:r>
      <w:proofErr w:type="spellStart"/>
      <w:r w:rsidRPr="009C3A97">
        <w:rPr>
          <w:color w:val="000000"/>
          <w:sz w:val="6"/>
        </w:rPr>
        <w:t>Wilderson</w:t>
      </w:r>
      <w:proofErr w:type="spellEnd"/>
      <w:r w:rsidRPr="009C3A97">
        <w:rPr>
          <w:color w:val="000000"/>
          <w:sz w:val="6"/>
        </w:rPr>
        <w:t xml:space="preserve"> writes, “I beamed like a schoolboy when he called me ‘comrade.’”</w:t>
      </w:r>
      <w:hyperlink r:id="rId23" w:history="1">
        <w:r w:rsidRPr="009C3A97">
          <w:rPr>
            <w:color w:val="0000FF"/>
            <w:sz w:val="18"/>
            <w:szCs w:val="18"/>
            <w:u w:val="single"/>
            <w:vertAlign w:val="superscript"/>
          </w:rPr>
          <w:t>13</w:t>
        </w:r>
      </w:hyperlink>
      <w:r w:rsidRPr="009C3A97">
        <w:rPr>
          <w:color w:val="000000"/>
          <w:sz w:val="6"/>
        </w:rPr>
        <w:t> </w:t>
      </w:r>
      <w:proofErr w:type="spellStart"/>
      <w:r w:rsidRPr="009C3A97">
        <w:rPr>
          <w:color w:val="000000"/>
          <w:sz w:val="6"/>
        </w:rPr>
        <w:t>Wilderson</w:t>
      </w:r>
      <w:proofErr w:type="spellEnd"/>
      <w:r w:rsidRPr="009C3A97">
        <w:rPr>
          <w:color w:val="000000"/>
          <w:sz w:val="6"/>
        </w:rPr>
        <w:t xml:space="preserve"> chides himself for what he calls a “childish need for recognition.”</w:t>
      </w:r>
      <w:hyperlink r:id="rId24" w:history="1">
        <w:r w:rsidRPr="009C3A97">
          <w:rPr>
            <w:color w:val="0000FF"/>
            <w:sz w:val="18"/>
            <w:szCs w:val="18"/>
            <w:u w:val="single"/>
            <w:vertAlign w:val="superscript"/>
          </w:rPr>
          <w:t>14</w:t>
        </w:r>
      </w:hyperlink>
      <w:r w:rsidRPr="009C3A97">
        <w:rPr>
          <w:color w:val="000000"/>
          <w:sz w:val="6"/>
        </w:rPr>
        <w:t xml:space="preserve"> Perhaps because he still puts Hani on a pedestal, he feels exposed in his enjoyment of the egalitarian disruption of comradeship. </w:t>
      </w:r>
      <w:proofErr w:type="spellStart"/>
      <w:r w:rsidRPr="009C3A97">
        <w:rPr>
          <w:color w:val="000000"/>
          <w:sz w:val="6"/>
        </w:rPr>
        <w:t>Wilderson</w:t>
      </w:r>
      <w:proofErr w:type="spellEnd"/>
      <w:r w:rsidRPr="009C3A97">
        <w:rPr>
          <w:color w:val="000000"/>
          <w:sz w:val="6"/>
        </w:rPr>
        <w:t xml:space="preserve"> hasn’t yet internalized the idea that he and Hani are political equals. “</w:t>
      </w:r>
      <w:r w:rsidRPr="00ED5513">
        <w:rPr>
          <w:b/>
          <w:bCs/>
          <w:color w:val="000000"/>
          <w:u w:val="single"/>
        </w:rPr>
        <w:t xml:space="preserve">Comrade” holds out an equalizing promise, and when that promise is fulfilled, we confront our own continuing yet unwanted attachments to hierarchy, prestige, inadequacy. Accepting equality takes courage. </w:t>
      </w:r>
      <w:proofErr w:type="spellStart"/>
      <w:r w:rsidRPr="00ED5513">
        <w:rPr>
          <w:color w:val="000000"/>
          <w:sz w:val="6"/>
        </w:rPr>
        <w:t>Wilderson’s</w:t>
      </w:r>
      <w:proofErr w:type="spellEnd"/>
      <w:r w:rsidRPr="00ED5513">
        <w:rPr>
          <w:color w:val="000000"/>
          <w:sz w:val="6"/>
        </w:rPr>
        <w:t xml:space="preserve"> joy in hearing Hani call him “comrade” contrasts sharply with another instance </w:t>
      </w:r>
      <w:proofErr w:type="spellStart"/>
      <w:r w:rsidRPr="00ED5513">
        <w:rPr>
          <w:color w:val="000000"/>
          <w:sz w:val="6"/>
        </w:rPr>
        <w:t>Wilderson</w:t>
      </w:r>
      <w:proofErr w:type="spellEnd"/>
      <w:r w:rsidRPr="00ED5513">
        <w:rPr>
          <w:color w:val="000000"/>
          <w:sz w:val="6"/>
        </w:rPr>
        <w:t xml:space="preserve"> recounts where comrade was the term of address</w:t>
      </w:r>
      <w:r w:rsidRPr="00ED5513">
        <w:rPr>
          <w:b/>
          <w:bCs/>
          <w:color w:val="000000"/>
          <w:u w:val="single"/>
        </w:rPr>
        <w:t xml:space="preserve">. In 1994, shortly before </w:t>
      </w:r>
      <w:proofErr w:type="spellStart"/>
      <w:r w:rsidRPr="00ED5513">
        <w:rPr>
          <w:b/>
          <w:bCs/>
          <w:color w:val="000000"/>
          <w:u w:val="single"/>
        </w:rPr>
        <w:t>Wilderson</w:t>
      </w:r>
      <w:proofErr w:type="spellEnd"/>
      <w:r w:rsidRPr="00ED5513">
        <w:rPr>
          <w:b/>
          <w:bCs/>
          <w:color w:val="000000"/>
          <w:u w:val="single"/>
        </w:rPr>
        <w:t xml:space="preserve"> was forced to leave South Africa, he encountered Nelson Mandela</w:t>
      </w:r>
      <w:r w:rsidRPr="00ED5513">
        <w:rPr>
          <w:color w:val="000000"/>
          <w:sz w:val="6"/>
        </w:rPr>
        <w:t xml:space="preserve"> at an event hosted by </w:t>
      </w:r>
      <w:proofErr w:type="spellStart"/>
      <w:r w:rsidRPr="00ED5513">
        <w:rPr>
          <w:i/>
          <w:iCs/>
          <w:color w:val="000000"/>
          <w:sz w:val="6"/>
        </w:rPr>
        <w:t>Tribute</w:t>
      </w:r>
      <w:r w:rsidRPr="00ED5513">
        <w:rPr>
          <w:color w:val="000000"/>
          <w:sz w:val="6"/>
        </w:rPr>
        <w:t>magazine</w:t>
      </w:r>
      <w:proofErr w:type="spellEnd"/>
      <w:r w:rsidRPr="00ED5513">
        <w:rPr>
          <w:color w:val="000000"/>
          <w:sz w:val="6"/>
        </w:rPr>
        <w:t xml:space="preserve">. </w:t>
      </w:r>
      <w:r w:rsidRPr="00ED5513">
        <w:rPr>
          <w:b/>
          <w:bCs/>
          <w:color w:val="000000"/>
          <w:u w:val="single"/>
        </w:rPr>
        <w:t xml:space="preserve">After Mandela’s public remarks, </w:t>
      </w:r>
      <w:proofErr w:type="spellStart"/>
      <w:r w:rsidRPr="00ED5513">
        <w:rPr>
          <w:b/>
          <w:bCs/>
          <w:color w:val="000000"/>
          <w:u w:val="single"/>
        </w:rPr>
        <w:t>Wilderson</w:t>
      </w:r>
      <w:proofErr w:type="spellEnd"/>
      <w:r w:rsidRPr="00ED5513">
        <w:rPr>
          <w:b/>
          <w:bCs/>
          <w:color w:val="000000"/>
          <w:u w:val="single"/>
        </w:rPr>
        <w:t xml:space="preserve"> asked a question in which he addressed Mandela as “comrade.”</w:t>
      </w:r>
      <w:r w:rsidRPr="00ED5513">
        <w:rPr>
          <w:color w:val="000000"/>
          <w:sz w:val="6"/>
        </w:rPr>
        <w:t xml:space="preserve"> “Not Mr. Mandela. Not sir, like the fawning advertising mogul who asked the first question. </w:t>
      </w:r>
      <w:r w:rsidRPr="00ED5513">
        <w:rPr>
          <w:b/>
          <w:bCs/>
          <w:color w:val="000000"/>
          <w:u w:val="single"/>
        </w:rPr>
        <w:t>Comrade Mandela. It stitched him back into the militant garb he’d shed since the day he left prison.”</w:t>
      </w:r>
      <w:hyperlink r:id="rId25" w:history="1">
        <w:r w:rsidRPr="00ED5513">
          <w:rPr>
            <w:color w:val="0000FF"/>
            <w:sz w:val="18"/>
            <w:szCs w:val="18"/>
            <w:u w:val="single"/>
            <w:vertAlign w:val="superscript"/>
          </w:rPr>
          <w:t>15</w:t>
        </w:r>
      </w:hyperlink>
      <w:r w:rsidRPr="00ED5513">
        <w:rPr>
          <w:color w:val="000000"/>
          <w:sz w:val="6"/>
        </w:rPr>
        <w:t> </w:t>
      </w:r>
      <w:proofErr w:type="spellStart"/>
      <w:r w:rsidRPr="00ED5513">
        <w:rPr>
          <w:b/>
          <w:bCs/>
          <w:color w:val="000000"/>
          <w:u w:val="single"/>
        </w:rPr>
        <w:t>Wilderson’s</w:t>
      </w:r>
      <w:proofErr w:type="spellEnd"/>
      <w:r w:rsidRPr="00ED5513">
        <w:rPr>
          <w:b/>
          <w:bCs/>
          <w:color w:val="000000"/>
          <w:u w:val="single"/>
        </w:rPr>
        <w:t xml:space="preserve"> recollection shows how comrade’s equalizing insistence can be aggressive, an imposition of discipline. This is part of its power. Addressing another as “comrade” reminds them that something is expected of them. Discipline and joy are two sides of the same coin</w:t>
      </w:r>
      <w:r w:rsidRPr="00ED5513">
        <w:rPr>
          <w:color w:val="000000"/>
          <w:sz w:val="6"/>
        </w:rPr>
        <w:t xml:space="preserve">, two aspects </w:t>
      </w:r>
      <w:r w:rsidRPr="00ED5513">
        <w:rPr>
          <w:color w:val="000000"/>
          <w:sz w:val="6"/>
          <w:highlight w:val="yellow"/>
        </w:rPr>
        <w:t>of</w:t>
      </w:r>
      <w:r w:rsidRPr="009C3A97">
        <w:rPr>
          <w:color w:val="000000"/>
          <w:sz w:val="6"/>
        </w:rPr>
        <w:t xml:space="preserve"> comradeship as a mode of political belonging. As a form of address, figure of political relation, and carrier of expectations, </w:t>
      </w:r>
      <w:r w:rsidRPr="009C3A97">
        <w:rPr>
          <w:b/>
          <w:bCs/>
          <w:color w:val="000000"/>
          <w:highlight w:val="yellow"/>
          <w:u w:val="single"/>
        </w:rPr>
        <w:t xml:space="preserve">comrade disrupts capitalist society’s hierarchical identifications </w:t>
      </w:r>
      <w:r w:rsidRPr="00D517B6">
        <w:rPr>
          <w:b/>
          <w:bCs/>
          <w:color w:val="000000"/>
          <w:u w:val="single"/>
        </w:rPr>
        <w:t xml:space="preserve">of sex, race, and </w:t>
      </w:r>
      <w:r w:rsidRPr="004F4D31">
        <w:rPr>
          <w:b/>
          <w:bCs/>
          <w:color w:val="000000"/>
          <w:u w:val="single"/>
        </w:rPr>
        <w:t>class.</w:t>
      </w:r>
      <w:r w:rsidRPr="004F4D31">
        <w:rPr>
          <w:color w:val="000000"/>
          <w:sz w:val="6"/>
        </w:rPr>
        <w:t xml:space="preserve"> </w:t>
      </w:r>
      <w:r w:rsidRPr="004F4D31">
        <w:rPr>
          <w:b/>
          <w:bCs/>
          <w:color w:val="000000"/>
          <w:u w:val="single"/>
        </w:rPr>
        <w:t>It insists</w:t>
      </w:r>
      <w:r w:rsidRPr="00D517B6">
        <w:rPr>
          <w:b/>
          <w:bCs/>
          <w:color w:val="000000"/>
          <w:u w:val="single"/>
        </w:rPr>
        <w:t xml:space="preserve"> on the equalizing sameness of those on the same side of a political </w:t>
      </w:r>
      <w:r w:rsidRPr="004F4D31">
        <w:rPr>
          <w:b/>
          <w:bCs/>
          <w:color w:val="000000"/>
          <w:u w:val="single"/>
        </w:rPr>
        <w:t>struggle and renders that equalizing sameness productive of new modes of work and belonging</w:t>
      </w:r>
      <w:r w:rsidRPr="004F4D31">
        <w:rPr>
          <w:color w:val="000000"/>
          <w:sz w:val="6"/>
        </w:rPr>
        <w:t xml:space="preserve">. In this respect, </w:t>
      </w:r>
      <w:r w:rsidRPr="004F4D31">
        <w:rPr>
          <w:b/>
          <w:bCs/>
          <w:color w:val="000000"/>
          <w:u w:val="single"/>
        </w:rPr>
        <w:t>comrade</w:t>
      </w:r>
      <w:r w:rsidRPr="009C3A97">
        <w:rPr>
          <w:b/>
          <w:bCs/>
          <w:color w:val="000000"/>
          <w:u w:val="single"/>
        </w:rPr>
        <w:t xml:space="preserve"> is a carrier of utopian longings</w:t>
      </w:r>
      <w:r w:rsidRPr="009C3A97">
        <w:rPr>
          <w:color w:val="000000"/>
          <w:sz w:val="6"/>
        </w:rPr>
        <w:t xml:space="preserve"> in the sense theorized by Kathi Weeks. We</w:t>
      </w:r>
      <w:r w:rsidRPr="004F4D31">
        <w:rPr>
          <w:color w:val="000000"/>
          <w:sz w:val="6"/>
        </w:rPr>
        <w:t xml:space="preserve">eks </w:t>
      </w:r>
      <w:r w:rsidRPr="00B073DF">
        <w:rPr>
          <w:color w:val="000000"/>
          <w:sz w:val="6"/>
        </w:rPr>
        <w:t xml:space="preserve">presents </w:t>
      </w:r>
      <w:r w:rsidRPr="00B073DF">
        <w:rPr>
          <w:b/>
          <w:bCs/>
          <w:color w:val="000000"/>
          <w:u w:val="single"/>
        </w:rPr>
        <w:t>the utopian form</w:t>
      </w:r>
      <w:r w:rsidRPr="00B073DF">
        <w:rPr>
          <w:color w:val="000000"/>
          <w:sz w:val="6"/>
        </w:rPr>
        <w:t xml:space="preserve"> as </w:t>
      </w:r>
      <w:r w:rsidRPr="00B073DF">
        <w:rPr>
          <w:b/>
          <w:bCs/>
          <w:color w:val="000000"/>
          <w:u w:val="single"/>
        </w:rPr>
        <w:t>carrying out two functions</w:t>
      </w:r>
      <w:r w:rsidRPr="00B073DF">
        <w:rPr>
          <w:color w:val="000000"/>
          <w:sz w:val="6"/>
        </w:rPr>
        <w:t>: “One function is to alter our connection to the present, while the other is to shift our relationship to the future; one is productive of estrangement, the other of hope.”</w:t>
      </w:r>
      <w:hyperlink r:id="rId26" w:history="1">
        <w:r w:rsidRPr="00B073DF">
          <w:rPr>
            <w:color w:val="0000FF"/>
            <w:sz w:val="18"/>
            <w:szCs w:val="18"/>
            <w:u w:val="single"/>
            <w:vertAlign w:val="superscript"/>
          </w:rPr>
          <w:t>16</w:t>
        </w:r>
      </w:hyperlink>
      <w:r w:rsidRPr="00B073DF">
        <w:rPr>
          <w:color w:val="000000"/>
          <w:sz w:val="6"/>
        </w:rPr>
        <w:t> </w:t>
      </w:r>
      <w:r w:rsidRPr="00B073DF">
        <w:rPr>
          <w:b/>
          <w:bCs/>
          <w:color w:val="000000"/>
          <w:u w:val="single"/>
        </w:rPr>
        <w:t>The first function mobilizes the negativity of disidentification and disinvestment</w:t>
      </w:r>
      <w:r w:rsidRPr="00B073DF">
        <w:rPr>
          <w:color w:val="000000"/>
          <w:sz w:val="6"/>
        </w:rPr>
        <w:t xml:space="preserve">. </w:t>
      </w:r>
      <w:r w:rsidRPr="00B073DF">
        <w:rPr>
          <w:b/>
          <w:bCs/>
          <w:color w:val="000000"/>
          <w:u w:val="single"/>
        </w:rPr>
        <w:t>Present relations</w:t>
      </w:r>
      <w:r w:rsidRPr="00B073DF">
        <w:rPr>
          <w:color w:val="000000"/>
          <w:sz w:val="6"/>
        </w:rPr>
        <w:t xml:space="preserve"> </w:t>
      </w:r>
      <w:r w:rsidRPr="00B073DF">
        <w:rPr>
          <w:b/>
          <w:bCs/>
          <w:color w:val="000000"/>
          <w:u w:val="single"/>
        </w:rPr>
        <w:t>become</w:t>
      </w:r>
      <w:r w:rsidRPr="00B073DF">
        <w:rPr>
          <w:color w:val="000000"/>
          <w:sz w:val="6"/>
        </w:rPr>
        <w:t xml:space="preserve"> strange, </w:t>
      </w:r>
      <w:r w:rsidRPr="00B073DF">
        <w:rPr>
          <w:b/>
          <w:bCs/>
          <w:color w:val="000000"/>
          <w:u w:val="single"/>
        </w:rPr>
        <w:t>less binding on our sense of possibility</w:t>
      </w:r>
      <w:r w:rsidRPr="00B073DF">
        <w:rPr>
          <w:color w:val="000000"/>
          <w:sz w:val="6"/>
        </w:rPr>
        <w:t xml:space="preserve">. </w:t>
      </w:r>
      <w:r w:rsidRPr="00B073DF">
        <w:rPr>
          <w:b/>
          <w:bCs/>
          <w:color w:val="000000"/>
          <w:u w:val="single"/>
        </w:rPr>
        <w:t>The second function redirects “our attention and energies toward an open future</w:t>
      </w:r>
      <w:r w:rsidRPr="00B073DF">
        <w:rPr>
          <w:color w:val="000000"/>
          <w:sz w:val="6"/>
        </w:rPr>
        <w:t xml:space="preserve"> … providing a vision or glimmer of a better world.”</w:t>
      </w:r>
      <w:hyperlink r:id="rId27" w:history="1">
        <w:r w:rsidRPr="00B073DF">
          <w:rPr>
            <w:color w:val="0000FF"/>
            <w:sz w:val="18"/>
            <w:szCs w:val="18"/>
            <w:u w:val="single"/>
            <w:vertAlign w:val="superscript"/>
          </w:rPr>
          <w:t>17</w:t>
        </w:r>
      </w:hyperlink>
      <w:r w:rsidRPr="00B073DF">
        <w:rPr>
          <w:color w:val="000000"/>
          <w:sz w:val="6"/>
        </w:rPr>
        <w:t> </w:t>
      </w:r>
      <w:r w:rsidRPr="00B073DF">
        <w:rPr>
          <w:b/>
          <w:bCs/>
          <w:color w:val="000000"/>
          <w:u w:val="single"/>
        </w:rPr>
        <w:t>The power of comrade is in how it negates</w:t>
      </w:r>
      <w:r w:rsidRPr="009C3A97">
        <w:rPr>
          <w:b/>
          <w:bCs/>
          <w:color w:val="000000"/>
          <w:u w:val="single"/>
        </w:rPr>
        <w:t xml:space="preserve"> old relations and promises new ones—the promise itself ushers them in,</w:t>
      </w:r>
      <w:r w:rsidRPr="009C3A97">
        <w:rPr>
          <w:color w:val="000000"/>
          <w:sz w:val="6"/>
        </w:rPr>
        <w:t xml:space="preserve"> welcoming the new comrade into relations irreducible to their broader setting.</w:t>
      </w:r>
    </w:p>
    <w:p w14:paraId="553BE10A" w14:textId="77777777" w:rsidR="00C647B4" w:rsidRPr="009C3A97" w:rsidRDefault="00C647B4" w:rsidP="00C647B4">
      <w:pPr>
        <w:rPr>
          <w:sz w:val="21"/>
          <w:szCs w:val="22"/>
        </w:rPr>
      </w:pPr>
    </w:p>
    <w:p w14:paraId="75352754" w14:textId="77777777" w:rsidR="00C647B4" w:rsidRPr="009C3A97" w:rsidRDefault="00C647B4" w:rsidP="00C647B4">
      <w:pPr>
        <w:pStyle w:val="Heading4"/>
        <w:rPr>
          <w:sz w:val="24"/>
          <w:szCs w:val="24"/>
        </w:rPr>
      </w:pPr>
      <w:r w:rsidRPr="009C3A97">
        <w:rPr>
          <w:sz w:val="24"/>
          <w:szCs w:val="24"/>
        </w:rPr>
        <w:t>The role of the ballot is to embrace fidelity to the political truth,</w:t>
      </w:r>
      <w:r>
        <w:rPr>
          <w:sz w:val="24"/>
          <w:szCs w:val="24"/>
        </w:rPr>
        <w:t xml:space="preserve"> for comrades to embrace themselves in partnership toward a collective goal. </w:t>
      </w:r>
      <w:r w:rsidRPr="009C3A97">
        <w:rPr>
          <w:sz w:val="24"/>
          <w:szCs w:val="24"/>
        </w:rPr>
        <w:t>DEAN</w:t>
      </w:r>
      <w:r>
        <w:rPr>
          <w:sz w:val="24"/>
          <w:szCs w:val="24"/>
        </w:rPr>
        <w:t xml:space="preserve"> 3</w:t>
      </w:r>
    </w:p>
    <w:p w14:paraId="1332B489" w14:textId="77777777" w:rsidR="00C647B4" w:rsidRPr="009C3A97" w:rsidRDefault="00C647B4" w:rsidP="00C647B4">
      <w:pPr>
        <w:rPr>
          <w:szCs w:val="22"/>
        </w:rPr>
      </w:pPr>
      <w:r w:rsidRPr="009C3A97">
        <w:rPr>
          <w:rFonts w:ascii="Arial" w:hAnsi="Arial" w:cs="Arial"/>
          <w:color w:val="222222"/>
          <w:sz w:val="18"/>
          <w:szCs w:val="18"/>
          <w:shd w:val="clear" w:color="auto" w:fill="FFFFFF"/>
        </w:rPr>
        <w:t>Dean, Jodi. </w:t>
      </w:r>
      <w:r w:rsidRPr="009C3A97">
        <w:rPr>
          <w:rFonts w:ascii="Arial" w:hAnsi="Arial" w:cs="Arial"/>
          <w:i/>
          <w:iCs/>
          <w:color w:val="222222"/>
          <w:sz w:val="18"/>
          <w:szCs w:val="18"/>
          <w:shd w:val="clear" w:color="auto" w:fill="FFFFFF"/>
        </w:rPr>
        <w:t>Comrade: An essay on political belonging</w:t>
      </w:r>
      <w:r w:rsidRPr="009C3A97">
        <w:rPr>
          <w:rFonts w:ascii="Arial" w:hAnsi="Arial" w:cs="Arial"/>
          <w:color w:val="222222"/>
          <w:sz w:val="18"/>
          <w:szCs w:val="18"/>
          <w:shd w:val="clear" w:color="auto" w:fill="FFFFFF"/>
        </w:rPr>
        <w:t>. Verso, 2019.</w:t>
      </w:r>
    </w:p>
    <w:p w14:paraId="1B44985B" w14:textId="77777777" w:rsidR="00C647B4" w:rsidRPr="009C3A97" w:rsidRDefault="00C647B4" w:rsidP="00C647B4">
      <w:pPr>
        <w:spacing w:before="24"/>
        <w:jc w:val="both"/>
        <w:rPr>
          <w:b/>
          <w:bCs/>
          <w:color w:val="000000"/>
          <w:u w:val="single"/>
        </w:rPr>
      </w:pPr>
      <w:r w:rsidRPr="009C3A97">
        <w:rPr>
          <w:color w:val="000000"/>
          <w:sz w:val="6"/>
        </w:rPr>
        <w:t>The idea that comrades are those who belong to the same side of a political struggle leads to the fourth thesis</w:t>
      </w:r>
      <w:r w:rsidRPr="00FD586E">
        <w:rPr>
          <w:color w:val="000000"/>
          <w:sz w:val="6"/>
        </w:rPr>
        <w:t xml:space="preserve">: </w:t>
      </w:r>
      <w:r w:rsidRPr="00FD586E">
        <w:rPr>
          <w:b/>
          <w:bCs/>
          <w:color w:val="000000"/>
          <w:u w:val="single"/>
        </w:rPr>
        <w:t xml:space="preserve">The relation </w:t>
      </w:r>
      <w:r w:rsidRPr="009A6199">
        <w:rPr>
          <w:b/>
          <w:bCs/>
          <w:color w:val="000000"/>
          <w:u w:val="single"/>
        </w:rPr>
        <w:t>between comrades is mediated by fidelity to a truth; practices of comradeship materialize this fidelity.</w:t>
      </w:r>
      <w:r w:rsidRPr="009C3A97">
        <w:rPr>
          <w:b/>
          <w:bCs/>
          <w:color w:val="000000"/>
          <w:u w:val="single"/>
        </w:rPr>
        <w:t xml:space="preserve"> The “same side” points to the </w:t>
      </w:r>
      <w:r w:rsidRPr="009C3A97">
        <w:rPr>
          <w:b/>
          <w:bCs/>
          <w:color w:val="000000"/>
          <w:highlight w:val="yellow"/>
          <w:u w:val="single"/>
        </w:rPr>
        <w:t>truth comrades are faithful to—</w:t>
      </w:r>
      <w:r w:rsidRPr="00FD586E">
        <w:rPr>
          <w:b/>
          <w:bCs/>
          <w:color w:val="000000"/>
          <w:u w:val="single"/>
        </w:rPr>
        <w:t>the political truth that unites them</w:t>
      </w:r>
      <w:r w:rsidRPr="00FD586E">
        <w:rPr>
          <w:color w:val="000000"/>
          <w:sz w:val="6"/>
        </w:rPr>
        <w:t>—</w:t>
      </w:r>
      <w:r w:rsidRPr="00FD586E">
        <w:rPr>
          <w:b/>
          <w:bCs/>
          <w:color w:val="000000"/>
          <w:u w:val="single"/>
        </w:rPr>
        <w:t>and</w:t>
      </w:r>
      <w:r w:rsidRPr="009C3A97">
        <w:rPr>
          <w:b/>
          <w:bCs/>
          <w:color w:val="000000"/>
          <w:highlight w:val="yellow"/>
          <w:u w:val="single"/>
        </w:rPr>
        <w:t xml:space="preserve"> the fidelity with which they work to realize </w:t>
      </w:r>
      <w:r w:rsidRPr="009C3A97">
        <w:rPr>
          <w:b/>
          <w:bCs/>
          <w:color w:val="000000"/>
          <w:u w:val="single"/>
        </w:rPr>
        <w:t xml:space="preserve">this </w:t>
      </w:r>
      <w:r w:rsidRPr="009C3A97">
        <w:rPr>
          <w:b/>
          <w:bCs/>
          <w:color w:val="000000"/>
          <w:highlight w:val="yellow"/>
          <w:u w:val="single"/>
        </w:rPr>
        <w:t>truth</w:t>
      </w:r>
      <w:r w:rsidRPr="009C3A97">
        <w:rPr>
          <w:b/>
          <w:bCs/>
          <w:color w:val="000000"/>
          <w:u w:val="single"/>
        </w:rPr>
        <w:t xml:space="preserve"> in the world.</w:t>
      </w:r>
      <w:r w:rsidRPr="009C3A97">
        <w:rPr>
          <w:color w:val="000000"/>
          <w:sz w:val="6"/>
        </w:rPr>
        <w:t xml:space="preserve"> “Belonging” invites attention to the expectations, practices, and affects that being on the same side generates. The notions of truth and fidelity at work here come from Alain </w:t>
      </w:r>
      <w:proofErr w:type="spellStart"/>
      <w:r w:rsidRPr="009C3A97">
        <w:rPr>
          <w:color w:val="000000"/>
          <w:sz w:val="6"/>
        </w:rPr>
        <w:t>Badiou</w:t>
      </w:r>
      <w:proofErr w:type="spellEnd"/>
      <w:r w:rsidRPr="009C3A97">
        <w:rPr>
          <w:color w:val="000000"/>
          <w:sz w:val="6"/>
        </w:rPr>
        <w:t xml:space="preserve">. In brief, </w:t>
      </w:r>
      <w:proofErr w:type="spellStart"/>
      <w:r w:rsidRPr="009C3A97">
        <w:rPr>
          <w:b/>
          <w:bCs/>
          <w:color w:val="000000"/>
          <w:u w:val="single"/>
        </w:rPr>
        <w:t>Badiou</w:t>
      </w:r>
      <w:proofErr w:type="spellEnd"/>
      <w:r w:rsidRPr="009C3A97">
        <w:rPr>
          <w:b/>
          <w:bCs/>
          <w:color w:val="000000"/>
          <w:u w:val="single"/>
        </w:rPr>
        <w:t xml:space="preserve"> rejects the idea of truth as a proposition or judgment, arguing instead that </w:t>
      </w:r>
      <w:r w:rsidRPr="009C3A97">
        <w:rPr>
          <w:b/>
          <w:bCs/>
          <w:color w:val="000000"/>
          <w:highlight w:val="yellow"/>
          <w:u w:val="single"/>
        </w:rPr>
        <w:t>truth is a process</w:t>
      </w:r>
      <w:r w:rsidRPr="009C3A97">
        <w:rPr>
          <w:b/>
          <w:bCs/>
          <w:color w:val="000000"/>
          <w:u w:val="single"/>
        </w:rPr>
        <w:t xml:space="preserve">. The process </w:t>
      </w:r>
      <w:r w:rsidRPr="009C3A97">
        <w:rPr>
          <w:b/>
          <w:bCs/>
          <w:color w:val="000000"/>
          <w:highlight w:val="yellow"/>
          <w:u w:val="single"/>
        </w:rPr>
        <w:t>begins with the eruption of</w:t>
      </w:r>
      <w:r w:rsidRPr="009C3A97">
        <w:rPr>
          <w:b/>
          <w:bCs/>
          <w:color w:val="000000"/>
          <w:u w:val="single"/>
        </w:rPr>
        <w:t xml:space="preserve"> something new, </w:t>
      </w:r>
      <w:r w:rsidRPr="009C3A97">
        <w:rPr>
          <w:b/>
          <w:bCs/>
          <w:color w:val="000000"/>
          <w:highlight w:val="yellow"/>
          <w:u w:val="single"/>
        </w:rPr>
        <w:t>an event</w:t>
      </w:r>
      <w:r w:rsidRPr="009C3A97">
        <w:rPr>
          <w:b/>
          <w:bCs/>
          <w:color w:val="000000"/>
          <w:u w:val="single"/>
        </w:rPr>
        <w:t>.</w:t>
      </w:r>
      <w:r w:rsidRPr="009C3A97">
        <w:rPr>
          <w:color w:val="000000"/>
          <w:sz w:val="6"/>
        </w:rPr>
        <w:t xml:space="preserve"> </w:t>
      </w:r>
      <w:r w:rsidRPr="009C3A97">
        <w:rPr>
          <w:b/>
          <w:bCs/>
          <w:color w:val="000000"/>
          <w:u w:val="single"/>
        </w:rPr>
        <w:t xml:space="preserve">Because an event changes the </w:t>
      </w:r>
      <w:r w:rsidRPr="009C3A97">
        <w:rPr>
          <w:b/>
          <w:bCs/>
          <w:color w:val="000000"/>
          <w:u w:val="single"/>
        </w:rPr>
        <w:lastRenderedPageBreak/>
        <w:t>situation, breaks the confines of the given, it is undecidable in terms of the g</w:t>
      </w:r>
      <w:r w:rsidRPr="009A6199">
        <w:rPr>
          <w:b/>
          <w:bCs/>
          <w:color w:val="000000"/>
          <w:u w:val="single"/>
        </w:rPr>
        <w:t>iv</w:t>
      </w:r>
      <w:r w:rsidRPr="009C3A97">
        <w:rPr>
          <w:b/>
          <w:bCs/>
          <w:color w:val="000000"/>
          <w:u w:val="single"/>
        </w:rPr>
        <w:t xml:space="preserve">en; </w:t>
      </w:r>
      <w:r w:rsidRPr="009C3A97">
        <w:rPr>
          <w:b/>
          <w:bCs/>
          <w:color w:val="000000"/>
          <w:highlight w:val="yellow"/>
          <w:u w:val="single"/>
        </w:rPr>
        <w:t xml:space="preserve">it is </w:t>
      </w:r>
      <w:r w:rsidRPr="009A6199">
        <w:rPr>
          <w:b/>
          <w:bCs/>
          <w:color w:val="000000"/>
          <w:u w:val="single"/>
        </w:rPr>
        <w:t>something e</w:t>
      </w:r>
      <w:r w:rsidRPr="009C3A97">
        <w:rPr>
          <w:b/>
          <w:bCs/>
          <w:color w:val="000000"/>
          <w:u w:val="single"/>
        </w:rPr>
        <w:t xml:space="preserve">ntirely </w:t>
      </w:r>
      <w:r w:rsidRPr="009C3A97">
        <w:rPr>
          <w:b/>
          <w:bCs/>
          <w:color w:val="000000"/>
          <w:highlight w:val="yellow"/>
          <w:u w:val="single"/>
        </w:rPr>
        <w:t>new</w:t>
      </w:r>
      <w:r w:rsidRPr="009C3A97">
        <w:rPr>
          <w:color w:val="000000"/>
          <w:sz w:val="6"/>
        </w:rPr>
        <w:t xml:space="preserve">. </w:t>
      </w:r>
      <w:proofErr w:type="spellStart"/>
      <w:r w:rsidRPr="009C3A97">
        <w:rPr>
          <w:color w:val="000000"/>
          <w:sz w:val="6"/>
        </w:rPr>
        <w:t>Badiou</w:t>
      </w:r>
      <w:proofErr w:type="spellEnd"/>
      <w:r w:rsidRPr="009C3A97">
        <w:rPr>
          <w:color w:val="000000"/>
          <w:sz w:val="6"/>
        </w:rPr>
        <w:t xml:space="preserve"> argues that this undecidability “induces the appearance of a </w:t>
      </w:r>
      <w:r w:rsidRPr="009C3A97">
        <w:rPr>
          <w:i/>
          <w:iCs/>
          <w:color w:val="000000"/>
          <w:sz w:val="6"/>
        </w:rPr>
        <w:t>subject</w:t>
      </w:r>
      <w:r w:rsidRPr="009C3A97">
        <w:rPr>
          <w:color w:val="000000"/>
          <w:sz w:val="6"/>
        </w:rPr>
        <w:t xml:space="preserve"> of the event.”</w:t>
      </w:r>
      <w:hyperlink r:id="rId28" w:history="1">
        <w:r w:rsidRPr="009C3A97">
          <w:rPr>
            <w:color w:val="0000FF"/>
            <w:sz w:val="18"/>
            <w:szCs w:val="18"/>
            <w:u w:val="single"/>
            <w:vertAlign w:val="superscript"/>
          </w:rPr>
          <w:t>60</w:t>
        </w:r>
      </w:hyperlink>
      <w:r w:rsidRPr="009C3A97">
        <w:rPr>
          <w:color w:val="000000"/>
          <w:sz w:val="6"/>
        </w:rPr>
        <w:t xml:space="preserve"> </w:t>
      </w:r>
      <w:r w:rsidRPr="009C3A97">
        <w:rPr>
          <w:b/>
          <w:bCs/>
          <w:color w:val="000000"/>
          <w:u w:val="single"/>
        </w:rPr>
        <w:t>This subject isn’t the cause of the event</w:t>
      </w:r>
      <w:r w:rsidRPr="009C3A97">
        <w:rPr>
          <w:b/>
          <w:bCs/>
          <w:color w:val="000000"/>
          <w:highlight w:val="yellow"/>
          <w:u w:val="single"/>
        </w:rPr>
        <w:t>. It’s an effect o</w:t>
      </w:r>
      <w:r w:rsidRPr="009C3A97">
        <w:rPr>
          <w:b/>
          <w:bCs/>
          <w:color w:val="000000"/>
          <w:u w:val="single"/>
        </w:rPr>
        <w:t xml:space="preserve">f or response to </w:t>
      </w:r>
      <w:r w:rsidRPr="009C3A97">
        <w:rPr>
          <w:b/>
          <w:bCs/>
          <w:color w:val="000000"/>
          <w:highlight w:val="yellow"/>
          <w:u w:val="single"/>
        </w:rPr>
        <w:t>the event</w:t>
      </w:r>
      <w:r w:rsidRPr="009C3A97">
        <w:rPr>
          <w:b/>
          <w:bCs/>
          <w:color w:val="000000"/>
          <w:u w:val="single"/>
        </w:rPr>
        <w:t>,</w:t>
      </w:r>
      <w:r w:rsidRPr="009C3A97">
        <w:rPr>
          <w:color w:val="000000"/>
          <w:sz w:val="6"/>
        </w:rPr>
        <w:t xml:space="preserve"> “the decision to </w:t>
      </w:r>
      <w:r w:rsidRPr="009C3A97">
        <w:rPr>
          <w:i/>
          <w:iCs/>
          <w:color w:val="000000"/>
          <w:sz w:val="6"/>
        </w:rPr>
        <w:t>say</w:t>
      </w:r>
      <w:r w:rsidRPr="009C3A97">
        <w:rPr>
          <w:color w:val="000000"/>
          <w:sz w:val="6"/>
        </w:rPr>
        <w:t xml:space="preserve"> that the event has taken place.” Grammar might seduce us into rendering this subject as “I.” </w:t>
      </w:r>
      <w:r w:rsidRPr="009C3A97">
        <w:rPr>
          <w:b/>
          <w:bCs/>
          <w:color w:val="000000"/>
          <w:u w:val="single"/>
        </w:rPr>
        <w:t>We should</w:t>
      </w:r>
      <w:r w:rsidRPr="009C3A97">
        <w:rPr>
          <w:color w:val="000000"/>
          <w:sz w:val="6"/>
        </w:rPr>
        <w:t xml:space="preserve"> avoid this temptation and </w:t>
      </w:r>
      <w:r w:rsidRPr="009C3A97">
        <w:rPr>
          <w:b/>
          <w:bCs/>
          <w:color w:val="000000"/>
          <w:u w:val="single"/>
        </w:rPr>
        <w:t>recognize the subject</w:t>
      </w:r>
      <w:r w:rsidRPr="009C3A97">
        <w:rPr>
          <w:color w:val="000000"/>
          <w:sz w:val="6"/>
        </w:rPr>
        <w:t xml:space="preserve"> </w:t>
      </w:r>
      <w:r w:rsidRPr="009C3A97">
        <w:rPr>
          <w:b/>
          <w:bCs/>
          <w:color w:val="000000"/>
          <w:u w:val="single"/>
        </w:rPr>
        <w:t>as</w:t>
      </w:r>
      <w:r w:rsidRPr="009C3A97">
        <w:rPr>
          <w:color w:val="000000"/>
          <w:sz w:val="6"/>
        </w:rPr>
        <w:t xml:space="preserve"> designating an inflection point, </w:t>
      </w:r>
      <w:r w:rsidRPr="009C3A97">
        <w:rPr>
          <w:b/>
          <w:bCs/>
          <w:color w:val="000000"/>
          <w:u w:val="single"/>
        </w:rPr>
        <w:t>a response that extends the event.</w:t>
      </w:r>
      <w:r w:rsidRPr="009C3A97">
        <w:rPr>
          <w:color w:val="000000"/>
          <w:sz w:val="6"/>
        </w:rPr>
        <w:t xml:space="preserve"> </w:t>
      </w:r>
      <w:r w:rsidRPr="009C3A97">
        <w:rPr>
          <w:b/>
          <w:bCs/>
          <w:color w:val="000000"/>
          <w:highlight w:val="yellow"/>
          <w:u w:val="single"/>
        </w:rPr>
        <w:t>The decision that</w:t>
      </w:r>
      <w:r w:rsidRPr="009C3A97">
        <w:rPr>
          <w:b/>
          <w:bCs/>
          <w:color w:val="000000"/>
          <w:u w:val="single"/>
        </w:rPr>
        <w:t xml:space="preserve"> a truth has appeared, that </w:t>
      </w:r>
      <w:r w:rsidRPr="009C3A97">
        <w:rPr>
          <w:b/>
          <w:bCs/>
          <w:color w:val="000000"/>
          <w:highlight w:val="yellow"/>
          <w:u w:val="single"/>
        </w:rPr>
        <w:t>an event</w:t>
      </w:r>
      <w:r w:rsidRPr="009C3A97">
        <w:rPr>
          <w:b/>
          <w:bCs/>
          <w:color w:val="000000"/>
          <w:u w:val="single"/>
        </w:rPr>
        <w:t xml:space="preserve"> has </w:t>
      </w:r>
      <w:r w:rsidRPr="009C3A97">
        <w:rPr>
          <w:b/>
          <w:bCs/>
          <w:color w:val="000000"/>
          <w:highlight w:val="yellow"/>
          <w:u w:val="single"/>
        </w:rPr>
        <w:t>occurred</w:t>
      </w:r>
      <w:r w:rsidRPr="009C3A97">
        <w:rPr>
          <w:b/>
          <w:bCs/>
          <w:color w:val="000000"/>
          <w:u w:val="single"/>
        </w:rPr>
        <w:t xml:space="preserve">, </w:t>
      </w:r>
      <w:r w:rsidRPr="009C3A97">
        <w:rPr>
          <w:b/>
          <w:bCs/>
          <w:color w:val="000000"/>
          <w:highlight w:val="yellow"/>
          <w:u w:val="single"/>
        </w:rPr>
        <w:t>incites a process of verificatio</w:t>
      </w:r>
      <w:r w:rsidRPr="009C3A97">
        <w:rPr>
          <w:b/>
          <w:bCs/>
          <w:color w:val="000000"/>
          <w:u w:val="single"/>
        </w:rPr>
        <w:t>n</w:t>
      </w:r>
      <w:r w:rsidRPr="009C3A97">
        <w:rPr>
          <w:color w:val="000000"/>
          <w:sz w:val="6"/>
        </w:rPr>
        <w:t xml:space="preserve">, the “infinite procedure of verification of the true,” </w:t>
      </w:r>
      <w:r w:rsidRPr="009C3A97">
        <w:rPr>
          <w:b/>
          <w:bCs/>
          <w:color w:val="000000"/>
          <w:u w:val="single"/>
        </w:rPr>
        <w:t>in</w:t>
      </w:r>
      <w:r w:rsidRPr="009C3A97">
        <w:rPr>
          <w:color w:val="000000"/>
          <w:sz w:val="6"/>
        </w:rPr>
        <w:t xml:space="preserve"> </w:t>
      </w:r>
      <w:r w:rsidRPr="009C3A97">
        <w:rPr>
          <w:b/>
          <w:bCs/>
          <w:color w:val="000000"/>
          <w:u w:val="single"/>
        </w:rPr>
        <w:t xml:space="preserve">what </w:t>
      </w:r>
      <w:proofErr w:type="spellStart"/>
      <w:r w:rsidRPr="009C3A97">
        <w:rPr>
          <w:b/>
          <w:bCs/>
          <w:color w:val="000000"/>
          <w:u w:val="single"/>
        </w:rPr>
        <w:t>Badiou</w:t>
      </w:r>
      <w:proofErr w:type="spellEnd"/>
      <w:r w:rsidRPr="009C3A97">
        <w:rPr>
          <w:b/>
          <w:bCs/>
          <w:color w:val="000000"/>
          <w:u w:val="single"/>
        </w:rPr>
        <w:t xml:space="preserve"> calls an “exercise of fidelity</w:t>
      </w:r>
      <w:r w:rsidRPr="009C3A97">
        <w:rPr>
          <w:color w:val="000000"/>
          <w:sz w:val="6"/>
        </w:rPr>
        <w:t>.”</w:t>
      </w:r>
      <w:hyperlink r:id="rId29" w:history="1">
        <w:r w:rsidRPr="009C3A97">
          <w:rPr>
            <w:color w:val="0000FF"/>
            <w:sz w:val="18"/>
            <w:szCs w:val="18"/>
            <w:u w:val="single"/>
            <w:vertAlign w:val="superscript"/>
          </w:rPr>
          <w:t>61</w:t>
        </w:r>
      </w:hyperlink>
      <w:r w:rsidRPr="009C3A97">
        <w:rPr>
          <w:color w:val="000000"/>
          <w:sz w:val="6"/>
        </w:rPr>
        <w:t xml:space="preserve"> </w:t>
      </w:r>
      <w:r w:rsidRPr="009C3A97">
        <w:rPr>
          <w:b/>
          <w:bCs/>
          <w:color w:val="000000"/>
          <w:highlight w:val="yellow"/>
          <w:u w:val="single"/>
        </w:rPr>
        <w:t>Fidelity is</w:t>
      </w:r>
      <w:r w:rsidRPr="009C3A97">
        <w:rPr>
          <w:b/>
          <w:bCs/>
          <w:color w:val="000000"/>
          <w:u w:val="single"/>
        </w:rPr>
        <w:t xml:space="preserve"> a working out and working through of the truth, </w:t>
      </w:r>
      <w:r w:rsidRPr="009C3A97">
        <w:rPr>
          <w:b/>
          <w:bCs/>
          <w:color w:val="000000"/>
          <w:highlight w:val="yellow"/>
          <w:u w:val="single"/>
        </w:rPr>
        <w:t>an engagement with truth that extends</w:t>
      </w:r>
      <w:r w:rsidRPr="009C3A97">
        <w:rPr>
          <w:b/>
          <w:bCs/>
          <w:color w:val="000000"/>
          <w:u w:val="single"/>
        </w:rPr>
        <w:t xml:space="preserve"> out </w:t>
      </w:r>
      <w:r w:rsidRPr="009C3A97">
        <w:rPr>
          <w:b/>
          <w:bCs/>
          <w:color w:val="000000"/>
          <w:highlight w:val="yellow"/>
          <w:u w:val="single"/>
        </w:rPr>
        <w:t>into and changes the world</w:t>
      </w:r>
      <w:r w:rsidRPr="009C3A97">
        <w:rPr>
          <w:b/>
          <w:bCs/>
          <w:color w:val="000000"/>
          <w:u w:val="single"/>
        </w:rPr>
        <w:t xml:space="preserve">. We should recognize here the unavoidably collective dimension of fidelity: in the political </w:t>
      </w:r>
      <w:r w:rsidRPr="009A6199">
        <w:rPr>
          <w:b/>
          <w:bCs/>
          <w:color w:val="000000"/>
          <w:u w:val="single"/>
        </w:rPr>
        <w:t xml:space="preserve">field, verification is a struggle of the many. </w:t>
      </w:r>
      <w:r w:rsidRPr="009A6199">
        <w:rPr>
          <w:color w:val="000000"/>
          <w:sz w:val="6"/>
        </w:rPr>
        <w:t xml:space="preserve">Peter Hallward draws out some implications of </w:t>
      </w:r>
      <w:proofErr w:type="spellStart"/>
      <w:r w:rsidRPr="009A6199">
        <w:rPr>
          <w:color w:val="000000"/>
          <w:sz w:val="6"/>
        </w:rPr>
        <w:t>Badiou’s</w:t>
      </w:r>
      <w:proofErr w:type="spellEnd"/>
      <w:r w:rsidRPr="009A6199">
        <w:rPr>
          <w:color w:val="000000"/>
          <w:sz w:val="6"/>
        </w:rPr>
        <w:t xml:space="preserve"> conception of truth. First, it is subjective. Those faithful to an </w:t>
      </w:r>
      <w:proofErr w:type="spellStart"/>
      <w:r w:rsidRPr="009A6199">
        <w:rPr>
          <w:color w:val="000000"/>
          <w:sz w:val="6"/>
        </w:rPr>
        <w:t>evental</w:t>
      </w:r>
      <w:proofErr w:type="spellEnd"/>
      <w:r w:rsidRPr="009A6199">
        <w:rPr>
          <w:color w:val="000000"/>
          <w:sz w:val="6"/>
        </w:rPr>
        <w:t xml:space="preserve"> truth involve themselves in working it out, exploring its consequences.</w:t>
      </w:r>
      <w:hyperlink r:id="rId30" w:history="1">
        <w:r w:rsidRPr="009A6199">
          <w:rPr>
            <w:color w:val="0000FF"/>
            <w:sz w:val="18"/>
            <w:szCs w:val="18"/>
            <w:u w:val="single"/>
            <w:vertAlign w:val="superscript"/>
          </w:rPr>
          <w:t>62</w:t>
        </w:r>
      </w:hyperlink>
      <w:r w:rsidRPr="009A6199">
        <w:rPr>
          <w:color w:val="000000"/>
          <w:sz w:val="6"/>
        </w:rPr>
        <w:t xml:space="preserve"> Second, fidelity is not blind faith; it is rigorous engagement unconcerned with individual personality and incorporated into the body of truth that it generates. Hallward writes:</w:t>
      </w:r>
      <w:r w:rsidRPr="009A6199">
        <w:rPr>
          <w:b/>
          <w:bCs/>
          <w:color w:val="000000"/>
          <w:u w:val="single"/>
        </w:rPr>
        <w:t xml:space="preserve"> </w:t>
      </w:r>
      <w:r w:rsidRPr="009A6199">
        <w:rPr>
          <w:color w:val="000000"/>
          <w:sz w:val="6"/>
          <w:szCs w:val="22"/>
        </w:rPr>
        <w:t xml:space="preserve">Fidelity is, by definition, ex-centric, directed outward, beyond the limits of a merely personal integrity. To be faithful to an </w:t>
      </w:r>
      <w:proofErr w:type="spellStart"/>
      <w:r w:rsidRPr="009A6199">
        <w:rPr>
          <w:color w:val="000000"/>
          <w:sz w:val="6"/>
          <w:szCs w:val="22"/>
        </w:rPr>
        <w:t>evental</w:t>
      </w:r>
      <w:proofErr w:type="spellEnd"/>
      <w:r w:rsidRPr="009A6199">
        <w:rPr>
          <w:color w:val="000000"/>
          <w:sz w:val="6"/>
          <w:szCs w:val="22"/>
        </w:rPr>
        <w:t xml:space="preserve"> implication always means to abandon oneself, rigorously, to</w:t>
      </w:r>
      <w:r w:rsidRPr="009C3A97">
        <w:rPr>
          <w:color w:val="000000"/>
          <w:sz w:val="6"/>
          <w:szCs w:val="22"/>
        </w:rPr>
        <w:t xml:space="preserve"> the unfolding of its consequences. </w:t>
      </w:r>
      <w:r w:rsidRPr="009C3A97">
        <w:rPr>
          <w:b/>
          <w:bCs/>
          <w:color w:val="000000"/>
          <w:sz w:val="21"/>
          <w:szCs w:val="22"/>
          <w:u w:val="single"/>
        </w:rPr>
        <w:t xml:space="preserve">Fidelity implies that, if </w:t>
      </w:r>
      <w:r w:rsidRPr="009A6199">
        <w:rPr>
          <w:b/>
          <w:bCs/>
          <w:color w:val="000000"/>
          <w:sz w:val="21"/>
          <w:szCs w:val="22"/>
          <w:u w:val="single"/>
        </w:rPr>
        <w:t>there is truth, it</w:t>
      </w:r>
      <w:r w:rsidRPr="009C3A97">
        <w:rPr>
          <w:b/>
          <w:bCs/>
          <w:color w:val="000000"/>
          <w:sz w:val="21"/>
          <w:szCs w:val="22"/>
          <w:u w:val="single"/>
        </w:rPr>
        <w:t xml:space="preserve"> </w:t>
      </w:r>
      <w:r w:rsidRPr="00ED5513">
        <w:rPr>
          <w:b/>
          <w:bCs/>
          <w:color w:val="000000"/>
          <w:sz w:val="21"/>
          <w:szCs w:val="22"/>
          <w:u w:val="single"/>
        </w:rPr>
        <w:t>can be only cruelly indifferent to the private</w:t>
      </w:r>
      <w:r w:rsidRPr="009C3A97">
        <w:rPr>
          <w:b/>
          <w:bCs/>
          <w:color w:val="000000"/>
          <w:sz w:val="21"/>
          <w:szCs w:val="22"/>
          <w:u w:val="single"/>
        </w:rPr>
        <w:t xml:space="preserve"> as such.</w:t>
      </w:r>
      <w:r w:rsidRPr="009C3A97">
        <w:rPr>
          <w:color w:val="000000"/>
          <w:sz w:val="6"/>
          <w:szCs w:val="22"/>
        </w:rPr>
        <w:t xml:space="preserve"> </w:t>
      </w:r>
      <w:r w:rsidRPr="009C3A97">
        <w:rPr>
          <w:b/>
          <w:bCs/>
          <w:color w:val="000000"/>
          <w:sz w:val="21"/>
          <w:szCs w:val="22"/>
          <w:u w:val="single"/>
        </w:rPr>
        <w:t xml:space="preserve">Every </w:t>
      </w:r>
      <w:r w:rsidRPr="009C3A97">
        <w:rPr>
          <w:b/>
          <w:bCs/>
          <w:color w:val="000000"/>
          <w:sz w:val="21"/>
          <w:szCs w:val="22"/>
          <w:highlight w:val="yellow"/>
          <w:u w:val="single"/>
        </w:rPr>
        <w:t>truth involves</w:t>
      </w:r>
      <w:r w:rsidRPr="009C3A97">
        <w:rPr>
          <w:b/>
          <w:bCs/>
          <w:color w:val="000000"/>
          <w:sz w:val="21"/>
          <w:szCs w:val="22"/>
          <w:u w:val="single"/>
        </w:rPr>
        <w:t xml:space="preserve"> a kind of </w:t>
      </w:r>
      <w:r w:rsidRPr="009C3A97">
        <w:rPr>
          <w:b/>
          <w:bCs/>
          <w:color w:val="000000"/>
          <w:sz w:val="21"/>
          <w:szCs w:val="22"/>
          <w:highlight w:val="yellow"/>
          <w:u w:val="single"/>
        </w:rPr>
        <w:t>anti-privatization</w:t>
      </w:r>
      <w:r w:rsidRPr="009C3A97">
        <w:rPr>
          <w:b/>
          <w:bCs/>
          <w:color w:val="000000"/>
          <w:sz w:val="21"/>
          <w:szCs w:val="22"/>
          <w:u w:val="single"/>
        </w:rPr>
        <w:t xml:space="preserve">, a subjective collectivization. In truth, </w:t>
      </w:r>
      <w:r w:rsidRPr="009C3A97">
        <w:rPr>
          <w:b/>
          <w:bCs/>
          <w:color w:val="000000"/>
          <w:sz w:val="21"/>
          <w:szCs w:val="22"/>
          <w:highlight w:val="yellow"/>
          <w:u w:val="single"/>
        </w:rPr>
        <w:t>“</w:t>
      </w:r>
      <w:r w:rsidRPr="009C3A97">
        <w:rPr>
          <w:b/>
          <w:bCs/>
          <w:color w:val="000000"/>
          <w:sz w:val="21"/>
          <w:szCs w:val="22"/>
          <w:u w:val="single"/>
        </w:rPr>
        <w:t xml:space="preserve">I” </w:t>
      </w:r>
      <w:r w:rsidRPr="009C3A97">
        <w:rPr>
          <w:b/>
          <w:bCs/>
          <w:color w:val="000000"/>
          <w:sz w:val="21"/>
          <w:szCs w:val="22"/>
          <w:highlight w:val="yellow"/>
          <w:u w:val="single"/>
        </w:rPr>
        <w:t>matter only insofar as I am subsumed by the impersonal</w:t>
      </w:r>
      <w:r w:rsidRPr="009C3A97">
        <w:rPr>
          <w:b/>
          <w:bCs/>
          <w:color w:val="000000"/>
          <w:sz w:val="21"/>
          <w:szCs w:val="22"/>
          <w:u w:val="single"/>
        </w:rPr>
        <w:t xml:space="preserve"> vector </w:t>
      </w:r>
      <w:r w:rsidRPr="009C3A97">
        <w:rPr>
          <w:b/>
          <w:bCs/>
          <w:color w:val="000000"/>
          <w:sz w:val="21"/>
          <w:szCs w:val="22"/>
          <w:highlight w:val="yellow"/>
          <w:u w:val="single"/>
        </w:rPr>
        <w:t>of</w:t>
      </w:r>
      <w:r w:rsidRPr="009C3A97">
        <w:rPr>
          <w:b/>
          <w:bCs/>
          <w:color w:val="000000"/>
          <w:sz w:val="21"/>
          <w:szCs w:val="22"/>
          <w:u w:val="single"/>
        </w:rPr>
        <w:t xml:space="preserve"> truth—say, the </w:t>
      </w:r>
      <w:r w:rsidRPr="009C3A97">
        <w:rPr>
          <w:b/>
          <w:bCs/>
          <w:color w:val="000000"/>
          <w:sz w:val="21"/>
          <w:szCs w:val="22"/>
          <w:highlight w:val="yellow"/>
          <w:u w:val="single"/>
        </w:rPr>
        <w:t>political organization</w:t>
      </w:r>
      <w:r w:rsidRPr="009C3A97">
        <w:rPr>
          <w:b/>
          <w:bCs/>
          <w:color w:val="000000"/>
          <w:sz w:val="21"/>
          <w:szCs w:val="22"/>
          <w:u w:val="single"/>
        </w:rPr>
        <w:t>, or the scientific research program.</w:t>
      </w:r>
      <w:hyperlink r:id="rId31" w:history="1">
        <w:r w:rsidRPr="009C3A97">
          <w:rPr>
            <w:b/>
            <w:bCs/>
            <w:color w:val="0000FF"/>
            <w:sz w:val="16"/>
            <w:szCs w:val="16"/>
            <w:u w:val="single"/>
            <w:vertAlign w:val="superscript"/>
          </w:rPr>
          <w:t>63</w:t>
        </w:r>
      </w:hyperlink>
      <w:r w:rsidRPr="009C3A97">
        <w:rPr>
          <w:b/>
          <w:bCs/>
          <w:color w:val="000000"/>
          <w:u w:val="single"/>
        </w:rPr>
        <w:t xml:space="preserve"> The </w:t>
      </w:r>
      <w:r w:rsidRPr="009C3A97">
        <w:rPr>
          <w:b/>
          <w:bCs/>
          <w:color w:val="000000"/>
          <w:highlight w:val="yellow"/>
          <w:u w:val="single"/>
        </w:rPr>
        <w:t>truth</w:t>
      </w:r>
      <w:r w:rsidRPr="009C3A97">
        <w:rPr>
          <w:b/>
          <w:bCs/>
          <w:color w:val="000000"/>
          <w:u w:val="single"/>
        </w:rPr>
        <w:t xml:space="preserve"> process </w:t>
      </w:r>
      <w:r w:rsidRPr="009C3A97">
        <w:rPr>
          <w:b/>
          <w:bCs/>
          <w:color w:val="000000"/>
          <w:highlight w:val="yellow"/>
          <w:u w:val="single"/>
        </w:rPr>
        <w:t>builds a new body</w:t>
      </w:r>
      <w:r w:rsidRPr="009C3A97">
        <w:rPr>
          <w:color w:val="000000"/>
          <w:sz w:val="6"/>
          <w:highlight w:val="yellow"/>
        </w:rPr>
        <w:t>.</w:t>
      </w:r>
      <w:r w:rsidRPr="009C3A97">
        <w:rPr>
          <w:color w:val="000000"/>
          <w:sz w:val="6"/>
        </w:rPr>
        <w:t xml:space="preserve"> This body of truth is a collective formed to “work for the consequences of the new” and this work, this collective, disciplines and subsumes the faithful.</w:t>
      </w:r>
      <w:hyperlink r:id="rId32" w:history="1">
        <w:r w:rsidRPr="009C3A97">
          <w:rPr>
            <w:color w:val="0000FF"/>
            <w:sz w:val="18"/>
            <w:szCs w:val="18"/>
            <w:u w:val="single"/>
            <w:vertAlign w:val="superscript"/>
          </w:rPr>
          <w:t>64</w:t>
        </w:r>
      </w:hyperlink>
      <w:r w:rsidRPr="009C3A97">
        <w:rPr>
          <w:color w:val="000000"/>
          <w:sz w:val="6"/>
        </w:rPr>
        <w:t>Third, collectivity does not imply uniformity. The infinite procedure of verification incorporates multiple experiments, enactments, and effects.</w:t>
      </w:r>
      <w:r w:rsidRPr="009C3A97">
        <w:rPr>
          <w:b/>
          <w:bCs/>
          <w:color w:val="000000"/>
          <w:u w:val="single"/>
        </w:rPr>
        <w:t xml:space="preserve"> </w:t>
      </w:r>
      <w:proofErr w:type="spellStart"/>
      <w:r w:rsidRPr="009C3A97">
        <w:rPr>
          <w:color w:val="000000"/>
          <w:sz w:val="6"/>
        </w:rPr>
        <w:t>Badiou</w:t>
      </w:r>
      <w:proofErr w:type="spellEnd"/>
      <w:r w:rsidRPr="009C3A97">
        <w:rPr>
          <w:color w:val="000000"/>
          <w:sz w:val="6"/>
        </w:rPr>
        <w:t xml:space="preserve"> writes, “An organization lies at the intersection between an </w:t>
      </w:r>
      <w:proofErr w:type="gramStart"/>
      <w:r w:rsidRPr="009C3A97">
        <w:rPr>
          <w:color w:val="000000"/>
          <w:sz w:val="6"/>
        </w:rPr>
        <w:t>Idea</w:t>
      </w:r>
      <w:proofErr w:type="gramEnd"/>
      <w:r w:rsidRPr="009C3A97">
        <w:rPr>
          <w:color w:val="000000"/>
          <w:sz w:val="6"/>
        </w:rPr>
        <w:t xml:space="preserve"> and an event. However, this intersection only exists as process, whose immediate subject is the political militant.”</w:t>
      </w:r>
      <w:hyperlink r:id="rId33" w:history="1">
        <w:r w:rsidRPr="009C3A97">
          <w:rPr>
            <w:color w:val="0000FF"/>
            <w:sz w:val="18"/>
            <w:szCs w:val="18"/>
            <w:u w:val="single"/>
            <w:vertAlign w:val="superscript"/>
          </w:rPr>
          <w:t>65</w:t>
        </w:r>
      </w:hyperlink>
      <w:r w:rsidRPr="009C3A97">
        <w:rPr>
          <w:color w:val="000000"/>
          <w:sz w:val="6"/>
        </w:rPr>
        <w:t xml:space="preserve"> We should amend this statement by replacing </w:t>
      </w:r>
      <w:r w:rsidRPr="009C3A97">
        <w:rPr>
          <w:i/>
          <w:iCs/>
          <w:color w:val="000000"/>
          <w:sz w:val="6"/>
        </w:rPr>
        <w:t>militant</w:t>
      </w:r>
      <w:r w:rsidRPr="009C3A97">
        <w:rPr>
          <w:color w:val="000000"/>
          <w:sz w:val="6"/>
        </w:rPr>
        <w:t xml:space="preserve"> with </w:t>
      </w:r>
      <w:r w:rsidRPr="009C3A97">
        <w:rPr>
          <w:i/>
          <w:iCs/>
          <w:color w:val="000000"/>
          <w:sz w:val="6"/>
        </w:rPr>
        <w:t>comrade</w:t>
      </w:r>
      <w:r w:rsidRPr="009C3A97">
        <w:rPr>
          <w:color w:val="000000"/>
          <w:sz w:val="6"/>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9C3A97">
        <w:rPr>
          <w:color w:val="000000"/>
          <w:sz w:val="6"/>
        </w:rPr>
        <w:t>body</w:t>
      </w:r>
      <w:proofErr w:type="gramEnd"/>
      <w:r w:rsidRPr="009C3A97">
        <w:rPr>
          <w:color w:val="000000"/>
          <w:sz w:val="6"/>
        </w:rPr>
        <w:t xml:space="preserve"> and that body is the party, in both its historical and formal sense. Already in </w:t>
      </w:r>
      <w:r w:rsidRPr="009C3A97">
        <w:rPr>
          <w:i/>
          <w:iCs/>
          <w:color w:val="000000"/>
          <w:sz w:val="6"/>
        </w:rPr>
        <w:t>Theory of the Subject</w:t>
      </w:r>
      <w:r w:rsidRPr="009C3A97">
        <w:rPr>
          <w:color w:val="000000"/>
          <w:sz w:val="6"/>
        </w:rPr>
        <w:t xml:space="preserve">, </w:t>
      </w:r>
      <w:proofErr w:type="spellStart"/>
      <w:r w:rsidRPr="009C3A97">
        <w:rPr>
          <w:color w:val="000000"/>
          <w:sz w:val="6"/>
        </w:rPr>
        <w:t>Badiou</w:t>
      </w:r>
      <w:proofErr w:type="spellEnd"/>
      <w:r w:rsidRPr="009C3A97">
        <w:rPr>
          <w:color w:val="000000"/>
          <w:sz w:val="6"/>
        </w:rPr>
        <w:t xml:space="preserve"> recognizes the necessity of a political body, the party as the “subject-support of all politics.”</w:t>
      </w:r>
      <w:hyperlink r:id="rId34" w:history="1">
        <w:r w:rsidRPr="009C3A97">
          <w:rPr>
            <w:color w:val="0000FF"/>
            <w:sz w:val="18"/>
            <w:szCs w:val="18"/>
            <w:u w:val="single"/>
            <w:vertAlign w:val="superscript"/>
          </w:rPr>
          <w:t>66</w:t>
        </w:r>
      </w:hyperlink>
      <w:r w:rsidRPr="009C3A97">
        <w:rPr>
          <w:color w:val="000000"/>
          <w:sz w:val="6"/>
        </w:rPr>
        <w:t xml:space="preserve"> He writes:</w:t>
      </w:r>
      <w:r w:rsidRPr="009C3A97">
        <w:rPr>
          <w:b/>
          <w:bCs/>
          <w:color w:val="000000"/>
          <w:u w:val="single"/>
        </w:rPr>
        <w:t xml:space="preserve"> </w:t>
      </w:r>
      <w:r w:rsidRPr="009C3A97">
        <w:rPr>
          <w:color w:val="000000"/>
          <w:sz w:val="6"/>
          <w:szCs w:val="22"/>
        </w:rPr>
        <w:t>The party is the body of politics, in the strict sense. The fact that there is a body by no means guarantees that there is a subject … But for there to be a subject, for a subject to be found, there must be the support of a body.</w:t>
      </w:r>
      <w:hyperlink r:id="rId35" w:history="1">
        <w:r w:rsidRPr="009C3A97">
          <w:rPr>
            <w:color w:val="0000FF"/>
            <w:sz w:val="16"/>
            <w:szCs w:val="16"/>
            <w:u w:val="single"/>
            <w:vertAlign w:val="superscript"/>
          </w:rPr>
          <w:t>67</w:t>
        </w:r>
      </w:hyperlink>
      <w:r w:rsidRPr="009C3A97">
        <w:rPr>
          <w:b/>
          <w:bCs/>
          <w:color w:val="000000"/>
          <w:u w:val="single"/>
        </w:rPr>
        <w:t xml:space="preserve"> As a figure of political belonging, </w:t>
      </w:r>
      <w:r w:rsidRPr="009C3A97">
        <w:rPr>
          <w:b/>
          <w:bCs/>
          <w:color w:val="000000"/>
          <w:highlight w:val="yellow"/>
          <w:u w:val="single"/>
        </w:rPr>
        <w:t>the comrade is</w:t>
      </w:r>
      <w:r w:rsidRPr="009C3A97">
        <w:rPr>
          <w:b/>
          <w:bCs/>
          <w:color w:val="000000"/>
          <w:u w:val="single"/>
        </w:rPr>
        <w:t xml:space="preserve"> a </w:t>
      </w:r>
      <w:r w:rsidRPr="009C3A97">
        <w:rPr>
          <w:b/>
          <w:bCs/>
          <w:color w:val="000000"/>
          <w:highlight w:val="yellow"/>
          <w:u w:val="single"/>
        </w:rPr>
        <w:t>faithful</w:t>
      </w:r>
      <w:r w:rsidRPr="009C3A97">
        <w:rPr>
          <w:b/>
          <w:bCs/>
          <w:color w:val="000000"/>
          <w:u w:val="single"/>
        </w:rPr>
        <w:t xml:space="preserve"> response </w:t>
      </w:r>
      <w:r w:rsidRPr="00FD586E">
        <w:rPr>
          <w:b/>
          <w:bCs/>
          <w:color w:val="000000"/>
          <w:u w:val="single"/>
        </w:rPr>
        <w:t xml:space="preserve">to the </w:t>
      </w:r>
      <w:proofErr w:type="spellStart"/>
      <w:r w:rsidRPr="00FD586E">
        <w:rPr>
          <w:b/>
          <w:bCs/>
          <w:color w:val="000000"/>
          <w:u w:val="single"/>
        </w:rPr>
        <w:t>evental</w:t>
      </w:r>
      <w:proofErr w:type="spellEnd"/>
      <w:r w:rsidRPr="00FD586E">
        <w:rPr>
          <w:b/>
          <w:bCs/>
          <w:color w:val="000000"/>
          <w:u w:val="single"/>
        </w:rPr>
        <w:t xml:space="preserve"> rupture of crowds and movements</w:t>
      </w:r>
      <w:r w:rsidRPr="009C3A97">
        <w:rPr>
          <w:b/>
          <w:bCs/>
          <w:color w:val="000000"/>
          <w:u w:val="single"/>
        </w:rPr>
        <w:t xml:space="preserve">, </w:t>
      </w:r>
      <w:r w:rsidRPr="009C3A97">
        <w:rPr>
          <w:b/>
          <w:bCs/>
          <w:color w:val="000000"/>
          <w:highlight w:val="yellow"/>
          <w:u w:val="single"/>
        </w:rPr>
        <w:t xml:space="preserve">to the egalitarian discharge </w:t>
      </w:r>
      <w:r w:rsidRPr="009A6199">
        <w:rPr>
          <w:b/>
          <w:bCs/>
          <w:color w:val="000000"/>
          <w:u w:val="single"/>
        </w:rPr>
        <w:t>that erupts from the force of the many where they don’t belong,</w:t>
      </w:r>
      <w:r w:rsidRPr="009C3A97">
        <w:rPr>
          <w:b/>
          <w:bCs/>
          <w:color w:val="000000"/>
          <w:u w:val="single"/>
        </w:rPr>
        <w:t xml:space="preserve"> to the movement of the people as the subject of politics.</w:t>
      </w:r>
      <w:hyperlink r:id="rId36" w:history="1">
        <w:r w:rsidRPr="009C3A97">
          <w:rPr>
            <w:b/>
            <w:bCs/>
            <w:color w:val="0000FF"/>
            <w:sz w:val="18"/>
            <w:szCs w:val="18"/>
            <w:u w:val="single"/>
            <w:vertAlign w:val="superscript"/>
          </w:rPr>
          <w:t>68</w:t>
        </w:r>
      </w:hyperlink>
      <w:r w:rsidRPr="009C3A97">
        <w:rPr>
          <w:b/>
          <w:bCs/>
          <w:color w:val="000000"/>
          <w:u w:val="single"/>
        </w:rPr>
        <w:t xml:space="preserve"> </w:t>
      </w:r>
      <w:r w:rsidRPr="009C3A97">
        <w:rPr>
          <w:b/>
          <w:bCs/>
          <w:color w:val="000000"/>
          <w:highlight w:val="yellow"/>
          <w:u w:val="single"/>
        </w:rPr>
        <w:t>Comrades</w:t>
      </w:r>
      <w:r w:rsidRPr="009C3A97">
        <w:rPr>
          <w:b/>
          <w:bCs/>
          <w:color w:val="000000"/>
          <w:u w:val="single"/>
        </w:rPr>
        <w:t xml:space="preserve"> </w:t>
      </w:r>
      <w:r w:rsidRPr="009C3A97">
        <w:rPr>
          <w:b/>
          <w:bCs/>
          <w:color w:val="000000"/>
          <w:highlight w:val="yellow"/>
          <w:u w:val="single"/>
        </w:rPr>
        <w:t>demonstrate fidelity through political work</w:t>
      </w:r>
      <w:r w:rsidRPr="009C3A97">
        <w:rPr>
          <w:b/>
          <w:bCs/>
          <w:color w:val="000000"/>
          <w:u w:val="single"/>
        </w:rPr>
        <w:t xml:space="preserve">; through concerted, disciplined engagement. </w:t>
      </w:r>
      <w:r w:rsidRPr="00ED5513">
        <w:rPr>
          <w:b/>
          <w:bCs/>
          <w:color w:val="000000"/>
          <w:u w:val="single"/>
        </w:rPr>
        <w:t>Their</w:t>
      </w:r>
      <w:r w:rsidRPr="009C3A97">
        <w:rPr>
          <w:b/>
          <w:bCs/>
          <w:color w:val="000000"/>
          <w:u w:val="single"/>
        </w:rPr>
        <w:t xml:space="preserve"> practical </w:t>
      </w:r>
      <w:r w:rsidRPr="00ED5513">
        <w:rPr>
          <w:b/>
          <w:bCs/>
          <w:color w:val="000000"/>
          <w:u w:val="single"/>
        </w:rPr>
        <w:t>political work</w:t>
      </w:r>
      <w:r w:rsidRPr="009C3A97">
        <w:rPr>
          <w:b/>
          <w:bCs/>
          <w:color w:val="000000"/>
          <w:u w:val="single"/>
        </w:rPr>
        <w:t xml:space="preserve"> </w:t>
      </w:r>
      <w:r w:rsidRPr="009C3A97">
        <w:rPr>
          <w:b/>
          <w:bCs/>
          <w:color w:val="000000"/>
          <w:highlight w:val="yellow"/>
          <w:u w:val="single"/>
        </w:rPr>
        <w:t xml:space="preserve">extends the truth of the emancipatory </w:t>
      </w:r>
      <w:r w:rsidRPr="009A6199">
        <w:rPr>
          <w:b/>
          <w:bCs/>
          <w:color w:val="000000"/>
          <w:u w:val="single"/>
        </w:rPr>
        <w:t xml:space="preserve">egalitarian </w:t>
      </w:r>
      <w:r w:rsidRPr="009C3A97">
        <w:rPr>
          <w:b/>
          <w:bCs/>
          <w:color w:val="000000"/>
          <w:highlight w:val="yellow"/>
          <w:u w:val="single"/>
        </w:rPr>
        <w:t>struggle of the oppressed into the world</w:t>
      </w:r>
      <w:r w:rsidRPr="009C3A97">
        <w:rPr>
          <w:b/>
          <w:bCs/>
          <w:color w:val="000000"/>
          <w:u w:val="single"/>
        </w:rPr>
        <w:t>.</w:t>
      </w:r>
      <w:r w:rsidRPr="009C3A97">
        <w:rPr>
          <w:color w:val="000000"/>
          <w:sz w:val="6"/>
        </w:rPr>
        <w:t xml:space="preserve"> Amending </w:t>
      </w:r>
      <w:proofErr w:type="spellStart"/>
      <w:r w:rsidRPr="009C3A97">
        <w:rPr>
          <w:color w:val="000000"/>
          <w:sz w:val="6"/>
        </w:rPr>
        <w:t>Badiou</w:t>
      </w:r>
      <w:proofErr w:type="spellEnd"/>
      <w:r w:rsidRPr="009C3A97">
        <w:rPr>
          <w:color w:val="000000"/>
          <w:sz w:val="6"/>
        </w:rPr>
        <w:t xml:space="preserve"> (by drawing from his earlier work), we can say that the comrade is not a faithful subject but a political relation faithful to the divided people as the subject of emancipatory egalitarian politics.</w:t>
      </w:r>
      <w:hyperlink r:id="rId37" w:history="1">
        <w:r w:rsidRPr="009C3A97">
          <w:rPr>
            <w:color w:val="0000FF"/>
            <w:sz w:val="18"/>
            <w:szCs w:val="18"/>
            <w:u w:val="single"/>
            <w:vertAlign w:val="superscript"/>
          </w:rPr>
          <w:t>69</w:t>
        </w:r>
      </w:hyperlink>
      <w:r w:rsidRPr="009C3A97">
        <w:rPr>
          <w:color w:val="000000"/>
          <w:sz w:val="6"/>
        </w:rPr>
        <w:t xml:space="preserve"> </w:t>
      </w:r>
      <w:r w:rsidRPr="009C3A97">
        <w:rPr>
          <w:b/>
          <w:bCs/>
          <w:color w:val="000000"/>
          <w:u w:val="single"/>
        </w:rPr>
        <w:t xml:space="preserve">For us to see </w:t>
      </w:r>
      <w:r w:rsidRPr="00ED5513">
        <w:rPr>
          <w:b/>
          <w:bCs/>
          <w:color w:val="000000"/>
          <w:u w:val="single"/>
        </w:rPr>
        <w:t>the revolutionary people as the subject</w:t>
      </w:r>
      <w:r w:rsidRPr="009C3A97">
        <w:rPr>
          <w:b/>
          <w:bCs/>
          <w:color w:val="000000"/>
          <w:highlight w:val="yellow"/>
          <w:u w:val="single"/>
        </w:rPr>
        <w:t xml:space="preserve"> in the struggles of the oppressed</w:t>
      </w:r>
      <w:r w:rsidRPr="009C3A97">
        <w:rPr>
          <w:b/>
          <w:bCs/>
          <w:color w:val="000000"/>
          <w:u w:val="single"/>
        </w:rPr>
        <w:t>, for their subject to be found</w:t>
      </w:r>
      <w:r w:rsidRPr="009A6199">
        <w:rPr>
          <w:b/>
          <w:bCs/>
          <w:color w:val="000000"/>
          <w:u w:val="single"/>
        </w:rPr>
        <w:t xml:space="preserve">, we must be comrades. </w:t>
      </w:r>
      <w:r w:rsidRPr="009A6199">
        <w:rPr>
          <w:color w:val="000000"/>
          <w:sz w:val="6"/>
        </w:rPr>
        <w:t xml:space="preserve">In </w:t>
      </w:r>
      <w:r w:rsidRPr="009A6199">
        <w:rPr>
          <w:i/>
          <w:iCs/>
          <w:color w:val="000000"/>
          <w:sz w:val="6"/>
        </w:rPr>
        <w:t>Ninotchka</w:t>
      </w:r>
      <w:r w:rsidRPr="009A6199">
        <w:rPr>
          <w:color w:val="000000"/>
          <w:sz w:val="6"/>
        </w:rPr>
        <w:t xml:space="preserve">, Nina Ivanova </w:t>
      </w:r>
      <w:proofErr w:type="spellStart"/>
      <w:r w:rsidRPr="009A6199">
        <w:rPr>
          <w:color w:val="000000"/>
          <w:sz w:val="6"/>
        </w:rPr>
        <w:t>Yakushova</w:t>
      </w:r>
      <w:proofErr w:type="spellEnd"/>
      <w:r w:rsidRPr="009C3A97">
        <w:rPr>
          <w:color w:val="000000"/>
          <w:sz w:val="6"/>
        </w:rPr>
        <w:t xml:space="preserve"> can’t tell who her comrades are by looking at them. The party has told her who to look for, but she has to ask. After </w:t>
      </w:r>
      <w:proofErr w:type="spellStart"/>
      <w:r w:rsidRPr="009C3A97">
        <w:rPr>
          <w:color w:val="000000"/>
          <w:sz w:val="6"/>
        </w:rPr>
        <w:t>Iranoff</w:t>
      </w:r>
      <w:proofErr w:type="spellEnd"/>
      <w:r w:rsidRPr="009C3A97">
        <w:rPr>
          <w:color w:val="000000"/>
          <w:sz w:val="6"/>
        </w:rPr>
        <w:t xml:space="preserve"> identifies himself, </w:t>
      </w:r>
      <w:proofErr w:type="spellStart"/>
      <w:r w:rsidRPr="009C3A97">
        <w:rPr>
          <w:color w:val="000000"/>
          <w:sz w:val="6"/>
        </w:rPr>
        <w:t>Yakushova</w:t>
      </w:r>
      <w:proofErr w:type="spellEnd"/>
      <w:r w:rsidRPr="009C3A97">
        <w:rPr>
          <w:color w:val="000000"/>
          <w:sz w:val="6"/>
        </w:rPr>
        <w:t xml:space="preserve"> tells him her name and the name and position of the party comrade who authorized her visit. </w:t>
      </w:r>
      <w:proofErr w:type="spellStart"/>
      <w:r w:rsidRPr="009C3A97">
        <w:rPr>
          <w:color w:val="000000"/>
          <w:sz w:val="6"/>
        </w:rPr>
        <w:t>Iranoff</w:t>
      </w:r>
      <w:proofErr w:type="spellEnd"/>
      <w:r w:rsidRPr="009C3A97">
        <w:rPr>
          <w:color w:val="000000"/>
          <w:sz w:val="6"/>
        </w:rPr>
        <w:t xml:space="preserve"> introduces </w:t>
      </w:r>
      <w:proofErr w:type="spellStart"/>
      <w:r w:rsidRPr="009C3A97">
        <w:rPr>
          <w:color w:val="000000"/>
          <w:sz w:val="6"/>
        </w:rPr>
        <w:t>Buljanoff</w:t>
      </w:r>
      <w:proofErr w:type="spellEnd"/>
      <w:r w:rsidRPr="009C3A97">
        <w:rPr>
          <w:color w:val="000000"/>
          <w:sz w:val="6"/>
        </w:rPr>
        <w:t xml:space="preserve"> and </w:t>
      </w:r>
      <w:proofErr w:type="spellStart"/>
      <w:r w:rsidRPr="009C3A97">
        <w:rPr>
          <w:color w:val="000000"/>
          <w:sz w:val="6"/>
        </w:rPr>
        <w:t>Kopalski</w:t>
      </w:r>
      <w:proofErr w:type="spellEnd"/>
      <w:r w:rsidRPr="009C3A97">
        <w:rPr>
          <w:color w:val="000000"/>
          <w:sz w:val="6"/>
        </w:rPr>
        <w:t xml:space="preserve">. </w:t>
      </w:r>
      <w:proofErr w:type="spellStart"/>
      <w:r w:rsidRPr="009C3A97">
        <w:rPr>
          <w:color w:val="000000"/>
          <w:sz w:val="6"/>
        </w:rPr>
        <w:t>Yakushova</w:t>
      </w:r>
      <w:proofErr w:type="spellEnd"/>
      <w:r w:rsidRPr="009C3A97">
        <w:rPr>
          <w:color w:val="000000"/>
          <w:sz w:val="6"/>
        </w:rPr>
        <w:t xml:space="preserve"> addresses each as comrade. But it’s not the address that makes them all comrades. They are comrades because they are members of the same party. </w:t>
      </w:r>
      <w:r w:rsidRPr="009C3A97">
        <w:rPr>
          <w:b/>
          <w:bCs/>
          <w:color w:val="000000"/>
          <w:u w:val="single"/>
        </w:rPr>
        <w:t>The party is the organized body of truth that mediates their relationship. This mediation makes clear what is expected of comrades—disciplined, faithful work.</w:t>
      </w:r>
      <w:r w:rsidRPr="009C3A97">
        <w:rPr>
          <w:color w:val="000000"/>
          <w:sz w:val="6"/>
        </w:rPr>
        <w:t xml:space="preserve"> </w:t>
      </w:r>
      <w:proofErr w:type="spellStart"/>
      <w:r w:rsidRPr="009C3A97">
        <w:rPr>
          <w:color w:val="000000"/>
          <w:sz w:val="6"/>
        </w:rPr>
        <w:t>Iranoff</w:t>
      </w:r>
      <w:proofErr w:type="spellEnd"/>
      <w:r w:rsidRPr="009C3A97">
        <w:rPr>
          <w:color w:val="000000"/>
          <w:sz w:val="6"/>
        </w:rPr>
        <w:t xml:space="preserve">, </w:t>
      </w:r>
      <w:proofErr w:type="spellStart"/>
      <w:r w:rsidRPr="009C3A97">
        <w:rPr>
          <w:color w:val="000000"/>
          <w:sz w:val="6"/>
        </w:rPr>
        <w:t>Buljanoff</w:t>
      </w:r>
      <w:proofErr w:type="spellEnd"/>
      <w:r w:rsidRPr="009C3A97">
        <w:rPr>
          <w:color w:val="000000"/>
          <w:sz w:val="6"/>
        </w:rPr>
        <w:t xml:space="preserve">, and </w:t>
      </w:r>
      <w:proofErr w:type="spellStart"/>
      <w:r w:rsidRPr="009C3A97">
        <w:rPr>
          <w:color w:val="000000"/>
          <w:sz w:val="6"/>
        </w:rPr>
        <w:t>Kopalski</w:t>
      </w:r>
      <w:proofErr w:type="spellEnd"/>
      <w:r w:rsidRPr="009C3A97">
        <w:rPr>
          <w:color w:val="000000"/>
          <w:sz w:val="6"/>
        </w:rPr>
        <w:t xml:space="preserve"> have not been doing the work expected of comrades, which is why Moscow sent </w:t>
      </w:r>
      <w:proofErr w:type="spellStart"/>
      <w:r w:rsidRPr="009C3A97">
        <w:rPr>
          <w:color w:val="000000"/>
          <w:sz w:val="6"/>
        </w:rPr>
        <w:t>Yakushova</w:t>
      </w:r>
      <w:proofErr w:type="spellEnd"/>
      <w:r w:rsidRPr="009C3A97">
        <w:rPr>
          <w:color w:val="000000"/>
          <w:sz w:val="6"/>
        </w:rPr>
        <w:t xml:space="preserve"> to oversee them in Paris. That </w:t>
      </w:r>
      <w:proofErr w:type="spellStart"/>
      <w:r w:rsidRPr="009C3A97">
        <w:rPr>
          <w:color w:val="000000"/>
          <w:sz w:val="6"/>
        </w:rPr>
        <w:t>Kopalski</w:t>
      </w:r>
      <w:proofErr w:type="spellEnd"/>
      <w:r w:rsidRPr="009C3A97">
        <w:rPr>
          <w:color w:val="000000"/>
          <w:sz w:val="6"/>
        </w:rPr>
        <w:t xml:space="preserve"> says they would have greeted her with flowers demonstrates their </w:t>
      </w:r>
      <w:proofErr w:type="spellStart"/>
      <w:r w:rsidRPr="009C3A97">
        <w:rPr>
          <w:i/>
          <w:iCs/>
          <w:color w:val="000000"/>
          <w:sz w:val="6"/>
        </w:rPr>
        <w:t>embourgeoisment</w:t>
      </w:r>
      <w:proofErr w:type="spellEnd"/>
      <w:r w:rsidRPr="009C3A97">
        <w:rPr>
          <w:color w:val="000000"/>
          <w:sz w:val="6"/>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ED5513">
        <w:rPr>
          <w:b/>
          <w:bCs/>
          <w:color w:val="000000"/>
          <w:u w:val="single"/>
        </w:rPr>
        <w:t>Comrades are not</w:t>
      </w:r>
      <w:r w:rsidRPr="009C3A97">
        <w:rPr>
          <w:b/>
          <w:bCs/>
          <w:color w:val="000000"/>
          <w:u w:val="single"/>
        </w:rPr>
        <w:t xml:space="preserve"> simply </w:t>
      </w:r>
      <w:r w:rsidRPr="00ED5513">
        <w:rPr>
          <w:b/>
          <w:bCs/>
          <w:color w:val="000000"/>
          <w:u w:val="single"/>
        </w:rPr>
        <w:t>those who believe in the same truth—as in, for example, the idea of communism. Their fidelity to</w:t>
      </w:r>
      <w:r w:rsidRPr="009C3A97">
        <w:rPr>
          <w:b/>
          <w:bCs/>
          <w:color w:val="000000"/>
          <w:highlight w:val="yellow"/>
          <w:u w:val="single"/>
        </w:rPr>
        <w:t xml:space="preserve"> </w:t>
      </w:r>
      <w:r w:rsidRPr="00ED5513">
        <w:rPr>
          <w:b/>
          <w:bCs/>
          <w:color w:val="000000"/>
          <w:u w:val="single"/>
        </w:rPr>
        <w:t>a</w:t>
      </w:r>
      <w:r w:rsidRPr="009C3A97">
        <w:rPr>
          <w:b/>
          <w:bCs/>
          <w:color w:val="000000"/>
          <w:u w:val="single"/>
        </w:rPr>
        <w:t xml:space="preserve"> certain </w:t>
      </w:r>
      <w:r w:rsidRPr="00ED5513">
        <w:rPr>
          <w:b/>
          <w:bCs/>
          <w:color w:val="000000"/>
          <w:u w:val="single"/>
        </w:rPr>
        <w:t>truth</w:t>
      </w:r>
      <w:r w:rsidRPr="009C3A97">
        <w:rPr>
          <w:b/>
          <w:bCs/>
          <w:color w:val="000000"/>
          <w:u w:val="single"/>
        </w:rPr>
        <w:t xml:space="preserve"> </w:t>
      </w:r>
      <w:r w:rsidRPr="00ED5513">
        <w:rPr>
          <w:b/>
          <w:bCs/>
          <w:color w:val="000000"/>
          <w:u w:val="single"/>
        </w:rPr>
        <w:t>is</w:t>
      </w:r>
      <w:r w:rsidRPr="009C3A97">
        <w:rPr>
          <w:b/>
          <w:bCs/>
          <w:color w:val="000000"/>
          <w:u w:val="single"/>
        </w:rPr>
        <w:t xml:space="preserve"> </w:t>
      </w:r>
      <w:r w:rsidRPr="00ED5513">
        <w:rPr>
          <w:b/>
          <w:bCs/>
          <w:color w:val="000000"/>
          <w:u w:val="single"/>
        </w:rPr>
        <w:t>manifested in practical work</w:t>
      </w:r>
      <w:r w:rsidRPr="009C3A97">
        <w:rPr>
          <w:b/>
          <w:bCs/>
          <w:color w:val="000000"/>
          <w:u w:val="single"/>
        </w:rPr>
        <w:t>.</w:t>
      </w:r>
      <w:r w:rsidRPr="009C3A97">
        <w:rPr>
          <w:color w:val="000000"/>
          <w:sz w:val="6"/>
        </w:rPr>
        <w:t xml:space="preserve"> Work for the realization of a political truth brings people into comradely relation. </w:t>
      </w:r>
      <w:r w:rsidRPr="009C3A97">
        <w:rPr>
          <w:b/>
          <w:bCs/>
          <w:color w:val="000000"/>
          <w:u w:val="single"/>
        </w:rPr>
        <w:t xml:space="preserve">But carrying out similar tasks in fidelity to the same truth isn’t sufficient for comradeship. </w:t>
      </w:r>
      <w:r w:rsidRPr="009C3A97">
        <w:rPr>
          <w:b/>
          <w:bCs/>
          <w:color w:val="000000"/>
          <w:highlight w:val="yellow"/>
          <w:u w:val="single"/>
        </w:rPr>
        <w:t>The work must be in common; no one is a comrade on their own</w:t>
      </w:r>
      <w:r w:rsidRPr="009C3A97">
        <w:rPr>
          <w:b/>
          <w:bCs/>
          <w:color w:val="000000"/>
          <w:u w:val="single"/>
        </w:rPr>
        <w:t xml:space="preserve">. </w:t>
      </w:r>
      <w:r w:rsidRPr="00ED5513">
        <w:rPr>
          <w:b/>
          <w:bCs/>
          <w:color w:val="000000"/>
          <w:u w:val="single"/>
        </w:rPr>
        <w:t>Practices</w:t>
      </w:r>
      <w:r w:rsidRPr="009C3A97">
        <w:rPr>
          <w:b/>
          <w:bCs/>
          <w:color w:val="000000"/>
          <w:u w:val="single"/>
        </w:rPr>
        <w:t xml:space="preserve"> of comradeship </w:t>
      </w:r>
      <w:r w:rsidRPr="00ED5513">
        <w:rPr>
          <w:b/>
          <w:bCs/>
          <w:color w:val="000000"/>
          <w:u w:val="single"/>
        </w:rPr>
        <w:t xml:space="preserve">are </w:t>
      </w:r>
      <w:r w:rsidRPr="009A6199">
        <w:rPr>
          <w:b/>
          <w:bCs/>
          <w:color w:val="000000"/>
          <w:u w:val="single"/>
        </w:rPr>
        <w:t>coordinated, organized. The</w:t>
      </w:r>
      <w:r w:rsidRPr="009C3A97">
        <w:rPr>
          <w:b/>
          <w:bCs/>
          <w:color w:val="000000"/>
          <w:u w:val="single"/>
        </w:rPr>
        <w:t xml:space="preserve"> party is the organization out of which comradeship emerges and that comrade relations produce. </w:t>
      </w:r>
      <w:r w:rsidRPr="00ED5513">
        <w:rPr>
          <w:b/>
          <w:bCs/>
          <w:color w:val="000000"/>
          <w:u w:val="single"/>
        </w:rPr>
        <w:t>It concentrates comradeship even as comradeship exceeds it.</w:t>
      </w:r>
    </w:p>
    <w:p w14:paraId="31959175" w14:textId="77777777" w:rsidR="00C647B4" w:rsidRPr="009C3A97" w:rsidRDefault="00C647B4" w:rsidP="00C647B4">
      <w:pPr>
        <w:spacing w:before="24"/>
        <w:jc w:val="both"/>
        <w:rPr>
          <w:b/>
          <w:bCs/>
          <w:color w:val="000000"/>
          <w:u w:val="single"/>
        </w:rPr>
      </w:pPr>
    </w:p>
    <w:p w14:paraId="51FA0A66" w14:textId="77777777" w:rsidR="00C647B4" w:rsidRPr="009C3A97" w:rsidRDefault="00C647B4" w:rsidP="00C647B4">
      <w:pPr>
        <w:rPr>
          <w:sz w:val="21"/>
          <w:szCs w:val="22"/>
        </w:rPr>
      </w:pPr>
      <w:r>
        <w:rPr>
          <w:sz w:val="21"/>
          <w:szCs w:val="22"/>
        </w:rPr>
        <w:t xml:space="preserve"> </w:t>
      </w:r>
    </w:p>
    <w:p w14:paraId="7C368137" w14:textId="77777777" w:rsidR="00C647B4" w:rsidRDefault="00C647B4" w:rsidP="00C647B4"/>
    <w:p w14:paraId="19181FF7" w14:textId="791D82F9" w:rsidR="00A90C92" w:rsidRDefault="00A90C92" w:rsidP="00A90C92">
      <w:pPr>
        <w:pStyle w:val="Heading2"/>
      </w:pPr>
      <w:r>
        <w:lastRenderedPageBreak/>
        <w:t>Police PIC, 1:30</w:t>
      </w:r>
    </w:p>
    <w:p w14:paraId="4D8EF8DB" w14:textId="77777777" w:rsidR="00A90C92" w:rsidRPr="00413744" w:rsidRDefault="00A90C92" w:rsidP="00A90C92">
      <w:pPr>
        <w:spacing w:before="40"/>
        <w:outlineLvl w:val="3"/>
        <w:rPr>
          <w:b/>
          <w:bCs/>
        </w:rPr>
      </w:pPr>
      <w:r w:rsidRPr="00413744">
        <w:rPr>
          <w:rFonts w:cs="Calibri"/>
          <w:b/>
          <w:bCs/>
          <w:color w:val="000000"/>
          <w:sz w:val="26"/>
          <w:szCs w:val="26"/>
        </w:rPr>
        <w:t>Counterplan: A just government ought to recognize the unconditional right of workers to strike except for police officers.</w:t>
      </w:r>
    </w:p>
    <w:p w14:paraId="00EDD742" w14:textId="77777777" w:rsidR="00A90C92" w:rsidRPr="004550DF" w:rsidRDefault="00A90C92" w:rsidP="00A90C92">
      <w:pPr>
        <w:rPr>
          <w:rStyle w:val="Style13ptBold"/>
        </w:rPr>
      </w:pPr>
      <w:r w:rsidRPr="004550DF">
        <w:rPr>
          <w:rStyle w:val="Style13ptBold"/>
        </w:rPr>
        <w:t xml:space="preserve">Note: The counterplan proves a general </w:t>
      </w:r>
      <w:r>
        <w:rPr>
          <w:rStyle w:val="Style13ptBold"/>
        </w:rPr>
        <w:t>condition of unconditionality as bad, thus proving the right should be conditional. The PIC is neg ground, aff has to prove why all strikes are good.</w:t>
      </w:r>
      <w:r w:rsidRPr="004550DF">
        <w:rPr>
          <w:rStyle w:val="Style13ptBold"/>
        </w:rPr>
        <w:t xml:space="preserve"> </w:t>
      </w:r>
    </w:p>
    <w:p w14:paraId="3F67AF75" w14:textId="77777777" w:rsidR="00A90C92" w:rsidRPr="00413744" w:rsidRDefault="00A90C92" w:rsidP="00A90C92">
      <w:pPr>
        <w:spacing w:before="40"/>
        <w:outlineLvl w:val="3"/>
        <w:rPr>
          <w:b/>
          <w:bCs/>
        </w:rPr>
      </w:pPr>
      <w:r w:rsidRPr="00413744">
        <w:rPr>
          <w:rFonts w:cs="Calibri"/>
          <w:b/>
          <w:bCs/>
          <w:color w:val="000000"/>
          <w:sz w:val="26"/>
          <w:szCs w:val="26"/>
        </w:rPr>
        <w:t>Police Strikes are used to combat racial progress and attempts to limit police power. Making them legal and easier only make progress much harder.</w:t>
      </w:r>
    </w:p>
    <w:p w14:paraId="07C2E2FE" w14:textId="77777777" w:rsidR="00A90C92" w:rsidRPr="00413744" w:rsidRDefault="00A90C92" w:rsidP="00A90C92">
      <w:r w:rsidRPr="00413744">
        <w:rPr>
          <w:rFonts w:cs="Calibri"/>
          <w:color w:val="000000"/>
          <w:szCs w:val="22"/>
        </w:rPr>
        <w:t xml:space="preserve">Andrew </w:t>
      </w:r>
      <w:r w:rsidRPr="00413744">
        <w:rPr>
          <w:rFonts w:cs="Calibri"/>
          <w:b/>
          <w:bCs/>
          <w:color w:val="000000"/>
          <w:sz w:val="26"/>
          <w:szCs w:val="26"/>
        </w:rPr>
        <w:t>Grim 2020</w:t>
      </w:r>
      <w:r w:rsidRPr="00413744">
        <w:rPr>
          <w:rFonts w:cs="Calibri"/>
          <w:color w:val="000000"/>
          <w:szCs w:val="22"/>
        </w:rPr>
        <w:t xml:space="preserve"> What is the ‘blue flu’ and how has it increased police power? https://www.washingtonpost.com/outlook/2020/07/01/what-is-blue-flu-how-has-it-increased-police-power/</w:t>
      </w:r>
    </w:p>
    <w:p w14:paraId="5A8ACDCA" w14:textId="77777777" w:rsidR="00A90C92" w:rsidRPr="003C44A7" w:rsidRDefault="00A90C92" w:rsidP="00A90C92">
      <w:r w:rsidRPr="001F0FF5">
        <w:rPr>
          <w:rFonts w:cs="Calibri"/>
          <w:color w:val="000000"/>
          <w:sz w:val="16"/>
          <w:szCs w:val="16"/>
        </w:rPr>
        <w:t xml:space="preserve">But the result of such protests </w:t>
      </w:r>
      <w:proofErr w:type="gramStart"/>
      <w:r w:rsidRPr="001F0FF5">
        <w:rPr>
          <w:rFonts w:cs="Calibri"/>
          <w:color w:val="000000"/>
          <w:sz w:val="16"/>
          <w:szCs w:val="16"/>
        </w:rPr>
        <w:t>matter</w:t>
      </w:r>
      <w:proofErr w:type="gramEnd"/>
      <w:r w:rsidRPr="001F0FF5">
        <w:rPr>
          <w:rFonts w:cs="Calibri"/>
          <w:color w:val="000000"/>
          <w:sz w:val="16"/>
          <w:szCs w:val="16"/>
        </w:rPr>
        <w:t xml:space="preserve"> deeply as we consider police reform today. Historically, </w:t>
      </w:r>
      <w:r w:rsidRPr="001F0FF5">
        <w:rPr>
          <w:rFonts w:cs="Calibri"/>
          <w:b/>
          <w:bCs/>
          <w:color w:val="000000"/>
          <w:szCs w:val="22"/>
          <w:highlight w:val="yellow"/>
          <w:u w:val="single"/>
          <w:shd w:val="clear" w:color="auto" w:fill="00FFFF"/>
        </w:rPr>
        <w:t>blue flu strikes have helped expand police power, ultimately limiting the ability of city governments to reform</w:t>
      </w:r>
      <w:r w:rsidRPr="001F0FF5">
        <w:rPr>
          <w:rFonts w:cs="Calibri"/>
          <w:b/>
          <w:bCs/>
          <w:color w:val="000000"/>
          <w:szCs w:val="22"/>
          <w:u w:val="single"/>
          <w:shd w:val="clear" w:color="auto" w:fill="00FFFF"/>
        </w:rPr>
        <w:t xml:space="preserve">, constrain or conduct oversight over </w:t>
      </w:r>
      <w:r w:rsidRPr="001F0FF5">
        <w:rPr>
          <w:rFonts w:cs="Calibri"/>
          <w:b/>
          <w:bCs/>
          <w:color w:val="000000"/>
          <w:szCs w:val="22"/>
          <w:highlight w:val="yellow"/>
          <w:u w:val="single"/>
          <w:shd w:val="clear" w:color="auto" w:fill="00FFFF"/>
        </w:rPr>
        <w:t>the police</w:t>
      </w:r>
      <w:r w:rsidRPr="001F0FF5">
        <w:rPr>
          <w:rFonts w:cs="Calibri"/>
          <w:color w:val="000000"/>
          <w:sz w:val="16"/>
          <w:szCs w:val="16"/>
        </w:rPr>
        <w:t xml:space="preserve">. They </w:t>
      </w:r>
      <w:r w:rsidRPr="001F0FF5">
        <w:rPr>
          <w:rFonts w:cs="Calibri"/>
          <w:b/>
          <w:bCs/>
          <w:color w:val="000000"/>
          <w:szCs w:val="22"/>
          <w:highlight w:val="yellow"/>
          <w:u w:val="single"/>
          <w:shd w:val="clear" w:color="auto" w:fill="00FFFF"/>
        </w:rPr>
        <w:t>allow the police to leverage public fear of crime</w:t>
      </w:r>
      <w:r w:rsidRPr="001F0FF5">
        <w:rPr>
          <w:rFonts w:cs="Calibri"/>
          <w:b/>
          <w:bCs/>
          <w:color w:val="000000"/>
          <w:szCs w:val="22"/>
          <w:u w:val="single"/>
          <w:shd w:val="clear" w:color="auto" w:fill="00FFFF"/>
        </w:rPr>
        <w:t xml:space="preserve"> </w:t>
      </w:r>
      <w:r w:rsidRPr="001F0FF5">
        <w:rPr>
          <w:rFonts w:cs="Calibri"/>
          <w:b/>
          <w:bCs/>
          <w:color w:val="000000"/>
          <w:szCs w:val="22"/>
          <w:highlight w:val="yellow"/>
          <w:u w:val="single"/>
          <w:shd w:val="clear" w:color="auto" w:fill="00FFFF"/>
        </w:rPr>
        <w:t>to</w:t>
      </w:r>
      <w:r w:rsidRPr="001F0FF5">
        <w:rPr>
          <w:rFonts w:cs="Calibri"/>
          <w:b/>
          <w:bCs/>
          <w:color w:val="000000"/>
          <w:szCs w:val="22"/>
          <w:u w:val="single"/>
          <w:shd w:val="clear" w:color="auto" w:fill="00FFFF"/>
        </w:rPr>
        <w:t xml:space="preserve"> </w:t>
      </w:r>
      <w:r w:rsidRPr="001F0FF5">
        <w:rPr>
          <w:rFonts w:cs="Calibri"/>
          <w:b/>
          <w:bCs/>
          <w:color w:val="000000"/>
          <w:szCs w:val="22"/>
          <w:highlight w:val="yellow"/>
          <w:u w:val="single"/>
          <w:shd w:val="clear" w:color="auto" w:fill="00FFFF"/>
        </w:rPr>
        <w:t>extract concessions</w:t>
      </w:r>
      <w:r w:rsidRPr="001F0FF5">
        <w:rPr>
          <w:rFonts w:cs="Calibri"/>
          <w:b/>
          <w:bCs/>
          <w:color w:val="000000"/>
          <w:szCs w:val="22"/>
          <w:u w:val="single"/>
          <w:shd w:val="clear" w:color="auto" w:fill="00FFFF"/>
        </w:rPr>
        <w:t xml:space="preserve"> from municipalities.</w:t>
      </w:r>
      <w:r w:rsidRPr="001F0FF5">
        <w:rPr>
          <w:rFonts w:cs="Calibri"/>
          <w:color w:val="000000"/>
          <w:sz w:val="16"/>
          <w:szCs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1F0FF5">
        <w:rPr>
          <w:rFonts w:cs="Calibri"/>
          <w:b/>
          <w:bCs/>
          <w:color w:val="000000"/>
          <w:szCs w:val="22"/>
          <w:highlight w:val="yellow"/>
          <w:u w:val="single"/>
          <w:shd w:val="clear" w:color="auto" w:fill="00FFFF"/>
        </w:rPr>
        <w:t>With locals already afraid of crime</w:t>
      </w:r>
      <w:r w:rsidRPr="001F0FF5">
        <w:rPr>
          <w:rFonts w:cs="Calibri"/>
          <w:b/>
          <w:bCs/>
          <w:color w:val="000000"/>
          <w:szCs w:val="22"/>
          <w:u w:val="single"/>
          <w:shd w:val="clear" w:color="auto" w:fill="00FFFF"/>
        </w:rPr>
        <w:t xml:space="preserve"> and displeased at Cavanagh’s failure to rein it in, </w:t>
      </w:r>
      <w:r w:rsidRPr="001F0FF5">
        <w:rPr>
          <w:rFonts w:cs="Calibri"/>
          <w:b/>
          <w:bCs/>
          <w:color w:val="000000"/>
          <w:szCs w:val="22"/>
          <w:highlight w:val="yellow"/>
          <w:u w:val="single"/>
          <w:shd w:val="clear" w:color="auto" w:fill="00FFFF"/>
        </w:rPr>
        <w:t>they would be more likely to demand the return of the police than to demand retribution against officer</w:t>
      </w:r>
      <w:r w:rsidRPr="001F0FF5">
        <w:rPr>
          <w:rFonts w:cs="Calibri"/>
          <w:color w:val="000000"/>
          <w:sz w:val="16"/>
          <w:szCs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1F0FF5">
        <w:rPr>
          <w:rFonts w:cs="Calibri"/>
          <w:b/>
          <w:bCs/>
          <w:color w:val="000000"/>
          <w:szCs w:val="22"/>
          <w:highlight w:val="yellow"/>
          <w:u w:val="single"/>
          <w:shd w:val="clear" w:color="auto" w:fill="00FFFF"/>
        </w:rPr>
        <w:t>they continued to tussle over wages,</w:t>
      </w:r>
      <w:r w:rsidRPr="001F0FF5">
        <w:rPr>
          <w:rFonts w:cs="Calibri"/>
          <w:b/>
          <w:bCs/>
          <w:color w:val="000000"/>
          <w:szCs w:val="22"/>
          <w:u w:val="single"/>
          <w:shd w:val="clear" w:color="auto" w:fill="00FFFF"/>
        </w:rPr>
        <w:t xml:space="preserve"> pensions, </w:t>
      </w:r>
      <w:r w:rsidRPr="001F0FF5">
        <w:rPr>
          <w:rFonts w:cs="Calibri"/>
          <w:b/>
          <w:bCs/>
          <w:color w:val="000000"/>
          <w:szCs w:val="22"/>
          <w:highlight w:val="yellow"/>
          <w:u w:val="single"/>
          <w:shd w:val="clear" w:color="auto" w:fill="00FFFF"/>
        </w:rPr>
        <w:t>the budget, the integration of squad cars and the hiring of black officers.</w:t>
      </w:r>
      <w:r w:rsidRPr="001F0FF5">
        <w:rPr>
          <w:rFonts w:cs="Calibri"/>
          <w:b/>
          <w:bCs/>
          <w:color w:val="000000"/>
          <w:szCs w:val="22"/>
          <w:u w:val="single"/>
        </w:rPr>
        <w:t xml:space="preserve"> </w:t>
      </w:r>
      <w:r w:rsidRPr="001F0FF5">
        <w:rPr>
          <w:rFonts w:cs="Calibri"/>
          <w:color w:val="000000"/>
          <w:sz w:val="16"/>
          <w:szCs w:val="16"/>
        </w:rPr>
        <w:t xml:space="preserve">The threat of another blue flu loomed over all these disputes, helping the union to win many of them. And Detroit was not an outlier. Throughout the 1960s, ’70s and ’80s, the blue flu was a </w:t>
      </w:r>
      <w:hyperlink r:id="rId38" w:history="1">
        <w:r w:rsidRPr="001F0FF5">
          <w:rPr>
            <w:rFonts w:cs="Calibri"/>
            <w:color w:val="000000"/>
            <w:sz w:val="16"/>
            <w:szCs w:val="16"/>
            <w:u w:val="single"/>
          </w:rPr>
          <w:t>ubiquitous and highly effective</w:t>
        </w:r>
      </w:hyperlink>
      <w:r w:rsidRPr="001F0FF5">
        <w:rPr>
          <w:rFonts w:cs="Calibri"/>
          <w:color w:val="000000"/>
          <w:sz w:val="16"/>
          <w:szCs w:val="16"/>
        </w:rPr>
        <w:t xml:space="preserve"> tactic in Baltimore, Memphis, New Orleans, Chicago, Newark, </w:t>
      </w:r>
      <w:proofErr w:type="gramStart"/>
      <w:r w:rsidRPr="001F0FF5">
        <w:rPr>
          <w:rFonts w:cs="Calibri"/>
          <w:color w:val="000000"/>
          <w:sz w:val="16"/>
          <w:szCs w:val="16"/>
        </w:rPr>
        <w:t>New York</w:t>
      </w:r>
      <w:proofErr w:type="gramEnd"/>
      <w:r w:rsidRPr="001F0FF5">
        <w:rPr>
          <w:rFonts w:cs="Calibri"/>
          <w:color w:val="000000"/>
          <w:sz w:val="16"/>
          <w:szCs w:val="16"/>
        </w:rPr>
        <w:t xml:space="preserve"> and many other cities. In most cases, as author Kristian Williams writes, “When faced with a walkout or slowdown, the authorities usually decided that the pragmatic need to get the cops back to work trumped the city government’s </w:t>
      </w:r>
      <w:proofErr w:type="gramStart"/>
      <w:r w:rsidRPr="001F0FF5">
        <w:rPr>
          <w:rFonts w:cs="Calibri"/>
          <w:color w:val="000000"/>
          <w:sz w:val="16"/>
          <w:szCs w:val="16"/>
        </w:rPr>
        <w:t>long term</w:t>
      </w:r>
      <w:proofErr w:type="gramEnd"/>
      <w:r w:rsidRPr="001F0FF5">
        <w:rPr>
          <w:rFonts w:cs="Calibri"/>
          <w:color w:val="000000"/>
          <w:sz w:val="16"/>
          <w:szCs w:val="16"/>
        </w:rPr>
        <w:t xml:space="preserve"> interest in diminishing the rank and file’s power.” But each time a city relented to this pressure, they ceded more and more power to police unions, which would turn to the strategy repeatedly to defend officers’ interests — </w:t>
      </w:r>
      <w:r w:rsidRPr="001F0FF5">
        <w:rPr>
          <w:rFonts w:cs="Calibri"/>
          <w:b/>
          <w:bCs/>
          <w:color w:val="000000"/>
          <w:szCs w:val="22"/>
          <w:highlight w:val="yellow"/>
          <w:u w:val="single"/>
          <w:shd w:val="clear" w:color="auto" w:fill="00FFFF"/>
        </w:rPr>
        <w:t>particularly when it came to efforts to address systemic racism in police policies and practices</w:t>
      </w:r>
      <w:r w:rsidRPr="00A87ACC">
        <w:rPr>
          <w:rFonts w:cs="Calibri"/>
          <w:b/>
          <w:bCs/>
          <w:color w:val="000000"/>
          <w:szCs w:val="22"/>
          <w:highlight w:val="cyan"/>
          <w:u w:val="single"/>
          <w:shd w:val="clear" w:color="auto" w:fill="00FFFF"/>
        </w:rPr>
        <w:t>.</w:t>
      </w:r>
      <w:r w:rsidRPr="00413744">
        <w:rPr>
          <w:rFonts w:cs="Calibri"/>
          <w:color w:val="000000"/>
          <w:sz w:val="16"/>
          <w:szCs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w:t>
      </w:r>
      <w:proofErr w:type="gramStart"/>
      <w:r w:rsidRPr="00413744">
        <w:rPr>
          <w:rFonts w:cs="Calibri"/>
          <w:color w:val="000000"/>
          <w:sz w:val="16"/>
          <w:szCs w:val="16"/>
        </w:rPr>
        <w:t>Side</w:t>
      </w:r>
      <w:proofErr w:type="gramEnd"/>
      <w:r w:rsidRPr="00413744">
        <w:rPr>
          <w:rFonts w:cs="Calibri"/>
          <w:color w:val="000000"/>
          <w:sz w:val="16"/>
          <w:szCs w:val="16"/>
        </w:rPr>
        <w:t xml:space="preserve"> and replacing them with black officers. While residents cheered this decision, white </w:t>
      </w:r>
      <w:proofErr w:type="gramStart"/>
      <w:r w:rsidRPr="00413744">
        <w:rPr>
          <w:rFonts w:cs="Calibri"/>
          <w:color w:val="000000"/>
          <w:sz w:val="16"/>
          <w:szCs w:val="16"/>
        </w:rPr>
        <w:t>officers</w:t>
      </w:r>
      <w:proofErr w:type="gramEnd"/>
      <w:r w:rsidRPr="00413744">
        <w:rPr>
          <w:rFonts w:cs="Calibri"/>
          <w:color w:val="000000"/>
          <w:sz w:val="16"/>
          <w:szCs w:val="16"/>
        </w:rPr>
        <w:t xml:space="preserve">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w:t>
      </w:r>
      <w:r w:rsidRPr="00413744">
        <w:rPr>
          <w:rFonts w:cs="Calibri"/>
          <w:color w:val="000000"/>
          <w:sz w:val="16"/>
          <w:szCs w:val="16"/>
        </w:rPr>
        <w:lastRenderedPageBreak/>
        <w:t xml:space="preserve">support of racist practices, and many of them later resigned from the union in protest. Similar scenarios played out in Detroit, Chicago and other cities in the 1960s and ’70s, as </w:t>
      </w:r>
      <w:r w:rsidRPr="001F0FF5">
        <w:rPr>
          <w:rFonts w:cs="Calibri"/>
          <w:b/>
          <w:bCs/>
          <w:color w:val="000000"/>
          <w:szCs w:val="22"/>
          <w:highlight w:val="yellow"/>
          <w:u w:val="single"/>
          <w:shd w:val="clear" w:color="auto" w:fill="00FFFF"/>
        </w:rPr>
        <w:t>white officers continually staged walkouts to preserve the segregated status quo in their departm</w:t>
      </w:r>
      <w:r w:rsidRPr="00A87ACC">
        <w:rPr>
          <w:rFonts w:cs="Calibri"/>
          <w:b/>
          <w:bCs/>
          <w:color w:val="000000"/>
          <w:szCs w:val="22"/>
          <w:highlight w:val="cyan"/>
          <w:u w:val="single"/>
          <w:shd w:val="clear" w:color="auto" w:fill="00FFFF"/>
        </w:rPr>
        <w:t>ents</w:t>
      </w:r>
      <w:r w:rsidRPr="00A87ACC">
        <w:rPr>
          <w:rFonts w:cs="Calibri"/>
          <w:color w:val="000000"/>
          <w:sz w:val="16"/>
          <w:szCs w:val="16"/>
          <w:highlight w:val="cyan"/>
        </w:rPr>
        <w:t>.</w:t>
      </w:r>
      <w:r w:rsidRPr="00413744">
        <w:rPr>
          <w:rFonts w:cs="Calibri"/>
          <w:color w:val="000000"/>
          <w:sz w:val="16"/>
          <w:szCs w:val="16"/>
        </w:rPr>
        <w:t xml:space="preserve"> These blue flu </w:t>
      </w:r>
      <w:r w:rsidRPr="001F0FF5">
        <w:rPr>
          <w:rFonts w:cs="Calibri"/>
          <w:b/>
          <w:bCs/>
          <w:color w:val="000000"/>
          <w:szCs w:val="22"/>
          <w:highlight w:val="yellow"/>
          <w:u w:val="single"/>
          <w:shd w:val="clear" w:color="auto" w:fill="00FFFF"/>
        </w:rPr>
        <w:t xml:space="preserve">strikes </w:t>
      </w:r>
      <w:r w:rsidRPr="00A87ACC">
        <w:rPr>
          <w:rFonts w:cs="Calibri"/>
          <w:b/>
          <w:bCs/>
          <w:color w:val="000000"/>
          <w:szCs w:val="22"/>
          <w:highlight w:val="cyan"/>
          <w:u w:val="single"/>
          <w:shd w:val="clear" w:color="auto" w:fill="00FFFF"/>
        </w:rPr>
        <w:t xml:space="preserve">amounted to an authoritarian power grab by police officers bent on avoiding oversight, </w:t>
      </w:r>
      <w:r w:rsidRPr="001F0FF5">
        <w:rPr>
          <w:rFonts w:cs="Calibri"/>
          <w:b/>
          <w:bCs/>
          <w:color w:val="000000"/>
          <w:szCs w:val="22"/>
          <w:highlight w:val="yellow"/>
          <w:u w:val="single"/>
          <w:shd w:val="clear" w:color="auto" w:fill="00FFFF"/>
        </w:rPr>
        <w:t xml:space="preserve">rejecting </w:t>
      </w:r>
      <w:proofErr w:type="gramStart"/>
      <w:r w:rsidRPr="001F0FF5">
        <w:rPr>
          <w:rFonts w:cs="Calibri"/>
          <w:b/>
          <w:bCs/>
          <w:color w:val="000000"/>
          <w:szCs w:val="22"/>
          <w:highlight w:val="yellow"/>
          <w:u w:val="single"/>
          <w:shd w:val="clear" w:color="auto" w:fill="00FFFF"/>
        </w:rPr>
        <w:t>reforms</w:t>
      </w:r>
      <w:proofErr w:type="gramEnd"/>
      <w:r w:rsidRPr="001F0FF5">
        <w:rPr>
          <w:rFonts w:cs="Calibri"/>
          <w:b/>
          <w:bCs/>
          <w:color w:val="000000"/>
          <w:szCs w:val="22"/>
          <w:highlight w:val="yellow"/>
          <w:u w:val="single"/>
          <w:shd w:val="clear" w:color="auto" w:fill="00FFFF"/>
        </w:rPr>
        <w:t xml:space="preserve"> and shoring up their own authority</w:t>
      </w:r>
      <w:r w:rsidRPr="001F0FF5">
        <w:rPr>
          <w:rFonts w:cs="Calibri"/>
          <w:color w:val="000000"/>
          <w:sz w:val="16"/>
          <w:szCs w:val="16"/>
          <w:highlight w:val="yellow"/>
        </w:rPr>
        <w:t>.</w:t>
      </w:r>
      <w:r w:rsidRPr="00413744">
        <w:rPr>
          <w:rFonts w:cs="Calibri"/>
          <w:color w:val="000000"/>
          <w:sz w:val="16"/>
          <w:szCs w:val="16"/>
        </w:rPr>
        <w:t xml:space="preserve">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413744">
        <w:rPr>
          <w:rFonts w:cs="Calibri"/>
          <w:b/>
          <w:bCs/>
          <w:color w:val="000000"/>
          <w:szCs w:val="22"/>
          <w:u w:val="single"/>
          <w:shd w:val="clear" w:color="auto" w:fill="00FFFF"/>
        </w:rPr>
        <w:t xml:space="preserve">. </w:t>
      </w:r>
      <w:r w:rsidRPr="001F0FF5">
        <w:rPr>
          <w:rFonts w:cs="Calibri"/>
          <w:b/>
          <w:bCs/>
          <w:color w:val="000000"/>
          <w:szCs w:val="22"/>
          <w:highlight w:val="yellow"/>
          <w:u w:val="single"/>
          <w:shd w:val="clear" w:color="auto" w:fill="00FFFF"/>
        </w:rPr>
        <w:t>While police unions use public fear of crime skyrocketing without police on duty</w:t>
      </w:r>
      <w:r w:rsidRPr="001F0FF5">
        <w:rPr>
          <w:rFonts w:cs="Calibri"/>
          <w:color w:val="000000"/>
          <w:sz w:val="16"/>
          <w:szCs w:val="16"/>
          <w:highlight w:val="yellow"/>
        </w:rPr>
        <w:t xml:space="preserve">, </w:t>
      </w:r>
      <w:r w:rsidRPr="001F0FF5">
        <w:rPr>
          <w:rFonts w:cs="Calibri"/>
          <w:color w:val="000000"/>
          <w:sz w:val="16"/>
          <w:szCs w:val="16"/>
        </w:rPr>
        <w:t>in many cases,</w:t>
      </w:r>
      <w:r w:rsidRPr="001F0FF5">
        <w:rPr>
          <w:rFonts w:cs="Calibri"/>
          <w:b/>
          <w:bCs/>
          <w:color w:val="000000"/>
          <w:szCs w:val="22"/>
          <w:u w:val="single"/>
          <w:shd w:val="clear" w:color="auto" w:fill="00FFFF"/>
        </w:rPr>
        <w:t xml:space="preserve"> </w:t>
      </w:r>
      <w:r w:rsidRPr="001F0FF5">
        <w:rPr>
          <w:rFonts w:cs="Calibri"/>
          <w:b/>
          <w:bCs/>
          <w:color w:val="000000"/>
          <w:szCs w:val="22"/>
          <w:highlight w:val="yellow"/>
          <w:u w:val="single"/>
          <w:shd w:val="clear" w:color="auto" w:fill="00FFFF"/>
        </w:rPr>
        <w:t>the absence of police did not lead to a rise in crim</w:t>
      </w:r>
      <w:r w:rsidRPr="00A87ACC">
        <w:rPr>
          <w:rFonts w:cs="Calibri"/>
          <w:b/>
          <w:bCs/>
          <w:color w:val="000000"/>
          <w:szCs w:val="22"/>
          <w:highlight w:val="cyan"/>
          <w:u w:val="single"/>
          <w:shd w:val="clear" w:color="auto" w:fill="00FFFF"/>
        </w:rPr>
        <w:t>e</w:t>
      </w:r>
      <w:r w:rsidRPr="00413744">
        <w:rPr>
          <w:rFonts w:cs="Calibri"/>
          <w:color w:val="000000"/>
          <w:sz w:val="16"/>
          <w:szCs w:val="16"/>
        </w:rPr>
        <w:t xml:space="preserve">. In New York City in 1971, </w:t>
      </w:r>
      <w:hyperlink r:id="rId39" w:history="1">
        <w:r w:rsidRPr="00413744">
          <w:rPr>
            <w:rFonts w:cs="Calibri"/>
            <w:color w:val="000000"/>
            <w:sz w:val="16"/>
            <w:szCs w:val="16"/>
            <w:u w:val="single"/>
          </w:rPr>
          <w:t>for example</w:t>
        </w:r>
      </w:hyperlink>
      <w:r w:rsidRPr="00413744">
        <w:rPr>
          <w:rFonts w:cs="Calibri"/>
          <w:color w:val="000000"/>
          <w:sz w:val="16"/>
          <w:szCs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w:t>
      </w:r>
      <w:r w:rsidRPr="003C44A7">
        <w:t xml:space="preserve">continues, </w:t>
      </w:r>
      <w:r w:rsidRPr="003C44A7">
        <w:rPr>
          <w:highlight w:val="cyan"/>
        </w:rPr>
        <w:t>more</w:t>
      </w:r>
      <w:r w:rsidRPr="003C44A7">
        <w:t xml:space="preserve"> blue flus </w:t>
      </w:r>
      <w:r w:rsidRPr="003C44A7">
        <w:rPr>
          <w:highlight w:val="cyan"/>
        </w:rPr>
        <w:t>are likely to follow as officers seek to wrest back control of the public debate on policing and reassert their independence.</w:t>
      </w:r>
    </w:p>
    <w:p w14:paraId="1A059BF9" w14:textId="77777777" w:rsidR="00A90C92" w:rsidRPr="00413744" w:rsidRDefault="00A90C92" w:rsidP="00A90C92"/>
    <w:p w14:paraId="643D4DE9" w14:textId="77777777" w:rsidR="00A90C92" w:rsidRPr="00413744" w:rsidRDefault="00A90C92" w:rsidP="00A90C92">
      <w:pPr>
        <w:spacing w:before="40"/>
        <w:outlineLvl w:val="3"/>
        <w:rPr>
          <w:b/>
          <w:bCs/>
        </w:rPr>
      </w:pPr>
      <w:r w:rsidRPr="00413744">
        <w:rPr>
          <w:rFonts w:cs="Calibri"/>
          <w:b/>
          <w:bCs/>
          <w:color w:val="000000"/>
          <w:sz w:val="26"/>
          <w:szCs w:val="26"/>
        </w:rPr>
        <w:t>Those strikes cement a police culture which leads to endless amounts of racist violence and the bolstering of the prison industrial complex.</w:t>
      </w:r>
    </w:p>
    <w:p w14:paraId="1EE2D52A" w14:textId="77777777" w:rsidR="00A90C92" w:rsidRPr="00413744" w:rsidRDefault="00A90C92" w:rsidP="00A90C92">
      <w:r w:rsidRPr="00413744">
        <w:rPr>
          <w:rFonts w:cs="Calibri"/>
          <w:b/>
          <w:bCs/>
          <w:color w:val="000000"/>
          <w:sz w:val="26"/>
          <w:szCs w:val="26"/>
        </w:rPr>
        <w:t>Chaney and Ray 13</w:t>
      </w:r>
      <w:r w:rsidRPr="00413744">
        <w:rPr>
          <w:rFonts w:cs="Calibri"/>
          <w:color w:val="000000"/>
          <w:szCs w:val="22"/>
          <w:shd w:val="clear" w:color="auto" w:fill="FFFFFF"/>
        </w:rPr>
        <w:t>, Cassandra (Has a PhD and is a professor at LSU. Also has a strong focus in the structure of Black families</w:t>
      </w:r>
      <w:proofErr w:type="gramStart"/>
      <w:r w:rsidRPr="00413744">
        <w:rPr>
          <w:rFonts w:cs="Calibri"/>
          <w:color w:val="000000"/>
          <w:szCs w:val="22"/>
          <w:shd w:val="clear" w:color="auto" w:fill="FFFFFF"/>
        </w:rPr>
        <w:t>) ,</w:t>
      </w:r>
      <w:proofErr w:type="gramEnd"/>
      <w:r w:rsidRPr="00413744">
        <w:rPr>
          <w:rFonts w:cs="Calibri"/>
          <w:color w:val="000000"/>
          <w:szCs w:val="22"/>
          <w:shd w:val="clear" w:color="auto" w:fill="FFFFFF"/>
        </w:rPr>
        <w:t xml:space="preserve"> and Ray V. Robertson (Also has a PhD and is a criminal justice professor at LSU). "Racism and police brutality in America."</w:t>
      </w:r>
      <w:r w:rsidRPr="00413744">
        <w:rPr>
          <w:rFonts w:ascii="Arial" w:hAnsi="Arial" w:cs="Arial"/>
          <w:color w:val="222222"/>
          <w:sz w:val="20"/>
          <w:szCs w:val="20"/>
          <w:shd w:val="clear" w:color="auto" w:fill="FFFFFF"/>
        </w:rPr>
        <w:t> </w:t>
      </w:r>
      <w:r w:rsidRPr="00413744">
        <w:rPr>
          <w:rFonts w:cs="Calibri"/>
          <w:i/>
          <w:iCs/>
          <w:color w:val="000000"/>
          <w:szCs w:val="22"/>
          <w:shd w:val="clear" w:color="auto" w:fill="FFFFFF"/>
        </w:rPr>
        <w:t>Journal of African American Studies</w:t>
      </w:r>
      <w:r w:rsidRPr="00413744">
        <w:rPr>
          <w:rFonts w:ascii="Arial" w:hAnsi="Arial" w:cs="Arial"/>
          <w:color w:val="222222"/>
          <w:sz w:val="20"/>
          <w:szCs w:val="20"/>
          <w:shd w:val="clear" w:color="auto" w:fill="FFFFFF"/>
        </w:rPr>
        <w:t> </w:t>
      </w:r>
      <w:r w:rsidRPr="00413744">
        <w:rPr>
          <w:rFonts w:cs="Calibri"/>
          <w:color w:val="000000"/>
          <w:szCs w:val="22"/>
          <w:shd w:val="clear" w:color="auto" w:fill="FFFFFF"/>
        </w:rPr>
        <w:t>17.4 (2013): 480-505. SM//do I really need a card for this</w:t>
      </w:r>
    </w:p>
    <w:p w14:paraId="7F1866D9" w14:textId="77777777" w:rsidR="00A90C92" w:rsidRDefault="00A90C92" w:rsidP="00A90C92">
      <w:pPr>
        <w:rPr>
          <w:rFonts w:cs="Calibri"/>
          <w:color w:val="000000"/>
          <w:sz w:val="14"/>
          <w:szCs w:val="14"/>
        </w:rPr>
      </w:pPr>
      <w:r w:rsidRPr="00413744">
        <w:rPr>
          <w:rFonts w:cs="Calibri"/>
          <w:color w:val="000000"/>
          <w:sz w:val="14"/>
          <w:szCs w:val="14"/>
        </w:rPr>
        <w:t xml:space="preserve">Racism and Discrimination According to </w:t>
      </w:r>
      <w:proofErr w:type="spellStart"/>
      <w:r w:rsidRPr="00413744">
        <w:rPr>
          <w:rFonts w:cs="Calibri"/>
          <w:color w:val="000000"/>
          <w:sz w:val="14"/>
          <w:szCs w:val="14"/>
        </w:rPr>
        <w:t>Marger</w:t>
      </w:r>
      <w:proofErr w:type="spellEnd"/>
      <w:r w:rsidRPr="00413744">
        <w:rPr>
          <w:rFonts w:cs="Calibri"/>
          <w:color w:val="000000"/>
          <w:sz w:val="14"/>
          <w:szCs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413744">
        <w:rPr>
          <w:rFonts w:cs="Calibri"/>
          <w:color w:val="000000"/>
          <w:szCs w:val="22"/>
          <w:u w:val="single"/>
        </w:rPr>
        <w:t xml:space="preserve">. Since the time that Africans </w:t>
      </w:r>
      <w:r w:rsidRPr="00A87ACC">
        <w:rPr>
          <w:rFonts w:cs="Calibri"/>
          <w:color w:val="000000"/>
          <w:szCs w:val="22"/>
          <w:highlight w:val="cyan"/>
          <w:u w:val="single"/>
          <w:shd w:val="clear" w:color="auto" w:fill="00FF00"/>
        </w:rPr>
        <w:t>[African Americans]</w:t>
      </w:r>
      <w:r w:rsidRPr="00413744">
        <w:rPr>
          <w:rFonts w:cs="Calibri"/>
          <w:color w:val="000000"/>
          <w:szCs w:val="22"/>
          <w:u w:val="single"/>
        </w:rPr>
        <w:t xml:space="preserve"> were forcibly brought to America, they </w:t>
      </w:r>
      <w:r w:rsidRPr="00A87ACC">
        <w:rPr>
          <w:rFonts w:cs="Calibri"/>
          <w:color w:val="000000"/>
          <w:szCs w:val="22"/>
          <w:highlight w:val="cyan"/>
          <w:u w:val="single"/>
          <w:shd w:val="clear" w:color="auto" w:fill="00FF00"/>
        </w:rPr>
        <w:t>have been the victims of racist and discriminatory practices</w:t>
      </w:r>
      <w:r w:rsidRPr="00413744">
        <w:rPr>
          <w:rFonts w:cs="Calibri"/>
          <w:color w:val="000000"/>
          <w:szCs w:val="22"/>
          <w:u w:val="singl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413744">
        <w:rPr>
          <w:rFonts w:cs="Calibri"/>
          <w:color w:val="000000"/>
          <w:szCs w:val="22"/>
          <w:u w:val="single"/>
        </w:rPr>
        <w:t>Jaisha</w:t>
      </w:r>
      <w:proofErr w:type="spellEnd"/>
      <w:r w:rsidRPr="00413744">
        <w:rPr>
          <w:rFonts w:cs="Calibri"/>
          <w:color w:val="000000"/>
          <w:szCs w:val="22"/>
          <w:u w:val="singl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A87ACC">
        <w:rPr>
          <w:rFonts w:cs="Calibri"/>
          <w:color w:val="000000"/>
          <w:szCs w:val="22"/>
          <w:highlight w:val="cyan"/>
          <w:u w:val="single"/>
          <w:shd w:val="clear" w:color="auto" w:fill="00FF00"/>
        </w:rPr>
        <w:t>Blacks in America have</w:t>
      </w:r>
      <w:r w:rsidRPr="00413744">
        <w:rPr>
          <w:rFonts w:cs="Calibri"/>
          <w:color w:val="000000"/>
          <w:szCs w:val="22"/>
          <w:u w:val="single"/>
          <w:shd w:val="clear" w:color="auto" w:fill="00FF00"/>
        </w:rPr>
        <w:t xml:space="preserve"> </w:t>
      </w:r>
      <w:r w:rsidRPr="00A87ACC">
        <w:rPr>
          <w:rFonts w:cs="Calibri"/>
          <w:color w:val="000000"/>
          <w:szCs w:val="22"/>
          <w:highlight w:val="cyan"/>
          <w:u w:val="single"/>
          <w:shd w:val="clear" w:color="auto" w:fill="00FF00"/>
        </w:rPr>
        <w:t>been assaulted by</w:t>
      </w:r>
      <w:r w:rsidRPr="00413744">
        <w:rPr>
          <w:rFonts w:cs="Calibri"/>
          <w:color w:val="000000"/>
          <w:szCs w:val="22"/>
          <w:u w:val="single"/>
        </w:rPr>
        <w:t xml:space="preserve"> members of </w:t>
      </w:r>
      <w:r w:rsidRPr="00A87ACC">
        <w:rPr>
          <w:rFonts w:cs="Calibri"/>
          <w:color w:val="000000"/>
          <w:szCs w:val="22"/>
          <w:highlight w:val="cyan"/>
          <w:u w:val="single"/>
          <w:shd w:val="clear" w:color="auto" w:fill="00FF00"/>
        </w:rPr>
        <w:t>the police system</w:t>
      </w:r>
      <w:r w:rsidRPr="00413744">
        <w:rPr>
          <w:rFonts w:cs="Calibri"/>
          <w:color w:val="000000"/>
          <w:szCs w:val="22"/>
          <w:u w:val="single"/>
        </w:rPr>
        <w:t xml:space="preserve"> (King 2011; </w:t>
      </w:r>
      <w:proofErr w:type="spellStart"/>
      <w:r w:rsidRPr="00413744">
        <w:rPr>
          <w:rFonts w:cs="Calibri"/>
          <w:color w:val="000000"/>
          <w:szCs w:val="22"/>
          <w:u w:val="single"/>
        </w:rPr>
        <w:t>Loyd</w:t>
      </w:r>
      <w:proofErr w:type="spellEnd"/>
      <w:r w:rsidRPr="00413744">
        <w:rPr>
          <w:rFonts w:cs="Calibri"/>
          <w:color w:val="000000"/>
          <w:szCs w:val="22"/>
          <w:u w:val="single"/>
        </w:rPr>
        <w:t xml:space="preserve"> 2012; Murch 2012; </w:t>
      </w:r>
      <w:proofErr w:type="spellStart"/>
      <w:r w:rsidRPr="00413744">
        <w:rPr>
          <w:rFonts w:cs="Calibri"/>
          <w:color w:val="000000"/>
          <w:szCs w:val="22"/>
          <w:u w:val="single"/>
        </w:rPr>
        <w:t>Rafail</w:t>
      </w:r>
      <w:proofErr w:type="spellEnd"/>
      <w:r w:rsidRPr="00413744">
        <w:rPr>
          <w:rFonts w:cs="Calibri"/>
          <w:color w:val="000000"/>
          <w:szCs w:val="22"/>
          <w:u w:val="single"/>
        </w:rPr>
        <w:t xml:space="preserve"> et al. 2012).</w:t>
      </w:r>
      <w:r w:rsidRPr="00413744">
        <w:rPr>
          <w:rFonts w:cs="Calibri"/>
          <w:color w:val="000000"/>
          <w:sz w:val="14"/>
          <w:szCs w:val="14"/>
        </w:rPr>
        <w:t xml:space="preserve"> In Punishing Race (2011), law professor Michael </w:t>
      </w:r>
      <w:proofErr w:type="spellStart"/>
      <w:r w:rsidRPr="00413744">
        <w:rPr>
          <w:rFonts w:cs="Calibri"/>
          <w:color w:val="000000"/>
          <w:sz w:val="14"/>
          <w:szCs w:val="14"/>
        </w:rPr>
        <w:t>Tonry’s</w:t>
      </w:r>
      <w:proofErr w:type="spellEnd"/>
      <w:r w:rsidRPr="00413744">
        <w:rPr>
          <w:rFonts w:cs="Calibri"/>
          <w:color w:val="000000"/>
          <w:sz w:val="14"/>
          <w:szCs w:val="14"/>
        </w:rPr>
        <w:t xml:space="preserve"> research findings point to </w:t>
      </w:r>
      <w:r w:rsidRPr="00413744">
        <w:rPr>
          <w:rFonts w:cs="Calibri"/>
          <w:color w:val="000000"/>
          <w:szCs w:val="22"/>
          <w:u w:val="single"/>
        </w:rPr>
        <w:t xml:space="preserve">the fact that </w:t>
      </w:r>
      <w:r w:rsidRPr="00A87ACC">
        <w:rPr>
          <w:rFonts w:cs="Calibri"/>
          <w:color w:val="000000"/>
          <w:szCs w:val="22"/>
          <w:highlight w:val="cyan"/>
          <w:u w:val="single"/>
          <w:shd w:val="clear" w:color="auto" w:fill="00FF00"/>
        </w:rPr>
        <w:t>Whites</w:t>
      </w:r>
      <w:r w:rsidRPr="00413744">
        <w:rPr>
          <w:rFonts w:cs="Calibri"/>
          <w:color w:val="000000"/>
          <w:szCs w:val="22"/>
          <w:u w:val="single"/>
        </w:rPr>
        <w:t xml:space="preserve"> tend to </w:t>
      </w:r>
      <w:r w:rsidRPr="00A87ACC">
        <w:rPr>
          <w:rFonts w:cs="Calibri"/>
          <w:color w:val="000000"/>
          <w:szCs w:val="22"/>
          <w:highlight w:val="cyan"/>
          <w:u w:val="single"/>
          <w:shd w:val="clear" w:color="auto" w:fill="00FF00"/>
        </w:rPr>
        <w:t>excuse police brutality against Blacks because of the racial animus</w:t>
      </w:r>
      <w:r w:rsidRPr="00413744">
        <w:rPr>
          <w:rFonts w:cs="Calibri"/>
          <w:color w:val="000000"/>
          <w:szCs w:val="22"/>
          <w:u w:val="single"/>
        </w:rPr>
        <w:t xml:space="preserve"> that </w:t>
      </w:r>
      <w:r w:rsidRPr="00A87ACC">
        <w:rPr>
          <w:rFonts w:cs="Calibri"/>
          <w:color w:val="000000"/>
          <w:szCs w:val="22"/>
          <w:highlight w:val="cyan"/>
          <w:u w:val="single"/>
          <w:shd w:val="clear" w:color="auto" w:fill="00FF00"/>
        </w:rPr>
        <w:t>they hold against Blacks</w:t>
      </w:r>
      <w:r w:rsidRPr="00413744">
        <w:rPr>
          <w:rFonts w:cs="Calibri"/>
          <w:color w:val="000000"/>
          <w:szCs w:val="22"/>
          <w:u w:val="single"/>
        </w:rPr>
        <w:t xml:space="preserve">. Thus, to Whites, </w:t>
      </w:r>
      <w:r w:rsidRPr="00A87ACC">
        <w:rPr>
          <w:rFonts w:cs="Calibri"/>
          <w:color w:val="000000"/>
          <w:szCs w:val="22"/>
          <w:highlight w:val="cyan"/>
          <w:u w:val="single"/>
          <w:shd w:val="clear" w:color="auto" w:fill="00FF00"/>
        </w:rPr>
        <w:t>Blacks are viewed as deserving of harsh treatment</w:t>
      </w:r>
      <w:r w:rsidRPr="00413744">
        <w:rPr>
          <w:rFonts w:cs="Calibri"/>
          <w:color w:val="000000"/>
          <w:szCs w:val="22"/>
          <w:u w:val="single"/>
        </w:rPr>
        <w:t xml:space="preserve"> in the criminal justice system</w:t>
      </w:r>
      <w:r w:rsidRPr="00413744">
        <w:rPr>
          <w:rFonts w:cs="Calibri"/>
          <w:color w:val="000000"/>
          <w:sz w:val="14"/>
          <w:szCs w:val="14"/>
        </w:rPr>
        <w:t xml:space="preserve"> (</w:t>
      </w:r>
      <w:proofErr w:type="spellStart"/>
      <w:r w:rsidRPr="00413744">
        <w:rPr>
          <w:rFonts w:cs="Calibri"/>
          <w:color w:val="000000"/>
          <w:sz w:val="14"/>
          <w:szCs w:val="14"/>
        </w:rPr>
        <w:t>Peffley</w:t>
      </w:r>
      <w:proofErr w:type="spellEnd"/>
      <w:r w:rsidRPr="00413744">
        <w:rPr>
          <w:rFonts w:cs="Calibri"/>
          <w:color w:val="000000"/>
          <w:sz w:val="14"/>
          <w:szCs w:val="14"/>
        </w:rPr>
        <w:t xml:space="preserve"> and Hurwitz 2013). At first glance, such an assertion may seem to be unfathomable, buy that there is an extensive body of literature which suggests that </w:t>
      </w:r>
      <w:r w:rsidRPr="00A87ACC">
        <w:rPr>
          <w:rFonts w:cs="Calibri"/>
          <w:color w:val="000000"/>
          <w:szCs w:val="22"/>
          <w:highlight w:val="cyan"/>
          <w:u w:val="single"/>
          <w:shd w:val="clear" w:color="auto" w:fill="00FF00"/>
        </w:rPr>
        <w:t>Black males are viewed as the “prototypical criminal</w:t>
      </w:r>
      <w:r w:rsidRPr="00413744">
        <w:rPr>
          <w:rFonts w:cs="Calibri"/>
          <w:color w:val="000000"/>
          <w:szCs w:val="22"/>
          <w:u w:val="single"/>
        </w:rPr>
        <w:t xml:space="preserve">,” and this notion is </w:t>
      </w:r>
      <w:r w:rsidRPr="00A87ACC">
        <w:rPr>
          <w:rFonts w:cs="Calibri"/>
          <w:color w:val="000000"/>
          <w:szCs w:val="22"/>
          <w:highlight w:val="cyan"/>
          <w:u w:val="single"/>
          <w:shd w:val="clear" w:color="auto" w:fill="00FF00"/>
        </w:rPr>
        <w:t>buttressed in the media</w:t>
      </w:r>
      <w:r w:rsidRPr="00413744">
        <w:rPr>
          <w:rFonts w:cs="Calibri"/>
          <w:color w:val="000000"/>
          <w:szCs w:val="22"/>
          <w:u w:val="single"/>
        </w:rPr>
        <w:t>, by the general public, and via disparate sentencing outcomes</w:t>
      </w:r>
      <w:r w:rsidRPr="00413744">
        <w:rPr>
          <w:rFonts w:cs="Calibri"/>
          <w:color w:val="000000"/>
          <w:sz w:val="14"/>
          <w:szCs w:val="14"/>
        </w:rPr>
        <w:t xml:space="preserve"> (Blair et al. 2004; Eberhardt et al. 2006; </w:t>
      </w:r>
      <w:proofErr w:type="spellStart"/>
      <w:r w:rsidRPr="00413744">
        <w:rPr>
          <w:rFonts w:cs="Calibri"/>
          <w:color w:val="000000"/>
          <w:sz w:val="14"/>
          <w:szCs w:val="14"/>
        </w:rPr>
        <w:t>Gabiddon</w:t>
      </w:r>
      <w:proofErr w:type="spellEnd"/>
      <w:r w:rsidRPr="00413744">
        <w:rPr>
          <w:rFonts w:cs="Calibri"/>
          <w:color w:val="000000"/>
          <w:sz w:val="14"/>
          <w:szCs w:val="14"/>
        </w:rPr>
        <w:t xml:space="preserve"> 2010; Maddox and Gray 2004; Oliver and </w:t>
      </w:r>
      <w:proofErr w:type="spellStart"/>
      <w:r w:rsidRPr="00413744">
        <w:rPr>
          <w:rFonts w:cs="Calibri"/>
          <w:color w:val="000000"/>
          <w:sz w:val="14"/>
          <w:szCs w:val="14"/>
        </w:rPr>
        <w:t>Fonash</w:t>
      </w:r>
      <w:proofErr w:type="spellEnd"/>
      <w:r w:rsidRPr="00413744">
        <w:rPr>
          <w:rFonts w:cs="Calibri"/>
          <w:color w:val="000000"/>
          <w:sz w:val="14"/>
          <w:szCs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413744">
        <w:rPr>
          <w:rFonts w:cs="Calibri"/>
          <w:color w:val="000000"/>
          <w:sz w:val="14"/>
          <w:szCs w:val="14"/>
        </w:rPr>
        <w:t>Gabiddon</w:t>
      </w:r>
      <w:proofErr w:type="spellEnd"/>
      <w:r w:rsidRPr="00413744">
        <w:rPr>
          <w:rFonts w:cs="Calibri"/>
          <w:color w:val="000000"/>
          <w:sz w:val="14"/>
          <w:szCs w:val="14"/>
        </w:rPr>
        <w:t xml:space="preserve"> in Criminological Theories on Race and Crime (2010) discussed the concept of “Negrophobia” which was more extensively examined by </w:t>
      </w:r>
      <w:proofErr w:type="spellStart"/>
      <w:r w:rsidRPr="00413744">
        <w:rPr>
          <w:rFonts w:cs="Calibri"/>
          <w:color w:val="000000"/>
          <w:sz w:val="14"/>
          <w:szCs w:val="14"/>
        </w:rPr>
        <w:t>Armour</w:t>
      </w:r>
      <w:proofErr w:type="spellEnd"/>
      <w:r w:rsidRPr="00413744">
        <w:rPr>
          <w:rFonts w:cs="Calibri"/>
          <w:color w:val="000000"/>
          <w:sz w:val="14"/>
          <w:szCs w:val="14"/>
        </w:rPr>
        <w:t xml:space="preserve"> (1997). Negrophobia can be surmised as an irrational of Blacks, which includes a fear of being victimized by Black, that can result in Whites </w:t>
      </w:r>
      <w:r w:rsidRPr="00413744">
        <w:rPr>
          <w:rFonts w:cs="Calibri"/>
          <w:color w:val="000000"/>
          <w:sz w:val="14"/>
          <w:szCs w:val="14"/>
        </w:rPr>
        <w:lastRenderedPageBreak/>
        <w:t xml:space="preserve">shooting or harming an </w:t>
      </w:r>
      <w:proofErr w:type="spellStart"/>
      <w:r w:rsidRPr="00413744">
        <w:rPr>
          <w:rFonts w:cs="Calibri"/>
          <w:color w:val="000000"/>
          <w:sz w:val="14"/>
          <w:szCs w:val="14"/>
        </w:rPr>
        <w:t>AfricanAmerican</w:t>
      </w:r>
      <w:proofErr w:type="spellEnd"/>
      <w:r w:rsidRPr="00413744">
        <w:rPr>
          <w:rFonts w:cs="Calibri"/>
          <w:color w:val="000000"/>
          <w:sz w:val="14"/>
          <w:szCs w:val="14"/>
        </w:rPr>
        <w:t xml:space="preserve"> based on criminal/racial stereotypes (</w:t>
      </w:r>
      <w:proofErr w:type="spellStart"/>
      <w:r w:rsidRPr="00413744">
        <w:rPr>
          <w:rFonts w:cs="Calibri"/>
          <w:color w:val="000000"/>
          <w:sz w:val="14"/>
          <w:szCs w:val="14"/>
        </w:rPr>
        <w:t>Armour</w:t>
      </w:r>
      <w:proofErr w:type="spellEnd"/>
      <w:r w:rsidRPr="00413744">
        <w:rPr>
          <w:rFonts w:cs="Calibri"/>
          <w:color w:val="000000"/>
          <w:sz w:val="14"/>
          <w:szCs w:val="14"/>
        </w:rPr>
        <w:t xml:space="preserve"> 1997). </w:t>
      </w:r>
      <w:r w:rsidRPr="00413744">
        <w:rPr>
          <w:rFonts w:cs="Calibri"/>
          <w:color w:val="000000"/>
          <w:szCs w:val="22"/>
          <w:u w:val="single"/>
        </w:rPr>
        <w:t xml:space="preserve">The aforementioned </w:t>
      </w:r>
      <w:r w:rsidRPr="00A87ACC">
        <w:rPr>
          <w:rFonts w:cs="Calibri"/>
          <w:color w:val="000000"/>
          <w:szCs w:val="22"/>
          <w:highlight w:val="cyan"/>
          <w:u w:val="single"/>
          <w:shd w:val="clear" w:color="auto" w:fill="00FF00"/>
        </w:rPr>
        <w:t>racialized</w:t>
      </w:r>
      <w:r w:rsidRPr="00413744">
        <w:rPr>
          <w:rFonts w:cs="Calibri"/>
          <w:color w:val="000000"/>
          <w:szCs w:val="22"/>
          <w:u w:val="single"/>
        </w:rPr>
        <w:t xml:space="preserve"> stereotypical </w:t>
      </w:r>
      <w:r w:rsidRPr="00A87ACC">
        <w:rPr>
          <w:rFonts w:cs="Calibri"/>
          <w:color w:val="000000"/>
          <w:szCs w:val="22"/>
          <w:highlight w:val="cyan"/>
          <w:u w:val="single"/>
          <w:shd w:val="clear" w:color="auto" w:fill="00FF00"/>
        </w:rPr>
        <w:t>assumptions can be</w:t>
      </w:r>
      <w:r w:rsidRPr="00413744">
        <w:rPr>
          <w:rFonts w:cs="Calibri"/>
          <w:color w:val="000000"/>
          <w:szCs w:val="22"/>
          <w:u w:val="single"/>
        </w:rPr>
        <w:t xml:space="preserve"> deleterious because they can be </w:t>
      </w:r>
      <w:r w:rsidRPr="00A87ACC">
        <w:rPr>
          <w:rFonts w:cs="Calibri"/>
          <w:color w:val="000000"/>
          <w:szCs w:val="22"/>
          <w:highlight w:val="cyan"/>
          <w:u w:val="single"/>
          <w:shd w:val="clear" w:color="auto" w:fill="00FF00"/>
        </w:rPr>
        <w:t>used by Whites to justify shooting a Black person</w:t>
      </w:r>
      <w:r w:rsidRPr="00413744">
        <w:rPr>
          <w:rFonts w:cs="Calibri"/>
          <w:color w:val="000000"/>
          <w:szCs w:val="22"/>
          <w:u w:val="single"/>
        </w:rPr>
        <w:t xml:space="preserve"> on the slightest of pretense</w:t>
      </w:r>
      <w:r w:rsidRPr="00413744">
        <w:rPr>
          <w:rFonts w:cs="Calibri"/>
          <w:color w:val="000000"/>
          <w:sz w:val="14"/>
          <w:szCs w:val="14"/>
        </w:rPr>
        <w:t xml:space="preserve"> (</w:t>
      </w:r>
      <w:proofErr w:type="spellStart"/>
      <w:r w:rsidRPr="00413744">
        <w:rPr>
          <w:rFonts w:cs="Calibri"/>
          <w:color w:val="000000"/>
          <w:sz w:val="14"/>
          <w:szCs w:val="14"/>
        </w:rPr>
        <w:t>Gabiddon</w:t>
      </w:r>
      <w:proofErr w:type="spellEnd"/>
      <w:r w:rsidRPr="00413744">
        <w:rPr>
          <w:rFonts w:cs="Calibri"/>
          <w:color w:val="000000"/>
          <w:sz w:val="14"/>
          <w:szCs w:val="14"/>
        </w:rPr>
        <w:t xml:space="preserve"> 2010). </w:t>
      </w:r>
      <w:r w:rsidRPr="00413744">
        <w:rPr>
          <w:rFonts w:cs="Calibri"/>
          <w:color w:val="000000"/>
          <w:szCs w:val="22"/>
          <w:u w:val="single"/>
        </w:rPr>
        <w:t xml:space="preserve">Finally, </w:t>
      </w:r>
      <w:proofErr w:type="gramStart"/>
      <w:r w:rsidRPr="00413744">
        <w:rPr>
          <w:rFonts w:cs="Calibri"/>
          <w:color w:val="000000"/>
          <w:szCs w:val="22"/>
          <w:u w:val="single"/>
        </w:rPr>
        <w:t>African-American</w:t>
      </w:r>
      <w:proofErr w:type="gramEnd"/>
      <w:r w:rsidRPr="00413744">
        <w:rPr>
          <w:rFonts w:cs="Calibri"/>
          <w:color w:val="000000"/>
          <w:szCs w:val="22"/>
          <w:u w:val="single"/>
        </w:rPr>
        <w:t xml:space="preserve"> males represent a group that has been much maligned in the larger society (</w:t>
      </w:r>
      <w:proofErr w:type="spellStart"/>
      <w:r w:rsidRPr="00413744">
        <w:rPr>
          <w:rFonts w:cs="Calibri"/>
          <w:color w:val="000000"/>
          <w:szCs w:val="22"/>
          <w:u w:val="single"/>
        </w:rPr>
        <w:t>Tonry</w:t>
      </w:r>
      <w:proofErr w:type="spellEnd"/>
      <w:r w:rsidRPr="00413744">
        <w:rPr>
          <w:rFonts w:cs="Calibri"/>
          <w:color w:val="000000"/>
          <w:szCs w:val="22"/>
          <w:u w:val="single"/>
        </w:rPr>
        <w:t xml:space="preserve"> 2011). 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413744">
        <w:rPr>
          <w:rFonts w:cs="Calibri"/>
          <w:color w:val="000000"/>
          <w:szCs w:val="22"/>
          <w:u w:val="single"/>
        </w:rPr>
        <w:t>Dottolo</w:t>
      </w:r>
      <w:proofErr w:type="spellEnd"/>
      <w:r w:rsidRPr="00413744">
        <w:rPr>
          <w:rFonts w:cs="Calibri"/>
          <w:color w:val="000000"/>
          <w:szCs w:val="22"/>
          <w:u w:val="single"/>
        </w:rPr>
        <w:t xml:space="preserve"> and Stewart 2008; Karenga 2010; Martin et al. 2001; Smith and Hattery 2009). Thus, </w:t>
      </w:r>
      <w:r w:rsidRPr="00A87ACC">
        <w:rPr>
          <w:rFonts w:cs="Calibri"/>
          <w:color w:val="000000"/>
          <w:szCs w:val="22"/>
          <w:highlight w:val="cyan"/>
          <w:u w:val="single"/>
          <w:shd w:val="clear" w:color="auto" w:fill="00FF00"/>
        </w:rPr>
        <w:t>racism</w:t>
      </w:r>
      <w:r w:rsidRPr="00413744">
        <w:rPr>
          <w:rFonts w:cs="Calibri"/>
          <w:color w:val="000000"/>
          <w:szCs w:val="22"/>
          <w:u w:val="single"/>
        </w:rPr>
        <w:t xml:space="preserve"> and discrimination </w:t>
      </w:r>
      <w:proofErr w:type="gramStart"/>
      <w:r w:rsidRPr="00A87ACC">
        <w:rPr>
          <w:rFonts w:cs="Calibri"/>
          <w:color w:val="000000"/>
          <w:szCs w:val="22"/>
          <w:highlight w:val="cyan"/>
          <w:u w:val="single"/>
          <w:shd w:val="clear" w:color="auto" w:fill="00FF00"/>
        </w:rPr>
        <w:t>heightens</w:t>
      </w:r>
      <w:proofErr w:type="gramEnd"/>
      <w:r w:rsidRPr="00413744">
        <w:rPr>
          <w:rFonts w:cs="Calibri"/>
          <w:color w:val="000000"/>
          <w:szCs w:val="22"/>
          <w:u w:val="single"/>
        </w:rPr>
        <w:t xml:space="preserve"> the psychological </w:t>
      </w:r>
      <w:r w:rsidRPr="00A87ACC">
        <w:rPr>
          <w:rFonts w:cs="Calibri"/>
          <w:color w:val="000000"/>
          <w:szCs w:val="22"/>
          <w:highlight w:val="cyan"/>
          <w:u w:val="single"/>
          <w:shd w:val="clear" w:color="auto" w:fill="00FF00"/>
        </w:rPr>
        <w:t>distress experienced by Blacks</w:t>
      </w:r>
      <w:r w:rsidRPr="00413744">
        <w:rPr>
          <w:rFonts w:cs="Calibri"/>
          <w:color w:val="000000"/>
          <w:szCs w:val="22"/>
          <w:u w:val="single"/>
        </w:rPr>
        <w:t xml:space="preserve"> (Robertson 2011; Pieterse et al. 2012), as well as their decreased mortality in the USA (</w:t>
      </w:r>
      <w:proofErr w:type="spellStart"/>
      <w:r w:rsidRPr="00413744">
        <w:rPr>
          <w:rFonts w:cs="Calibri"/>
          <w:color w:val="000000"/>
          <w:szCs w:val="22"/>
          <w:u w:val="single"/>
        </w:rPr>
        <w:t>Muennig</w:t>
      </w:r>
      <w:proofErr w:type="spellEnd"/>
      <w:r w:rsidRPr="00413744">
        <w:rPr>
          <w:rFonts w:cs="Calibri"/>
          <w:color w:val="000000"/>
          <w:szCs w:val="22"/>
          <w:u w:val="single"/>
        </w:rPr>
        <w:t xml:space="preserve"> and Murphy 2011).</w:t>
      </w:r>
      <w:r w:rsidRPr="00413744">
        <w:rPr>
          <w:rFonts w:cs="Calibri"/>
          <w:color w:val="000000"/>
          <w:sz w:val="14"/>
          <w:szCs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A87ACC">
        <w:rPr>
          <w:rFonts w:cs="Calibri"/>
          <w:color w:val="000000"/>
          <w:szCs w:val="22"/>
          <w:highlight w:val="cyan"/>
          <w:u w:val="single"/>
          <w:shd w:val="clear" w:color="auto" w:fill="00FF00"/>
        </w:rPr>
        <w:t>Blacks are more likely to be the victims of police brutality</w:t>
      </w:r>
      <w:r w:rsidRPr="00413744">
        <w:rPr>
          <w:rFonts w:cs="Calibri"/>
          <w:color w:val="000000"/>
          <w:szCs w:val="22"/>
          <w:u w:val="single"/>
        </w:rPr>
        <w:t xml:space="preserve">. A growing body of scholarly research related to police brutality has revealed that </w:t>
      </w:r>
      <w:r w:rsidRPr="00A87ACC">
        <w:rPr>
          <w:rFonts w:cs="Calibri"/>
          <w:color w:val="000000"/>
          <w:szCs w:val="22"/>
          <w:highlight w:val="cyan"/>
          <w:u w:val="single"/>
          <w:shd w:val="clear" w:color="auto" w:fill="00FF00"/>
        </w:rPr>
        <w:t>Blacks are more likely</w:t>
      </w:r>
      <w:r w:rsidRPr="00413744">
        <w:rPr>
          <w:rFonts w:cs="Calibri"/>
          <w:color w:val="000000"/>
          <w:szCs w:val="22"/>
          <w:u w:val="single"/>
        </w:rPr>
        <w:t xml:space="preserve"> than Whites </w:t>
      </w:r>
      <w:r w:rsidRPr="00A87ACC">
        <w:rPr>
          <w:rFonts w:cs="Calibri"/>
          <w:color w:val="000000"/>
          <w:szCs w:val="22"/>
          <w:highlight w:val="cyan"/>
          <w:u w:val="single"/>
          <w:shd w:val="clear" w:color="auto" w:fill="00FF00"/>
        </w:rPr>
        <w:t>to</w:t>
      </w:r>
      <w:r w:rsidRPr="00413744">
        <w:rPr>
          <w:rFonts w:cs="Calibri"/>
          <w:color w:val="000000"/>
          <w:szCs w:val="22"/>
          <w:u w:val="single"/>
          <w:shd w:val="clear" w:color="auto" w:fill="00FF00"/>
        </w:rPr>
        <w:t xml:space="preserve"> </w:t>
      </w:r>
      <w:r w:rsidRPr="00A87ACC">
        <w:rPr>
          <w:rFonts w:cs="Calibri"/>
          <w:color w:val="000000"/>
          <w:szCs w:val="22"/>
          <w:highlight w:val="cyan"/>
          <w:u w:val="single"/>
          <w:shd w:val="clear" w:color="auto" w:fill="00FF00"/>
        </w:rPr>
        <w:t>make complaints regarding police brutality</w:t>
      </w:r>
      <w:r w:rsidRPr="00413744">
        <w:rPr>
          <w:rFonts w:cs="Calibri"/>
          <w:color w:val="000000"/>
          <w:szCs w:val="22"/>
          <w:u w:val="single"/>
        </w:rPr>
        <w:t xml:space="preserve"> (Smith and Holmes 2003), to be </w:t>
      </w:r>
      <w:r w:rsidRPr="00A87ACC">
        <w:rPr>
          <w:rFonts w:cs="Calibri"/>
          <w:color w:val="000000"/>
          <w:szCs w:val="22"/>
          <w:highlight w:val="cyan"/>
          <w:u w:val="single"/>
          <w:shd w:val="clear" w:color="auto" w:fill="00FF00"/>
        </w:rPr>
        <w:t>accosted while</w:t>
      </w:r>
      <w:r w:rsidRPr="00413744">
        <w:rPr>
          <w:rFonts w:cs="Calibri"/>
          <w:color w:val="000000"/>
          <w:szCs w:val="22"/>
          <w:u w:val="single"/>
        </w:rPr>
        <w:t xml:space="preserve"> operating </w:t>
      </w:r>
      <w:r w:rsidRPr="00A87ACC">
        <w:rPr>
          <w:rFonts w:cs="Calibri"/>
          <w:color w:val="000000"/>
          <w:szCs w:val="22"/>
          <w:highlight w:val="cyan"/>
          <w:u w:val="single"/>
          <w:shd w:val="clear" w:color="auto" w:fill="00FF00"/>
        </w:rPr>
        <w:t>[driving]</w:t>
      </w:r>
      <w:r w:rsidRPr="00413744">
        <w:rPr>
          <w:rFonts w:cs="Calibri"/>
          <w:color w:val="000000"/>
          <w:szCs w:val="22"/>
          <w:u w:val="single"/>
        </w:rPr>
        <w:t xml:space="preserve"> a motorized vehicle (“Driving While Black”), </w:t>
      </w:r>
      <w:r w:rsidRPr="00A87ACC">
        <w:rPr>
          <w:rFonts w:cs="Calibri"/>
          <w:color w:val="000000"/>
          <w:szCs w:val="22"/>
          <w:highlight w:val="cyan"/>
          <w:u w:val="single"/>
          <w:shd w:val="clear" w:color="auto" w:fill="00FF00"/>
        </w:rPr>
        <w:t>and</w:t>
      </w:r>
      <w:r w:rsidRPr="00413744">
        <w:rPr>
          <w:rFonts w:cs="Calibri"/>
          <w:color w:val="000000"/>
          <w:szCs w:val="22"/>
          <w:u w:val="single"/>
        </w:rPr>
        <w:t xml:space="preserve"> to </w:t>
      </w:r>
      <w:r w:rsidRPr="00A87ACC">
        <w:rPr>
          <w:rFonts w:cs="Calibri"/>
          <w:color w:val="000000"/>
          <w:szCs w:val="22"/>
          <w:highlight w:val="cyan"/>
          <w:u w:val="single"/>
          <w:shd w:val="clear" w:color="auto" w:fill="00FF00"/>
        </w:rPr>
        <w:t>underreport how often they are stopped due</w:t>
      </w:r>
      <w:r w:rsidRPr="00413744">
        <w:rPr>
          <w:rFonts w:cs="Calibri"/>
          <w:color w:val="000000"/>
          <w:szCs w:val="22"/>
          <w:u w:val="single"/>
        </w:rPr>
        <w:t xml:space="preserve"> to higher social desirability factors</w:t>
      </w:r>
      <w:r w:rsidRPr="00413744">
        <w:rPr>
          <w:rFonts w:cs="Calibri"/>
          <w:color w:val="000000"/>
          <w:sz w:val="14"/>
          <w:szCs w:val="14"/>
        </w:rPr>
        <w:t xml:space="preserve"> (</w:t>
      </w:r>
      <w:proofErr w:type="spellStart"/>
      <w:r w:rsidRPr="00413744">
        <w:rPr>
          <w:rFonts w:cs="Calibri"/>
          <w:color w:val="000000"/>
          <w:sz w:val="14"/>
          <w:szCs w:val="14"/>
        </w:rPr>
        <w:t>TomaskovicDevey</w:t>
      </w:r>
      <w:proofErr w:type="spellEnd"/>
      <w:r w:rsidRPr="00413744">
        <w:rPr>
          <w:rFonts w:cs="Calibri"/>
          <w:color w:val="000000"/>
          <w:sz w:val="14"/>
          <w:szCs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413744">
        <w:rPr>
          <w:rFonts w:cs="Calibri"/>
          <w:color w:val="000000"/>
          <w:sz w:val="14"/>
          <w:szCs w:val="14"/>
        </w:rPr>
        <w:t>….The</w:t>
      </w:r>
      <w:proofErr w:type="gramEnd"/>
      <w:r w:rsidRPr="00413744">
        <w:rPr>
          <w:rFonts w:cs="Calibri"/>
          <w:color w:val="000000"/>
          <w:sz w:val="14"/>
          <w:szCs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413744">
        <w:rPr>
          <w:rFonts w:cs="Calibri"/>
          <w:color w:val="000000"/>
          <w:sz w:val="14"/>
          <w:szCs w:val="14"/>
        </w:rPr>
        <w:t>Jefferis</w:t>
      </w:r>
      <w:proofErr w:type="spellEnd"/>
      <w:r w:rsidRPr="00413744">
        <w:rPr>
          <w:rFonts w:cs="Calibri"/>
          <w:color w:val="000000"/>
          <w:sz w:val="14"/>
          <w:szCs w:val="14"/>
        </w:rPr>
        <w:t xml:space="preserve"> et al. 2011). </w:t>
      </w:r>
      <w:proofErr w:type="spellStart"/>
      <w:r w:rsidRPr="00413744">
        <w:rPr>
          <w:rFonts w:cs="Calibri"/>
          <w:color w:val="000000"/>
          <w:sz w:val="14"/>
          <w:szCs w:val="14"/>
        </w:rPr>
        <w:t>Tonry</w:t>
      </w:r>
      <w:proofErr w:type="spellEnd"/>
      <w:r w:rsidRPr="00413744">
        <w:rPr>
          <w:rFonts w:cs="Calibri"/>
          <w:color w:val="000000"/>
          <w:sz w:val="14"/>
          <w:szCs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413744">
        <w:rPr>
          <w:rFonts w:cs="Calibri"/>
          <w:color w:val="000000"/>
          <w:sz w:val="14"/>
          <w:szCs w:val="14"/>
        </w:rPr>
        <w:t>Tonry</w:t>
      </w:r>
      <w:proofErr w:type="spellEnd"/>
      <w:r w:rsidRPr="00413744">
        <w:rPr>
          <w:rFonts w:cs="Calibri"/>
          <w:color w:val="000000"/>
          <w:sz w:val="14"/>
          <w:szCs w:val="14"/>
        </w:rPr>
        <w:t xml:space="preserve"> 2011). For instance, 38 % of Whites and 89 % of Blacks viewed the criminal justice system as biased against Blacks (</w:t>
      </w:r>
      <w:proofErr w:type="spellStart"/>
      <w:r w:rsidRPr="00413744">
        <w:rPr>
          <w:rFonts w:cs="Calibri"/>
          <w:color w:val="000000"/>
          <w:sz w:val="14"/>
          <w:szCs w:val="14"/>
        </w:rPr>
        <w:t>Tonry</w:t>
      </w:r>
      <w:proofErr w:type="spellEnd"/>
      <w:r w:rsidRPr="00413744">
        <w:rPr>
          <w:rFonts w:cs="Calibri"/>
          <w:color w:val="000000"/>
          <w:sz w:val="14"/>
          <w:szCs w:val="14"/>
        </w:rPr>
        <w:t xml:space="preserve"> 2011). Additionally, 8 % of Blacks and 56 % of Whites saw the criminal justice system as treating Blacks fairly (</w:t>
      </w:r>
      <w:proofErr w:type="spellStart"/>
      <w:r w:rsidRPr="00413744">
        <w:rPr>
          <w:rFonts w:cs="Calibri"/>
          <w:color w:val="000000"/>
          <w:sz w:val="14"/>
          <w:szCs w:val="14"/>
        </w:rPr>
        <w:t>Tonry</w:t>
      </w:r>
      <w:proofErr w:type="spellEnd"/>
      <w:r w:rsidRPr="00413744">
        <w:rPr>
          <w:rFonts w:cs="Calibri"/>
          <w:color w:val="000000"/>
          <w:sz w:val="14"/>
          <w:szCs w:val="14"/>
        </w:rPr>
        <w:t xml:space="preserve"> 2011). Perhaps most revealing when it comes to facilitating an environment ripe for police brutality against Black males, 68 % of Whites and only 18 % of Whites expressed confidence in law enforcement (</w:t>
      </w:r>
      <w:proofErr w:type="spellStart"/>
      <w:r w:rsidRPr="00413744">
        <w:rPr>
          <w:rFonts w:cs="Calibri"/>
          <w:color w:val="000000"/>
          <w:sz w:val="14"/>
          <w:szCs w:val="14"/>
        </w:rPr>
        <w:t>Tonry</w:t>
      </w:r>
      <w:proofErr w:type="spellEnd"/>
      <w:r w:rsidRPr="00413744">
        <w:rPr>
          <w:rFonts w:cs="Calibri"/>
          <w:color w:val="000000"/>
          <w:sz w:val="14"/>
          <w:szCs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413744">
        <w:rPr>
          <w:rFonts w:cs="Calibri"/>
          <w:color w:val="000000"/>
          <w:sz w:val="14"/>
          <w:szCs w:val="14"/>
        </w:rPr>
        <w:t>Gabbidon</w:t>
      </w:r>
      <w:proofErr w:type="spellEnd"/>
      <w:r w:rsidRPr="00413744">
        <w:rPr>
          <w:rFonts w:cs="Calibri"/>
          <w:color w:val="000000"/>
          <w:sz w:val="14"/>
          <w:szCs w:val="14"/>
        </w:rPr>
        <w:t xml:space="preserve"> and Greene 2013). To make the aforementioned even more clear, according to </w:t>
      </w:r>
      <w:proofErr w:type="spellStart"/>
      <w:r w:rsidRPr="00413744">
        <w:rPr>
          <w:rFonts w:cs="Calibri"/>
          <w:color w:val="000000"/>
          <w:sz w:val="14"/>
          <w:szCs w:val="14"/>
        </w:rPr>
        <w:t>Gabbidon</w:t>
      </w:r>
      <w:proofErr w:type="spellEnd"/>
      <w:r w:rsidRPr="00413744">
        <w:rPr>
          <w:rFonts w:cs="Calibri"/>
          <w:color w:val="000000"/>
          <w:sz w:val="14"/>
          <w:szCs w:val="14"/>
        </w:rPr>
        <w:t xml:space="preserve"> and Greene (2013), “In 2010, the OCR was investigating 17 police departments across the country and monitoring five settlements regarding four police agencies” (pp. 119–120). Plant and </w:t>
      </w:r>
      <w:proofErr w:type="spellStart"/>
      <w:r w:rsidRPr="00413744">
        <w:rPr>
          <w:rFonts w:cs="Calibri"/>
          <w:color w:val="000000"/>
          <w:sz w:val="14"/>
          <w:szCs w:val="14"/>
        </w:rPr>
        <w:t>Peruche</w:t>
      </w:r>
      <w:proofErr w:type="spellEnd"/>
      <w:r w:rsidRPr="00413744">
        <w:rPr>
          <w:rFonts w:cs="Calibri"/>
          <w:color w:val="000000"/>
          <w:sz w:val="14"/>
          <w:szCs w:val="14"/>
        </w:rPr>
        <w:t xml:space="preserv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413744">
        <w:rPr>
          <w:rFonts w:cs="Calibri"/>
          <w:color w:val="000000"/>
          <w:sz w:val="14"/>
          <w:szCs w:val="14"/>
        </w:rPr>
        <w:t>Jefferis</w:t>
      </w:r>
      <w:proofErr w:type="spellEnd"/>
      <w:r w:rsidRPr="00413744">
        <w:rPr>
          <w:rFonts w:cs="Calibri"/>
          <w:color w:val="000000"/>
          <w:sz w:val="14"/>
          <w:szCs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413744">
        <w:rPr>
          <w:rFonts w:cs="Calibri"/>
          <w:color w:val="000000"/>
          <w:sz w:val="14"/>
          <w:szCs w:val="14"/>
        </w:rPr>
        <w:t>African-American</w:t>
      </w:r>
      <w:proofErr w:type="gramEnd"/>
      <w:r w:rsidRPr="00413744">
        <w:rPr>
          <w:rFonts w:cs="Calibri"/>
          <w:color w:val="000000"/>
          <w:sz w:val="14"/>
          <w:szCs w:val="14"/>
        </w:rPr>
        <w:t xml:space="preserve"> (Oliver et al. 2004). Not surprisingly, the more Afrocentric the </w:t>
      </w:r>
      <w:proofErr w:type="gramStart"/>
      <w:r w:rsidRPr="00413744">
        <w:rPr>
          <w:rFonts w:cs="Calibri"/>
          <w:color w:val="000000"/>
          <w:sz w:val="14"/>
          <w:szCs w:val="14"/>
        </w:rPr>
        <w:t>African-American’s</w:t>
      </w:r>
      <w:proofErr w:type="gramEnd"/>
      <w:r w:rsidRPr="00413744">
        <w:rPr>
          <w:rFonts w:cs="Calibri"/>
          <w:color w:val="000000"/>
          <w:sz w:val="14"/>
          <w:szCs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413744">
        <w:rPr>
          <w:rFonts w:cs="Calibri"/>
          <w:color w:val="000000"/>
          <w:sz w:val="14"/>
          <w:szCs w:val="14"/>
        </w:rPr>
        <w:t>Peffley</w:t>
      </w:r>
      <w:proofErr w:type="spellEnd"/>
      <w:r w:rsidRPr="00413744">
        <w:rPr>
          <w:rFonts w:cs="Calibri"/>
          <w:color w:val="000000"/>
          <w:sz w:val="14"/>
          <w:szCs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w:t>
      </w:r>
      <w:proofErr w:type="spellStart"/>
      <w:r w:rsidRPr="00413744">
        <w:rPr>
          <w:rFonts w:cs="Calibri"/>
          <w:color w:val="000000"/>
          <w:sz w:val="14"/>
          <w:szCs w:val="14"/>
        </w:rPr>
        <w:t>Peffley</w:t>
      </w:r>
      <w:proofErr w:type="spellEnd"/>
      <w:r w:rsidRPr="00413744">
        <w:rPr>
          <w:rFonts w:cs="Calibri"/>
          <w:color w:val="000000"/>
          <w:sz w:val="14"/>
          <w:szCs w:val="14"/>
        </w:rPr>
        <w:t xml:space="preserve"> and Hurwitz 2013; </w:t>
      </w:r>
      <w:proofErr w:type="spellStart"/>
      <w:r w:rsidRPr="00413744">
        <w:rPr>
          <w:rFonts w:cs="Calibri"/>
          <w:color w:val="000000"/>
          <w:sz w:val="14"/>
          <w:szCs w:val="14"/>
        </w:rPr>
        <w:t>Tonry</w:t>
      </w:r>
      <w:proofErr w:type="spellEnd"/>
      <w:r w:rsidRPr="00413744">
        <w:rPr>
          <w:rFonts w:cs="Calibri"/>
          <w:color w:val="000000"/>
          <w:sz w:val="14"/>
          <w:szCs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413744">
        <w:rPr>
          <w:rFonts w:cs="Calibri"/>
          <w:color w:val="000000"/>
          <w:sz w:val="14"/>
          <w:szCs w:val="14"/>
        </w:rPr>
        <w:t>Leverentz</w:t>
      </w:r>
      <w:proofErr w:type="spellEnd"/>
      <w:r w:rsidRPr="00413744">
        <w:rPr>
          <w:rFonts w:cs="Calibri"/>
          <w:color w:val="000000"/>
          <w:sz w:val="14"/>
          <w:szCs w:val="14"/>
        </w:rPr>
        <w:t xml:space="preserve"> 2012).</w:t>
      </w:r>
    </w:p>
    <w:p w14:paraId="352FFBCB" w14:textId="58EC5D7C" w:rsidR="00E74B2F" w:rsidRDefault="00E74B2F" w:rsidP="00E74B2F">
      <w:pPr>
        <w:pStyle w:val="Heading2"/>
      </w:pPr>
      <w:r>
        <w:lastRenderedPageBreak/>
        <w:t>AC</w:t>
      </w:r>
    </w:p>
    <w:p w14:paraId="73402E00" w14:textId="77777777" w:rsidR="00E74B2F" w:rsidRDefault="00E74B2F" w:rsidP="00E74B2F">
      <w:pPr>
        <w:pStyle w:val="Heading4"/>
      </w:pPr>
      <w:r>
        <w:t>WATSON 21</w:t>
      </w:r>
    </w:p>
    <w:p w14:paraId="00319CBB" w14:textId="77777777" w:rsidR="00E74B2F" w:rsidRPr="00154547" w:rsidRDefault="00E74B2F" w:rsidP="00E74B2F">
      <w:pPr>
        <w:rPr>
          <w:sz w:val="16"/>
          <w:szCs w:val="18"/>
        </w:rPr>
      </w:pPr>
      <w:r w:rsidRPr="00154547">
        <w:rPr>
          <w:sz w:val="16"/>
          <w:szCs w:val="18"/>
        </w:rPr>
        <w:t xml:space="preserve">Watson, Travis. “Union Construction's Racial Equity and Inclusion Charade (SSIR).” The Racism of Labor Union Construction and Boston's 'White Way', 14 June 2021, https://ssir.org/articles/entry/union_constructions_racial_equity_and_inclusion_charade?scrlybrkr=ad2304d3. </w:t>
      </w:r>
    </w:p>
    <w:p w14:paraId="0A56669D" w14:textId="77777777" w:rsidR="00E74B2F" w:rsidRPr="00F21D2F" w:rsidRDefault="00E74B2F" w:rsidP="00E74B2F">
      <w:r w:rsidRPr="008F72C5">
        <w:rPr>
          <w:sz w:val="8"/>
        </w:rPr>
        <w:t xml:space="preserve">The Catch 22 </w:t>
      </w:r>
      <w:r w:rsidRPr="008F72C5">
        <w:rPr>
          <w:sz w:val="8"/>
          <w:highlight w:val="yellow"/>
        </w:rPr>
        <w:t xml:space="preserve">| </w:t>
      </w:r>
      <w:r w:rsidRPr="008F72C5">
        <w:rPr>
          <w:rStyle w:val="Emphasis"/>
          <w:highlight w:val="yellow"/>
        </w:rPr>
        <w:t xml:space="preserve">White </w:t>
      </w:r>
      <w:r w:rsidRPr="00236F82">
        <w:rPr>
          <w:rStyle w:val="Emphasis"/>
        </w:rPr>
        <w:t xml:space="preserve">union construction </w:t>
      </w:r>
      <w:r w:rsidRPr="008F72C5">
        <w:rPr>
          <w:rStyle w:val="Emphasis"/>
          <w:highlight w:val="yellow"/>
        </w:rPr>
        <w:t>workers often stymie</w:t>
      </w:r>
      <w:r w:rsidRPr="00805956">
        <w:rPr>
          <w:rStyle w:val="Emphasis"/>
        </w:rPr>
        <w:t xml:space="preserve"> prospective </w:t>
      </w:r>
      <w:r w:rsidRPr="008F72C5">
        <w:rPr>
          <w:rStyle w:val="Emphasis"/>
          <w:highlight w:val="yellow"/>
        </w:rPr>
        <w:t xml:space="preserve">Black workers’ attempts to join a union </w:t>
      </w:r>
      <w:r w:rsidRPr="00236F82">
        <w:rPr>
          <w:rStyle w:val="Emphasis"/>
        </w:rPr>
        <w:t>by trapping them in a Catch-</w:t>
      </w:r>
      <w:r w:rsidRPr="00805956">
        <w:rPr>
          <w:rStyle w:val="Emphasis"/>
        </w:rPr>
        <w:t xml:space="preserve">22: </w:t>
      </w:r>
      <w:r w:rsidRPr="008F72C5">
        <w:rPr>
          <w:rStyle w:val="Emphasis"/>
          <w:highlight w:val="yellow"/>
        </w:rPr>
        <w:t xml:space="preserve">requiring the worker to have a job prior to being admitted into a union, but also requiring union membership before getting a </w:t>
      </w:r>
      <w:r w:rsidRPr="008F72C5">
        <w:rPr>
          <w:rStyle w:val="Emphasis"/>
        </w:rPr>
        <w:t>construction</w:t>
      </w:r>
      <w:r w:rsidRPr="00805956">
        <w:rPr>
          <w:rStyle w:val="Emphasis"/>
        </w:rPr>
        <w:t xml:space="preserve"> </w:t>
      </w:r>
      <w:r w:rsidRPr="008F72C5">
        <w:rPr>
          <w:rStyle w:val="Emphasis"/>
          <w:highlight w:val="yellow"/>
        </w:rPr>
        <w:t>job</w:t>
      </w:r>
      <w:r w:rsidRPr="00805956">
        <w:rPr>
          <w:rStyle w:val="Emphasis"/>
        </w:rPr>
        <w:t>.</w:t>
      </w:r>
      <w:r>
        <w:rPr>
          <w:rStyle w:val="Emphasis"/>
        </w:rPr>
        <w:t xml:space="preserve"> </w:t>
      </w:r>
      <w:r w:rsidRPr="008F72C5">
        <w:rPr>
          <w:sz w:val="8"/>
        </w:rPr>
        <w:t xml:space="preserve">Former United Community Construction Workers activist Omar Cannon recalls Black workers being told by white union officers that they “had to be in the union to get a job.” However, the problem, </w:t>
      </w:r>
      <w:hyperlink r:id="rId40" w:anchor="metadata_info_tab_contents" w:tgtFrame="_blank" w:history="1">
        <w:r w:rsidRPr="008F72C5">
          <w:rPr>
            <w:rStyle w:val="Hyperlink"/>
            <w:sz w:val="8"/>
          </w:rPr>
          <w:t>Cannon explains</w:t>
        </w:r>
      </w:hyperlink>
      <w:r w:rsidRPr="008F72C5">
        <w:rPr>
          <w:sz w:val="8"/>
        </w:rPr>
        <w:t xml:space="preserve">, is that “you had to get a job to get in the union.” Former Army veteran and construction worker Gilbert Banks has told a </w:t>
      </w:r>
      <w:hyperlink r:id="rId41" w:tgtFrame="_blank" w:history="1">
        <w:r w:rsidRPr="008F72C5">
          <w:rPr>
            <w:rStyle w:val="Hyperlink"/>
            <w:sz w:val="8"/>
          </w:rPr>
          <w:t>similar story</w:t>
        </w:r>
      </w:hyperlink>
      <w:r w:rsidRPr="008F72C5">
        <w:rPr>
          <w:sz w:val="8"/>
        </w:rPr>
        <w:t xml:space="preserve"> about treatment by foremen and unions: “They’d say, ‘Have you got a (union membership) book?’ I’d say, ‘No.’ ‘Well,’ they said, ‘Go get a book and we’ll give you a job.’ And I’d go to the union and ask them for a book. They’d say, ‘</w:t>
      </w:r>
      <w:proofErr w:type="gramStart"/>
      <w:r w:rsidRPr="008F72C5">
        <w:rPr>
          <w:sz w:val="8"/>
        </w:rPr>
        <w:t>Listen, if</w:t>
      </w:r>
      <w:proofErr w:type="gramEnd"/>
      <w:r w:rsidRPr="008F72C5">
        <w:rPr>
          <w:sz w:val="8"/>
        </w:rPr>
        <w:t xml:space="preserve"> you get the job, we’ll give you a book.’ There was no way of fighting it.” This no-win situation is not a </w:t>
      </w:r>
      <w:r w:rsidRPr="00236F82">
        <w:rPr>
          <w:sz w:val="8"/>
        </w:rPr>
        <w:t xml:space="preserve">coincidence. </w:t>
      </w:r>
      <w:r w:rsidRPr="00236F82">
        <w:rPr>
          <w:rStyle w:val="Emphasis"/>
        </w:rPr>
        <w:t xml:space="preserve">This Catch-22 is a form of structural racism intended to exclude people not already on the inside. </w:t>
      </w:r>
      <w:r w:rsidRPr="00236F82">
        <w:rPr>
          <w:sz w:val="8"/>
        </w:rPr>
        <w:t xml:space="preserve">Stonewalling | Another strategy </w:t>
      </w:r>
      <w:r w:rsidRPr="00236F82">
        <w:rPr>
          <w:rStyle w:val="Emphasis"/>
        </w:rPr>
        <w:t xml:space="preserve">white </w:t>
      </w:r>
      <w:r w:rsidRPr="008F72C5">
        <w:rPr>
          <w:rStyle w:val="Emphasis"/>
          <w:highlight w:val="yellow"/>
        </w:rPr>
        <w:t xml:space="preserve">union </w:t>
      </w:r>
      <w:r w:rsidRPr="00236F82">
        <w:rPr>
          <w:rStyle w:val="Emphasis"/>
          <w:highlight w:val="yellow"/>
        </w:rPr>
        <w:t>members</w:t>
      </w:r>
      <w:r w:rsidRPr="00236F82">
        <w:rPr>
          <w:rStyle w:val="Emphasis"/>
        </w:rPr>
        <w:t xml:space="preserve"> use to </w:t>
      </w:r>
      <w:r w:rsidRPr="008F72C5">
        <w:rPr>
          <w:rStyle w:val="Emphasis"/>
          <w:highlight w:val="yellow"/>
        </w:rPr>
        <w:t xml:space="preserve">frustrate Black workers </w:t>
      </w:r>
      <w:r w:rsidRPr="00236F82">
        <w:rPr>
          <w:rStyle w:val="Emphasis"/>
        </w:rPr>
        <w:t xml:space="preserve">into giving up their effort to join a union is </w:t>
      </w:r>
      <w:r w:rsidRPr="008F72C5">
        <w:rPr>
          <w:rStyle w:val="Emphasis"/>
          <w:highlight w:val="yellow"/>
        </w:rPr>
        <w:t>intentionally refusing communication</w:t>
      </w:r>
      <w:r w:rsidRPr="008F72C5">
        <w:rPr>
          <w:sz w:val="8"/>
        </w:rPr>
        <w:t>, ignoring, and silencing them. Stonewalling effectively blocks Black wo</w:t>
      </w:r>
      <w:r w:rsidRPr="00236F82">
        <w:rPr>
          <w:sz w:val="8"/>
        </w:rPr>
        <w:t xml:space="preserve">rkers from jobs and from unions, even when those workers have superlative skills, training, and experience. For example, former member of the Congress of Racial Equity (CORE) and construction activist </w:t>
      </w:r>
      <w:hyperlink r:id="rId42" w:tgtFrame="_blank" w:history="1">
        <w:r w:rsidRPr="00236F82">
          <w:rPr>
            <w:rStyle w:val="Hyperlink"/>
            <w:sz w:val="8"/>
          </w:rPr>
          <w:t>Oliver Leeds recalls</w:t>
        </w:r>
      </w:hyperlink>
      <w:r w:rsidRPr="00236F82">
        <w:rPr>
          <w:sz w:val="8"/>
        </w:rPr>
        <w:t xml:space="preserve"> how his work as an Army engineer wasn’t enough to even get considered for work and union acceptance: “I was in the Corps of Engineers. And you know what we do? We worked to win the war. We built anything that could be </w:t>
      </w:r>
      <w:proofErr w:type="gramStart"/>
      <w:r w:rsidRPr="00236F82">
        <w:rPr>
          <w:sz w:val="8"/>
        </w:rPr>
        <w:t>built:</w:t>
      </w:r>
      <w:proofErr w:type="gramEnd"/>
      <w:r w:rsidRPr="00236F82">
        <w:rPr>
          <w:sz w:val="8"/>
        </w:rPr>
        <w:t xml:space="preserve"> bridges, tunnels, houses, officers’ quarters, Myers</w:t>
      </w:r>
      <w:r w:rsidRPr="008F72C5">
        <w:rPr>
          <w:sz w:val="8"/>
        </w:rPr>
        <w:t xml:space="preserve"> quarter, roads, and airstrips. We loaded and unloaded ships. We did anything in the way that involved work, construction work. You know, when I got back to the United States, after the war, I couldn’t get a job in construction, that there was no union that would let me in? And there was </w:t>
      </w:r>
      <w:proofErr w:type="gramStart"/>
      <w:r w:rsidRPr="008F72C5">
        <w:rPr>
          <w:sz w:val="8"/>
        </w:rPr>
        <w:t>damn</w:t>
      </w:r>
      <w:proofErr w:type="gramEnd"/>
      <w:r w:rsidRPr="008F72C5">
        <w:rPr>
          <w:sz w:val="8"/>
        </w:rPr>
        <w:t xml:space="preserve"> </w:t>
      </w:r>
      <w:r w:rsidRPr="00236F82">
        <w:rPr>
          <w:sz w:val="8"/>
        </w:rPr>
        <w:t xml:space="preserve">little that I couldn’t do in the way of construction work. They’ll take you and turn you into construction workers in the army, in a segregated army, and then when you get back into civilian life, you can’t get a construction job.” </w:t>
      </w:r>
      <w:r w:rsidRPr="00236F82">
        <w:rPr>
          <w:rStyle w:val="Emphasis"/>
          <w:highlight w:val="yellow"/>
        </w:rPr>
        <w:t>These</w:t>
      </w:r>
      <w:r w:rsidRPr="00236F82">
        <w:rPr>
          <w:rStyle w:val="Emphasis"/>
        </w:rPr>
        <w:t xml:space="preserve"> first two strategies</w:t>
      </w:r>
      <w:r w:rsidRPr="00805956">
        <w:rPr>
          <w:rStyle w:val="Emphasis"/>
        </w:rPr>
        <w:t>—the Catch 22 and stonewalling—</w:t>
      </w:r>
      <w:r w:rsidRPr="008F72C5">
        <w:rPr>
          <w:rStyle w:val="Emphasis"/>
          <w:highlight w:val="yellow"/>
        </w:rPr>
        <w:t>cloak</w:t>
      </w:r>
      <w:r w:rsidRPr="00805956">
        <w:rPr>
          <w:rStyle w:val="Emphasis"/>
        </w:rPr>
        <w:t xml:space="preserve"> the </w:t>
      </w:r>
      <w:r w:rsidRPr="008F72C5">
        <w:rPr>
          <w:rStyle w:val="Emphasis"/>
          <w:highlight w:val="yellow"/>
        </w:rPr>
        <w:t>structural racism</w:t>
      </w:r>
      <w:r w:rsidRPr="00805956">
        <w:rPr>
          <w:rStyle w:val="Emphasis"/>
        </w:rPr>
        <w:t xml:space="preserve"> operating within unions </w:t>
      </w:r>
      <w:r w:rsidRPr="008F72C5">
        <w:rPr>
          <w:rStyle w:val="Emphasis"/>
          <w:highlight w:val="yellow"/>
        </w:rPr>
        <w:t>by displacing the consequence onto the Black person</w:t>
      </w:r>
      <w:r w:rsidRPr="00805956">
        <w:rPr>
          <w:rStyle w:val="Emphasis"/>
        </w:rPr>
        <w:t>: that</w:t>
      </w:r>
      <w:r>
        <w:rPr>
          <w:rStyle w:val="Emphasis"/>
        </w:rPr>
        <w:t xml:space="preserve"> </w:t>
      </w:r>
      <w:r w:rsidRPr="00805956">
        <w:rPr>
          <w:rStyle w:val="Emphasis"/>
        </w:rPr>
        <w:t>they</w:t>
      </w:r>
      <w:r>
        <w:rPr>
          <w:rStyle w:val="Emphasis"/>
        </w:rPr>
        <w:t xml:space="preserve"> </w:t>
      </w:r>
      <w:r w:rsidRPr="00805956">
        <w:rPr>
          <w:rStyle w:val="Emphasis"/>
        </w:rPr>
        <w:t>gave up, or that</w:t>
      </w:r>
      <w:r>
        <w:rPr>
          <w:rStyle w:val="Emphasis"/>
        </w:rPr>
        <w:t xml:space="preserve"> </w:t>
      </w:r>
      <w:r w:rsidRPr="00805956">
        <w:rPr>
          <w:rStyle w:val="Emphasis"/>
        </w:rPr>
        <w:t>they</w:t>
      </w:r>
      <w:r>
        <w:rPr>
          <w:rStyle w:val="Emphasis"/>
        </w:rPr>
        <w:t xml:space="preserve"> </w:t>
      </w:r>
      <w:r w:rsidRPr="00805956">
        <w:rPr>
          <w:rStyle w:val="Emphasis"/>
        </w:rPr>
        <w:t>got frustrated, rather than seeing the mechanisms at work that produced this outcome.</w:t>
      </w:r>
      <w:r>
        <w:rPr>
          <w:rStyle w:val="Emphasis"/>
        </w:rPr>
        <w:t xml:space="preserve"> </w:t>
      </w:r>
      <w:r w:rsidRPr="008F72C5">
        <w:rPr>
          <w:sz w:val="8"/>
        </w:rPr>
        <w:t xml:space="preserve">Biased Gatekeepers | Many construction unions place unemployed members “on the bench” while they wait to be sent to work by dispatchers, the union members who distribute the jobs. Dispatchers play a central role in access to jobs and, therefore, to union entry. However, by intentionally refusing to send Black workers to jobs, racially biased dispatchers play a pivotal role in keeping unions white. In Boston, former construction worker Earl Quick </w:t>
      </w:r>
      <w:hyperlink r:id="rId43" w:tgtFrame="_blank" w:history="1">
        <w:r w:rsidRPr="008F72C5">
          <w:rPr>
            <w:rStyle w:val="Hyperlink"/>
            <w:sz w:val="8"/>
          </w:rPr>
          <w:t>recalls</w:t>
        </w:r>
      </w:hyperlink>
      <w:r w:rsidRPr="008F72C5">
        <w:rPr>
          <w:sz w:val="8"/>
        </w:rPr>
        <w:t xml:space="preserve"> receiving his union book but never being assigned work. “White guys would come in and go right into the business agent’s office and they’d get work and me and the rest of the Black guys would just sit there,” he explains. “I never did work in Boston.” </w:t>
      </w:r>
      <w:hyperlink r:id="rId44" w:tgtFrame="_blank" w:history="1">
        <w:r w:rsidRPr="008F72C5">
          <w:rPr>
            <w:rStyle w:val="Hyperlink"/>
            <w:sz w:val="8"/>
          </w:rPr>
          <w:t>According to</w:t>
        </w:r>
      </w:hyperlink>
      <w:r w:rsidRPr="008F72C5">
        <w:rPr>
          <w:sz w:val="8"/>
        </w:rPr>
        <w:t xml:space="preserve"> the former Northwest American Friends Service Committee Director Arthur Dye, “Some [Black] workers appeared at the hiring hall day after day for several months and were never dispatched.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 Because this is a well-known practice, Black workers have often </w:t>
      </w:r>
      <w:hyperlink r:id="rId45" w:tgtFrame="_blank" w:history="1">
        <w:r w:rsidRPr="008F72C5">
          <w:rPr>
            <w:rStyle w:val="Hyperlink"/>
            <w:sz w:val="8"/>
          </w:rPr>
          <w:t>applied directly to employers</w:t>
        </w:r>
      </w:hyperlink>
      <w:r w:rsidRPr="008F72C5">
        <w:rPr>
          <w:sz w:val="8"/>
        </w:rPr>
        <w:t xml:space="preserve">, going around the union hiring halls. But in most cases, employers are required by union policy to hire only workers referred by union hiring hall dispatchers. And even when employers </w:t>
      </w:r>
      <w:hyperlink r:id="rId46" w:tgtFrame="_blank" w:history="1">
        <w:r w:rsidRPr="008F72C5">
          <w:rPr>
            <w:rStyle w:val="Hyperlink"/>
            <w:sz w:val="8"/>
          </w:rPr>
          <w:t>intentionally</w:t>
        </w:r>
      </w:hyperlink>
      <w:r w:rsidRPr="008F72C5">
        <w:rPr>
          <w:sz w:val="8"/>
        </w:rPr>
        <w:t xml:space="preserve"> seek to diversify their employees and union contractors, dispatchers can thwart this effort. For example, when Robert Lucas, the president of the refrigeration contractor Lewis Refrigeration, who is a white man, </w:t>
      </w:r>
      <w:hyperlink r:id="rId47" w:tgtFrame="_blank" w:history="1">
        <w:r w:rsidRPr="008F72C5">
          <w:rPr>
            <w:rStyle w:val="Hyperlink"/>
            <w:sz w:val="8"/>
          </w:rPr>
          <w:t>called Local Union 32</w:t>
        </w:r>
      </w:hyperlink>
      <w:r w:rsidRPr="008F72C5">
        <w:rPr>
          <w:sz w:val="8"/>
        </w:rPr>
        <w:t xml:space="preserve"> and specifically asked for a Black plumber to be dispatched to his job, the dispatcher reportedly laughed and dismissed his request. </w:t>
      </w:r>
      <w:r w:rsidRPr="00805956">
        <w:rPr>
          <w:rStyle w:val="Emphasis"/>
        </w:rPr>
        <w:t>Discriminatory Testing</w:t>
      </w:r>
      <w:r>
        <w:rPr>
          <w:rStyle w:val="Emphasis"/>
        </w:rPr>
        <w:t xml:space="preserve"> </w:t>
      </w:r>
      <w:r w:rsidRPr="00805956">
        <w:rPr>
          <w:rStyle w:val="Emphasis"/>
        </w:rPr>
        <w:t xml:space="preserve">| </w:t>
      </w:r>
      <w:r w:rsidRPr="00236F82">
        <w:rPr>
          <w:rStyle w:val="Emphasis"/>
        </w:rPr>
        <w:t>Some construction unions require that applicants pass a test for admittance</w:t>
      </w:r>
      <w:r w:rsidRPr="008F72C5">
        <w:rPr>
          <w:rStyle w:val="Emphasis"/>
          <w:highlight w:val="yellow"/>
        </w:rPr>
        <w:t>.</w:t>
      </w:r>
      <w:r w:rsidRPr="00805956">
        <w:rPr>
          <w:rStyle w:val="Emphasis"/>
        </w:rPr>
        <w:t xml:space="preserve"> To keep their membership as white as possible, </w:t>
      </w:r>
      <w:r w:rsidRPr="008F72C5">
        <w:rPr>
          <w:rStyle w:val="Emphasis"/>
          <w:highlight w:val="yellow"/>
        </w:rPr>
        <w:t xml:space="preserve">some local unions </w:t>
      </w:r>
      <w:r w:rsidRPr="008F72C5">
        <w:rPr>
          <w:rStyle w:val="Emphasis"/>
        </w:rPr>
        <w:t xml:space="preserve">went so far as to </w:t>
      </w:r>
      <w:r w:rsidRPr="008F72C5">
        <w:rPr>
          <w:rStyle w:val="Emphasis"/>
          <w:highlight w:val="yellow"/>
        </w:rPr>
        <w:t>pass white applicants regardless of how they scored, while failing nearly every Black applicant</w:t>
      </w:r>
      <w:r w:rsidRPr="00805956">
        <w:rPr>
          <w:rStyle w:val="Emphasis"/>
        </w:rPr>
        <w:t>.</w:t>
      </w:r>
      <w:r w:rsidRPr="008F72C5">
        <w:rPr>
          <w:sz w:val="8"/>
        </w:rPr>
        <w:t xml:space="preserve"> Journalist Gary McMillan reported in the </w:t>
      </w:r>
      <w:hyperlink r:id="rId48" w:tgtFrame="_blank" w:history="1">
        <w:r w:rsidRPr="008F72C5">
          <w:rPr>
            <w:rStyle w:val="Hyperlink"/>
            <w:sz w:val="8"/>
          </w:rPr>
          <w:t>Boston Globe</w:t>
        </w:r>
      </w:hyperlink>
      <w:r w:rsidRPr="008F72C5">
        <w:rPr>
          <w:sz w:val="8"/>
        </w:rPr>
        <w:t xml:space="preserve">, that “in 1980, a federal court in Boston found that the oral section of the exam given by the Ironworkers was so subjective and so open to abuse that it had almost no bearing on ability to do the job. For some reason, the court also found, whites almost always passed the </w:t>
      </w:r>
      <w:proofErr w:type="gramStart"/>
      <w:r w:rsidRPr="008F72C5">
        <w:rPr>
          <w:sz w:val="8"/>
        </w:rPr>
        <w:t>test</w:t>
      </w:r>
      <w:proofErr w:type="gramEnd"/>
      <w:r w:rsidRPr="008F72C5">
        <w:rPr>
          <w:sz w:val="8"/>
        </w:rPr>
        <w:t xml:space="preserve"> but Blacks almost always failed.” This blatant discriminatory testing enables the construction industry to remain an “old-boys club,” and barring entry to people of color keeps their ranks as white as possible going forward. Without equal access to unions, Black workers have been deprived of apprenticeship, mentorship, and other networking opportunities that are crucial to their professional advancement and success. Explicit Racism | </w:t>
      </w:r>
      <w:r w:rsidRPr="008F72C5">
        <w:rPr>
          <w:rStyle w:val="Emphasis"/>
          <w:highlight w:val="yellow"/>
        </w:rPr>
        <w:t>Some white</w:t>
      </w:r>
      <w:r w:rsidRPr="008F72C5">
        <w:rPr>
          <w:rStyle w:val="Emphasis"/>
        </w:rPr>
        <w:t xml:space="preserve"> construction </w:t>
      </w:r>
      <w:r w:rsidRPr="008F72C5">
        <w:rPr>
          <w:rStyle w:val="Emphasis"/>
          <w:highlight w:val="yellow"/>
        </w:rPr>
        <w:t xml:space="preserve">workers take a more overtly racist </w:t>
      </w:r>
      <w:r w:rsidRPr="008F72C5">
        <w:rPr>
          <w:rStyle w:val="Emphasis"/>
        </w:rPr>
        <w:t xml:space="preserve">and aggressive </w:t>
      </w:r>
      <w:r w:rsidRPr="008F72C5">
        <w:rPr>
          <w:rStyle w:val="Emphasis"/>
          <w:highlight w:val="yellow"/>
        </w:rPr>
        <w:t xml:space="preserve">approach </w:t>
      </w:r>
      <w:r w:rsidRPr="008F72C5">
        <w:rPr>
          <w:rStyle w:val="Emphasis"/>
        </w:rPr>
        <w:t xml:space="preserve">to keeping Black membership as low as possible. </w:t>
      </w:r>
      <w:r w:rsidRPr="00236F82">
        <w:rPr>
          <w:rStyle w:val="Emphasis"/>
        </w:rPr>
        <w:t>This strategy has been tactically</w:t>
      </w:r>
      <w:r w:rsidRPr="008F72C5">
        <w:rPr>
          <w:rStyle w:val="Emphasis"/>
        </w:rPr>
        <w:t xml:space="preserve"> </w:t>
      </w:r>
      <w:r w:rsidRPr="00236F82">
        <w:rPr>
          <w:rStyle w:val="Emphasis"/>
        </w:rPr>
        <w:t xml:space="preserve">employed </w:t>
      </w:r>
      <w:r w:rsidRPr="008F72C5">
        <w:rPr>
          <w:rStyle w:val="Emphasis"/>
          <w:highlight w:val="yellow"/>
        </w:rPr>
        <w:t>through the use of racist langua</w:t>
      </w:r>
      <w:r w:rsidRPr="008F72C5">
        <w:rPr>
          <w:rStyle w:val="Emphasis"/>
        </w:rPr>
        <w:t xml:space="preserve">ge </w:t>
      </w:r>
      <w:r w:rsidRPr="008F72C5">
        <w:rPr>
          <w:rStyle w:val="Emphasis"/>
          <w:highlight w:val="yellow"/>
        </w:rPr>
        <w:t>and putting Black workers in dangerous situations</w:t>
      </w:r>
      <w:r w:rsidRPr="008F72C5">
        <w:rPr>
          <w:rStyle w:val="Emphasis"/>
        </w:rPr>
        <w:t xml:space="preserve">. </w:t>
      </w:r>
      <w:r w:rsidRPr="008F72C5">
        <w:rPr>
          <w:sz w:val="8"/>
        </w:rPr>
        <w:t xml:space="preserve">In Seattle, Donald Kelly, a white apprentice in Local 86 </w:t>
      </w:r>
      <w:hyperlink r:id="rId49" w:tgtFrame="_blank" w:history="1">
        <w:r w:rsidRPr="008F72C5">
          <w:rPr>
            <w:rStyle w:val="Hyperlink"/>
            <w:sz w:val="8"/>
          </w:rPr>
          <w:t>recalls hearing</w:t>
        </w:r>
      </w:hyperlink>
      <w:r w:rsidRPr="008F72C5">
        <w:rPr>
          <w:sz w:val="8"/>
        </w:rPr>
        <w:t xml:space="preserve">, “We have no Negro apprentices, and we will never have no Negro apprentices … No Black [expletives] will ever work out of this union as long as I am business agent.” </w:t>
      </w:r>
      <w:r w:rsidRPr="008F72C5">
        <w:rPr>
          <w:rStyle w:val="Emphasis"/>
        </w:rPr>
        <w:t xml:space="preserve">In Boston, </w:t>
      </w:r>
      <w:r w:rsidRPr="008F72C5">
        <w:rPr>
          <w:rStyle w:val="Emphasis"/>
          <w:highlight w:val="yellow"/>
        </w:rPr>
        <w:t xml:space="preserve">Earl Quick had union men </w:t>
      </w:r>
      <w:hyperlink r:id="rId50" w:tgtFrame="_blank" w:history="1">
        <w:r w:rsidRPr="008F72C5">
          <w:rPr>
            <w:rStyle w:val="Emphasis"/>
            <w:highlight w:val="yellow"/>
          </w:rPr>
          <w:t>drop bolts on him and call him the N-word.</w:t>
        </w:r>
      </w:hyperlink>
      <w:r w:rsidRPr="008F72C5">
        <w:rPr>
          <w:sz w:val="8"/>
        </w:rPr>
        <w:t xml:space="preserve"> As McMillan enumerated, “almost every Black construction worker interviewed by the </w:t>
      </w:r>
      <w:hyperlink r:id="rId51" w:tgtFrame="_blank" w:history="1">
        <w:r w:rsidRPr="008F72C5">
          <w:rPr>
            <w:rStyle w:val="Hyperlink"/>
            <w:sz w:val="8"/>
          </w:rPr>
          <w:t>Boston Globe in 1983</w:t>
        </w:r>
      </w:hyperlink>
      <w:r w:rsidRPr="008F72C5">
        <w:rPr>
          <w:sz w:val="8"/>
        </w:rPr>
        <w:t xml:space="preserve"> … has had ‘accidents’ on the job: boards or bolts dropped from above, a steel beam swing very close to his head, live wires left at his feet as he walked by.” But these incidents of overt racism and aggression aren’t just relics of the past. Last year, places like Toronto, Las Vegas, and Portland, Oregon, have had incidents of </w:t>
      </w:r>
      <w:hyperlink r:id="rId52" w:tgtFrame="_blank" w:history="1">
        <w:r w:rsidRPr="008F72C5">
          <w:rPr>
            <w:rStyle w:val="Hyperlink"/>
            <w:sz w:val="8"/>
          </w:rPr>
          <w:t>nooses</w:t>
        </w:r>
      </w:hyperlink>
      <w:r w:rsidRPr="008F72C5">
        <w:rPr>
          <w:sz w:val="8"/>
        </w:rPr>
        <w:t xml:space="preserve"> being left at construction sites. And this year, in Boston, International Brotherhood of Electrical Workers International Vice President Mike Monahan referred to Black people as “</w:t>
      </w:r>
      <w:hyperlink r:id="rId53" w:tgtFrame="_blank" w:history="1">
        <w:r w:rsidRPr="008F72C5">
          <w:rPr>
            <w:rStyle w:val="Hyperlink"/>
            <w:sz w:val="8"/>
          </w:rPr>
          <w:t>colored.</w:t>
        </w:r>
      </w:hyperlink>
      <w:r w:rsidRPr="008F72C5">
        <w:rPr>
          <w:sz w:val="8"/>
        </w:rPr>
        <w:t>” And, in response to my critique about the lack of diversity in union</w:t>
      </w:r>
    </w:p>
    <w:p w14:paraId="2FAB3CC0" w14:textId="77777777" w:rsidR="00E74B2F" w:rsidRPr="00E27D82" w:rsidRDefault="00E74B2F" w:rsidP="00E27D82">
      <w:pPr>
        <w:pStyle w:val="Heading4"/>
      </w:pPr>
      <w:r w:rsidRPr="00E27D82">
        <w:t>VALENTE</w:t>
      </w:r>
    </w:p>
    <w:p w14:paraId="57465DF1" w14:textId="77777777" w:rsidR="00E74B2F" w:rsidRPr="00DF3E22" w:rsidRDefault="00E74B2F" w:rsidP="00E74B2F">
      <w:pPr>
        <w:rPr>
          <w:sz w:val="13"/>
          <w:szCs w:val="15"/>
        </w:rPr>
      </w:pPr>
      <w:r w:rsidRPr="00DF3E22">
        <w:rPr>
          <w:sz w:val="13"/>
          <w:szCs w:val="15"/>
        </w:rPr>
        <w:t xml:space="preserve">Valente, Samantha. “#MeToo inside the Labor Movement.” New Labor Forum, 28 Feb. 2019, https://newlaborforum.cuny.edu/2019/01/24/metoo-inside-the-labor-movement/. </w:t>
      </w:r>
      <w:r>
        <w:rPr>
          <w:sz w:val="13"/>
          <w:szCs w:val="15"/>
        </w:rPr>
        <w:t>// LHP HL</w:t>
      </w:r>
    </w:p>
    <w:p w14:paraId="418ECD17" w14:textId="77777777" w:rsidR="00E74B2F" w:rsidRDefault="00E74B2F" w:rsidP="00E74B2F">
      <w:pPr>
        <w:rPr>
          <w:rStyle w:val="Emphasis"/>
        </w:rPr>
      </w:pPr>
      <w:r w:rsidRPr="00E14752">
        <w:rPr>
          <w:sz w:val="8"/>
        </w:rPr>
        <w:t xml:space="preserve">The #MeToo movement represents an opportunity for the labor movement to authentically connect to the experiences of women in all </w:t>
      </w:r>
      <w:proofErr w:type="gramStart"/>
      <w:r w:rsidRPr="00E14752">
        <w:rPr>
          <w:sz w:val="8"/>
        </w:rPr>
        <w:t>workplaces, and</w:t>
      </w:r>
      <w:proofErr w:type="gramEnd"/>
      <w:r w:rsidRPr="00E14752">
        <w:rPr>
          <w:sz w:val="8"/>
        </w:rPr>
        <w:t xml:space="preserve"> show that a union card means protection from sexual harassment, whether the harasser is the boss or a coworker. To seize that opportunity, the labor movement must confront hard truths and contradictions. Unions have played a mixed role in the long path to reckoning. Sexual harassment violates the fundamental principles of fairness and equity for which unions have fought so hard. Yet, with some notable exceptions, </w:t>
      </w:r>
      <w:r w:rsidRPr="00E14752">
        <w:rPr>
          <w:rStyle w:val="Emphasis"/>
          <w:highlight w:val="yellow"/>
        </w:rPr>
        <w:t>the labor movement has been a bystander</w:t>
      </w:r>
      <w:r w:rsidRPr="00E14752">
        <w:rPr>
          <w:rStyle w:val="Emphasis"/>
        </w:rPr>
        <w:t xml:space="preserve"> or even complicit, especially in </w:t>
      </w:r>
      <w:r w:rsidRPr="00E14752">
        <w:rPr>
          <w:rStyle w:val="Emphasis"/>
          <w:highlight w:val="yellow"/>
        </w:rPr>
        <w:t>male-dominated industries</w:t>
      </w:r>
      <w:r w:rsidRPr="00E14752">
        <w:rPr>
          <w:rStyle w:val="Emphasis"/>
        </w:rPr>
        <w:t xml:space="preserve"> </w:t>
      </w:r>
      <w:r w:rsidRPr="00E14752">
        <w:rPr>
          <w:rStyle w:val="Emphasis"/>
          <w:highlight w:val="yellow"/>
        </w:rPr>
        <w:t>where harassment is</w:t>
      </w:r>
      <w:r w:rsidRPr="00E14752">
        <w:rPr>
          <w:rStyle w:val="Emphasis"/>
        </w:rPr>
        <w:t xml:space="preserve"> most </w:t>
      </w:r>
      <w:r w:rsidRPr="00E14752">
        <w:rPr>
          <w:rStyle w:val="Emphasis"/>
          <w:highlight w:val="yellow"/>
        </w:rPr>
        <w:t>pervasive</w:t>
      </w:r>
      <w:r w:rsidRPr="00E14752">
        <w:rPr>
          <w:sz w:val="8"/>
        </w:rPr>
        <w:t xml:space="preserve">. In handling </w:t>
      </w:r>
      <w:r w:rsidRPr="00E14752">
        <w:rPr>
          <w:rStyle w:val="Emphasis"/>
        </w:rPr>
        <w:t xml:space="preserve">grievances, </w:t>
      </w:r>
      <w:r w:rsidRPr="00E14752">
        <w:rPr>
          <w:rStyle w:val="Emphasis"/>
          <w:highlight w:val="yellow"/>
        </w:rPr>
        <w:t>unions frequently sided with union</w:t>
      </w:r>
      <w:r w:rsidRPr="00E14752">
        <w:rPr>
          <w:rStyle w:val="Emphasis"/>
        </w:rPr>
        <w:t xml:space="preserve"> </w:t>
      </w:r>
      <w:r w:rsidRPr="00E14752">
        <w:rPr>
          <w:rStyle w:val="Emphasis"/>
          <w:highlight w:val="yellow"/>
        </w:rPr>
        <w:t>men who were accused</w:t>
      </w:r>
      <w:r w:rsidRPr="00E14752">
        <w:rPr>
          <w:rStyle w:val="Emphasis"/>
        </w:rPr>
        <w:t xml:space="preserve"> of harassment;</w:t>
      </w:r>
      <w:r w:rsidRPr="00E14752">
        <w:rPr>
          <w:sz w:val="8"/>
        </w:rPr>
        <w:t xml:space="preserve"> unions stood on the sidelines when women unionists brought legal claims that would set the boundaries of acceptable behavior in the workplace; </w:t>
      </w:r>
      <w:r w:rsidRPr="00E14752">
        <w:rPr>
          <w:rStyle w:val="Emphasis"/>
        </w:rPr>
        <w:t xml:space="preserve">and </w:t>
      </w:r>
      <w:r w:rsidRPr="00E14752">
        <w:rPr>
          <w:rStyle w:val="Emphasis"/>
          <w:highlight w:val="yellow"/>
        </w:rPr>
        <w:t>union leaders</w:t>
      </w:r>
      <w:r w:rsidRPr="00E14752">
        <w:rPr>
          <w:rStyle w:val="Emphasis"/>
        </w:rPr>
        <w:t xml:space="preserve"> and members </w:t>
      </w:r>
      <w:r w:rsidRPr="00E14752">
        <w:rPr>
          <w:rStyle w:val="Emphasis"/>
          <w:highlight w:val="yellow"/>
        </w:rPr>
        <w:t>created</w:t>
      </w:r>
      <w:r w:rsidRPr="00E14752">
        <w:rPr>
          <w:rStyle w:val="Emphasis"/>
        </w:rPr>
        <w:t xml:space="preserve"> and fed </w:t>
      </w:r>
      <w:r w:rsidRPr="00E14752">
        <w:rPr>
          <w:rStyle w:val="Emphasis"/>
          <w:highlight w:val="yellow"/>
        </w:rPr>
        <w:t>a</w:t>
      </w:r>
      <w:r w:rsidRPr="00E14752">
        <w:rPr>
          <w:rStyle w:val="Emphasis"/>
        </w:rPr>
        <w:t xml:space="preserve"> </w:t>
      </w:r>
      <w:r w:rsidRPr="00E14752">
        <w:rPr>
          <w:rStyle w:val="Emphasis"/>
          <w:highlight w:val="yellow"/>
        </w:rPr>
        <w:t>hyper-masculine culture</w:t>
      </w:r>
      <w:r w:rsidRPr="00E14752">
        <w:rPr>
          <w:rStyle w:val="Emphasis"/>
        </w:rPr>
        <w:t>—</w:t>
      </w:r>
      <w:r w:rsidRPr="00E14752">
        <w:rPr>
          <w:sz w:val="8"/>
        </w:rPr>
        <w:t>in the union hall and on the shop floor—where harassment was accepted and, too often, condoned. </w:t>
      </w:r>
      <w:bookmarkStart w:id="0" w:name="_ednref1"/>
      <w:r w:rsidRPr="00E14752">
        <w:rPr>
          <w:sz w:val="8"/>
        </w:rPr>
        <w:fldChar w:fldCharType="begin"/>
      </w:r>
      <w:r w:rsidRPr="00E14752">
        <w:rPr>
          <w:sz w:val="8"/>
        </w:rPr>
        <w:instrText xml:space="preserve"> HYPERLINK "https://newlaborforum.cuny.edu/2019/01/24/metoo-inside-the-labor-movement/" \l "_edn1" </w:instrText>
      </w:r>
      <w:r w:rsidRPr="00E14752">
        <w:rPr>
          <w:sz w:val="8"/>
        </w:rPr>
        <w:fldChar w:fldCharType="separate"/>
      </w:r>
      <w:r w:rsidRPr="00E14752">
        <w:rPr>
          <w:rStyle w:val="Hyperlink"/>
          <w:sz w:val="8"/>
        </w:rPr>
        <w:t>[1]</w:t>
      </w:r>
      <w:r w:rsidRPr="00E14752">
        <w:rPr>
          <w:sz w:val="8"/>
        </w:rPr>
        <w:fldChar w:fldCharType="end"/>
      </w:r>
      <w:bookmarkEnd w:id="0"/>
      <w:r w:rsidRPr="00E14752">
        <w:rPr>
          <w:sz w:val="8"/>
        </w:rPr>
        <w:t xml:space="preserve">As former National Labor </w:t>
      </w:r>
      <w:r w:rsidRPr="00E14752">
        <w:rPr>
          <w:sz w:val="8"/>
        </w:rPr>
        <w:lastRenderedPageBreak/>
        <w:t xml:space="preserve">Relations Board Chairperson Wilma Liebman, a union lawyer, explained to Politico, sexual harassment “has been an ongoing problem for unions, especially those that were initially heavily male. </w:t>
      </w:r>
      <w:r w:rsidRPr="00E14752">
        <w:rPr>
          <w:rStyle w:val="Emphasis"/>
        </w:rPr>
        <w:t>It’s been a hard issue to deal with.”</w:t>
      </w:r>
      <w:bookmarkStart w:id="1" w:name="_ednref2"/>
      <w:r w:rsidRPr="00E14752">
        <w:rPr>
          <w:rStyle w:val="Emphasis"/>
        </w:rPr>
        <w:fldChar w:fldCharType="begin"/>
      </w:r>
      <w:r w:rsidRPr="00E14752">
        <w:rPr>
          <w:rStyle w:val="Emphasis"/>
        </w:rPr>
        <w:instrText xml:space="preserve"> HYPERLINK "https://newlaborforum.cuny.edu/2019/01/24/metoo-inside-the-labor-movement/" \l "_edn2" </w:instrText>
      </w:r>
      <w:r w:rsidRPr="00E14752">
        <w:rPr>
          <w:rStyle w:val="Emphasis"/>
        </w:rPr>
        <w:fldChar w:fldCharType="separate"/>
      </w:r>
      <w:r w:rsidRPr="00E14752">
        <w:rPr>
          <w:rStyle w:val="Emphasis"/>
        </w:rPr>
        <w:t>[2]</w:t>
      </w:r>
      <w:r w:rsidRPr="00E14752">
        <w:rPr>
          <w:rStyle w:val="Emphasis"/>
        </w:rPr>
        <w:fldChar w:fldCharType="end"/>
      </w:r>
      <w:bookmarkEnd w:id="1"/>
    </w:p>
    <w:p w14:paraId="2E9D5AF7" w14:textId="77777777" w:rsidR="004A06BB" w:rsidRDefault="004A06BB" w:rsidP="004A06BB">
      <w:pPr>
        <w:pStyle w:val="Heading4"/>
      </w:pPr>
      <w:r>
        <w:t>Link Turn - Climate strike pushes no policy, actually causes harms – SMALL 2</w:t>
      </w:r>
    </w:p>
    <w:p w14:paraId="65B77139" w14:textId="77777777" w:rsidR="004A06BB" w:rsidRDefault="004A06BB" w:rsidP="004A06BB">
      <w:r w:rsidRPr="00A74FF9">
        <w:t xml:space="preserve">Small, Diane. “Why the Climate Strike Is a Useless Act.” </w:t>
      </w:r>
      <w:proofErr w:type="spellStart"/>
      <w:r w:rsidRPr="00A74FF9">
        <w:t>Eluxe</w:t>
      </w:r>
      <w:proofErr w:type="spellEnd"/>
      <w:r w:rsidRPr="00A74FF9">
        <w:t xml:space="preserve"> Magazine, 3 Apr. 2020, https://eluxemagazine.com/culture/articles/why-the-climate-strike-is-a-useless-act/. </w:t>
      </w:r>
      <w:r>
        <w:t>// LHP HL</w:t>
      </w:r>
    </w:p>
    <w:p w14:paraId="497F7A16" w14:textId="77777777" w:rsidR="004A06BB" w:rsidRPr="009A4611" w:rsidRDefault="004A06BB" w:rsidP="004A06BB">
      <w:pPr>
        <w:rPr>
          <w:b/>
          <w:iCs/>
          <w:u w:val="single"/>
        </w:rPr>
      </w:pPr>
      <w:r w:rsidRPr="00BE67AA">
        <w:rPr>
          <w:sz w:val="12"/>
        </w:rPr>
        <w:t>Protests can play an important role in our society – but only when the objective is clear. Stop the War protests mean just that, for example. But the ‘</w:t>
      </w:r>
      <w:r w:rsidRPr="00BE67AA">
        <w:rPr>
          <w:rStyle w:val="Emphasis"/>
          <w:highlight w:val="yellow"/>
        </w:rPr>
        <w:t>climate strike’ has no clear,</w:t>
      </w:r>
      <w:r w:rsidRPr="00A74FF9">
        <w:rPr>
          <w:rStyle w:val="Emphasis"/>
        </w:rPr>
        <w:t xml:space="preserve"> realistic </w:t>
      </w:r>
      <w:r w:rsidRPr="00BE67AA">
        <w:rPr>
          <w:rStyle w:val="Emphasis"/>
          <w:highlight w:val="yellow"/>
        </w:rPr>
        <w:t>goals</w:t>
      </w:r>
      <w:r w:rsidRPr="00A74FF9">
        <w:rPr>
          <w:rStyle w:val="Emphasis"/>
        </w:rPr>
        <w:t xml:space="preserve"> whatsoever</w:t>
      </w:r>
      <w:r w:rsidRPr="00BE67AA">
        <w:rPr>
          <w:sz w:val="12"/>
        </w:rPr>
        <w:t xml:space="preserve">. </w:t>
      </w:r>
      <w:r w:rsidRPr="00BE67AA">
        <w:rPr>
          <w:rStyle w:val="Emphasis"/>
          <w:highlight w:val="yellow"/>
        </w:rPr>
        <w:t>It’s easy to complain</w:t>
      </w:r>
      <w:r w:rsidRPr="00F5504C">
        <w:rPr>
          <w:rStyle w:val="Emphasis"/>
        </w:rPr>
        <w:t xml:space="preserve">, but </w:t>
      </w:r>
      <w:r w:rsidRPr="00BE67AA">
        <w:rPr>
          <w:rStyle w:val="Emphasis"/>
          <w:highlight w:val="yellow"/>
        </w:rPr>
        <w:t>it’s</w:t>
      </w:r>
      <w:r w:rsidRPr="00F5504C">
        <w:rPr>
          <w:rStyle w:val="Emphasis"/>
        </w:rPr>
        <w:t xml:space="preserve"> much </w:t>
      </w:r>
      <w:r w:rsidRPr="00BE67AA">
        <w:rPr>
          <w:rStyle w:val="Emphasis"/>
          <w:highlight w:val="yellow"/>
        </w:rPr>
        <w:t>harder</w:t>
      </w:r>
      <w:r w:rsidRPr="00F5504C">
        <w:rPr>
          <w:rStyle w:val="Emphasis"/>
        </w:rPr>
        <w:t xml:space="preserve"> </w:t>
      </w:r>
      <w:r w:rsidRPr="00BE67AA">
        <w:rPr>
          <w:rStyle w:val="Emphasis"/>
          <w:highlight w:val="yellow"/>
        </w:rPr>
        <w:t>to</w:t>
      </w:r>
      <w:r w:rsidRPr="00F5504C">
        <w:rPr>
          <w:rStyle w:val="Emphasis"/>
        </w:rPr>
        <w:t xml:space="preserve"> </w:t>
      </w:r>
      <w:r w:rsidRPr="00BE67AA">
        <w:rPr>
          <w:rStyle w:val="Emphasis"/>
          <w:highlight w:val="yellow"/>
        </w:rPr>
        <w:t>come up with</w:t>
      </w:r>
      <w:r w:rsidRPr="00F5504C">
        <w:rPr>
          <w:rStyle w:val="Emphasis"/>
        </w:rPr>
        <w:t xml:space="preserve"> – let alone demand – serious, viable </w:t>
      </w:r>
      <w:r w:rsidRPr="00BE67AA">
        <w:rPr>
          <w:rStyle w:val="Emphasis"/>
          <w:highlight w:val="yellow"/>
        </w:rPr>
        <w:t>solutions</w:t>
      </w:r>
      <w:r w:rsidRPr="00F5504C">
        <w:rPr>
          <w:rStyle w:val="Emphasis"/>
        </w:rPr>
        <w:t>.</w:t>
      </w:r>
      <w:r>
        <w:rPr>
          <w:rStyle w:val="Emphasis"/>
        </w:rPr>
        <w:t xml:space="preserve"> </w:t>
      </w:r>
      <w:r w:rsidRPr="00BE67AA">
        <w:rPr>
          <w:sz w:val="12"/>
        </w:rPr>
        <w:t xml:space="preserve">Green energy is a noble goal, but so far, it’s not viable for </w:t>
      </w:r>
      <w:proofErr w:type="spellStart"/>
      <w:r w:rsidRPr="00BE67AA">
        <w:rPr>
          <w:sz w:val="12"/>
        </w:rPr>
        <w:t>fuelling</w:t>
      </w:r>
      <w:proofErr w:type="spellEnd"/>
      <w:r w:rsidRPr="00BE67AA">
        <w:rPr>
          <w:sz w:val="12"/>
        </w:rPr>
        <w:t xml:space="preserve"> most countries – far from it. And even when it works, it often comes with its own issues: for example, </w:t>
      </w:r>
      <w:r w:rsidRPr="00BE67AA">
        <w:rPr>
          <w:rStyle w:val="Emphasis"/>
          <w:highlight w:val="yellow"/>
        </w:rPr>
        <w:t>China’s</w:t>
      </w:r>
      <w:r w:rsidRPr="00F5504C">
        <w:rPr>
          <w:rStyle w:val="Emphasis"/>
        </w:rPr>
        <w:t xml:space="preserve"> ‘green energy’</w:t>
      </w:r>
      <w:r>
        <w:rPr>
          <w:rStyle w:val="Emphasis"/>
        </w:rPr>
        <w:t xml:space="preserve"> </w:t>
      </w:r>
      <w:hyperlink r:id="rId54" w:tgtFrame="_blank" w:history="1">
        <w:r w:rsidRPr="00BE67AA">
          <w:rPr>
            <w:rStyle w:val="Emphasis"/>
            <w:rFonts w:eastAsiaTheme="majorEastAsia"/>
            <w:highlight w:val="yellow"/>
          </w:rPr>
          <w:t>Three Gorges Hydroelectric Dam</w:t>
        </w:r>
      </w:hyperlink>
      <w:r>
        <w:rPr>
          <w:rStyle w:val="Emphasis"/>
          <w:highlight w:val="yellow"/>
        </w:rPr>
        <w:t xml:space="preserve"> </w:t>
      </w:r>
      <w:r w:rsidRPr="00BE67AA">
        <w:rPr>
          <w:rStyle w:val="Emphasis"/>
          <w:highlight w:val="yellow"/>
        </w:rPr>
        <w:t>displaced 1.2 million people</w:t>
      </w:r>
      <w:r w:rsidRPr="00F5504C">
        <w:rPr>
          <w:rStyle w:val="Emphasis"/>
        </w:rPr>
        <w:t>, killed countless numbers of animals and plants, and flooded pristine forests.</w:t>
      </w:r>
      <w:r>
        <w:rPr>
          <w:rStyle w:val="Emphasis"/>
        </w:rPr>
        <w:t xml:space="preserve"> </w:t>
      </w:r>
      <w:r w:rsidRPr="00BE67AA">
        <w:rPr>
          <w:sz w:val="12"/>
        </w:rPr>
        <w:t xml:space="preserve">The Climate Strike is a caprice; a feel-good event that seems to be at least partly designed to give </w:t>
      </w:r>
      <w:hyperlink r:id="rId55" w:history="1">
        <w:r w:rsidRPr="00BE67AA">
          <w:rPr>
            <w:rStyle w:val="Hyperlink"/>
            <w:rFonts w:eastAsiaTheme="majorEastAsia"/>
            <w:sz w:val="12"/>
          </w:rPr>
          <w:t>totally un-eco-friendly companies like Vivienne Westwood</w:t>
        </w:r>
      </w:hyperlink>
      <w:r w:rsidRPr="00BE67AA">
        <w:rPr>
          <w:sz w:val="12"/>
        </w:rPr>
        <w:t xml:space="preserve"> a bit of a greenwashing boost, while acting as something of an excuse for workers and students to bunk off and join a huge street party. </w:t>
      </w:r>
      <w:r w:rsidRPr="00BE67AA">
        <w:rPr>
          <w:rStyle w:val="Emphasis"/>
        </w:rPr>
        <w:t xml:space="preserve">They may feel that they’re doing something positive for the environment, but in the end, </w:t>
      </w:r>
      <w:r w:rsidRPr="00BE67AA">
        <w:rPr>
          <w:rStyle w:val="Emphasis"/>
          <w:highlight w:val="yellow"/>
        </w:rPr>
        <w:t>they will accomplish nothing</w:t>
      </w:r>
      <w:r w:rsidRPr="00BE67AA">
        <w:rPr>
          <w:rStyle w:val="Emphasis"/>
        </w:rPr>
        <w:t>.</w:t>
      </w:r>
      <w:r>
        <w:rPr>
          <w:rStyle w:val="Emphasis"/>
        </w:rPr>
        <w:t xml:space="preserve"> </w:t>
      </w:r>
      <w:r w:rsidRPr="00BE67AA">
        <w:rPr>
          <w:sz w:val="12"/>
        </w:rPr>
        <w:t xml:space="preserve">There’s no doubt the planet needs </w:t>
      </w:r>
      <w:proofErr w:type="gramStart"/>
      <w:r w:rsidRPr="00BE67AA">
        <w:rPr>
          <w:sz w:val="12"/>
        </w:rPr>
        <w:t>saving, but</w:t>
      </w:r>
      <w:proofErr w:type="gramEnd"/>
      <w:r w:rsidRPr="00BE67AA">
        <w:rPr>
          <w:sz w:val="12"/>
        </w:rPr>
        <w:t xml:space="preserve"> gathering a bunch of impassioned protestors (many of whom are too young to vote, even) with zero feasible demands for change is a waste of energy. If people really want to ‘strike’ in an effective way, real sacrifice is necessary. </w:t>
      </w:r>
      <w:r w:rsidRPr="00BE67AA">
        <w:rPr>
          <w:rStyle w:val="Emphasis"/>
          <w:highlight w:val="yellow"/>
        </w:rPr>
        <w:t>We must lower our energy use</w:t>
      </w:r>
      <w:r w:rsidRPr="00BE67AA">
        <w:rPr>
          <w:rStyle w:val="Emphasis"/>
        </w:rPr>
        <w:t xml:space="preserve">. </w:t>
      </w:r>
      <w:r w:rsidRPr="00BE67AA">
        <w:rPr>
          <w:rStyle w:val="Emphasis"/>
          <w:highlight w:val="yellow"/>
        </w:rPr>
        <w:t>Reduce</w:t>
      </w:r>
      <w:r w:rsidRPr="00BE67AA">
        <w:rPr>
          <w:rStyle w:val="Emphasis"/>
        </w:rPr>
        <w:t xml:space="preserve"> our </w:t>
      </w:r>
      <w:r w:rsidRPr="00BE67AA">
        <w:rPr>
          <w:rStyle w:val="Emphasis"/>
          <w:highlight w:val="yellow"/>
        </w:rPr>
        <w:t>consumption</w:t>
      </w:r>
      <w:r w:rsidRPr="00BE67AA">
        <w:rPr>
          <w:rStyle w:val="Emphasis"/>
        </w:rPr>
        <w:t xml:space="preserve">. </w:t>
      </w:r>
      <w:r w:rsidRPr="00BE67AA">
        <w:rPr>
          <w:rStyle w:val="Emphasis"/>
          <w:highlight w:val="yellow"/>
        </w:rPr>
        <w:t>Boycott</w:t>
      </w:r>
      <w:r w:rsidRPr="00BE67AA">
        <w:rPr>
          <w:rStyle w:val="Emphasis"/>
        </w:rPr>
        <w:t xml:space="preserve"> some of the biggest </w:t>
      </w:r>
      <w:r w:rsidRPr="00BE67AA">
        <w:rPr>
          <w:rStyle w:val="Emphasis"/>
          <w:highlight w:val="yellow"/>
        </w:rPr>
        <w:t>corporations</w:t>
      </w:r>
      <w:r w:rsidRPr="00BE67AA">
        <w:rPr>
          <w:rStyle w:val="Emphasis"/>
        </w:rPr>
        <w:t xml:space="preserve"> on the planet. But it seems too few are willing to make those sacrifices.</w:t>
      </w:r>
    </w:p>
    <w:p w14:paraId="3A7B8ACA" w14:textId="77777777" w:rsidR="004A06BB" w:rsidRPr="00CB1D58" w:rsidRDefault="004A06BB" w:rsidP="004A06BB"/>
    <w:p w14:paraId="30883755" w14:textId="77777777" w:rsidR="004A06BB" w:rsidRDefault="004A06BB" w:rsidP="004A06BB">
      <w:pPr>
        <w:pStyle w:val="Heading4"/>
      </w:pPr>
      <w:r>
        <w:t>No Link - Climate change policies aren’t feasible – SMALL 1</w:t>
      </w:r>
    </w:p>
    <w:p w14:paraId="74BF8A72" w14:textId="77777777" w:rsidR="004A06BB" w:rsidRPr="006B1D33" w:rsidRDefault="004A06BB" w:rsidP="004A06BB">
      <w:r w:rsidRPr="00A74FF9">
        <w:t xml:space="preserve">Small, Diane. “Why the Climate Strike Is a Useless Act.” </w:t>
      </w:r>
      <w:proofErr w:type="spellStart"/>
      <w:r w:rsidRPr="00A74FF9">
        <w:t>Eluxe</w:t>
      </w:r>
      <w:proofErr w:type="spellEnd"/>
      <w:r w:rsidRPr="00A74FF9">
        <w:t xml:space="preserve"> Magazine, 3 Apr. 2020, https://eluxemagazine.com/culture/articles/why-the-climate-strike-is-a-useless-act/. </w:t>
      </w:r>
      <w:r>
        <w:t>// LHP HL</w:t>
      </w:r>
    </w:p>
    <w:p w14:paraId="732F3E0F" w14:textId="77777777" w:rsidR="004A06BB" w:rsidRPr="009A4611" w:rsidRDefault="004A06BB" w:rsidP="004A06BB">
      <w:pPr>
        <w:rPr>
          <w:b/>
          <w:iCs/>
          <w:u w:val="single"/>
        </w:rPr>
      </w:pPr>
      <w:r w:rsidRPr="00BA45DB">
        <w:rPr>
          <w:sz w:val="10"/>
        </w:rPr>
        <w:t xml:space="preserve">Let’s consider a more realistic example: </w:t>
      </w:r>
      <w:r w:rsidRPr="00BA45DB">
        <w:rPr>
          <w:rStyle w:val="Emphasis"/>
          <w:highlight w:val="yellow"/>
        </w:rPr>
        <w:t>Ger</w:t>
      </w:r>
      <w:r w:rsidRPr="00BA45DB">
        <w:rPr>
          <w:rStyle w:val="StyleUnderline"/>
          <w:highlight w:val="yellow"/>
        </w:rPr>
        <w:t>many</w:t>
      </w:r>
      <w:r w:rsidRPr="00B461EB">
        <w:rPr>
          <w:rStyle w:val="StyleUnderline"/>
        </w:rPr>
        <w:t xml:space="preserve">. The country </w:t>
      </w:r>
      <w:r w:rsidRPr="00BA45DB">
        <w:rPr>
          <w:rStyle w:val="StyleUnderline"/>
          <w:highlight w:val="yellow"/>
        </w:rPr>
        <w:t>is</w:t>
      </w:r>
      <w:r w:rsidRPr="00B461EB">
        <w:rPr>
          <w:rStyle w:val="StyleUnderline"/>
        </w:rPr>
        <w:t xml:space="preserve"> deeply </w:t>
      </w:r>
      <w:r w:rsidRPr="00BA45DB">
        <w:rPr>
          <w:rStyle w:val="StyleUnderline"/>
          <w:highlight w:val="yellow"/>
        </w:rPr>
        <w:t>committed</w:t>
      </w:r>
      <w:r w:rsidRPr="00B461EB">
        <w:rPr>
          <w:rStyle w:val="StyleUnderline"/>
        </w:rPr>
        <w:t xml:space="preserve"> </w:t>
      </w:r>
      <w:r w:rsidRPr="00BA45DB">
        <w:rPr>
          <w:rStyle w:val="StyleUnderline"/>
          <w:highlight w:val="yellow"/>
        </w:rPr>
        <w:t>to</w:t>
      </w:r>
      <w:r>
        <w:rPr>
          <w:rStyle w:val="StyleUnderline"/>
          <w:highlight w:val="yellow"/>
        </w:rPr>
        <w:t xml:space="preserve"> </w:t>
      </w:r>
      <w:hyperlink r:id="rId56" w:tgtFrame="_blank" w:history="1">
        <w:r w:rsidRPr="00BA45DB">
          <w:rPr>
            <w:rStyle w:val="StyleUnderline"/>
            <w:highlight w:val="yellow"/>
          </w:rPr>
          <w:t>renewable energy</w:t>
        </w:r>
      </w:hyperlink>
      <w:r w:rsidRPr="00B461EB">
        <w:rPr>
          <w:rStyle w:val="StyleUnderline"/>
        </w:rPr>
        <w:t>, and the country has been called “</w:t>
      </w:r>
      <w:hyperlink r:id="rId57" w:anchor="gref" w:tgtFrame="_blank" w:history="1">
        <w:r w:rsidRPr="00B461EB">
          <w:rPr>
            <w:rStyle w:val="StyleUnderline"/>
          </w:rPr>
          <w:t>the world’s first major renewable energy economy</w:t>
        </w:r>
      </w:hyperlink>
      <w:r w:rsidRPr="00B461EB">
        <w:rPr>
          <w:rStyle w:val="StyleUnderline"/>
        </w:rPr>
        <w:t xml:space="preserve">“. However, even </w:t>
      </w:r>
      <w:r w:rsidRPr="00BA45DB">
        <w:rPr>
          <w:rStyle w:val="StyleUnderline"/>
          <w:highlight w:val="yellow"/>
        </w:rPr>
        <w:t>this</w:t>
      </w:r>
      <w:r w:rsidRPr="00B461EB">
        <w:rPr>
          <w:rStyle w:val="StyleUnderline"/>
        </w:rPr>
        <w:t xml:space="preserve"> ecological </w:t>
      </w:r>
      <w:r w:rsidRPr="00BA45DB">
        <w:rPr>
          <w:rStyle w:val="StyleUnderline"/>
          <w:highlight w:val="yellow"/>
        </w:rPr>
        <w:t>powerhouse only used around</w:t>
      </w:r>
      <w:r>
        <w:rPr>
          <w:rStyle w:val="StyleUnderline"/>
          <w:highlight w:val="yellow"/>
        </w:rPr>
        <w:t xml:space="preserve"> </w:t>
      </w:r>
      <w:hyperlink r:id="rId58" w:anchor="52bf5b70ea2b" w:tgtFrame="_blank" w:history="1">
        <w:r w:rsidRPr="00BA45DB">
          <w:rPr>
            <w:rStyle w:val="StyleUnderline"/>
            <w:highlight w:val="yellow"/>
          </w:rPr>
          <w:t>35% green energy in 2018</w:t>
        </w:r>
      </w:hyperlink>
      <w:r w:rsidRPr="00BA45DB">
        <w:rPr>
          <w:sz w:val="10"/>
        </w:rPr>
        <w:t xml:space="preserve">, and as much of Germany’s renewable electricity </w:t>
      </w:r>
      <w:hyperlink r:id="rId59" w:tgtFrame="_blank" w:history="1">
        <w:r w:rsidRPr="00BA45DB">
          <w:rPr>
            <w:rStyle w:val="Hyperlink"/>
            <w:sz w:val="10"/>
          </w:rPr>
          <w:t>comes</w:t>
        </w:r>
      </w:hyperlink>
      <w:r w:rsidRPr="00BA45DB">
        <w:rPr>
          <w:sz w:val="10"/>
        </w:rPr>
        <w:t xml:space="preserve"> from </w:t>
      </w:r>
      <w:r w:rsidRPr="00BA45DB">
        <w:rPr>
          <w:rStyle w:val="Emphasis"/>
          <w:highlight w:val="yellow"/>
        </w:rPr>
        <w:t>biomass</w:t>
      </w:r>
      <w:r w:rsidRPr="00B461EB">
        <w:rPr>
          <w:rStyle w:val="Emphasis"/>
        </w:rPr>
        <w:t>, which scientists</w:t>
      </w:r>
      <w:r>
        <w:rPr>
          <w:rStyle w:val="Emphasis"/>
        </w:rPr>
        <w:t xml:space="preserve"> </w:t>
      </w:r>
      <w:hyperlink r:id="rId60" w:anchor="b819dd97fb98" w:tgtFrame="_self" w:history="1">
        <w:r w:rsidRPr="00B461EB">
          <w:rPr>
            <w:rStyle w:val="Emphasis"/>
          </w:rPr>
          <w:t>view</w:t>
        </w:r>
      </w:hyperlink>
      <w:r>
        <w:rPr>
          <w:rStyle w:val="Emphasis"/>
        </w:rPr>
        <w:t xml:space="preserve"> </w:t>
      </w:r>
      <w:r w:rsidRPr="00BA45DB">
        <w:rPr>
          <w:rStyle w:val="Emphasis"/>
          <w:highlight w:val="yellow"/>
        </w:rPr>
        <w:t>as polluting and environmentally degradin</w:t>
      </w:r>
      <w:r w:rsidRPr="00BA45DB">
        <w:rPr>
          <w:sz w:val="10"/>
          <w:highlight w:val="yellow"/>
        </w:rPr>
        <w:t>g</w:t>
      </w:r>
      <w:r w:rsidRPr="00BA45DB">
        <w:rPr>
          <w:sz w:val="10"/>
        </w:rPr>
        <w:t xml:space="preserve">, as it does from </w:t>
      </w:r>
      <w:proofErr w:type="spellStart"/>
      <w:r w:rsidRPr="00BA45DB">
        <w:rPr>
          <w:sz w:val="10"/>
        </w:rPr>
        <w:t>from</w:t>
      </w:r>
      <w:proofErr w:type="spellEnd"/>
      <w:r w:rsidRPr="00BA45DB">
        <w:rPr>
          <w:sz w:val="10"/>
        </w:rPr>
        <w:t xml:space="preserve"> solar. The country has also run into </w:t>
      </w:r>
      <w:hyperlink r:id="rId61" w:tgtFrame="_blank" w:history="1">
        <w:r w:rsidRPr="00BA45DB">
          <w:rPr>
            <w:rStyle w:val="Hyperlink"/>
            <w:sz w:val="10"/>
          </w:rPr>
          <w:t>numerous technological, economic and political problems</w:t>
        </w:r>
      </w:hyperlink>
      <w:r w:rsidRPr="00BA45DB">
        <w:rPr>
          <w:sz w:val="10"/>
        </w:rPr>
        <w:t xml:space="preserve"> that are stifling its progress in this arena, and </w:t>
      </w:r>
      <w:hyperlink r:id="rId62" w:tgtFrame="_blank" w:history="1">
        <w:r w:rsidRPr="00BA45DB">
          <w:rPr>
            <w:rStyle w:val="Hyperlink"/>
            <w:sz w:val="10"/>
          </w:rPr>
          <w:t xml:space="preserve">Der Spiegel </w:t>
        </w:r>
      </w:hyperlink>
      <w:r w:rsidRPr="00BA45DB">
        <w:rPr>
          <w:sz w:val="10"/>
        </w:rPr>
        <w:t xml:space="preserve">cites a recent estimate that </w:t>
      </w:r>
      <w:r w:rsidRPr="00B461EB">
        <w:rPr>
          <w:rStyle w:val="Emphasis"/>
        </w:rPr>
        <w:t xml:space="preserve">it </w:t>
      </w:r>
      <w:r w:rsidRPr="00BA45DB">
        <w:rPr>
          <w:rStyle w:val="Emphasis"/>
          <w:highlight w:val="yellow"/>
        </w:rPr>
        <w:t>would cost Germany €3.4 trillion</w:t>
      </w:r>
      <w:r w:rsidRPr="00B461EB">
        <w:rPr>
          <w:rStyle w:val="Emphasis"/>
        </w:rPr>
        <w:t xml:space="preserve"> ($3.8 trillion) – or se</w:t>
      </w:r>
      <w:r w:rsidRPr="00BA45DB">
        <w:rPr>
          <w:rStyle w:val="Emphasis"/>
          <w:highlight w:val="yellow"/>
        </w:rPr>
        <w:t>ven times more than it spent from 2000 to 202</w:t>
      </w:r>
      <w:r w:rsidRPr="00B461EB">
        <w:rPr>
          <w:rStyle w:val="Emphasis"/>
        </w:rPr>
        <w:t xml:space="preserve">5 – </w:t>
      </w:r>
      <w:r w:rsidRPr="00BA45DB">
        <w:rPr>
          <w:rStyle w:val="Emphasis"/>
          <w:highlight w:val="yellow"/>
        </w:rPr>
        <w:t>to increase</w:t>
      </w:r>
      <w:r w:rsidRPr="00B461EB">
        <w:rPr>
          <w:rStyle w:val="Emphasis"/>
        </w:rPr>
        <w:t xml:space="preserve"> </w:t>
      </w:r>
      <w:r w:rsidRPr="00BA45DB">
        <w:rPr>
          <w:rStyle w:val="Emphasis"/>
          <w:highlight w:val="yellow"/>
        </w:rPr>
        <w:t>solar</w:t>
      </w:r>
      <w:r w:rsidRPr="00B461EB">
        <w:rPr>
          <w:rStyle w:val="Emphasis"/>
        </w:rPr>
        <w:t xml:space="preserve"> </w:t>
      </w:r>
      <w:r w:rsidRPr="00BA45DB">
        <w:rPr>
          <w:rStyle w:val="Emphasis"/>
          <w:highlight w:val="yellow"/>
        </w:rPr>
        <w:t>and</w:t>
      </w:r>
      <w:r w:rsidRPr="00B461EB">
        <w:rPr>
          <w:rStyle w:val="Emphasis"/>
        </w:rPr>
        <w:t xml:space="preserve"> </w:t>
      </w:r>
      <w:r w:rsidRPr="00BA45DB">
        <w:rPr>
          <w:rStyle w:val="Emphasis"/>
          <w:highlight w:val="yellow"/>
        </w:rPr>
        <w:t>wind</w:t>
      </w:r>
      <w:r w:rsidRPr="00B461EB">
        <w:rPr>
          <w:rStyle w:val="Emphasis"/>
        </w:rPr>
        <w:t xml:space="preserve"> three to five-fold </w:t>
      </w:r>
      <w:r w:rsidRPr="00BA45DB">
        <w:rPr>
          <w:rStyle w:val="Emphasis"/>
          <w:highlight w:val="yellow"/>
        </w:rPr>
        <w:t>by 2050</w:t>
      </w:r>
      <w:r w:rsidRPr="00BA45DB">
        <w:rPr>
          <w:sz w:val="10"/>
        </w:rPr>
        <w:t xml:space="preserve">. That’s a pretty hefty spend for one of the richest countries in the world – one </w:t>
      </w:r>
      <w:r w:rsidRPr="00BA45DB">
        <w:rPr>
          <w:rStyle w:val="Emphasis"/>
          <w:highlight w:val="yellow"/>
        </w:rPr>
        <w:t>that would be</w:t>
      </w:r>
      <w:r w:rsidRPr="00240510">
        <w:rPr>
          <w:rStyle w:val="Emphasis"/>
        </w:rPr>
        <w:t xml:space="preserve"> </w:t>
      </w:r>
      <w:r w:rsidRPr="00BA45DB">
        <w:rPr>
          <w:rStyle w:val="Emphasis"/>
          <w:highlight w:val="yellow"/>
        </w:rPr>
        <w:t>impossible</w:t>
      </w:r>
      <w:r w:rsidRPr="00240510">
        <w:rPr>
          <w:rStyle w:val="Emphasis"/>
        </w:rPr>
        <w:t xml:space="preserve"> to achieve </w:t>
      </w:r>
      <w:r w:rsidRPr="00BA45DB">
        <w:rPr>
          <w:rStyle w:val="Emphasis"/>
          <w:highlight w:val="yellow"/>
        </w:rPr>
        <w:t>for poorer nations</w:t>
      </w:r>
      <w:r w:rsidRPr="00240510">
        <w:rPr>
          <w:rStyle w:val="Emphasis"/>
        </w:rPr>
        <w:t>.</w:t>
      </w:r>
      <w:r>
        <w:rPr>
          <w:rStyle w:val="Emphasis"/>
        </w:rPr>
        <w:t xml:space="preserve"> </w:t>
      </w:r>
      <w:r w:rsidRPr="00BA45DB">
        <w:rPr>
          <w:sz w:val="10"/>
        </w:rPr>
        <w:t xml:space="preserve">Do the climate strikers </w:t>
      </w:r>
      <w:proofErr w:type="spellStart"/>
      <w:r w:rsidRPr="00BA45DB">
        <w:rPr>
          <w:sz w:val="10"/>
        </w:rPr>
        <w:t>realise</w:t>
      </w:r>
      <w:proofErr w:type="spellEnd"/>
      <w:r w:rsidRPr="00BA45DB">
        <w:rPr>
          <w:sz w:val="10"/>
        </w:rPr>
        <w:t xml:space="preserve"> that only the teeniest, tiniest of countries can run on green energy? And that even those with the best intentions to do so are having serious difficulties? </w:t>
      </w:r>
      <w:r w:rsidRPr="00BA45DB">
        <w:rPr>
          <w:rStyle w:val="Emphasis"/>
          <w:highlight w:val="yellow"/>
        </w:rPr>
        <w:t>No strike of any magnitude will change that</w:t>
      </w:r>
      <w:r w:rsidRPr="00240510">
        <w:rPr>
          <w:rStyle w:val="Emphasis"/>
        </w:rPr>
        <w:t>.</w:t>
      </w:r>
    </w:p>
    <w:p w14:paraId="766CAF05" w14:textId="77777777" w:rsidR="004A06BB" w:rsidRDefault="004A06BB" w:rsidP="004A06BB">
      <w:pPr>
        <w:pStyle w:val="Heading4"/>
      </w:pPr>
      <w:r>
        <w:rPr>
          <w:rFonts w:cs="Calibri"/>
          <w:color w:val="000000"/>
        </w:rPr>
        <w:t xml:space="preserve">No Link - Climate strikers </w:t>
      </w:r>
      <w:r>
        <w:rPr>
          <w:rFonts w:cs="Calibri"/>
          <w:color w:val="000000"/>
          <w:u w:val="single"/>
        </w:rPr>
        <w:t>don’t</w:t>
      </w:r>
      <w:r>
        <w:rPr>
          <w:rFonts w:cs="Calibri"/>
          <w:color w:val="000000"/>
        </w:rPr>
        <w:t xml:space="preserve"> have enough leverage.</w:t>
      </w:r>
    </w:p>
    <w:p w14:paraId="42835079" w14:textId="77777777" w:rsidR="004A06BB" w:rsidRDefault="004A06BB" w:rsidP="004A06BB">
      <w:pPr>
        <w:pStyle w:val="NormalWeb"/>
        <w:spacing w:before="0" w:beforeAutospacing="0" w:after="160" w:afterAutospacing="0"/>
      </w:pPr>
      <w:proofErr w:type="spellStart"/>
      <w:r>
        <w:rPr>
          <w:rFonts w:cs="Calibri"/>
          <w:b/>
          <w:bCs/>
          <w:color w:val="000000"/>
          <w:sz w:val="26"/>
          <w:szCs w:val="26"/>
        </w:rPr>
        <w:t>Dolsak</w:t>
      </w:r>
      <w:proofErr w:type="spellEnd"/>
      <w:r>
        <w:rPr>
          <w:rFonts w:cs="Calibri"/>
          <w:b/>
          <w:bCs/>
          <w:color w:val="000000"/>
          <w:sz w:val="26"/>
          <w:szCs w:val="26"/>
        </w:rPr>
        <w:t xml:space="preserve"> and Prakash 19</w:t>
      </w:r>
      <w:r>
        <w:rPr>
          <w:rFonts w:cs="Calibri"/>
          <w:color w:val="000000"/>
          <w:szCs w:val="22"/>
        </w:rPr>
        <w:t xml:space="preserve"> [</w:t>
      </w:r>
      <w:proofErr w:type="spellStart"/>
      <w:r>
        <w:rPr>
          <w:rFonts w:cs="Calibri"/>
          <w:color w:val="000000"/>
          <w:szCs w:val="22"/>
        </w:rPr>
        <w:t>Nives</w:t>
      </w:r>
      <w:proofErr w:type="spellEnd"/>
      <w:r>
        <w:rPr>
          <w:rFonts w:cs="Calibri"/>
          <w:color w:val="000000"/>
          <w:szCs w:val="22"/>
        </w:rPr>
        <w:t xml:space="preserve"> and </w:t>
      </w:r>
      <w:proofErr w:type="spellStart"/>
      <w:r>
        <w:rPr>
          <w:rFonts w:cs="Calibri"/>
          <w:color w:val="000000"/>
          <w:szCs w:val="22"/>
        </w:rPr>
        <w:t>Aseem</w:t>
      </w:r>
      <w:proofErr w:type="spellEnd"/>
      <w:r>
        <w:rPr>
          <w:rFonts w:cs="Calibri"/>
          <w:color w:val="000000"/>
          <w:szCs w:val="22"/>
        </w:rPr>
        <w:t xml:space="preserve">; We write on environmental issues, climate politics and NGOs; “Climate Strikes: What They Accomplish And How They Could Have More Impact,” 9/14/19; Forbes; </w:t>
      </w:r>
      <w:hyperlink r:id="rId63" w:history="1">
        <w:r>
          <w:rPr>
            <w:rStyle w:val="Hyperlink"/>
            <w:rFonts w:cs="Calibri"/>
            <w:color w:val="000000"/>
            <w:szCs w:val="22"/>
          </w:rPr>
          <w:t>https://www.forbes.com/sites/prakashdolsak/2019/09/14/climate-strikes-what-they-accomplish-and-how-they-could-have-more-impact/?sh=2244a9bd5eed</w:t>
        </w:r>
      </w:hyperlink>
      <w:r>
        <w:rPr>
          <w:rFonts w:cs="Calibri"/>
          <w:color w:val="000000"/>
          <w:szCs w:val="22"/>
        </w:rPr>
        <w:t>] Justin</w:t>
      </w:r>
    </w:p>
    <w:p w14:paraId="42B2FCF6" w14:textId="77777777" w:rsidR="004A06BB" w:rsidRDefault="004A06BB" w:rsidP="004A06BB">
      <w:pPr>
        <w:pStyle w:val="NormalWeb"/>
        <w:spacing w:before="0" w:beforeAutospacing="0" w:after="160" w:afterAutospacing="0"/>
      </w:pPr>
      <w:r>
        <w:rPr>
          <w:rFonts w:cs="Calibri"/>
          <w:color w:val="000000"/>
          <w:sz w:val="16"/>
          <w:szCs w:val="16"/>
        </w:rPr>
        <w:t xml:space="preserve">But </w:t>
      </w:r>
      <w:r>
        <w:rPr>
          <w:rFonts w:cs="Calibri"/>
          <w:color w:val="000000"/>
          <w:szCs w:val="22"/>
          <w:u w:val="single"/>
          <w:shd w:val="clear" w:color="auto" w:fill="00FF00"/>
        </w:rPr>
        <w:t>strikers must have</w:t>
      </w:r>
      <w:r>
        <w:rPr>
          <w:rFonts w:cs="Calibri"/>
          <w:color w:val="000000"/>
          <w:szCs w:val="22"/>
          <w:u w:val="single"/>
        </w:rPr>
        <w:t xml:space="preserve"> the </w:t>
      </w:r>
      <w:r>
        <w:rPr>
          <w:rFonts w:cs="Calibri"/>
          <w:b/>
          <w:bCs/>
          <w:color w:val="000000"/>
          <w:szCs w:val="22"/>
          <w:u w:val="single"/>
          <w:shd w:val="clear" w:color="auto" w:fill="00FF00"/>
        </w:rPr>
        <w:t>leverage</w:t>
      </w:r>
      <w:r>
        <w:rPr>
          <w:rFonts w:cs="Calibri"/>
          <w:b/>
          <w:bCs/>
          <w:color w:val="000000"/>
          <w:szCs w:val="22"/>
          <w:u w:val="single"/>
        </w:rPr>
        <w:t xml:space="preserve"> to accomplish their goals</w:t>
      </w:r>
    </w:p>
    <w:p w14:paraId="679F3C63" w14:textId="77777777" w:rsidR="004A06BB" w:rsidRDefault="004A06BB" w:rsidP="004A06BB">
      <w:pPr>
        <w:pStyle w:val="NormalWeb"/>
        <w:spacing w:before="0" w:beforeAutospacing="0" w:after="160" w:afterAutospacing="0"/>
      </w:pPr>
      <w:r>
        <w:rPr>
          <w:rFonts w:cs="Calibri"/>
          <w:color w:val="000000"/>
          <w:szCs w:val="22"/>
          <w:u w:val="single"/>
        </w:rPr>
        <w:lastRenderedPageBreak/>
        <w:t>Strikers represent the demand for climate action</w:t>
      </w:r>
      <w:r>
        <w:rPr>
          <w:rFonts w:cs="Calibri"/>
          <w:color w:val="000000"/>
          <w:sz w:val="16"/>
          <w:szCs w:val="16"/>
        </w:rPr>
        <w:t xml:space="preserve">. But </w:t>
      </w:r>
      <w:r>
        <w:rPr>
          <w:rFonts w:cs="Calibri"/>
          <w:b/>
          <w:bCs/>
          <w:color w:val="000000"/>
          <w:szCs w:val="22"/>
          <w:u w:val="single"/>
          <w:shd w:val="clear" w:color="auto" w:fill="00FF00"/>
        </w:rPr>
        <w:t>who</w:t>
      </w:r>
      <w:r>
        <w:rPr>
          <w:rFonts w:cs="Calibri"/>
          <w:color w:val="000000"/>
          <w:szCs w:val="22"/>
          <w:u w:val="single"/>
          <w:shd w:val="clear" w:color="auto" w:fill="00FF00"/>
        </w:rPr>
        <w:t xml:space="preserve"> will </w:t>
      </w:r>
      <w:r>
        <w:rPr>
          <w:rFonts w:cs="Calibri"/>
          <w:b/>
          <w:bCs/>
          <w:color w:val="000000"/>
          <w:szCs w:val="22"/>
          <w:u w:val="single"/>
          <w:shd w:val="clear" w:color="auto" w:fill="00FF00"/>
        </w:rPr>
        <w:t>supply</w:t>
      </w:r>
      <w:r>
        <w:rPr>
          <w:rFonts w:cs="Calibri"/>
          <w:b/>
          <w:bCs/>
          <w:color w:val="000000"/>
          <w:szCs w:val="22"/>
          <w:u w:val="single"/>
        </w:rPr>
        <w:t xml:space="preserve"> these </w:t>
      </w:r>
      <w:r>
        <w:rPr>
          <w:rFonts w:cs="Calibri"/>
          <w:b/>
          <w:bCs/>
          <w:color w:val="000000"/>
          <w:szCs w:val="22"/>
          <w:u w:val="single"/>
          <w:shd w:val="clear" w:color="auto" w:fill="00FF00"/>
        </w:rPr>
        <w:t>policies and</w:t>
      </w:r>
      <w:r>
        <w:rPr>
          <w:rFonts w:cs="Calibri"/>
          <w:color w:val="000000"/>
          <w:szCs w:val="22"/>
          <w:u w:val="single"/>
          <w:shd w:val="clear" w:color="auto" w:fill="00FF00"/>
        </w:rPr>
        <w:t xml:space="preserve"> what </w:t>
      </w:r>
      <w:r>
        <w:rPr>
          <w:rFonts w:cs="Calibri"/>
          <w:b/>
          <w:bCs/>
          <w:color w:val="000000"/>
          <w:szCs w:val="22"/>
          <w:u w:val="single"/>
          <w:shd w:val="clear" w:color="auto" w:fill="00FF00"/>
        </w:rPr>
        <w:t>leverage</w:t>
      </w:r>
      <w:r>
        <w:rPr>
          <w:rFonts w:cs="Calibri"/>
          <w:color w:val="000000"/>
          <w:szCs w:val="22"/>
          <w:u w:val="single"/>
          <w:shd w:val="clear" w:color="auto" w:fill="00FF00"/>
        </w:rPr>
        <w:t xml:space="preserve"> do strikers have</w:t>
      </w:r>
      <w:r>
        <w:rPr>
          <w:rFonts w:cs="Calibri"/>
          <w:color w:val="000000"/>
          <w:szCs w:val="22"/>
          <w:u w:val="single"/>
        </w:rPr>
        <w:t xml:space="preserve"> over these </w:t>
      </w:r>
      <w:r>
        <w:rPr>
          <w:rFonts w:cs="Calibri"/>
          <w:b/>
          <w:bCs/>
          <w:color w:val="000000"/>
          <w:szCs w:val="22"/>
          <w:u w:val="single"/>
        </w:rPr>
        <w:t>policymakers</w:t>
      </w:r>
      <w:r>
        <w:rPr>
          <w:rFonts w:cs="Calibri"/>
          <w:color w:val="000000"/>
          <w:sz w:val="16"/>
          <w:szCs w:val="16"/>
        </w:rPr>
        <w:t xml:space="preserve">? This is where </w:t>
      </w:r>
      <w:r>
        <w:rPr>
          <w:rFonts w:cs="Calibri"/>
          <w:color w:val="000000"/>
          <w:szCs w:val="22"/>
          <w:u w:val="single"/>
          <w:shd w:val="clear" w:color="auto" w:fill="00FF00"/>
        </w:rPr>
        <w:t>climate strikes</w:t>
      </w:r>
      <w:r>
        <w:rPr>
          <w:rFonts w:cs="Calibri"/>
          <w:color w:val="000000"/>
          <w:szCs w:val="22"/>
          <w:u w:val="single"/>
        </w:rPr>
        <w:t xml:space="preserve"> could </w:t>
      </w:r>
      <w:r>
        <w:rPr>
          <w:rFonts w:cs="Calibri"/>
          <w:b/>
          <w:bCs/>
          <w:color w:val="000000"/>
          <w:szCs w:val="22"/>
          <w:u w:val="single"/>
          <w:shd w:val="clear" w:color="auto" w:fill="00FF00"/>
        </w:rPr>
        <w:t>run into a problem</w:t>
      </w:r>
      <w:r>
        <w:rPr>
          <w:rFonts w:cs="Calibri"/>
          <w:b/>
          <w:bCs/>
          <w:color w:val="000000"/>
          <w:szCs w:val="22"/>
          <w:u w:val="single"/>
        </w:rPr>
        <w:t>.</w:t>
      </w:r>
    </w:p>
    <w:p w14:paraId="62DC85B1" w14:textId="77777777" w:rsidR="004A06BB" w:rsidRDefault="004A06BB" w:rsidP="004A06BB">
      <w:pPr>
        <w:pStyle w:val="NormalWeb"/>
        <w:spacing w:before="0" w:beforeAutospacing="0" w:after="160" w:afterAutospacing="0"/>
      </w:pPr>
      <w:r>
        <w:rPr>
          <w:rFonts w:cs="Calibri"/>
          <w:color w:val="000000"/>
          <w:szCs w:val="22"/>
          <w:u w:val="single"/>
          <w:shd w:val="clear" w:color="auto" w:fill="00FF00"/>
        </w:rPr>
        <w:t>Strikers have leverage when</w:t>
      </w:r>
      <w:r>
        <w:rPr>
          <w:rFonts w:cs="Calibri"/>
          <w:color w:val="000000"/>
          <w:szCs w:val="22"/>
          <w:u w:val="single"/>
        </w:rPr>
        <w:t xml:space="preserve"> their </w:t>
      </w:r>
      <w:r>
        <w:rPr>
          <w:rFonts w:cs="Calibri"/>
          <w:color w:val="000000"/>
          <w:szCs w:val="22"/>
          <w:u w:val="single"/>
          <w:shd w:val="clear" w:color="auto" w:fill="00FF00"/>
        </w:rPr>
        <w:t xml:space="preserve">absence from work </w:t>
      </w:r>
      <w:r>
        <w:rPr>
          <w:rFonts w:cs="Calibri"/>
          <w:b/>
          <w:bCs/>
          <w:color w:val="000000"/>
          <w:szCs w:val="22"/>
          <w:u w:val="single"/>
          <w:shd w:val="clear" w:color="auto" w:fill="00FF00"/>
        </w:rPr>
        <w:t>disrupts</w:t>
      </w:r>
      <w:r>
        <w:rPr>
          <w:rFonts w:cs="Calibri"/>
          <w:b/>
          <w:bCs/>
          <w:color w:val="000000"/>
          <w:szCs w:val="22"/>
          <w:u w:val="single"/>
        </w:rPr>
        <w:t xml:space="preserve"> activities that are valuable to </w:t>
      </w:r>
      <w:r>
        <w:rPr>
          <w:rFonts w:cs="Calibri"/>
          <w:b/>
          <w:bCs/>
          <w:color w:val="000000"/>
          <w:szCs w:val="22"/>
          <w:u w:val="single"/>
          <w:shd w:val="clear" w:color="auto" w:fill="00FF00"/>
        </w:rPr>
        <w:t>policymakers</w:t>
      </w:r>
      <w:r>
        <w:rPr>
          <w:rFonts w:cs="Calibri"/>
          <w:color w:val="000000"/>
          <w:sz w:val="16"/>
          <w:szCs w:val="16"/>
        </w:rPr>
        <w:t xml:space="preserve">. If railway workers go on strike, trains cannot </w:t>
      </w:r>
      <w:proofErr w:type="gramStart"/>
      <w:r>
        <w:rPr>
          <w:rFonts w:cs="Calibri"/>
          <w:color w:val="000000"/>
          <w:sz w:val="16"/>
          <w:szCs w:val="16"/>
        </w:rPr>
        <w:t>run</w:t>
      </w:r>
      <w:proofErr w:type="gramEnd"/>
      <w:r>
        <w:rPr>
          <w:rFonts w:cs="Calibri"/>
          <w:color w:val="000000"/>
          <w:sz w:val="16"/>
          <w:szCs w:val="16"/>
        </w:rPr>
        <w:t xml:space="preserve"> and the public is upset. When airline pilots go on strike, people cannot fly, and airlines lose revenue. By some accounts, the 48-hour strike of British Airways pilots (regarding a pay dispute) in September 2019 will cost the company about £100 million.</w:t>
      </w:r>
    </w:p>
    <w:p w14:paraId="4101CE70" w14:textId="77777777" w:rsidR="004A06BB" w:rsidRDefault="004A06BB" w:rsidP="004A06BB">
      <w:pPr>
        <w:pStyle w:val="NormalWeb"/>
        <w:spacing w:before="0" w:beforeAutospacing="0" w:after="160" w:afterAutospacing="0"/>
      </w:pPr>
      <w:r>
        <w:rPr>
          <w:rFonts w:cs="Calibri"/>
          <w:color w:val="000000"/>
          <w:szCs w:val="22"/>
          <w:u w:val="single"/>
        </w:rPr>
        <w:t>What leverage do the climate strikers have?</w:t>
      </w:r>
      <w:r>
        <w:rPr>
          <w:rFonts w:cs="Calibri"/>
          <w:color w:val="000000"/>
          <w:sz w:val="16"/>
          <w:szCs w:val="16"/>
        </w:rPr>
        <w:t xml:space="preserve"> Assuming most of the strikers are students, </w:t>
      </w:r>
      <w:r>
        <w:rPr>
          <w:rFonts w:cs="Calibri"/>
          <w:color w:val="000000"/>
          <w:szCs w:val="22"/>
          <w:u w:val="single"/>
          <w:shd w:val="clear" w:color="auto" w:fill="00FF00"/>
        </w:rPr>
        <w:t>what costs might</w:t>
      </w:r>
      <w:r>
        <w:rPr>
          <w:rFonts w:cs="Calibri"/>
          <w:color w:val="000000"/>
          <w:szCs w:val="22"/>
          <w:u w:val="single"/>
        </w:rPr>
        <w:t xml:space="preserve"> their </w:t>
      </w:r>
      <w:r>
        <w:rPr>
          <w:rFonts w:cs="Calibri"/>
          <w:color w:val="000000"/>
          <w:szCs w:val="22"/>
          <w:u w:val="single"/>
          <w:shd w:val="clear" w:color="auto" w:fill="00FF00"/>
        </w:rPr>
        <w:t>strikes impose on</w:t>
      </w:r>
      <w:r>
        <w:rPr>
          <w:rFonts w:cs="Calibri"/>
          <w:color w:val="000000"/>
          <w:szCs w:val="22"/>
          <w:u w:val="single"/>
        </w:rPr>
        <w:t xml:space="preserve"> the </w:t>
      </w:r>
      <w:r>
        <w:rPr>
          <w:rFonts w:cs="Calibri"/>
          <w:b/>
          <w:bCs/>
          <w:color w:val="000000"/>
          <w:szCs w:val="22"/>
          <w:u w:val="single"/>
          <w:shd w:val="clear" w:color="auto" w:fill="00FF00"/>
        </w:rPr>
        <w:t>actors</w:t>
      </w:r>
      <w:r>
        <w:rPr>
          <w:rFonts w:cs="Calibri"/>
          <w:b/>
          <w:bCs/>
          <w:color w:val="000000"/>
          <w:szCs w:val="22"/>
          <w:u w:val="single"/>
        </w:rPr>
        <w:t xml:space="preserve"> that need to change their climate policies</w:t>
      </w:r>
      <w:r>
        <w:rPr>
          <w:rFonts w:cs="Calibri"/>
          <w:color w:val="000000"/>
          <w:sz w:val="16"/>
          <w:szCs w:val="16"/>
        </w:rPr>
        <w:t xml:space="preserve"> (namely, governments and fossil fuel firms)?</w:t>
      </w:r>
    </w:p>
    <w:p w14:paraId="7D59712E" w14:textId="77777777" w:rsidR="004A06BB" w:rsidRDefault="004A06BB" w:rsidP="004A06BB">
      <w:pPr>
        <w:pStyle w:val="NormalWeb"/>
        <w:spacing w:before="0" w:beforeAutospacing="0" w:after="160" w:afterAutospacing="0"/>
        <w:rPr>
          <w:rFonts w:cs="Calibri"/>
          <w:b/>
          <w:bCs/>
          <w:color w:val="000000"/>
          <w:szCs w:val="22"/>
          <w:u w:val="single"/>
        </w:rPr>
      </w:pPr>
      <w:r>
        <w:rPr>
          <w:rFonts w:cs="Calibri"/>
          <w:color w:val="000000"/>
          <w:szCs w:val="22"/>
          <w:u w:val="single"/>
          <w:shd w:val="clear" w:color="auto" w:fill="00FF00"/>
        </w:rPr>
        <w:t>Student strikes</w:t>
      </w:r>
      <w:r>
        <w:rPr>
          <w:rFonts w:cs="Calibri"/>
          <w:color w:val="000000"/>
          <w:szCs w:val="22"/>
          <w:u w:val="single"/>
        </w:rPr>
        <w:t xml:space="preserve"> probably </w:t>
      </w:r>
      <w:r>
        <w:rPr>
          <w:rFonts w:cs="Calibri"/>
          <w:b/>
          <w:bCs/>
          <w:color w:val="000000"/>
          <w:szCs w:val="22"/>
          <w:u w:val="single"/>
          <w:shd w:val="clear" w:color="auto" w:fill="00FF00"/>
        </w:rPr>
        <w:t>do not</w:t>
      </w:r>
      <w:r>
        <w:rPr>
          <w:rFonts w:cs="Calibri"/>
          <w:color w:val="000000"/>
          <w:szCs w:val="22"/>
          <w:u w:val="single"/>
          <w:shd w:val="clear" w:color="auto" w:fill="00FF00"/>
        </w:rPr>
        <w:t xml:space="preserve"> disrupt the government </w:t>
      </w:r>
      <w:r>
        <w:rPr>
          <w:rFonts w:cs="Calibri"/>
          <w:b/>
          <w:bCs/>
          <w:color w:val="000000"/>
          <w:szCs w:val="22"/>
          <w:u w:val="single"/>
          <w:shd w:val="clear" w:color="auto" w:fill="00FF00"/>
        </w:rPr>
        <w:t>or</w:t>
      </w:r>
      <w:r>
        <w:rPr>
          <w:rFonts w:cs="Calibri"/>
          <w:color w:val="000000"/>
          <w:szCs w:val="22"/>
          <w:u w:val="single"/>
          <w:shd w:val="clear" w:color="auto" w:fill="00FF00"/>
        </w:rPr>
        <w:t xml:space="preserve"> fossil fuel firms</w:t>
      </w:r>
      <w:r>
        <w:rPr>
          <w:rFonts w:cs="Calibri"/>
          <w:color w:val="000000"/>
          <w:szCs w:val="22"/>
          <w:u w:val="single"/>
        </w:rPr>
        <w:t xml:space="preserve">. The </w:t>
      </w:r>
      <w:r>
        <w:rPr>
          <w:rFonts w:cs="Calibri"/>
          <w:b/>
          <w:bCs/>
          <w:color w:val="000000"/>
          <w:szCs w:val="22"/>
          <w:u w:val="single"/>
          <w:shd w:val="clear" w:color="auto" w:fill="00FF00"/>
        </w:rPr>
        <w:t>main bearer</w:t>
      </w:r>
      <w:r>
        <w:rPr>
          <w:rFonts w:cs="Calibri"/>
          <w:color w:val="000000"/>
          <w:szCs w:val="22"/>
          <w:u w:val="single"/>
        </w:rPr>
        <w:t xml:space="preserve"> of these costs </w:t>
      </w:r>
      <w:r>
        <w:rPr>
          <w:rFonts w:cs="Calibri"/>
          <w:color w:val="000000"/>
          <w:szCs w:val="22"/>
          <w:u w:val="single"/>
          <w:shd w:val="clear" w:color="auto" w:fill="00FF00"/>
        </w:rPr>
        <w:t>are</w:t>
      </w:r>
      <w:r>
        <w:rPr>
          <w:rFonts w:cs="Calibri"/>
          <w:color w:val="000000"/>
          <w:szCs w:val="22"/>
          <w:u w:val="single"/>
        </w:rPr>
        <w:t xml:space="preserve"> the </w:t>
      </w:r>
      <w:r>
        <w:rPr>
          <w:rFonts w:cs="Calibri"/>
          <w:b/>
          <w:bCs/>
          <w:color w:val="000000"/>
          <w:szCs w:val="22"/>
          <w:u w:val="single"/>
        </w:rPr>
        <w:t xml:space="preserve">conscientious </w:t>
      </w:r>
      <w:r>
        <w:rPr>
          <w:rFonts w:cs="Calibri"/>
          <w:b/>
          <w:bCs/>
          <w:color w:val="000000"/>
          <w:szCs w:val="22"/>
          <w:u w:val="single"/>
          <w:shd w:val="clear" w:color="auto" w:fill="00FF00"/>
        </w:rPr>
        <w:t>teachers</w:t>
      </w:r>
      <w:r>
        <w:rPr>
          <w:rFonts w:cs="Calibri"/>
          <w:color w:val="000000"/>
          <w:szCs w:val="22"/>
          <w:u w:val="single"/>
        </w:rPr>
        <w:t xml:space="preserve"> who need to figure out how they are going to </w:t>
      </w:r>
      <w:r>
        <w:rPr>
          <w:rFonts w:cs="Calibri"/>
          <w:b/>
          <w:bCs/>
          <w:color w:val="000000"/>
          <w:szCs w:val="22"/>
          <w:u w:val="single"/>
        </w:rPr>
        <w:t>make up for the lost teaching time.</w:t>
      </w:r>
    </w:p>
    <w:p w14:paraId="51D3AD79" w14:textId="77777777" w:rsidR="00E27D82" w:rsidRPr="00E14752" w:rsidRDefault="00E27D82" w:rsidP="00E74B2F">
      <w:pPr>
        <w:rPr>
          <w:sz w:val="8"/>
        </w:rPr>
      </w:pPr>
    </w:p>
    <w:p w14:paraId="2C2D3E7C" w14:textId="77777777" w:rsidR="00BF7D28" w:rsidRPr="00A008FE" w:rsidRDefault="00BF7D28" w:rsidP="00BF7D28">
      <w:pPr>
        <w:pStyle w:val="Heading4"/>
        <w:rPr>
          <w:rFonts w:cs="Calibri"/>
        </w:rPr>
      </w:pPr>
      <w:bookmarkStart w:id="2" w:name="_Hlk51445014"/>
      <w:r>
        <w:rPr>
          <w:rFonts w:cs="Calibri"/>
        </w:rPr>
        <w:t xml:space="preserve">No impact – even if they get access to the impact don’t vote on it - </w:t>
      </w:r>
      <w:r w:rsidRPr="00A008FE">
        <w:rPr>
          <w:rFonts w:cs="Calibri"/>
        </w:rPr>
        <w:t xml:space="preserve">Extinction from warming requires </w:t>
      </w:r>
      <w:r w:rsidRPr="00A008FE">
        <w:rPr>
          <w:rFonts w:cs="Calibri"/>
          <w:u w:val="single"/>
        </w:rPr>
        <w:t>12 degrees</w:t>
      </w:r>
      <w:r w:rsidRPr="00A008FE">
        <w:rPr>
          <w:rFonts w:cs="Calibri"/>
        </w:rPr>
        <w:t xml:space="preserve">, </w:t>
      </w:r>
      <w:r w:rsidRPr="00A008FE">
        <w:rPr>
          <w:rFonts w:cs="Calibri"/>
          <w:u w:val="single"/>
        </w:rPr>
        <w:t>far greater</w:t>
      </w:r>
      <w:r w:rsidRPr="00A008FE">
        <w:rPr>
          <w:rFonts w:cs="Calibri"/>
        </w:rPr>
        <w:t xml:space="preserve"> than their internal link, and intervening actors will solve before then </w:t>
      </w:r>
    </w:p>
    <w:p w14:paraId="5EC2EC91" w14:textId="77777777" w:rsidR="00BF7D28" w:rsidRPr="00A008FE" w:rsidRDefault="00BF7D28" w:rsidP="00BF7D28">
      <w:r w:rsidRPr="00A008FE">
        <w:t xml:space="preserve">Sebastian </w:t>
      </w:r>
      <w:r w:rsidRPr="00A008FE">
        <w:rPr>
          <w:rStyle w:val="Style13ptBold"/>
        </w:rPr>
        <w:t>Farquhar 17</w:t>
      </w:r>
      <w:r w:rsidRPr="00A008FE">
        <w:t>, leads the Global Priorities Project (GPP) at the Centre for Effective Altruism, et al., 2017, “Existential Risk: Diplomacy and Governance,” https://www.fhi.ox.ac.uk/wp-content/uploads/Existential-Risks-2017-01-23.pdf</w:t>
      </w:r>
    </w:p>
    <w:p w14:paraId="76FA687D" w14:textId="77777777" w:rsidR="00BF7D28" w:rsidRDefault="00BF7D28" w:rsidP="00BF7D28">
      <w:r w:rsidRPr="00A008FE">
        <w:rPr>
          <w:rStyle w:val="StyleUnderline"/>
        </w:rPr>
        <w:t xml:space="preserve">The </w:t>
      </w:r>
      <w:r w:rsidRPr="00A008FE">
        <w:rPr>
          <w:rStyle w:val="Emphasis"/>
        </w:rPr>
        <w:t>most likely</w:t>
      </w:r>
      <w:r w:rsidRPr="00A008FE">
        <w:rPr>
          <w:rStyle w:val="StyleUnderline"/>
        </w:rPr>
        <w:t xml:space="preserve"> levels of global </w:t>
      </w:r>
      <w:r w:rsidRPr="00C477FC">
        <w:rPr>
          <w:rStyle w:val="StyleUnderline"/>
          <w:highlight w:val="green"/>
        </w:rPr>
        <w:t xml:space="preserve">warming </w:t>
      </w:r>
      <w:r w:rsidRPr="00A008FE">
        <w:rPr>
          <w:rStyle w:val="StyleUnderline"/>
        </w:rPr>
        <w:t xml:space="preserve">are </w:t>
      </w:r>
      <w:r w:rsidRPr="00C477FC">
        <w:rPr>
          <w:rStyle w:val="Emphasis"/>
          <w:highlight w:val="green"/>
        </w:rPr>
        <w:t>very unlikely to cause</w:t>
      </w:r>
      <w:r w:rsidRPr="00A008FE">
        <w:rPr>
          <w:rStyle w:val="Emphasis"/>
        </w:rPr>
        <w:t xml:space="preserve"> human </w:t>
      </w:r>
      <w:r w:rsidRPr="00C477FC">
        <w:rPr>
          <w:rStyle w:val="Emphasis"/>
          <w:highlight w:val="gree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C477FC">
        <w:rPr>
          <w:rStyle w:val="Emphasis"/>
          <w:highlight w:val="green"/>
        </w:rPr>
        <w:t>12°C</w:t>
      </w:r>
      <w:r w:rsidRPr="00C477FC">
        <w:rPr>
          <w:rStyle w:val="StyleUnderline"/>
          <w:highlight w:val="green"/>
        </w:rPr>
        <w:t xml:space="preserve"> would render most</w:t>
      </w:r>
      <w:r w:rsidRPr="00A008FE">
        <w:rPr>
          <w:rStyle w:val="StyleUnderline"/>
        </w:rPr>
        <w:t xml:space="preserve"> of the planet </w:t>
      </w:r>
      <w:r w:rsidRPr="00C477FC">
        <w:rPr>
          <w:rStyle w:val="StyleUnderline"/>
          <w:highlight w:val="green"/>
        </w:rPr>
        <w:t>uninhabitable</w:t>
      </w:r>
      <w:r w:rsidRPr="00A008FE">
        <w:t xml:space="preserve">,16 and would completely devastate agriculture.17 This would pose an extreme threat to human </w:t>
      </w:r>
      <w:proofErr w:type="spellStart"/>
      <w:r w:rsidRPr="00A008FE">
        <w:t>civilisation</w:t>
      </w:r>
      <w:proofErr w:type="spellEnd"/>
      <w:r w:rsidRPr="00A008FE">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C477FC">
        <w:rPr>
          <w:rStyle w:val="Emphasis"/>
          <w:highlight w:val="green"/>
        </w:rPr>
        <w:t>humanity is able to adapt</w:t>
      </w:r>
      <w:r w:rsidRPr="00A008FE">
        <w:t xml:space="preserve"> enough </w:t>
      </w:r>
      <w:r w:rsidRPr="00C477FC">
        <w:rPr>
          <w:rStyle w:val="StyleUnderline"/>
          <w:highlight w:val="green"/>
        </w:rPr>
        <w:t xml:space="preserve">to avoid extinction in </w:t>
      </w:r>
      <w:r w:rsidRPr="00A008FE">
        <w:rPr>
          <w:rStyle w:val="Emphasis"/>
        </w:rPr>
        <w:t xml:space="preserve">even very </w:t>
      </w:r>
      <w:r w:rsidRPr="00C477FC">
        <w:rPr>
          <w:rStyle w:val="Emphasis"/>
          <w:highlight w:val="gree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w:t>
      </w:r>
      <w:r w:rsidRPr="00A008FE">
        <w:lastRenderedPageBreak/>
        <w:t xml:space="preserve">estimate that </w:t>
      </w:r>
      <w:r w:rsidRPr="00A008FE">
        <w:rPr>
          <w:rStyle w:val="StyleUnderline"/>
        </w:rPr>
        <w:t>if we continue to pursue a medium-high emissions pathway</w:t>
      </w:r>
      <w:r w:rsidRPr="00A008FE">
        <w:t xml:space="preserve">, the </w:t>
      </w:r>
      <w:r w:rsidRPr="00C477FC">
        <w:rPr>
          <w:rStyle w:val="StyleUnderline"/>
          <w:highlight w:val="green"/>
        </w:rPr>
        <w:t>probability of</w:t>
      </w:r>
      <w:r w:rsidRPr="00A008FE">
        <w:rPr>
          <w:rStyle w:val="StyleUnderline"/>
        </w:rPr>
        <w:t xml:space="preserve"> eventual warming of </w:t>
      </w:r>
      <w:r w:rsidRPr="00C477FC">
        <w:rPr>
          <w:rStyle w:val="StyleUnderline"/>
          <w:highlight w:val="green"/>
        </w:rPr>
        <w:t>6°C is</w:t>
      </w:r>
      <w:r w:rsidRPr="00A008FE">
        <w:rPr>
          <w:rStyle w:val="StyleUnderline"/>
        </w:rPr>
        <w:t xml:space="preserve"> around </w:t>
      </w:r>
      <w:r w:rsidRPr="00C477FC">
        <w:rPr>
          <w:rStyle w:val="Emphasis"/>
          <w:highlight w:val="green"/>
        </w:rPr>
        <w:t>10%</w:t>
      </w:r>
      <w:r w:rsidRPr="00A008FE">
        <w:t xml:space="preserve">,23 </w:t>
      </w:r>
      <w:r w:rsidRPr="00C477FC">
        <w:rPr>
          <w:rStyle w:val="StyleUnderline"/>
          <w:highlight w:val="green"/>
        </w:rPr>
        <w:t>and</w:t>
      </w:r>
      <w:r w:rsidRPr="00A008FE">
        <w:t xml:space="preserve"> of </w:t>
      </w:r>
      <w:r w:rsidRPr="00C477FC">
        <w:rPr>
          <w:rStyle w:val="StyleUnderline"/>
          <w:highlight w:val="green"/>
        </w:rPr>
        <w:t>10°C is</w:t>
      </w:r>
      <w:r w:rsidRPr="00A008FE">
        <w:t xml:space="preserve"> around </w:t>
      </w:r>
      <w:r w:rsidRPr="00C477FC">
        <w:rPr>
          <w:rStyle w:val="Emphasis"/>
          <w:highlight w:val="green"/>
        </w:rPr>
        <w:t>3%</w:t>
      </w:r>
      <w:r w:rsidRPr="00A008FE">
        <w:t xml:space="preserve">.24 </w:t>
      </w:r>
      <w:r w:rsidRPr="00C477FC">
        <w:rPr>
          <w:rStyle w:val="StyleUnderline"/>
          <w:highlight w:val="green"/>
        </w:rPr>
        <w:t>These</w:t>
      </w:r>
      <w:r w:rsidRPr="00A008FE">
        <w:rPr>
          <w:rStyle w:val="StyleUnderline"/>
        </w:rPr>
        <w:t xml:space="preserve"> estimates </w:t>
      </w:r>
      <w:r w:rsidRPr="00C477FC">
        <w:rPr>
          <w:rStyle w:val="StyleUnderline"/>
          <w:highlight w:val="green"/>
        </w:rPr>
        <w:t>are</w:t>
      </w:r>
      <w:r w:rsidRPr="00A008FE">
        <w:t xml:space="preserve"> of course </w:t>
      </w:r>
      <w:r w:rsidRPr="00C477FC">
        <w:rPr>
          <w:rStyle w:val="Emphasis"/>
          <w:highlight w:val="gree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C477FC">
        <w:rPr>
          <w:rStyle w:val="StyleUnderline"/>
          <w:highlight w:val="green"/>
        </w:rPr>
        <w:t xml:space="preserve">the world will </w:t>
      </w:r>
      <w:proofErr w:type="gramStart"/>
      <w:r w:rsidRPr="00C477FC">
        <w:rPr>
          <w:rStyle w:val="StyleUnderline"/>
          <w:highlight w:val="green"/>
        </w:rPr>
        <w:t>take action</w:t>
      </w:r>
      <w:proofErr w:type="gramEnd"/>
      <w:r w:rsidRPr="00A008FE">
        <w:rPr>
          <w:rStyle w:val="StyleUnderline"/>
        </w:rPr>
        <w:t xml:space="preserve"> against climate change </w:t>
      </w:r>
      <w:r w:rsidRPr="00C477FC">
        <w:rPr>
          <w:rStyle w:val="StyleUnderline"/>
          <w:highlight w:val="green"/>
        </w:rPr>
        <w:t>once it begins to impose</w:t>
      </w:r>
      <w:r w:rsidRPr="00A008FE">
        <w:rPr>
          <w:rStyle w:val="StyleUnderline"/>
        </w:rPr>
        <w:t xml:space="preserve"> large </w:t>
      </w:r>
      <w:r w:rsidRPr="00C477FC">
        <w:rPr>
          <w:rStyle w:val="StyleUnderline"/>
          <w:highlight w:val="green"/>
        </w:rPr>
        <w:t>costs</w:t>
      </w:r>
      <w:r w:rsidRPr="00A008FE">
        <w:t xml:space="preserve"> on human society, </w:t>
      </w:r>
      <w:r w:rsidRPr="00C477FC">
        <w:rPr>
          <w:rStyle w:val="Emphasis"/>
          <w:highlight w:val="green"/>
        </w:rPr>
        <w:t>long before</w:t>
      </w:r>
      <w:r w:rsidRPr="00A008FE">
        <w:rPr>
          <w:rStyle w:val="Emphasis"/>
        </w:rPr>
        <w:t xml:space="preserve"> there is warming of </w:t>
      </w:r>
      <w:r w:rsidRPr="00C477FC">
        <w:rPr>
          <w:rStyle w:val="Emphasis"/>
          <w:highlight w:val="green"/>
        </w:rPr>
        <w:t>10°C</w:t>
      </w:r>
      <w:r w:rsidRPr="00A008FE">
        <w:t xml:space="preserve">. Unfortunately, there is significant inertia in the climate system: there is a </w:t>
      </w:r>
      <w:proofErr w:type="gramStart"/>
      <w:r w:rsidRPr="00A008FE">
        <w:t>25 to 50 year</w:t>
      </w:r>
      <w:proofErr w:type="gramEnd"/>
      <w:r w:rsidRPr="00A008FE">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bookmarkEnd w:id="2"/>
    <w:p w14:paraId="7F87803D" w14:textId="77777777" w:rsidR="00BF7D28" w:rsidRDefault="00BF7D28" w:rsidP="00BF7D28">
      <w:pPr>
        <w:rPr>
          <w:rStyle w:val="Style13ptBold"/>
        </w:rPr>
      </w:pPr>
    </w:p>
    <w:p w14:paraId="14D9668F" w14:textId="77777777" w:rsidR="00E74B2F" w:rsidRPr="00413744" w:rsidRDefault="00E74B2F" w:rsidP="00A90C92"/>
    <w:p w14:paraId="4B95E1E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26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08A4"/>
    <w:rsid w:val="0031385D"/>
    <w:rsid w:val="003171AB"/>
    <w:rsid w:val="003223B2"/>
    <w:rsid w:val="00322A67"/>
    <w:rsid w:val="00330E13"/>
    <w:rsid w:val="00335A23"/>
    <w:rsid w:val="00340707"/>
    <w:rsid w:val="00341C61"/>
    <w:rsid w:val="00351841"/>
    <w:rsid w:val="0035268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6B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F9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0C92"/>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D28"/>
    <w:rsid w:val="00C07769"/>
    <w:rsid w:val="00C07D05"/>
    <w:rsid w:val="00C10856"/>
    <w:rsid w:val="00C203FA"/>
    <w:rsid w:val="00C244F5"/>
    <w:rsid w:val="00C3164F"/>
    <w:rsid w:val="00C31B5E"/>
    <w:rsid w:val="00C34D3E"/>
    <w:rsid w:val="00C35B37"/>
    <w:rsid w:val="00C3747A"/>
    <w:rsid w:val="00C37F29"/>
    <w:rsid w:val="00C56DCC"/>
    <w:rsid w:val="00C57075"/>
    <w:rsid w:val="00C647B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D82"/>
    <w:rsid w:val="00E353A2"/>
    <w:rsid w:val="00E36881"/>
    <w:rsid w:val="00E42E4C"/>
    <w:rsid w:val="00E47013"/>
    <w:rsid w:val="00E541F9"/>
    <w:rsid w:val="00E57B79"/>
    <w:rsid w:val="00E63419"/>
    <w:rsid w:val="00E64496"/>
    <w:rsid w:val="00E72115"/>
    <w:rsid w:val="00E74B2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4958FE"/>
  <w14:defaultImageDpi w14:val="300"/>
  <w15:docId w15:val="{C2FBF758-60DC-6A40-823D-D5B8E3D0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0C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26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26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26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 Ch,T,t"/>
    <w:basedOn w:val="Normal"/>
    <w:next w:val="Normal"/>
    <w:link w:val="Heading4Char"/>
    <w:uiPriority w:val="9"/>
    <w:unhideWhenUsed/>
    <w:qFormat/>
    <w:rsid w:val="003526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26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2687"/>
  </w:style>
  <w:style w:type="character" w:customStyle="1" w:styleId="Heading1Char">
    <w:name w:val="Heading 1 Char"/>
    <w:aliases w:val="Pocket Char"/>
    <w:basedOn w:val="DefaultParagraphFont"/>
    <w:link w:val="Heading1"/>
    <w:uiPriority w:val="9"/>
    <w:rsid w:val="003526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26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268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 Char"/>
    <w:basedOn w:val="DefaultParagraphFont"/>
    <w:link w:val="Heading4"/>
    <w:uiPriority w:val="9"/>
    <w:rsid w:val="003526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2687"/>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352687"/>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352687"/>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35268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52687"/>
    <w:rPr>
      <w:color w:val="auto"/>
      <w:u w:val="none"/>
    </w:rPr>
  </w:style>
  <w:style w:type="paragraph" w:styleId="DocumentMap">
    <w:name w:val="Document Map"/>
    <w:basedOn w:val="Normal"/>
    <w:link w:val="DocumentMapChar"/>
    <w:uiPriority w:val="99"/>
    <w:semiHidden/>
    <w:unhideWhenUsed/>
    <w:rsid w:val="003526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2687"/>
    <w:rPr>
      <w:rFonts w:ascii="Lucida Grande" w:hAnsi="Lucida Grande" w:cs="Lucida Grande"/>
    </w:rPr>
  </w:style>
  <w:style w:type="paragraph" w:customStyle="1" w:styleId="textbold">
    <w:name w:val="text bold"/>
    <w:basedOn w:val="Normal"/>
    <w:link w:val="Emphasis"/>
    <w:uiPriority w:val="20"/>
    <w:qFormat/>
    <w:rsid w:val="00C647B4"/>
    <w:pPr>
      <w:widowControl w:val="0"/>
      <w:ind w:left="720"/>
      <w:jc w:val="both"/>
    </w:pPr>
    <w:rPr>
      <w:b/>
      <w:iCs/>
      <w:sz w:val="24"/>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C647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A06B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javascript:void(0)" TargetMode="External"/><Relationship Id="rId21" Type="http://schemas.openxmlformats.org/officeDocument/2006/relationships/hyperlink" Target="javascript:void(0)" TargetMode="External"/><Relationship Id="rId34" Type="http://schemas.openxmlformats.org/officeDocument/2006/relationships/hyperlink" Target="javascript:void(0)" TargetMode="External"/><Relationship Id="rId42" Type="http://schemas.openxmlformats.org/officeDocument/2006/relationships/hyperlink" Target="https://www.jstor.org/stable/10.7591/j.ctt7v804" TargetMode="External"/><Relationship Id="rId47" Type="http://schemas.openxmlformats.org/officeDocument/2006/relationships/hyperlink" Target="https://hcommons.org/deposits/objects/hc:16486/datastreams/CONTENT/content" TargetMode="External"/><Relationship Id="rId50" Type="http://schemas.openxmlformats.org/officeDocument/2006/relationships/hyperlink" Target="https://www.newspapers.com/newspage/437214073/" TargetMode="External"/><Relationship Id="rId55" Type="http://schemas.openxmlformats.org/officeDocument/2006/relationships/hyperlink" Target="https://eluxemagazine.com/magazine/vivienne-westwood-is-not-eco-friendly/" TargetMode="External"/><Relationship Id="rId63" Type="http://schemas.openxmlformats.org/officeDocument/2006/relationships/hyperlink" Target="https://www.forbes.com/sites/prakashdolsak/2019/09/14/climate-strikes-what-they-accomplish-and-how-they-could-have-more-impact/?sh=2244a9bd5eed"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javascript:void(0)" TargetMode="External"/><Relationship Id="rId29" Type="http://schemas.openxmlformats.org/officeDocument/2006/relationships/hyperlink" Target="javascript:void(0)" TargetMode="External"/><Relationship Id="rId11" Type="http://schemas.openxmlformats.org/officeDocument/2006/relationships/hyperlink" Target="https://www.amazon.com/Wage-Labour-Capital-Value-Price-Profit/dp/0717804704" TargetMode="External"/><Relationship Id="rId24" Type="http://schemas.openxmlformats.org/officeDocument/2006/relationships/hyperlink" Target="javascript:void(0)" TargetMode="External"/><Relationship Id="rId32" Type="http://schemas.openxmlformats.org/officeDocument/2006/relationships/hyperlink" Target="javascript:void(0)" TargetMode="External"/><Relationship Id="rId37" Type="http://schemas.openxmlformats.org/officeDocument/2006/relationships/hyperlink" Target="javascript:void(0)" TargetMode="External"/><Relationship Id="rId40" Type="http://schemas.openxmlformats.org/officeDocument/2006/relationships/hyperlink" Target="https://www.jstor.org/stable/j.ctv941wxz.23?seq=1" TargetMode="External"/><Relationship Id="rId45" Type="http://schemas.openxmlformats.org/officeDocument/2006/relationships/hyperlink" Target="https://www.jstor.org/stable/10.7591/j.ctt7v804" TargetMode="External"/><Relationship Id="rId53" Type="http://schemas.openxmlformats.org/officeDocument/2006/relationships/hyperlink" Target="https://www.wgbh.org/news/local-news/2021/03/18/boston-planning-agency-vice-chair-criticized-for-racist-language" TargetMode="External"/><Relationship Id="rId58" Type="http://schemas.openxmlformats.org/officeDocument/2006/relationships/hyperlink" Target="https://www.forbes.com/sites/michaelshellenberger/2019/05/06/the-reason-renewables-cant-power-modern-civilization-is-because-they-were-never-meant-to/" TargetMode="External"/><Relationship Id="rId5" Type="http://schemas.openxmlformats.org/officeDocument/2006/relationships/numbering" Target="numbering.xml"/><Relationship Id="rId61" Type="http://schemas.openxmlformats.org/officeDocument/2006/relationships/hyperlink" Target="https://www.spiegel.de/international/germany/german-failure-on-the-road-to-a-renewable-future-a-1266586.html" TargetMode="External"/><Relationship Id="rId19" Type="http://schemas.openxmlformats.org/officeDocument/2006/relationships/hyperlink" Target="javascript:void(0)" TargetMode="External"/><Relationship Id="rId14" Type="http://schemas.openxmlformats.org/officeDocument/2006/relationships/hyperlink" Target="javascript:void(0)" TargetMode="External"/><Relationship Id="rId22" Type="http://schemas.openxmlformats.org/officeDocument/2006/relationships/hyperlink" Target="javascript:void(0)" TargetMode="External"/><Relationship Id="rId27" Type="http://schemas.openxmlformats.org/officeDocument/2006/relationships/hyperlink" Target="javascript:void(0)" TargetMode="External"/><Relationship Id="rId30" Type="http://schemas.openxmlformats.org/officeDocument/2006/relationships/hyperlink" Target="javascript:void(0)" TargetMode="External"/><Relationship Id="rId35" Type="http://schemas.openxmlformats.org/officeDocument/2006/relationships/hyperlink" Target="javascript:void(0)" TargetMode="External"/><Relationship Id="rId43" Type="http://schemas.openxmlformats.org/officeDocument/2006/relationships/hyperlink" Target="https://www.newspapers.com/newspage/437214073/" TargetMode="External"/><Relationship Id="rId48" Type="http://schemas.openxmlformats.org/officeDocument/2006/relationships/hyperlink" Target="https://www.newspapers.com/newspage/437214073/" TargetMode="External"/><Relationship Id="rId56" Type="http://schemas.openxmlformats.org/officeDocument/2006/relationships/hyperlink" Target="https://en.wikipedia.org/wiki/Renewable_energy"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newspapers.com/newspage/437214073/" TargetMode="External"/><Relationship Id="rId3" Type="http://schemas.openxmlformats.org/officeDocument/2006/relationships/customXml" Target="../customXml/item3.xm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5" Type="http://schemas.openxmlformats.org/officeDocument/2006/relationships/hyperlink" Target="javascript:void(0)" TargetMode="External"/><Relationship Id="rId33" Type="http://schemas.openxmlformats.org/officeDocument/2006/relationships/hyperlink" Target="javascript:void(0)" TargetMode="External"/><Relationship Id="rId38" Type="http://schemas.openxmlformats.org/officeDocument/2006/relationships/hyperlink" Target="https://www.akpress.org/our-enemies-in-blue.html" TargetMode="External"/><Relationship Id="rId46" Type="http://schemas.openxmlformats.org/officeDocument/2006/relationships/hyperlink" Target="https://www.reviewjournal.com/local/local-las-vegas/vegas-discrimination-lawsuit-could-be-headed-to-arbitration/" TargetMode="External"/><Relationship Id="rId59" Type="http://schemas.openxmlformats.org/officeDocument/2006/relationships/hyperlink" Target="https://www.cleanenergywire.org/factsheets/germanys-energy-consumption-and-power-mix-charts" TargetMode="External"/><Relationship Id="rId20" Type="http://schemas.openxmlformats.org/officeDocument/2006/relationships/hyperlink" Target="javascript:void(0)" TargetMode="External"/><Relationship Id="rId41" Type="http://schemas.openxmlformats.org/officeDocument/2006/relationships/hyperlink" Target="https://www.google.com/books/edition/Black_Power_at_Work/16RmDwAAQBAJ?hl=en&amp;gbpv=0" TargetMode="External"/><Relationship Id="rId54" Type="http://schemas.openxmlformats.org/officeDocument/2006/relationships/hyperlink" Target="https://www.internationalrivers.org/campaigns/three-gorges-dam" TargetMode="External"/><Relationship Id="rId62" Type="http://schemas.openxmlformats.org/officeDocument/2006/relationships/hyperlink" Target="https://www.spiegel.de/international/germany/german-failure-on-the-road-to-a-renewable-future-a-1266586.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javascript:void(0)" TargetMode="External"/><Relationship Id="rId23" Type="http://schemas.openxmlformats.org/officeDocument/2006/relationships/hyperlink" Target="javascript:void(0)" TargetMode="External"/><Relationship Id="rId28" Type="http://schemas.openxmlformats.org/officeDocument/2006/relationships/hyperlink" Target="javascript:void(0)" TargetMode="External"/><Relationship Id="rId36" Type="http://schemas.openxmlformats.org/officeDocument/2006/relationships/hyperlink" Target="javascript:void(0)" TargetMode="External"/><Relationship Id="rId49" Type="http://schemas.openxmlformats.org/officeDocument/2006/relationships/hyperlink" Target="https://www.jstor.org/stable/10.7591/j.ctt7v804" TargetMode="External"/><Relationship Id="rId57" Type="http://schemas.openxmlformats.org/officeDocument/2006/relationships/hyperlink" Target="https://www.renewableenergyworld.com/2009/04/03/germany-the-worlds-first-major-renewable-energy-economy/" TargetMode="External"/><Relationship Id="rId10" Type="http://schemas.openxmlformats.org/officeDocument/2006/relationships/hyperlink" Target="https://onlinelibrary.wiley.com/doi/abs/10.1111/wusa.12021" TargetMode="External"/><Relationship Id="rId31" Type="http://schemas.openxmlformats.org/officeDocument/2006/relationships/hyperlink" Target="javascript:void(0)" TargetMode="External"/><Relationship Id="rId44" Type="http://schemas.openxmlformats.org/officeDocument/2006/relationships/hyperlink" Target="https://www.jstor.org/stable/10.7591/j.ctt7v804" TargetMode="External"/><Relationship Id="rId52" Type="http://schemas.openxmlformats.org/officeDocument/2006/relationships/hyperlink" Target="https://www.archpaper.com/2020/06/nooses-found-at-construction-sites-in-las-vegas-toronto-and-elsewhere/" TargetMode="External"/><Relationship Id="rId60" Type="http://schemas.openxmlformats.org/officeDocument/2006/relationships/hyperlink" Target="https://www.forbes.com/sites/michaelshellenberger/2019/03/07/with-ethanol-and-biomass-no-longer-viewed-as-green-will-other-renewables-soon-follow/"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oxfordhandbooks.com/view/10.1093/oxfordhb/9780190695545.001.0001/oxfordhb-9780190695545"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9" Type="http://schemas.openxmlformats.org/officeDocument/2006/relationships/hyperlink" Target="https://untappedcities.com/2020/06/12/the-week-without-police-what-we-can-learn-from-the-1971-police-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11889</Words>
  <Characters>67769</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2</cp:revision>
  <dcterms:created xsi:type="dcterms:W3CDTF">2021-12-03T21:42:00Z</dcterms:created>
  <dcterms:modified xsi:type="dcterms:W3CDTF">2021-12-03T21:42:00Z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