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512BC" w14:textId="189CC3CA" w:rsidR="00E42E4C" w:rsidRDefault="00E07BF3" w:rsidP="00E07BF3">
      <w:pPr>
        <w:pStyle w:val="Heading2"/>
      </w:pPr>
      <w:r>
        <w:t>1</w:t>
      </w:r>
    </w:p>
    <w:p w14:paraId="57793268" w14:textId="77777777" w:rsidR="00E07BF3" w:rsidRDefault="00E07BF3" w:rsidP="00E07BF3">
      <w:pPr>
        <w:pStyle w:val="Heading4"/>
      </w:pPr>
      <w:r>
        <w:t xml:space="preserve">Interpretation: The affirmative must not defend a non-status quo policy option. To clarify, the affirmative may not fiat _____ (their advocacy) </w:t>
      </w:r>
    </w:p>
    <w:p w14:paraId="5F8FAA1A" w14:textId="77777777" w:rsidR="00E07BF3" w:rsidRDefault="00E07BF3" w:rsidP="00E07BF3">
      <w:pPr>
        <w:pStyle w:val="Heading4"/>
      </w:pPr>
      <w:r>
        <w:t xml:space="preserve">Violation: They do (explain) </w:t>
      </w:r>
    </w:p>
    <w:p w14:paraId="257D9DFC" w14:textId="77777777" w:rsidR="00E07BF3" w:rsidRDefault="00E07BF3" w:rsidP="00E07BF3">
      <w:pPr>
        <w:pStyle w:val="Heading4"/>
      </w:pPr>
      <w:r>
        <w:t xml:space="preserve">Vote neg: </w:t>
      </w:r>
    </w:p>
    <w:p w14:paraId="5F228DA8" w14:textId="77777777" w:rsidR="00E07BF3" w:rsidRDefault="00E07BF3" w:rsidP="00E07BF3">
      <w:pPr>
        <w:pStyle w:val="Heading4"/>
      </w:pPr>
      <w:r>
        <w:t>1] Precision – the resolution doesn’t entail an actor nor does it an action – they are definitionally not topical or even a subset of the resolution – vote them down –</w:t>
      </w:r>
    </w:p>
    <w:p w14:paraId="4BA16050" w14:textId="77777777" w:rsidR="00E07BF3" w:rsidRDefault="00E07BF3" w:rsidP="00E07BF3">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08F8C7B0" w14:textId="77777777" w:rsidR="00E07BF3" w:rsidRDefault="00E07BF3" w:rsidP="00E07BF3">
      <w:pPr>
        <w:pStyle w:val="Heading4"/>
        <w:rPr>
          <w:color w:val="000000"/>
        </w:rPr>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educational</w:t>
      </w:r>
      <w:r>
        <w:rPr>
          <w:color w:val="000000"/>
        </w:rPr>
        <w:t xml:space="preserve"> – </w:t>
      </w:r>
    </w:p>
    <w:p w14:paraId="4B11709F" w14:textId="77777777" w:rsidR="00E07BF3" w:rsidRDefault="00E07BF3" w:rsidP="00E07BF3">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771A5AC0" w14:textId="77777777" w:rsidR="00E07BF3" w:rsidRDefault="00E07BF3" w:rsidP="00E07BF3">
      <w:pPr>
        <w:pStyle w:val="Heading4"/>
        <w:rPr>
          <w:color w:val="000000"/>
        </w:rPr>
      </w:pPr>
      <w:r>
        <w:rPr>
          <w:color w:val="000000"/>
        </w:rPr>
        <w:t>D</w:t>
      </w:r>
      <w:r>
        <w:t>] objectivity – only semantics are objective whereas pragmatics are subjective which means intervention</w:t>
      </w:r>
    </w:p>
    <w:p w14:paraId="49187388" w14:textId="77777777" w:rsidR="00E07BF3" w:rsidRDefault="00E07BF3" w:rsidP="00E07BF3">
      <w:pPr>
        <w:pStyle w:val="Heading4"/>
      </w:pPr>
      <w:r>
        <w:t xml:space="preserve">2] 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w:t>
      </w:r>
      <w:proofErr w:type="spellStart"/>
      <w:r>
        <w:t>disads</w:t>
      </w:r>
      <w:proofErr w:type="spellEnd"/>
      <w:r>
        <w:t xml:space="preserve"> to those - B] Predictability – no actor or action means </w:t>
      </w:r>
      <w:proofErr w:type="spellStart"/>
      <w:r>
        <w:t>its</w:t>
      </w:r>
      <w:proofErr w:type="spellEnd"/>
      <w:r>
        <w:t xml:space="preserve"> impossible to have a way to predict </w:t>
      </w:r>
      <w:proofErr w:type="spellStart"/>
      <w:r>
        <w:t>affs</w:t>
      </w:r>
      <w:proofErr w:type="spellEnd"/>
      <w:r>
        <w:t xml:space="preserve"> on this topic which decks quality engagement and education – C] Infinite Abuse – being non-topical justifies picking a trivially true </w:t>
      </w:r>
      <w:proofErr w:type="spellStart"/>
      <w:r>
        <w:t>aff</w:t>
      </w:r>
      <w:proofErr w:type="spellEnd"/>
      <w:r>
        <w:t xml:space="preserve"> which means they always win </w:t>
      </w:r>
    </w:p>
    <w:p w14:paraId="4A1504F1" w14:textId="6F2F3497" w:rsidR="00E07BF3" w:rsidRDefault="00E07BF3" w:rsidP="00E07BF3">
      <w:pPr>
        <w:pStyle w:val="Heading4"/>
      </w:pPr>
      <w:r>
        <w:t xml:space="preserve">3] TVA – don’t defend an action and use ideal theory to explain why appropriation is bad - That’s better – it promotes in-depth philosophical clash </w:t>
      </w:r>
      <w:proofErr w:type="gramStart"/>
      <w:r>
        <w:t>over  law</w:t>
      </w:r>
      <w:proofErr w:type="gramEnd"/>
      <w:r>
        <w:t xml:space="preserve"> that’s constitutive to LD </w:t>
      </w:r>
    </w:p>
    <w:p w14:paraId="01016AFD" w14:textId="3D3D8902" w:rsidR="00E07BF3" w:rsidRDefault="00E07BF3" w:rsidP="00E07BF3"/>
    <w:p w14:paraId="7802358F" w14:textId="5D725DBF" w:rsidR="002C419F" w:rsidRDefault="002C419F" w:rsidP="002C419F">
      <w:pPr>
        <w:pStyle w:val="Heading4"/>
      </w:pPr>
      <w:r>
        <w:lastRenderedPageBreak/>
        <w:t>No RVIs – Logic</w:t>
      </w:r>
    </w:p>
    <w:p w14:paraId="07836359" w14:textId="72962B15" w:rsidR="002C419F" w:rsidRPr="002C419F" w:rsidRDefault="002C419F" w:rsidP="002C419F">
      <w:pPr>
        <w:pStyle w:val="Heading4"/>
      </w:pPr>
      <w:r>
        <w:t xml:space="preserve">Drop the debater – Deter future abuse, drop the </w:t>
      </w:r>
      <w:proofErr w:type="spellStart"/>
      <w:r>
        <w:t>arg</w:t>
      </w:r>
      <w:proofErr w:type="spellEnd"/>
      <w:r>
        <w:t xml:space="preserve"> is same </w:t>
      </w:r>
      <w:proofErr w:type="spellStart"/>
      <w:r>
        <w:t>bwecause</w:t>
      </w:r>
      <w:proofErr w:type="spellEnd"/>
      <w:r>
        <w:t xml:space="preserve"> offense is all </w:t>
      </w:r>
      <w:proofErr w:type="spellStart"/>
      <w:r>
        <w:t>fiated</w:t>
      </w:r>
      <w:proofErr w:type="spellEnd"/>
    </w:p>
    <w:p w14:paraId="68BE0692" w14:textId="1CD151C4" w:rsidR="00E07BF3" w:rsidRDefault="00E07BF3" w:rsidP="00E07BF3">
      <w:pPr>
        <w:pStyle w:val="Heading4"/>
      </w:pPr>
      <w:r>
        <w:t xml:space="preserve">Fairness </w:t>
      </w:r>
      <w:proofErr w:type="spellStart"/>
      <w:r>
        <w:t>Extempted</w:t>
      </w:r>
      <w:proofErr w:type="spellEnd"/>
      <w:r>
        <w:t>-</w:t>
      </w:r>
    </w:p>
    <w:p w14:paraId="253A8C7E" w14:textId="12ECF43C" w:rsidR="00E07BF3" w:rsidRPr="00E07BF3" w:rsidRDefault="00E07BF3" w:rsidP="00E07BF3">
      <w:pPr>
        <w:pStyle w:val="Heading4"/>
      </w:pPr>
      <w:r>
        <w:t xml:space="preserve">Education _ </w:t>
      </w:r>
      <w:proofErr w:type="spellStart"/>
      <w:r>
        <w:t>Extempted</w:t>
      </w:r>
      <w:proofErr w:type="spellEnd"/>
    </w:p>
    <w:p w14:paraId="510FD57A" w14:textId="7851EFF0" w:rsidR="00E07BF3" w:rsidRDefault="00E07BF3" w:rsidP="00E07BF3">
      <w:pPr>
        <w:pStyle w:val="Heading2"/>
      </w:pPr>
      <w:r>
        <w:lastRenderedPageBreak/>
        <w:t>2</w:t>
      </w:r>
    </w:p>
    <w:p w14:paraId="04D62CD8" w14:textId="77777777" w:rsidR="00E07BF3" w:rsidRDefault="00E07BF3" w:rsidP="00E07BF3">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w:t>
      </w:r>
      <w:proofErr w:type="spellStart"/>
      <w:r>
        <w:t>megaconstellations</w:t>
      </w:r>
      <w:proofErr w:type="spellEnd"/>
      <w:r>
        <w:t xml:space="preserve"> kills the necessary tech – David 21: </w:t>
      </w:r>
    </w:p>
    <w:p w14:paraId="27830BD9" w14:textId="77777777" w:rsidR="00E07BF3" w:rsidRPr="00846534" w:rsidRDefault="00E07BF3" w:rsidP="00E07BF3">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696A5234" w14:textId="77777777" w:rsidR="00E07BF3" w:rsidRPr="00733F3A" w:rsidRDefault="00E07BF3" w:rsidP="00E07BF3">
      <w:pPr>
        <w:rPr>
          <w:sz w:val="8"/>
        </w:rPr>
      </w:pPr>
      <w:r w:rsidRPr="00733F3A">
        <w:rPr>
          <w:sz w:val="8"/>
        </w:rPr>
        <w:t xml:space="preserve">The sun never sets in space. </w:t>
      </w:r>
      <w:r w:rsidRPr="00846534">
        <w:rPr>
          <w:b/>
          <w:bCs/>
          <w:u w:val="single"/>
        </w:rPr>
        <w:t xml:space="preserve">The idea of </w:t>
      </w:r>
      <w:r w:rsidRPr="008F251A">
        <w:rPr>
          <w:highlight w:val="yellow"/>
          <w:u w:val="single"/>
        </w:rPr>
        <w:t>harvesting solar energy</w:t>
      </w:r>
      <w:r w:rsidRPr="00846534">
        <w:rPr>
          <w:b/>
          <w:bCs/>
          <w:u w:val="single"/>
        </w:rPr>
        <w:t xml:space="preserve"> </w:t>
      </w:r>
      <w:r w:rsidRPr="008F251A">
        <w:rPr>
          <w:highlight w:val="yellow"/>
          <w:u w:val="single"/>
        </w:rPr>
        <w:t>via power-beaming satellites</w:t>
      </w:r>
      <w:r w:rsidRPr="00846534">
        <w:rPr>
          <w:b/>
          <w:bCs/>
          <w:u w:val="single"/>
        </w:rPr>
        <w:t xml:space="preserve"> </w:t>
      </w:r>
      <w:r w:rsidRPr="008F251A">
        <w:rPr>
          <w:highlight w:val="yellow"/>
          <w:u w:val="single"/>
        </w:rPr>
        <w:t xml:space="preserve">has therefore long intrigued researchers looking for ways to feed an energy-ravenous </w:t>
      </w:r>
      <w:hyperlink r:id="rId9" w:history="1">
        <w:r w:rsidRPr="00733F3A">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0"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w:t>
      </w:r>
      <w:proofErr w:type="gramStart"/>
      <w:r w:rsidRPr="00733F3A">
        <w:rPr>
          <w:sz w:val="8"/>
        </w:rPr>
        <w:t>dates back to</w:t>
      </w:r>
      <w:proofErr w:type="gramEnd"/>
      <w:r w:rsidRPr="00733F3A">
        <w:rPr>
          <w:sz w:val="8"/>
        </w:rPr>
        <w:t xml:space="preserve"> </w:t>
      </w:r>
      <w:hyperlink r:id="rId11"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2" w:history="1">
        <w:r w:rsidRPr="00733F3A">
          <w:rPr>
            <w:rStyle w:val="Hyperlink"/>
            <w:sz w:val="8"/>
          </w:rPr>
          <w:t>Jet Propulsion Laboratory</w:t>
        </w:r>
      </w:hyperlink>
      <w:r w:rsidRPr="00733F3A">
        <w:rPr>
          <w:sz w:val="8"/>
        </w:rPr>
        <w:t xml:space="preserve">. And this "power trip" doesn't stop </w:t>
      </w:r>
      <w:proofErr w:type="spellStart"/>
      <w:proofErr w:type="gramStart"/>
      <w:r w:rsidRPr="00733F3A">
        <w:rPr>
          <w:sz w:val="8"/>
        </w:rPr>
        <w:t>there.The</w:t>
      </w:r>
      <w:proofErr w:type="spellEnd"/>
      <w:proofErr w:type="gramEnd"/>
      <w:r w:rsidRPr="00733F3A">
        <w:rPr>
          <w:sz w:val="8"/>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8F251A">
        <w:rPr>
          <w:highlight w:val="yellow"/>
          <w:u w:val="single"/>
        </w:rPr>
        <w:t>researchers have made impressive advances</w:t>
      </w:r>
      <w:r w:rsidRPr="00846534">
        <w:rPr>
          <w:b/>
          <w:bCs/>
          <w:u w:val="single"/>
        </w:rPr>
        <w:t xml:space="preserve"> that </w:t>
      </w:r>
      <w:r w:rsidRPr="008F251A">
        <w:rPr>
          <w:highlight w:val="yellow"/>
          <w:u w:val="single"/>
        </w:rPr>
        <w:t>increase</w:t>
      </w:r>
      <w:r w:rsidRPr="00846534">
        <w:rPr>
          <w:b/>
          <w:bCs/>
          <w:u w:val="single"/>
        </w:rPr>
        <w:t xml:space="preserve"> the </w:t>
      </w:r>
      <w:r w:rsidRPr="008F251A">
        <w:rPr>
          <w:highlight w:val="yellow"/>
          <w:u w:val="single"/>
        </w:rPr>
        <w:t>likelihood</w:t>
      </w:r>
      <w:r w:rsidRPr="00846534">
        <w:rPr>
          <w:b/>
          <w:bCs/>
          <w:u w:val="single"/>
        </w:rPr>
        <w:t xml:space="preserve"> that space solar power (</w:t>
      </w:r>
      <w:r w:rsidRPr="008F251A">
        <w:rPr>
          <w:highlight w:val="yellow"/>
          <w:u w:val="single"/>
        </w:rPr>
        <w:t>SSP</w:t>
      </w:r>
      <w:r w:rsidRPr="00846534">
        <w:rPr>
          <w:b/>
          <w:bCs/>
          <w:u w:val="single"/>
        </w:rPr>
        <w:t>)</w:t>
      </w:r>
      <w:r w:rsidRPr="00733F3A">
        <w:rPr>
          <w:sz w:val="8"/>
        </w:rPr>
        <w:t xml:space="preserve"> </w:t>
      </w:r>
      <w:r w:rsidRPr="008F251A">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33F3A">
        <w:rPr>
          <w:sz w:val="8"/>
        </w:rPr>
        <w:t>advances.Bolstering</w:t>
      </w:r>
      <w:proofErr w:type="spellEnd"/>
      <w:proofErr w:type="gramEnd"/>
      <w:r w:rsidRPr="00733F3A">
        <w:rPr>
          <w:sz w:val="8"/>
        </w:rPr>
        <w:t xml:space="preserve"> that outlook is a set of key perspectives, Mankins told Space.com. "Climate change is really going to be a disaster. Nations are committed to go </w:t>
      </w:r>
      <w:hyperlink r:id="rId13" w:history="1">
        <w:r w:rsidRPr="00733F3A">
          <w:rPr>
            <w:rStyle w:val="Hyperlink"/>
            <w:sz w:val="8"/>
          </w:rPr>
          <w:t>carbon net-zero</w:t>
        </w:r>
      </w:hyperlink>
      <w:r w:rsidRPr="00733F3A">
        <w:rPr>
          <w:sz w:val="8"/>
        </w:rPr>
        <w:t xml:space="preserve"> … and they have no idea how to do </w:t>
      </w:r>
      <w:proofErr w:type="spellStart"/>
      <w:r w:rsidRPr="00733F3A">
        <w:rPr>
          <w:sz w:val="8"/>
        </w:rPr>
        <w:t>it."</w:t>
      </w:r>
      <w:r w:rsidRPr="00846534">
        <w:rPr>
          <w:b/>
          <w:bCs/>
          <w:u w:val="single"/>
        </w:rPr>
        <w:t>The</w:t>
      </w:r>
      <w:proofErr w:type="spellEnd"/>
      <w:r w:rsidRPr="00846534">
        <w:rPr>
          <w:b/>
          <w:bCs/>
          <w:u w:val="single"/>
        </w:rPr>
        <w:t xml:space="preserve"> </w:t>
      </w:r>
      <w:r w:rsidRPr="008F251A">
        <w:rPr>
          <w:highlight w:val="yellow"/>
          <w:u w:val="single"/>
        </w:rPr>
        <w:t>rapidly unfolding value of "New</w:t>
      </w:r>
      <w:r w:rsidRPr="00846534">
        <w:rPr>
          <w:b/>
          <w:bCs/>
          <w:u w:val="single"/>
        </w:rPr>
        <w:t xml:space="preserve"> </w:t>
      </w:r>
      <w:r w:rsidRPr="008F251A">
        <w:rPr>
          <w:highlight w:val="yellow"/>
          <w:u w:val="single"/>
        </w:rPr>
        <w:t>Space</w:t>
      </w:r>
      <w:r w:rsidRPr="00846534">
        <w:rPr>
          <w:b/>
          <w:bCs/>
          <w:u w:val="single"/>
        </w:rPr>
        <w:t xml:space="preserve">" is also </w:t>
      </w:r>
      <w:r w:rsidRPr="008F251A">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w:t>
      </w:r>
      <w:proofErr w:type="spellStart"/>
      <w:r w:rsidRPr="00733F3A">
        <w:rPr>
          <w:sz w:val="8"/>
        </w:rPr>
        <w:t>satellites."Related</w:t>
      </w:r>
      <w:proofErr w:type="spellEnd"/>
      <w:r w:rsidRPr="00733F3A">
        <w:rPr>
          <w:sz w:val="8"/>
        </w:rPr>
        <w:t xml:space="preserve">: </w:t>
      </w:r>
      <w:hyperlink r:id="rId14" w:history="1">
        <w:r w:rsidRPr="00733F3A">
          <w:rPr>
            <w:rStyle w:val="Hyperlink"/>
            <w:sz w:val="8"/>
          </w:rPr>
          <w:t>What is climate change?</w:t>
        </w:r>
      </w:hyperlink>
      <w:r w:rsidRPr="00733F3A">
        <w:rPr>
          <w:sz w:val="8"/>
        </w:rPr>
        <w:t xml:space="preserve"> </w:t>
      </w:r>
      <w:proofErr w:type="spellStart"/>
      <w:r w:rsidRPr="00733F3A">
        <w:rPr>
          <w:sz w:val="8"/>
        </w:rPr>
        <w:t>Megaconstellations</w:t>
      </w:r>
      <w:proofErr w:type="spellEnd"/>
      <w:r w:rsidRPr="00733F3A">
        <w:rPr>
          <w:sz w:val="8"/>
        </w:rPr>
        <w:t xml:space="preserve"> </w:t>
      </w:r>
      <w:r w:rsidRPr="00846534">
        <w:rPr>
          <w:b/>
          <w:bCs/>
          <w:u w:val="single"/>
        </w:rPr>
        <w:t xml:space="preserve">Another </w:t>
      </w:r>
      <w:r w:rsidRPr="008F251A">
        <w:rPr>
          <w:highlight w:val="yellow"/>
          <w:u w:val="single"/>
        </w:rPr>
        <w:t>recent change is</w:t>
      </w:r>
      <w:r w:rsidRPr="00846534">
        <w:rPr>
          <w:b/>
          <w:bCs/>
          <w:u w:val="single"/>
        </w:rPr>
        <w:t xml:space="preserve"> </w:t>
      </w:r>
      <w:r w:rsidRPr="008F251A">
        <w:rPr>
          <w:highlight w:val="yellow"/>
          <w:u w:val="single"/>
        </w:rPr>
        <w:t>the</w:t>
      </w:r>
      <w:r w:rsidRPr="00846534">
        <w:rPr>
          <w:b/>
          <w:bCs/>
          <w:u w:val="single"/>
        </w:rPr>
        <w:t xml:space="preserve"> </w:t>
      </w:r>
      <w:r w:rsidRPr="008F251A">
        <w:rPr>
          <w:highlight w:val="yellow"/>
          <w:u w:val="single"/>
        </w:rPr>
        <w:t xml:space="preserve">dawn of the </w:t>
      </w:r>
      <w:proofErr w:type="spellStart"/>
      <w:r w:rsidRPr="008F251A">
        <w:rPr>
          <w:highlight w:val="yellow"/>
          <w:u w:val="single"/>
        </w:rPr>
        <w:t>megaconstellations</w:t>
      </w:r>
      <w:proofErr w:type="spellEnd"/>
      <w:r w:rsidRPr="00733F3A">
        <w:rPr>
          <w:sz w:val="8"/>
        </w:rPr>
        <w:t xml:space="preserve">, Mankins added. </w:t>
      </w:r>
      <w:r w:rsidRPr="00846534">
        <w:rPr>
          <w:b/>
          <w:bCs/>
          <w:u w:val="single"/>
        </w:rPr>
        <w:t xml:space="preserve">That's </w:t>
      </w:r>
      <w:r w:rsidRPr="008F251A">
        <w:rPr>
          <w:highlight w:val="yellow"/>
          <w:u w:val="single"/>
        </w:rPr>
        <w:t xml:space="preserve">exemplified by SpaceX's </w:t>
      </w:r>
      <w:hyperlink r:id="rId15" w:history="1">
        <w:proofErr w:type="spellStart"/>
        <w:r w:rsidRPr="00733F3A">
          <w:rPr>
            <w:sz w:val="8"/>
            <w:highlight w:val="yellow"/>
          </w:rPr>
          <w:t>Starlink</w:t>
        </w:r>
        <w:proofErr w:type="spellEnd"/>
      </w:hyperlink>
      <w:r w:rsidRPr="008F251A">
        <w:rPr>
          <w:highlight w:val="yellow"/>
          <w:u w:val="single"/>
        </w:rPr>
        <w:t xml:space="preserve"> broadband network</w:t>
      </w:r>
      <w:r w:rsidRPr="00846534">
        <w:rPr>
          <w:b/>
          <w:bCs/>
          <w:u w:val="single"/>
        </w:rPr>
        <w:t xml:space="preserve">, a </w:t>
      </w:r>
      <w:r w:rsidRPr="008F251A">
        <w:rPr>
          <w:highlight w:val="yellow"/>
          <w:u w:val="single"/>
        </w:rPr>
        <w:t>mass-production effort that now cranks out 30 tons of satellites a month</w:t>
      </w:r>
      <w:r w:rsidRPr="00846534">
        <w:rPr>
          <w:b/>
          <w:bCs/>
          <w:u w:val="single"/>
        </w:rPr>
        <w:t xml:space="preserve">. SpaceX is on course to potentially manufacture 40,000 satellites within five </w:t>
      </w:r>
      <w:proofErr w:type="gramStart"/>
      <w:r w:rsidRPr="00846534">
        <w:rPr>
          <w:b/>
          <w:bCs/>
          <w:u w:val="single"/>
        </w:rPr>
        <w:t>years, and</w:t>
      </w:r>
      <w:proofErr w:type="gramEnd"/>
      <w:r w:rsidRPr="00846534">
        <w:rPr>
          <w:b/>
          <w:bCs/>
          <w:u w:val="single"/>
        </w:rPr>
        <w:t xml:space="preserve"> launch all of them. "The path to low-cost hardware has been shown," Mankins said. "It's modular and mass-produced. The hurdles of less-expensive launch and lowering hardware costs have been </w:t>
      </w:r>
      <w:proofErr w:type="spellStart"/>
      <w:r w:rsidRPr="00846534">
        <w:rPr>
          <w:b/>
          <w:bCs/>
          <w:u w:val="single"/>
        </w:rPr>
        <w:t>overcome.</w:t>
      </w:r>
      <w:r w:rsidRPr="00733F3A">
        <w:rPr>
          <w:sz w:val="8"/>
        </w:rPr>
        <w:t>"Mankins</w:t>
      </w:r>
      <w:proofErr w:type="spellEnd"/>
      <w:r w:rsidRPr="00733F3A">
        <w:rPr>
          <w:sz w:val="8"/>
        </w:rPr>
        <w:t xml:space="preserve"> said that the economics of SSP concepts in the near term, within the next decade, have never been more viable. He flagged advances in space launch capabilities; progress in robotics for space assembly, </w:t>
      </w:r>
      <w:proofErr w:type="gramStart"/>
      <w:r w:rsidRPr="00733F3A">
        <w:rPr>
          <w:sz w:val="8"/>
        </w:rPr>
        <w:t>maintenance</w:t>
      </w:r>
      <w:proofErr w:type="gramEnd"/>
      <w:r w:rsidRPr="00733F3A">
        <w:rPr>
          <w:sz w:val="8"/>
        </w:rPr>
        <w:t xml:space="preserv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w:t>
      </w:r>
      <w:proofErr w:type="spellStart"/>
      <w:proofErr w:type="gramStart"/>
      <w:r w:rsidRPr="00733F3A">
        <w:rPr>
          <w:sz w:val="8"/>
        </w:rPr>
        <w:t>said.Astroelectricity</w:t>
      </w:r>
      <w:proofErr w:type="spellEnd"/>
      <w:proofErr w:type="gramEnd"/>
      <w:r w:rsidRPr="00733F3A">
        <w:rPr>
          <w:sz w:val="8"/>
        </w:rPr>
        <w:t xml:space="preserve"> An early entrant in focusing on understanding the energy policy needed and establishment of SSP is James Michael Snead, president of the Spacefaring Institute. He's adopted the use of the term "</w:t>
      </w:r>
      <w:proofErr w:type="spellStart"/>
      <w:r w:rsidRPr="00733F3A">
        <w:rPr>
          <w:sz w:val="8"/>
        </w:rPr>
        <w:t>astroelectricity</w:t>
      </w:r>
      <w:proofErr w:type="spellEnd"/>
      <w:r w:rsidRPr="00733F3A">
        <w:rPr>
          <w:sz w:val="8"/>
        </w:rPr>
        <w:t xml:space="preserve">" to describe the transmitted electrical power produced by SSP </w:t>
      </w:r>
      <w:proofErr w:type="spellStart"/>
      <w:r w:rsidRPr="00733F3A">
        <w:rPr>
          <w:sz w:val="8"/>
        </w:rPr>
        <w:t>systems.In</w:t>
      </w:r>
      <w:proofErr w:type="spellEnd"/>
      <w:r w:rsidRPr="00733F3A">
        <w:rPr>
          <w:sz w:val="8"/>
        </w:rPr>
        <w:t xml:space="preserve"> looking at what he terms the "</w:t>
      </w:r>
      <w:hyperlink r:id="rId16" w:history="1">
        <w:r w:rsidRPr="00733F3A">
          <w:rPr>
            <w:rStyle w:val="Hyperlink"/>
            <w:sz w:val="8"/>
          </w:rPr>
          <w:t xml:space="preserve">coming age of </w:t>
        </w:r>
        <w:proofErr w:type="spellStart"/>
        <w:r w:rsidRPr="00733F3A">
          <w:rPr>
            <w:rStyle w:val="Hyperlink"/>
            <w:sz w:val="8"/>
          </w:rPr>
          <w:t>astroelectricity</w:t>
        </w:r>
        <w:proofErr w:type="spellEnd"/>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33F3A">
        <w:rPr>
          <w:sz w:val="8"/>
        </w:rPr>
        <w:t>astroelectricity</w:t>
      </w:r>
      <w:proofErr w:type="spellEnd"/>
      <w:r w:rsidRPr="00733F3A">
        <w:rPr>
          <w:sz w:val="8"/>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733F3A">
        <w:rPr>
          <w:sz w:val="8"/>
        </w:rPr>
        <w:t>leadershipIf</w:t>
      </w:r>
      <w:proofErr w:type="spellEnd"/>
      <w:r w:rsidRPr="00733F3A">
        <w:rPr>
          <w:sz w:val="8"/>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33F3A">
        <w:rPr>
          <w:sz w:val="8"/>
        </w:rPr>
        <w:t>today."While</w:t>
      </w:r>
      <w:proofErr w:type="spellEnd"/>
      <w:r w:rsidRPr="00733F3A">
        <w:rPr>
          <w:sz w:val="8"/>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7"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w:t>
      </w:r>
      <w:proofErr w:type="spellStart"/>
      <w:r w:rsidRPr="00733F3A">
        <w:rPr>
          <w:sz w:val="8"/>
        </w:rPr>
        <w:t>astrologistics</w:t>
      </w:r>
      <w:proofErr w:type="spellEnd"/>
      <w:r w:rsidRPr="00733F3A">
        <w:rPr>
          <w:sz w:val="8"/>
        </w:rPr>
        <w:t xml:space="preserve">" infrastructure operating throughout the Earth-moon system. He stressed that those </w:t>
      </w:r>
      <w:proofErr w:type="spellStart"/>
      <w:r w:rsidRPr="00733F3A">
        <w:rPr>
          <w:sz w:val="8"/>
        </w:rPr>
        <w:t>astrologistics</w:t>
      </w:r>
      <w:proofErr w:type="spellEnd"/>
      <w:r w:rsidRPr="00733F3A">
        <w:rPr>
          <w:sz w:val="8"/>
        </w:rPr>
        <w:t xml:space="preserve"> require high-priority U.S. Air Force — not </w:t>
      </w:r>
      <w:hyperlink r:id="rId18" w:history="1">
        <w:r w:rsidRPr="00733F3A">
          <w:rPr>
            <w:rStyle w:val="Hyperlink"/>
            <w:sz w:val="8"/>
          </w:rPr>
          <w:t>Space Force</w:t>
        </w:r>
      </w:hyperlink>
      <w:r w:rsidRPr="00733F3A">
        <w:rPr>
          <w:sz w:val="8"/>
        </w:rPr>
        <w:t xml:space="preserve"> — leadership to draw upon nearly a century of human flight/operational logistics experience and </w:t>
      </w:r>
      <w:proofErr w:type="spellStart"/>
      <w:r w:rsidRPr="00733F3A">
        <w:rPr>
          <w:sz w:val="8"/>
        </w:rPr>
        <w:t>expertise.That</w:t>
      </w:r>
      <w:proofErr w:type="spellEnd"/>
      <w:r w:rsidRPr="00733F3A">
        <w:rPr>
          <w:sz w:val="8"/>
        </w:rPr>
        <w:t xml:space="preserve"> is necessary to manage industry's efforts to design and build the required new human spaceflight systems, with a clearly needed emphasis on safety and effectiveness, Snead said. As these new military </w:t>
      </w:r>
      <w:proofErr w:type="spellStart"/>
      <w:r w:rsidRPr="00733F3A">
        <w:rPr>
          <w:sz w:val="8"/>
        </w:rPr>
        <w:t>astrologistics</w:t>
      </w:r>
      <w:proofErr w:type="spellEnd"/>
      <w:r w:rsidRPr="00733F3A">
        <w:rPr>
          <w:sz w:val="8"/>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5B7FE77B" wp14:editId="54E04DE5">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25A3BD"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19"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0" w:history="1">
        <w:r w:rsidRPr="00733F3A">
          <w:rPr>
            <w:rStyle w:val="Hyperlink"/>
            <w:sz w:val="8"/>
          </w:rPr>
          <w:t>PRAM-FX</w:t>
        </w:r>
      </w:hyperlink>
      <w:r w:rsidRPr="00733F3A">
        <w:rPr>
          <w:sz w:val="8"/>
        </w:rPr>
        <w:t xml:space="preserve"> is principally </w:t>
      </w:r>
      <w:proofErr w:type="gramStart"/>
      <w:r w:rsidRPr="00733F3A">
        <w:rPr>
          <w:sz w:val="8"/>
        </w:rPr>
        <w:t>made out of</w:t>
      </w:r>
      <w:proofErr w:type="gramEnd"/>
      <w:r w:rsidRPr="00733F3A">
        <w:rPr>
          <w:sz w:val="8"/>
        </w:rPr>
        <w:t xml:space="preserve">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w:t>
      </w:r>
      <w:proofErr w:type="gramStart"/>
      <w:r w:rsidRPr="00733F3A">
        <w:rPr>
          <w:sz w:val="8"/>
        </w:rPr>
        <w:t>made out of</w:t>
      </w:r>
      <w:proofErr w:type="gramEnd"/>
      <w:r w:rsidRPr="00733F3A">
        <w:rPr>
          <w:sz w:val="8"/>
        </w:rPr>
        <w:t xml:space="preserve"> similar components being tested onboard the X-37B, Jaffe said. </w:t>
      </w:r>
      <w:hyperlink r:id="rId21"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3C193FD4" wp14:editId="2FB28899">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6D252F"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w:t>
      </w:r>
      <w:r w:rsidRPr="008F251A">
        <w:rPr>
          <w:highlight w:val="yellow"/>
          <w:u w:val="single"/>
        </w:rPr>
        <w:t>Space-based solar power could help the UK achieve net-zero emissions by 2050</w:t>
      </w:r>
      <w:r w:rsidRPr="00733F3A">
        <w:rPr>
          <w:sz w:val="8"/>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33F3A">
        <w:rPr>
          <w:sz w:val="8"/>
        </w:rPr>
        <w:t>To</w:t>
      </w:r>
      <w:proofErr w:type="gramEnd"/>
      <w:r w:rsidRPr="00733F3A">
        <w:rPr>
          <w:sz w:val="8"/>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t>
      </w:r>
      <w:proofErr w:type="gramStart"/>
      <w:r w:rsidRPr="00733F3A">
        <w:rPr>
          <w:sz w:val="8"/>
        </w:rPr>
        <w:t>with regard to</w:t>
      </w:r>
      <w:proofErr w:type="gramEnd"/>
      <w:r w:rsidRPr="00733F3A">
        <w:rPr>
          <w:sz w:val="8"/>
        </w:rPr>
        <w:t xml:space="preserve"> the urgency of policies on </w:t>
      </w:r>
      <w:hyperlink r:id="rId22"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2EE094F2" w14:textId="4F879E1E" w:rsidR="00E07BF3" w:rsidRDefault="00E07BF3" w:rsidP="00E07BF3">
      <w:pPr>
        <w:pStyle w:val="Heading4"/>
      </w:pPr>
      <w:r>
        <w:lastRenderedPageBreak/>
        <w:t xml:space="preserve">SBSP key to solve climate change – Katete 21 – </w:t>
      </w:r>
    </w:p>
    <w:p w14:paraId="78BECBA5" w14:textId="77777777" w:rsidR="00E07BF3" w:rsidRPr="00846534" w:rsidRDefault="00E07BF3" w:rsidP="00E07BF3">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4A9780F0" w14:textId="77777777" w:rsidR="00E07BF3" w:rsidRPr="00733F3A" w:rsidRDefault="00E07BF3" w:rsidP="00E07BF3">
      <w:pPr>
        <w:rPr>
          <w:sz w:val="8"/>
        </w:rPr>
      </w:pPr>
      <w:r w:rsidRPr="00733F3A">
        <w:rPr>
          <w:sz w:val="8"/>
        </w:rPr>
        <w:t>Space-based solar power (</w:t>
      </w:r>
      <w:r w:rsidRPr="008F251A">
        <w:rPr>
          <w:highlight w:val="yellow"/>
          <w:u w:val="single"/>
        </w:rPr>
        <w:t>SBSP</w:t>
      </w:r>
      <w:r w:rsidRPr="00733F3A">
        <w:rPr>
          <w:sz w:val="8"/>
        </w:rPr>
        <w:t xml:space="preserve">) involves collecting the sun’s energy in space, and then wirelessly transmitting it to Earth. There are several </w:t>
      </w:r>
      <w:hyperlink r:id="rId23"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4" w:tooltip="Clean Energy" w:history="1">
        <w:r w:rsidRPr="00733F3A">
          <w:rPr>
            <w:sz w:val="8"/>
            <w:highlight w:val="yellow"/>
          </w:rPr>
          <w:t>clean energy</w:t>
        </w:r>
      </w:hyperlink>
      <w:r w:rsidRPr="008F251A">
        <w:rPr>
          <w:highlight w:val="yellow"/>
          <w:u w:val="single"/>
        </w:rPr>
        <w:t xml:space="preserve"> that has the capacity to provide more energy</w:t>
      </w:r>
      <w:r w:rsidRPr="00846534">
        <w:rPr>
          <w:b/>
          <w:bCs/>
          <w:u w:val="single"/>
        </w:rPr>
        <w:t xml:space="preserve"> </w:t>
      </w:r>
      <w:r w:rsidRPr="008F251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5"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26" w:tgtFrame="_blank" w:history="1">
        <w:r w:rsidRPr="00846534">
          <w:rPr>
            <w:rStyle w:val="Hyperlink"/>
            <w:b/>
            <w:bCs/>
            <w:u w:val="single"/>
          </w:rPr>
          <w:t>National Space Society</w:t>
        </w:r>
      </w:hyperlink>
      <w:r w:rsidRPr="00846534">
        <w:rPr>
          <w:b/>
          <w:bCs/>
          <w:u w:val="single"/>
        </w:rPr>
        <w:t xml:space="preserve">, </w:t>
      </w:r>
      <w:r w:rsidRPr="008F251A">
        <w:rPr>
          <w:highlight w:val="yellow"/>
          <w:u w:val="single"/>
        </w:rPr>
        <w:t>space-based solar power</w:t>
      </w:r>
      <w:r w:rsidRPr="00846534">
        <w:rPr>
          <w:b/>
          <w:bCs/>
          <w:u w:val="single"/>
        </w:rPr>
        <w:t xml:space="preserve"> has the </w:t>
      </w:r>
      <w:r w:rsidRPr="008F251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8F251A">
        <w:rPr>
          <w:highlight w:val="yellow"/>
          <w:u w:val="single"/>
        </w:rPr>
        <w:t>with very little negative environmental impact</w:t>
      </w:r>
      <w:r w:rsidRPr="00846534">
        <w:rPr>
          <w:b/>
          <w:bCs/>
          <w:u w:val="single"/>
        </w:rPr>
        <w:t xml:space="preserve">. It can also </w:t>
      </w:r>
      <w:r w:rsidRPr="008F251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8F251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7"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733F3A">
        <w:rPr>
          <w:highlight w:val="yellow"/>
          <w:u w:val="single"/>
        </w:rPr>
        <w:t xml:space="preserve">solar energy is the </w:t>
      </w:r>
      <w:hyperlink r:id="rId28" w:tgtFrame="_blank" w:history="1">
        <w:r w:rsidRPr="00733F3A">
          <w:rPr>
            <w:sz w:val="8"/>
            <w:highlight w:val="yellow"/>
          </w:rPr>
          <w:t>safest source of energy</w:t>
        </w:r>
      </w:hyperlink>
      <w:r w:rsidRPr="00733F3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29"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733F3A">
        <w:rPr>
          <w:highlight w:val="yellow"/>
          <w:u w:val="single"/>
        </w:rPr>
        <w:t xml:space="preserve">solar power would generate </w:t>
      </w:r>
      <w:hyperlink r:id="rId30" w:tgtFrame="_blank" w:history="1">
        <w:r w:rsidRPr="00733F3A">
          <w:rPr>
            <w:sz w:val="8"/>
            <w:highlight w:val="yellow"/>
          </w:rPr>
          <w:t>0% greenhouse gas emissions</w:t>
        </w:r>
      </w:hyperlink>
      <w:r w:rsidRPr="00733F3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733F3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1"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w:t>
      </w:r>
      <w:proofErr w:type="gramStart"/>
      <w:r w:rsidRPr="00733F3A">
        <w:rPr>
          <w:sz w:val="8"/>
        </w:rPr>
        <w:t>space</w:t>
      </w:r>
      <w:proofErr w:type="gramEnd"/>
      <w:r w:rsidRPr="00733F3A">
        <w:rPr>
          <w:sz w:val="8"/>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2"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313A44BD" w14:textId="77777777" w:rsidR="00E07BF3" w:rsidRDefault="00E07BF3" w:rsidP="00E07BF3">
      <w:pPr>
        <w:pStyle w:val="Heading4"/>
      </w:pPr>
      <w:r>
        <w:t xml:space="preserve">Warming causes extinction - Xu 17: </w:t>
      </w:r>
    </w:p>
    <w:p w14:paraId="236BE06D" w14:textId="77777777" w:rsidR="00E07BF3" w:rsidRDefault="00E07BF3" w:rsidP="00E07BF3">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7C8D804C" w14:textId="77777777" w:rsidR="00E07BF3" w:rsidRPr="00D201D9" w:rsidRDefault="00E07BF3" w:rsidP="00E07BF3">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DE5DF7">
        <w:rPr>
          <w:highlight w:val="yellow"/>
          <w:u w:val="single"/>
        </w:rPr>
        <w:t xml:space="preserve">warming </w:t>
      </w:r>
      <w:proofErr w:type="gramStart"/>
      <w:r w:rsidRPr="00DE5DF7">
        <w:rPr>
          <w:highlight w:val="yellow"/>
          <w:u w:val="single"/>
        </w:rPr>
        <w:t>in excess of</w:t>
      </w:r>
      <w:proofErr w:type="gramEnd"/>
      <w:r w:rsidRPr="00DE5DF7">
        <w:rPr>
          <w:sz w:val="16"/>
          <w:szCs w:val="16"/>
          <w:highlight w:val="yellow"/>
        </w:rPr>
        <w:t xml:space="preserve"> </w:t>
      </w:r>
      <w:r w:rsidRPr="00DE5DF7">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DE5DF7">
        <w:rPr>
          <w:highlight w:val="yellow"/>
          <w:u w:val="single"/>
        </w:rPr>
        <w:t xml:space="preserve">pose </w:t>
      </w:r>
      <w:r w:rsidRPr="00DE5DF7">
        <w:rPr>
          <w:b/>
          <w:highlight w:val="yellow"/>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w:t>
      </w:r>
      <w:r>
        <w:rPr>
          <w:u w:val="single"/>
        </w:rPr>
        <w:t xml:space="preserve">Our </w:t>
      </w:r>
      <w:r w:rsidRPr="00DE5DF7">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DE5DF7">
        <w:rPr>
          <w:highlight w:val="yellow"/>
          <w:u w:val="single"/>
        </w:rPr>
        <w:t>risks of climate change to</w:t>
      </w:r>
      <w:r>
        <w:rPr>
          <w:u w:val="single"/>
        </w:rPr>
        <w:t xml:space="preserve"> the physical climate system, </w:t>
      </w:r>
      <w:r w:rsidRPr="00DE5DF7">
        <w:rPr>
          <w:highlight w:val="yellow"/>
          <w:u w:val="single"/>
        </w:rPr>
        <w:t>the ecosystem</w:t>
      </w:r>
      <w:r>
        <w:rPr>
          <w:u w:val="single"/>
        </w:rPr>
        <w:t xml:space="preserve">, human health, </w:t>
      </w:r>
      <w:r w:rsidRPr="00DE5DF7">
        <w:rPr>
          <w:highlight w:val="yellow"/>
          <w:u w:val="single"/>
        </w:rPr>
        <w:t xml:space="preserve">and </w:t>
      </w:r>
      <w:r w:rsidRPr="00DE5DF7">
        <w:rPr>
          <w:b/>
          <w:highlight w:val="yellow"/>
          <w:u w:val="single"/>
        </w:rPr>
        <w:t>species extinction</w:t>
      </w:r>
      <w:r>
        <w:rPr>
          <w:sz w:val="16"/>
          <w:szCs w:val="16"/>
        </w:rPr>
        <w:t xml:space="preserve">. Let us first consider the category of catastrophic (3 to 5 °C warming). </w:t>
      </w:r>
      <w:r>
        <w:rPr>
          <w:u w:val="single"/>
        </w:rPr>
        <w:t xml:space="preserve">The </w:t>
      </w:r>
      <w:r w:rsidRPr="00DE5DF7">
        <w:rPr>
          <w:highlight w:val="yellow"/>
          <w:u w:val="single"/>
        </w:rPr>
        <w:t>first</w:t>
      </w:r>
      <w:r>
        <w:rPr>
          <w:u w:val="single"/>
        </w:rPr>
        <w:t xml:space="preserve"> major concern </w:t>
      </w:r>
      <w:r w:rsidRPr="00DE5DF7">
        <w:rPr>
          <w:highlight w:val="yellow"/>
          <w:u w:val="single"/>
        </w:rPr>
        <w:t>is</w:t>
      </w:r>
      <w:r>
        <w:rPr>
          <w:sz w:val="16"/>
          <w:szCs w:val="16"/>
        </w:rPr>
        <w:t xml:space="preserve"> the issue of </w:t>
      </w:r>
      <w:r w:rsidRPr="00DE5DF7">
        <w:rPr>
          <w:b/>
          <w:highlight w:val="yellow"/>
          <w:u w:val="single"/>
        </w:rPr>
        <w:t>tipping points</w:t>
      </w:r>
      <w:r>
        <w:rPr>
          <w:sz w:val="16"/>
          <w:szCs w:val="16"/>
        </w:rPr>
        <w:t xml:space="preserve">. Several studies (48, 49) have concluded that </w:t>
      </w:r>
      <w:r w:rsidRPr="00DE5DF7">
        <w:rPr>
          <w:highlight w:val="yellow"/>
          <w:u w:val="single"/>
        </w:rPr>
        <w:t>3 to 5 °C</w:t>
      </w:r>
      <w:r>
        <w:rPr>
          <w:u w:val="single"/>
        </w:rPr>
        <w:t xml:space="preserve"> global warming </w:t>
      </w:r>
      <w:r w:rsidRPr="00DE5DF7">
        <w:rPr>
          <w:highlight w:val="yellow"/>
          <w:u w:val="single"/>
        </w:rPr>
        <w:t>is</w:t>
      </w:r>
      <w:r>
        <w:rPr>
          <w:u w:val="single"/>
        </w:rPr>
        <w:t xml:space="preserve"> likely to be </w:t>
      </w:r>
      <w:r w:rsidRPr="00DE5DF7">
        <w:rPr>
          <w:highlight w:val="yellow"/>
          <w:u w:val="single"/>
        </w:rPr>
        <w:t>the threshold for tipping points</w:t>
      </w:r>
      <w:r>
        <w:rPr>
          <w:u w:val="single"/>
        </w:rPr>
        <w:t xml:space="preserve"> such as the collapse of the </w:t>
      </w:r>
      <w:r>
        <w:rPr>
          <w:u w:val="single"/>
        </w:rPr>
        <w:lastRenderedPageBreak/>
        <w:t xml:space="preserve">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DE5DF7">
        <w:rPr>
          <w:highlight w:val="yellow"/>
          <w:u w:val="single"/>
        </w:rPr>
        <w:t xml:space="preserve"> </w:t>
      </w:r>
      <w:r>
        <w:rPr>
          <w:b/>
          <w:u w:val="single"/>
        </w:rPr>
        <w:t xml:space="preserve">abrupt </w:t>
      </w:r>
      <w:r w:rsidRPr="00DE5DF7">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DE5DF7">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DE5DF7">
        <w:rPr>
          <w:highlight w:val="yellow"/>
          <w:u w:val="single"/>
        </w:rPr>
        <w:t xml:space="preserve">could pose </w:t>
      </w:r>
      <w:r w:rsidRPr="00DE5DF7">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w:t>
      </w:r>
      <w:proofErr w:type="gramStart"/>
      <w:r>
        <w:rPr>
          <w:sz w:val="16"/>
          <w:szCs w:val="16"/>
        </w:rPr>
        <w:t>in excess of</w:t>
      </w:r>
      <w:proofErr w:type="gramEnd"/>
      <w:r>
        <w:rPr>
          <w:sz w:val="16"/>
          <w:szCs w:val="16"/>
        </w:rPr>
        <w:t xml:space="preserve">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DE5DF7">
        <w:rPr>
          <w:highlight w:val="yellow"/>
          <w:u w:val="single"/>
        </w:rPr>
        <w:t>6 °C</w:t>
      </w:r>
      <w:r>
        <w:rPr>
          <w:u w:val="single"/>
        </w:rPr>
        <w:t xml:space="preserve"> or more</w:t>
      </w:r>
      <w:r>
        <w:rPr>
          <w:sz w:val="16"/>
          <w:szCs w:val="16"/>
        </w:rPr>
        <w:t xml:space="preserve"> (</w:t>
      </w:r>
      <w:r w:rsidRPr="00DE5DF7">
        <w:rPr>
          <w:highlight w:val="yellow"/>
          <w:u w:val="single"/>
        </w:rPr>
        <w:t>accompanied by</w:t>
      </w:r>
      <w:r>
        <w:rPr>
          <w:u w:val="single"/>
        </w:rPr>
        <w:t xml:space="preserve"> increase in </w:t>
      </w:r>
      <w:r w:rsidRPr="00DE5DF7">
        <w:rPr>
          <w:highlight w:val="yellow"/>
          <w:u w:val="single"/>
        </w:rPr>
        <w:t>ocean acidity</w:t>
      </w:r>
      <w:r>
        <w:rPr>
          <w:sz w:val="16"/>
          <w:szCs w:val="16"/>
        </w:rPr>
        <w:t xml:space="preserve"> due to increased CO2) </w:t>
      </w:r>
      <w:r>
        <w:rPr>
          <w:u w:val="single"/>
        </w:rPr>
        <w:t xml:space="preserve">can act as a major force multiplier and </w:t>
      </w:r>
      <w:r w:rsidRPr="00DE5DF7">
        <w:rPr>
          <w:b/>
          <w:highlight w:val="yellow"/>
          <w:u w:val="single"/>
        </w:rPr>
        <w:t>expose</w:t>
      </w:r>
      <w:r>
        <w:rPr>
          <w:sz w:val="16"/>
          <w:szCs w:val="16"/>
        </w:rPr>
        <w:t xml:space="preserve"> as much as </w:t>
      </w:r>
      <w:r w:rsidRPr="00DE5DF7">
        <w:rPr>
          <w:b/>
          <w:highlight w:val="yellow"/>
          <w:u w:val="single"/>
        </w:rPr>
        <w:t>90% of species to</w:t>
      </w:r>
      <w:r>
        <w:rPr>
          <w:sz w:val="16"/>
          <w:szCs w:val="16"/>
        </w:rPr>
        <w:t xml:space="preserve"> the dangers of </w:t>
      </w:r>
      <w:r w:rsidRPr="00DE5DF7">
        <w:rPr>
          <w:b/>
          <w:highlight w:val="yellow"/>
          <w:u w:val="single"/>
        </w:rPr>
        <w:t>extinction</w:t>
      </w:r>
      <w:r>
        <w:rPr>
          <w:sz w:val="16"/>
          <w:szCs w:val="16"/>
        </w:rPr>
        <w:t xml:space="preserve"> (57). The bodily harms combined with </w:t>
      </w:r>
      <w:r w:rsidRPr="00DE5DF7">
        <w:rPr>
          <w:highlight w:val="yellow"/>
          <w:u w:val="single"/>
        </w:rPr>
        <w:t>climate change-forced</w:t>
      </w:r>
      <w:r>
        <w:rPr>
          <w:u w:val="single"/>
        </w:rPr>
        <w:t xml:space="preserve"> species destruction, </w:t>
      </w:r>
      <w:r w:rsidRPr="00DE5DF7">
        <w:rPr>
          <w:highlight w:val="yellow"/>
          <w:u w:val="single"/>
        </w:rPr>
        <w:t>biodiversity loss</w:t>
      </w:r>
      <w:r>
        <w:rPr>
          <w:u w:val="single"/>
        </w:rPr>
        <w:t xml:space="preserve">, and </w:t>
      </w:r>
      <w:r w:rsidRPr="00DE5DF7">
        <w:rPr>
          <w:highlight w:val="yellow"/>
          <w:u w:val="single"/>
        </w:rPr>
        <w:t>threats to water and food security</w:t>
      </w:r>
      <w:r>
        <w:rPr>
          <w:sz w:val="16"/>
          <w:szCs w:val="16"/>
        </w:rPr>
        <w:t xml:space="preserve">, as summarized recently (58), </w:t>
      </w:r>
      <w:r w:rsidRPr="00DE5DF7">
        <w:rPr>
          <w:highlight w:val="yellow"/>
          <w:u w:val="single"/>
        </w:rPr>
        <w:t>motivated us to categorize warming</w:t>
      </w:r>
      <w:r>
        <w:rPr>
          <w:u w:val="single"/>
        </w:rPr>
        <w:t xml:space="preserve"> beyond 5 °C </w:t>
      </w:r>
      <w:r w:rsidRPr="00DE5DF7">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DE5DF7">
        <w:rPr>
          <w:b/>
          <w:highlight w:val="yellow"/>
          <w:u w:val="single"/>
        </w:rPr>
        <w:t xml:space="preserve">existential </w:t>
      </w:r>
      <w:r>
        <w:rPr>
          <w:b/>
          <w:u w:val="single"/>
        </w:rPr>
        <w:t>threats</w:t>
      </w:r>
      <w:r>
        <w:rPr>
          <w:sz w:val="16"/>
          <w:szCs w:val="16"/>
        </w:rPr>
        <w:t>. Fig. 2 displays these three risk categorizations (vertical dashed lines).</w:t>
      </w:r>
    </w:p>
    <w:p w14:paraId="7A6EB9AD" w14:textId="1A7F2CF4" w:rsidR="00E07BF3" w:rsidRDefault="002C419F" w:rsidP="002C419F">
      <w:pPr>
        <w:pStyle w:val="Heading2"/>
      </w:pPr>
      <w:r>
        <w:lastRenderedPageBreak/>
        <w:t>Case</w:t>
      </w:r>
    </w:p>
    <w:p w14:paraId="5A6EADBE" w14:textId="77777777" w:rsidR="008913A0" w:rsidRPr="00641EFB" w:rsidRDefault="008913A0" w:rsidP="008913A0">
      <w:pPr>
        <w:pStyle w:val="Heading4"/>
        <w:rPr>
          <w:color w:val="000000" w:themeColor="text1"/>
        </w:rPr>
      </w:pPr>
      <w:r w:rsidRPr="00641EFB">
        <w:rPr>
          <w:color w:val="000000" w:themeColor="text1"/>
        </w:rPr>
        <w:t xml:space="preserve">Nuke war </w:t>
      </w:r>
      <w:r w:rsidRPr="00641EFB">
        <w:rPr>
          <w:color w:val="000000" w:themeColor="text1"/>
          <w:u w:val="single"/>
        </w:rPr>
        <w:t>won’t</w:t>
      </w:r>
      <w:r w:rsidRPr="00641EFB">
        <w:rPr>
          <w:color w:val="000000" w:themeColor="text1"/>
        </w:rPr>
        <w:t xml:space="preserve"> cause extinction, but it’ll spur </w:t>
      </w:r>
      <w:r w:rsidRPr="00641EFB">
        <w:rPr>
          <w:color w:val="000000" w:themeColor="text1"/>
          <w:u w:val="single"/>
        </w:rPr>
        <w:t>political will</w:t>
      </w:r>
      <w:r w:rsidRPr="00641EFB">
        <w:rPr>
          <w:color w:val="000000" w:themeColor="text1"/>
        </w:rPr>
        <w:t xml:space="preserve"> for </w:t>
      </w:r>
      <w:r w:rsidRPr="00641EFB">
        <w:rPr>
          <w:color w:val="000000" w:themeColor="text1"/>
          <w:u w:val="single"/>
        </w:rPr>
        <w:t>meaningful disarmament</w:t>
      </w:r>
      <w:r w:rsidRPr="00641EFB">
        <w:rPr>
          <w:color w:val="000000" w:themeColor="text1"/>
        </w:rPr>
        <w:t xml:space="preserve">. </w:t>
      </w:r>
    </w:p>
    <w:p w14:paraId="630C45A3" w14:textId="77777777" w:rsidR="008913A0" w:rsidRPr="00641EFB" w:rsidRDefault="008913A0" w:rsidP="008913A0">
      <w:pPr>
        <w:rPr>
          <w:color w:val="000000" w:themeColor="text1"/>
        </w:rPr>
      </w:pPr>
      <w:proofErr w:type="spellStart"/>
      <w:r w:rsidRPr="00641EFB">
        <w:rPr>
          <w:rStyle w:val="Style13ptBold"/>
          <w:color w:val="000000" w:themeColor="text1"/>
        </w:rPr>
        <w:t>Deudney</w:t>
      </w:r>
      <w:proofErr w:type="spellEnd"/>
      <w:r w:rsidRPr="00641EFB">
        <w:rPr>
          <w:rStyle w:val="Style13ptBold"/>
          <w:color w:val="000000" w:themeColor="text1"/>
        </w:rPr>
        <w:t xml:space="preserve"> 18</w:t>
      </w:r>
      <w:r w:rsidRPr="00641EFB">
        <w:rPr>
          <w:color w:val="000000" w:themeColor="text1"/>
        </w:rPr>
        <w:t xml:space="preserve"> [Associate Professor of Political Science at Johns Hopkins University. 03/15/2018. “The Great Debate.” The Oxford Handbook of International Security. www.oxfordhandbooks.com, doi:10.1093/</w:t>
      </w:r>
      <w:proofErr w:type="spellStart"/>
      <w:r w:rsidRPr="00641EFB">
        <w:rPr>
          <w:color w:val="000000" w:themeColor="text1"/>
        </w:rPr>
        <w:t>oxfordhb</w:t>
      </w:r>
      <w:proofErr w:type="spellEnd"/>
      <w:r w:rsidRPr="00641EFB">
        <w:rPr>
          <w:color w:val="000000" w:themeColor="text1"/>
        </w:rPr>
        <w:t>/9780198777854.013.22] // Re-Cut Justin</w:t>
      </w:r>
    </w:p>
    <w:p w14:paraId="68D86277" w14:textId="77777777" w:rsidR="008913A0" w:rsidRPr="00641EFB" w:rsidRDefault="008913A0" w:rsidP="008913A0">
      <w:pPr>
        <w:rPr>
          <w:color w:val="000000" w:themeColor="text1"/>
          <w:u w:val="single"/>
        </w:rPr>
      </w:pPr>
      <w:r w:rsidRPr="00641EFB">
        <w:rPr>
          <w:color w:val="000000" w:themeColor="text1"/>
          <w:sz w:val="16"/>
        </w:rPr>
        <w:t xml:space="preserve">Although nuclear war is the oldest of these technogenic threats to civilization and human survival, and although important steps to restraint, particularly at the end of the Cold War, have been achieved, </w:t>
      </w:r>
      <w:r w:rsidRPr="00641EFB">
        <w:rPr>
          <w:rStyle w:val="StyleUnderline"/>
          <w:color w:val="000000" w:themeColor="text1"/>
        </w:rPr>
        <w:t xml:space="preserve">the nuclear world is increasingly changing in major ways, and in almost </w:t>
      </w:r>
      <w:r w:rsidRPr="00641EFB">
        <w:rPr>
          <w:rStyle w:val="Emphasis"/>
          <w:color w:val="000000" w:themeColor="text1"/>
        </w:rPr>
        <w:t>entirely dangerous directions</w:t>
      </w:r>
      <w:r w:rsidRPr="00641EFB">
        <w:rPr>
          <w:color w:val="000000" w:themeColor="text1"/>
          <w:sz w:val="16"/>
        </w:rPr>
        <w:t xml:space="preserve">. The third “bombs away” phase of the great debate on the nuclear-political question is more consequentially divided than in the first two phases. </w:t>
      </w:r>
      <w:r w:rsidRPr="00641EFB">
        <w:rPr>
          <w:rStyle w:val="StyleUnderline"/>
          <w:color w:val="000000" w:themeColor="text1"/>
        </w:rPr>
        <w:t xml:space="preserve">Even more ominously, most of the momentum lies with the forces that are pulling states </w:t>
      </w:r>
      <w:r w:rsidRPr="00641EFB">
        <w:rPr>
          <w:rStyle w:val="Emphasis"/>
          <w:color w:val="000000" w:themeColor="text1"/>
        </w:rPr>
        <w:t>toward nuclear-use</w:t>
      </w:r>
      <w:r w:rsidRPr="00641EFB">
        <w:rPr>
          <w:rStyle w:val="StyleUnderline"/>
          <w:color w:val="000000" w:themeColor="text1"/>
        </w:rPr>
        <w:t>, and with the radical actors bent on inflicting catastrophic damage on the leading states in the international system, particularly the United States</w:t>
      </w:r>
      <w:r w:rsidRPr="00641EFB">
        <w:rPr>
          <w:color w:val="000000" w:themeColor="text1"/>
          <w:sz w:val="16"/>
        </w:rPr>
        <w:t xml:space="preserve">. </w:t>
      </w:r>
      <w:r w:rsidRPr="00641EFB">
        <w:rPr>
          <w:rStyle w:val="StyleUnderline"/>
          <w:color w:val="000000" w:themeColor="text1"/>
        </w:rPr>
        <w:t xml:space="preserve">In contrast, the arms control project, although intellectually vibrant, is </w:t>
      </w:r>
      <w:r w:rsidRPr="00641EFB">
        <w:rPr>
          <w:rStyle w:val="Emphasis"/>
          <w:color w:val="000000" w:themeColor="text1"/>
        </w:rPr>
        <w:t>largely in retreat</w:t>
      </w:r>
      <w:r w:rsidRPr="00641EFB">
        <w:rPr>
          <w:rStyle w:val="StyleUnderline"/>
          <w:color w:val="000000" w:themeColor="text1"/>
        </w:rPr>
        <w:t xml:space="preserve"> on the world political stage. The arms control settlement of the Cold War is </w:t>
      </w:r>
      <w:r w:rsidRPr="00641EFB">
        <w:rPr>
          <w:rStyle w:val="Emphasis"/>
          <w:color w:val="000000" w:themeColor="text1"/>
        </w:rPr>
        <w:t>unraveling</w:t>
      </w:r>
      <w:r w:rsidRPr="00641EFB">
        <w:rPr>
          <w:color w:val="000000" w:themeColor="text1"/>
          <w:sz w:val="16"/>
        </w:rPr>
        <w:t xml:space="preserve">, and the world public is more divided and distracted than ever. </w:t>
      </w:r>
      <w:r w:rsidRPr="00641EFB">
        <w:rPr>
          <w:rStyle w:val="StyleUnderline"/>
          <w:color w:val="000000" w:themeColor="text1"/>
        </w:rPr>
        <w:t>With the recent election of</w:t>
      </w:r>
      <w:r w:rsidRPr="00641EFB">
        <w:rPr>
          <w:color w:val="000000" w:themeColor="text1"/>
          <w:sz w:val="16"/>
        </w:rPr>
        <w:t xml:space="preserve"> President Donald </w:t>
      </w:r>
      <w:r w:rsidRPr="00641EFB">
        <w:rPr>
          <w:rStyle w:val="Emphasis"/>
          <w:color w:val="000000" w:themeColor="text1"/>
        </w:rPr>
        <w:t>Trump</w:t>
      </w:r>
      <w:r w:rsidRPr="00641EFB">
        <w:rPr>
          <w:rStyle w:val="StyleUnderline"/>
          <w:color w:val="000000" w:themeColor="text1"/>
        </w:rPr>
        <w:t xml:space="preserve">, the United States, which has played such a dominant role in nuclear politics since its scientists invented these fiendish engines, now has an </w:t>
      </w:r>
      <w:r w:rsidRPr="00641EFB">
        <w:rPr>
          <w:rStyle w:val="Emphasis"/>
          <w:color w:val="000000" w:themeColor="text1"/>
        </w:rPr>
        <w:t>impulsive and uninformed leader</w:t>
      </w:r>
      <w:r w:rsidRPr="00641EFB">
        <w:rPr>
          <w:rStyle w:val="StyleUnderline"/>
          <w:color w:val="000000" w:themeColor="text1"/>
        </w:rPr>
        <w:t xml:space="preserve">, boding </w:t>
      </w:r>
      <w:r w:rsidRPr="00641EFB">
        <w:rPr>
          <w:rStyle w:val="Emphasis"/>
          <w:color w:val="000000" w:themeColor="text1"/>
        </w:rPr>
        <w:t>ill for nuclear restraint and effective crisis management</w:t>
      </w:r>
      <w:r w:rsidRPr="00641EFB">
        <w:rPr>
          <w:rStyle w:val="StyleUnderline"/>
          <w:color w:val="000000" w:themeColor="text1"/>
        </w:rPr>
        <w:t xml:space="preserve">. </w:t>
      </w:r>
      <w:r w:rsidRPr="00641EFB">
        <w:rPr>
          <w:color w:val="000000" w:themeColor="text1"/>
          <w:sz w:val="16"/>
        </w:rPr>
        <w:t xml:space="preserve">Given current trends, it is prudent to assume that </w:t>
      </w:r>
      <w:r w:rsidRPr="00641EFB">
        <w:rPr>
          <w:rStyle w:val="Emphasis"/>
          <w:color w:val="000000" w:themeColor="text1"/>
        </w:rPr>
        <w:t>sooner or later</w:t>
      </w:r>
      <w:r w:rsidRPr="00641EFB">
        <w:rPr>
          <w:color w:val="000000" w:themeColor="text1"/>
          <w:sz w:val="16"/>
        </w:rPr>
        <w:t xml:space="preserve">, and probably sooner, </w:t>
      </w:r>
      <w:r w:rsidRPr="00641EFB">
        <w:rPr>
          <w:rStyle w:val="Emphasis"/>
          <w:color w:val="000000" w:themeColor="text1"/>
        </w:rPr>
        <w:t>nuclear weapons will again be the used in war</w:t>
      </w:r>
      <w:r w:rsidRPr="00641EFB">
        <w:rPr>
          <w:rStyle w:val="StyleUnderline"/>
          <w:color w:val="000000" w:themeColor="text1"/>
        </w:rPr>
        <w:t xml:space="preserve">. But this bad news may contain a </w:t>
      </w:r>
      <w:r w:rsidRPr="00641EFB">
        <w:rPr>
          <w:rStyle w:val="Emphasis"/>
          <w:color w:val="000000" w:themeColor="text1"/>
        </w:rPr>
        <w:t>“silver lining” of good news</w:t>
      </w:r>
      <w:r w:rsidRPr="00641EFB">
        <w:rPr>
          <w:rStyle w:val="StyleUnderline"/>
          <w:color w:val="000000" w:themeColor="text1"/>
        </w:rPr>
        <w:t xml:space="preserve">. Unlike a </w:t>
      </w:r>
      <w:r w:rsidRPr="00641EFB">
        <w:rPr>
          <w:rStyle w:val="Emphasis"/>
          <w:color w:val="000000" w:themeColor="text1"/>
        </w:rPr>
        <w:t>general</w:t>
      </w:r>
      <w:r w:rsidRPr="00641EFB">
        <w:rPr>
          <w:rStyle w:val="StyleUnderline"/>
          <w:color w:val="000000" w:themeColor="text1"/>
        </w:rPr>
        <w:t xml:space="preserve"> nuclear war</w:t>
      </w:r>
      <w:r w:rsidRPr="00641EFB">
        <w:rPr>
          <w:color w:val="000000" w:themeColor="text1"/>
          <w:sz w:val="16"/>
        </w:rPr>
        <w:t xml:space="preserve"> that might have occurred during the Cold War, such </w:t>
      </w:r>
      <w:r w:rsidRPr="00641EFB">
        <w:rPr>
          <w:rStyle w:val="StyleUnderline"/>
          <w:color w:val="000000" w:themeColor="text1"/>
        </w:rPr>
        <w:t xml:space="preserve">a </w:t>
      </w:r>
      <w:r w:rsidRPr="00641EFB">
        <w:rPr>
          <w:rStyle w:val="StyleUnderline"/>
          <w:color w:val="000000" w:themeColor="text1"/>
          <w:highlight w:val="yellow"/>
        </w:rPr>
        <w:t>nuclear event</w:t>
      </w:r>
      <w:r w:rsidRPr="00641EFB">
        <w:rPr>
          <w:rStyle w:val="StyleUnderline"/>
          <w:color w:val="000000" w:themeColor="text1"/>
        </w:rPr>
        <w:t xml:space="preserve"> now </w:t>
      </w:r>
      <w:r w:rsidRPr="00641EFB">
        <w:rPr>
          <w:rStyle w:val="StyleUnderline"/>
          <w:color w:val="000000" w:themeColor="text1"/>
          <w:highlight w:val="yellow"/>
        </w:rPr>
        <w:t>would</w:t>
      </w:r>
      <w:r w:rsidRPr="00641EFB">
        <w:rPr>
          <w:color w:val="000000" w:themeColor="text1"/>
          <w:sz w:val="16"/>
        </w:rPr>
        <w:t xml:space="preserve"> probably </w:t>
      </w:r>
      <w:r w:rsidRPr="00641EFB">
        <w:rPr>
          <w:rStyle w:val="Emphasis"/>
          <w:color w:val="000000" w:themeColor="text1"/>
          <w:highlight w:val="yellow"/>
        </w:rPr>
        <w:t>not mark</w:t>
      </w:r>
      <w:r w:rsidRPr="00641EFB">
        <w:rPr>
          <w:rStyle w:val="Emphasis"/>
          <w:color w:val="000000" w:themeColor="text1"/>
        </w:rPr>
        <w:t xml:space="preserve"> the </w:t>
      </w:r>
      <w:r w:rsidRPr="00641EFB">
        <w:rPr>
          <w:rStyle w:val="Emphasis"/>
          <w:color w:val="000000" w:themeColor="text1"/>
          <w:highlight w:val="yellow"/>
        </w:rPr>
        <w:t>end of civilization</w:t>
      </w:r>
      <w:r w:rsidRPr="00641EFB">
        <w:rPr>
          <w:rStyle w:val="Emphasis"/>
          <w:color w:val="000000" w:themeColor="text1"/>
        </w:rPr>
        <w:t xml:space="preserve"> (or</w:t>
      </w:r>
      <w:r w:rsidRPr="00641EFB">
        <w:rPr>
          <w:color w:val="000000" w:themeColor="text1"/>
          <w:sz w:val="16"/>
        </w:rPr>
        <w:t xml:space="preserve"> of </w:t>
      </w:r>
      <w:r w:rsidRPr="00641EFB">
        <w:rPr>
          <w:rStyle w:val="Emphasis"/>
          <w:color w:val="000000" w:themeColor="text1"/>
        </w:rPr>
        <w:t>humanity</w:t>
      </w:r>
      <w:r w:rsidRPr="00641EFB">
        <w:rPr>
          <w:rStyle w:val="StyleUnderline"/>
          <w:color w:val="000000" w:themeColor="text1"/>
        </w:rPr>
        <w:t xml:space="preserve">), </w:t>
      </w:r>
      <w:r w:rsidRPr="00641EFB">
        <w:rPr>
          <w:rStyle w:val="StyleUnderline"/>
          <w:color w:val="000000" w:themeColor="text1"/>
          <w:highlight w:val="yellow"/>
        </w:rPr>
        <w:t>due to</w:t>
      </w:r>
      <w:r w:rsidRPr="00641EFB">
        <w:rPr>
          <w:color w:val="000000" w:themeColor="text1"/>
          <w:sz w:val="16"/>
        </w:rPr>
        <w:t xml:space="preserve"> the great </w:t>
      </w:r>
      <w:r w:rsidRPr="00641EFB">
        <w:rPr>
          <w:rStyle w:val="Emphasis"/>
          <w:color w:val="000000" w:themeColor="text1"/>
          <w:highlight w:val="yellow"/>
        </w:rPr>
        <w:t>reductions</w:t>
      </w:r>
      <w:r w:rsidRPr="00641EFB">
        <w:rPr>
          <w:rStyle w:val="Emphasis"/>
          <w:color w:val="000000" w:themeColor="text1"/>
        </w:rPr>
        <w:t xml:space="preserve"> in nuclear forces</w:t>
      </w:r>
      <w:r w:rsidRPr="00641EFB">
        <w:rPr>
          <w:color w:val="000000" w:themeColor="text1"/>
          <w:sz w:val="16"/>
        </w:rPr>
        <w:t xml:space="preserve"> </w:t>
      </w:r>
      <w:r w:rsidRPr="00641EFB">
        <w:rPr>
          <w:rStyle w:val="StyleUnderline"/>
          <w:color w:val="000000" w:themeColor="text1"/>
        </w:rPr>
        <w:t xml:space="preserve">achieved at the end of the Cold War. Furthermore, </w:t>
      </w:r>
      <w:r w:rsidRPr="00641EFB">
        <w:rPr>
          <w:rStyle w:val="Emphasis"/>
          <w:color w:val="000000" w:themeColor="text1"/>
        </w:rPr>
        <w:t>politics</w:t>
      </w:r>
      <w:r w:rsidRPr="00641EFB">
        <w:rPr>
          <w:color w:val="000000" w:themeColor="text1"/>
          <w:sz w:val="16"/>
        </w:rPr>
        <w:t xml:space="preserve"> </w:t>
      </w:r>
      <w:r w:rsidRPr="00641EFB">
        <w:rPr>
          <w:rStyle w:val="StyleUnderline"/>
          <w:color w:val="000000" w:themeColor="text1"/>
        </w:rPr>
        <w:t xml:space="preserve">on “the day after” could have </w:t>
      </w:r>
      <w:r w:rsidRPr="00641EFB">
        <w:rPr>
          <w:rStyle w:val="Emphasis"/>
          <w:color w:val="000000" w:themeColor="text1"/>
        </w:rPr>
        <w:t xml:space="preserve">immense </w:t>
      </w:r>
      <w:r w:rsidRPr="00641EFB">
        <w:rPr>
          <w:rStyle w:val="Emphasis"/>
          <w:color w:val="000000" w:themeColor="text1"/>
          <w:highlight w:val="yellow"/>
        </w:rPr>
        <w:t>potential for</w:t>
      </w:r>
      <w:r w:rsidRPr="00641EFB">
        <w:rPr>
          <w:rStyle w:val="Emphasis"/>
          <w:color w:val="000000" w:themeColor="text1"/>
        </w:rPr>
        <w:t xml:space="preserve"> positive </w:t>
      </w:r>
      <w:r w:rsidRPr="00641EFB">
        <w:rPr>
          <w:rStyle w:val="Emphasis"/>
          <w:color w:val="000000" w:themeColor="text1"/>
          <w:highlight w:val="yellow"/>
        </w:rPr>
        <w:t>change</w:t>
      </w:r>
      <w:r w:rsidRPr="00641EFB">
        <w:rPr>
          <w:rStyle w:val="StyleUnderline"/>
          <w:color w:val="000000" w:themeColor="text1"/>
        </w:rPr>
        <w:t xml:space="preserve">. The </w:t>
      </w:r>
      <w:r w:rsidRPr="00641EFB">
        <w:rPr>
          <w:rStyle w:val="StyleUnderline"/>
          <w:color w:val="000000" w:themeColor="text1"/>
          <w:highlight w:val="yellow"/>
        </w:rPr>
        <w:t>survivors would</w:t>
      </w:r>
      <w:r w:rsidRPr="00641EFB">
        <w:rPr>
          <w:rStyle w:val="StyleUnderline"/>
          <w:color w:val="000000" w:themeColor="text1"/>
        </w:rPr>
        <w:t xml:space="preserve"> not be likely to envy the </w:t>
      </w:r>
      <w:proofErr w:type="gramStart"/>
      <w:r w:rsidRPr="00641EFB">
        <w:rPr>
          <w:rStyle w:val="StyleUnderline"/>
          <w:color w:val="000000" w:themeColor="text1"/>
        </w:rPr>
        <w:t>dead, but</w:t>
      </w:r>
      <w:proofErr w:type="gramEnd"/>
      <w:r w:rsidRPr="00641EFB">
        <w:rPr>
          <w:rStyle w:val="StyleUnderline"/>
          <w:color w:val="000000" w:themeColor="text1"/>
        </w:rPr>
        <w:t xml:space="preserve"> would surely </w:t>
      </w:r>
      <w:r w:rsidRPr="00641EFB">
        <w:rPr>
          <w:rStyle w:val="StyleUnderline"/>
          <w:color w:val="000000" w:themeColor="text1"/>
          <w:highlight w:val="yellow"/>
        </w:rPr>
        <w:t>have a</w:t>
      </w:r>
      <w:r w:rsidRPr="00641EFB">
        <w:rPr>
          <w:rStyle w:val="StyleUnderline"/>
          <w:color w:val="000000" w:themeColor="text1"/>
        </w:rPr>
        <w:t xml:space="preserve"> </w:t>
      </w:r>
      <w:r w:rsidRPr="00641EFB">
        <w:rPr>
          <w:rStyle w:val="Emphasis"/>
          <w:color w:val="000000" w:themeColor="text1"/>
        </w:rPr>
        <w:t xml:space="preserve">greatly renewed </w:t>
      </w:r>
      <w:r w:rsidRPr="00641EFB">
        <w:rPr>
          <w:rStyle w:val="Emphasis"/>
          <w:color w:val="000000" w:themeColor="text1"/>
          <w:highlight w:val="yellow"/>
        </w:rPr>
        <w:t>resolution for “never again.”</w:t>
      </w:r>
      <w:r w:rsidRPr="00641EFB">
        <w:rPr>
          <w:color w:val="000000" w:themeColor="text1"/>
          <w:sz w:val="16"/>
        </w:rPr>
        <w:t xml:space="preserve"> </w:t>
      </w:r>
      <w:r w:rsidRPr="00641EFB">
        <w:rPr>
          <w:rStyle w:val="StyleUnderline"/>
          <w:color w:val="000000" w:themeColor="text1"/>
        </w:rPr>
        <w:t xml:space="preserve">Such an event, completely unpredictable in its particulars, would </w:t>
      </w:r>
      <w:r w:rsidRPr="00641EFB">
        <w:rPr>
          <w:rStyle w:val="Emphasis"/>
          <w:color w:val="000000" w:themeColor="text1"/>
        </w:rPr>
        <w:t>unambiguously put the nuclear-political question back at the top of the world political agenda</w:t>
      </w:r>
      <w:r w:rsidRPr="00641EFB">
        <w:rPr>
          <w:rStyle w:val="StyleUnderline"/>
          <w:color w:val="000000" w:themeColor="text1"/>
        </w:rPr>
        <w:t xml:space="preserve">. It would </w:t>
      </w:r>
      <w:proofErr w:type="spellStart"/>
      <w:r w:rsidRPr="00641EFB">
        <w:rPr>
          <w:rStyle w:val="StyleUnderline"/>
          <w:color w:val="000000" w:themeColor="text1"/>
        </w:rPr>
        <w:t>unmistakeably</w:t>
      </w:r>
      <w:proofErr w:type="spellEnd"/>
      <w:r w:rsidRPr="00641EFB">
        <w:rPr>
          <w:rStyle w:val="StyleUnderline"/>
          <w:color w:val="000000" w:themeColor="text1"/>
        </w:rPr>
        <w:t xml:space="preserve"> </w:t>
      </w:r>
      <w:r w:rsidRPr="00641EFB">
        <w:rPr>
          <w:rStyle w:val="StyleUnderline"/>
          <w:color w:val="000000" w:themeColor="text1"/>
          <w:highlight w:val="yellow"/>
        </w:rPr>
        <w:t>remind</w:t>
      </w:r>
      <w:r w:rsidRPr="00641EFB">
        <w:rPr>
          <w:rStyle w:val="StyleUnderline"/>
          <w:color w:val="000000" w:themeColor="text1"/>
        </w:rPr>
        <w:t xml:space="preserve"> leading </w:t>
      </w:r>
      <w:r w:rsidRPr="00641EFB">
        <w:rPr>
          <w:rStyle w:val="StyleUnderline"/>
          <w:color w:val="000000" w:themeColor="text1"/>
          <w:highlight w:val="yellow"/>
        </w:rPr>
        <w:t xml:space="preserve">states of </w:t>
      </w:r>
      <w:r w:rsidRPr="00641EFB">
        <w:rPr>
          <w:rStyle w:val="StyleUnderline"/>
          <w:color w:val="000000" w:themeColor="text1"/>
        </w:rPr>
        <w:t xml:space="preserve">their </w:t>
      </w:r>
      <w:r w:rsidRPr="00641EFB">
        <w:rPr>
          <w:rStyle w:val="Emphasis"/>
          <w:color w:val="000000" w:themeColor="text1"/>
          <w:highlight w:val="yellow"/>
        </w:rPr>
        <w:t>vulnerability</w:t>
      </w:r>
      <w:r w:rsidRPr="00641EFB">
        <w:rPr>
          <w:color w:val="000000" w:themeColor="text1"/>
          <w:sz w:val="16"/>
        </w:rPr>
        <w:t xml:space="preserve"> </w:t>
      </w:r>
      <w:r w:rsidRPr="00641EFB">
        <w:rPr>
          <w:rStyle w:val="StyleUnderline"/>
          <w:color w:val="000000" w:themeColor="text1"/>
        </w:rPr>
        <w:t xml:space="preserve">It might also </w:t>
      </w:r>
      <w:r w:rsidRPr="00641EFB">
        <w:rPr>
          <w:rStyle w:val="StyleUnderline"/>
          <w:color w:val="000000" w:themeColor="text1"/>
          <w:highlight w:val="yellow"/>
        </w:rPr>
        <w:t>trigger</w:t>
      </w:r>
      <w:r w:rsidRPr="00641EFB">
        <w:rPr>
          <w:rStyle w:val="StyleUnderline"/>
          <w:color w:val="000000" w:themeColor="text1"/>
        </w:rPr>
        <w:t xml:space="preserve"> more robust </w:t>
      </w:r>
      <w:r w:rsidRPr="00641EFB">
        <w:rPr>
          <w:rStyle w:val="StyleUnderline"/>
          <w:color w:val="000000" w:themeColor="text1"/>
          <w:highlight w:val="yellow"/>
        </w:rPr>
        <w:t>efforts to achieve</w:t>
      </w:r>
      <w:r w:rsidRPr="00641EFB">
        <w:rPr>
          <w:rStyle w:val="StyleUnderline"/>
          <w:color w:val="000000" w:themeColor="text1"/>
        </w:rPr>
        <w:t xml:space="preserve"> the </w:t>
      </w:r>
      <w:r w:rsidRPr="00641EFB">
        <w:rPr>
          <w:rStyle w:val="Emphasis"/>
          <w:color w:val="000000" w:themeColor="text1"/>
        </w:rPr>
        <w:t xml:space="preserve">global </w:t>
      </w:r>
      <w:r w:rsidRPr="00641EFB">
        <w:rPr>
          <w:rStyle w:val="Emphasis"/>
          <w:color w:val="000000" w:themeColor="text1"/>
          <w:highlight w:val="yellow"/>
        </w:rPr>
        <w:t>regulation</w:t>
      </w:r>
      <w:r w:rsidRPr="00641EFB">
        <w:rPr>
          <w:rStyle w:val="Emphasis"/>
          <w:color w:val="000000" w:themeColor="text1"/>
        </w:rPr>
        <w:t xml:space="preserve"> of nuclear capability</w:t>
      </w:r>
      <w:r w:rsidRPr="00641EFB">
        <w:rPr>
          <w:rStyle w:val="StyleUnderline"/>
          <w:color w:val="000000" w:themeColor="text1"/>
        </w:rPr>
        <w:t xml:space="preserve">. Like the bombings of Hiroshima and Nagasaki that did so much to catalyze the elevated concern for nuclear security in the early Cold War, and like the experience “at the brink” in the Cuban Missile Crisis of 1962, </w:t>
      </w:r>
      <w:r w:rsidRPr="00641EFB">
        <w:rPr>
          <w:rStyle w:val="Emphasis"/>
          <w:color w:val="000000" w:themeColor="text1"/>
        </w:rPr>
        <w:t xml:space="preserve">the now bubbling nuclear caldron holds the possibility of inaugurating a major period of institutional innovation and </w:t>
      </w:r>
      <w:r w:rsidRPr="00641EFB">
        <w:rPr>
          <w:rStyle w:val="Emphasis"/>
          <w:color w:val="000000" w:themeColor="text1"/>
          <w:highlight w:val="yellow"/>
        </w:rPr>
        <w:t>adjustment toward a</w:t>
      </w:r>
      <w:r w:rsidRPr="00641EFB">
        <w:rPr>
          <w:rStyle w:val="Emphasis"/>
          <w:color w:val="000000" w:themeColor="text1"/>
        </w:rPr>
        <w:t xml:space="preserve"> fully </w:t>
      </w:r>
      <w:r w:rsidRPr="00641EFB">
        <w:rPr>
          <w:rStyle w:val="Emphasis"/>
          <w:color w:val="000000" w:themeColor="text1"/>
          <w:highlight w:val="yellow"/>
        </w:rPr>
        <w:t>“bombs away” future</w:t>
      </w:r>
      <w:r w:rsidRPr="00641EFB">
        <w:rPr>
          <w:rStyle w:val="StyleUnderline"/>
          <w:color w:val="000000" w:themeColor="text1"/>
          <w:highlight w:val="yellow"/>
        </w:rPr>
        <w:t>.</w:t>
      </w:r>
    </w:p>
    <w:p w14:paraId="504670C8" w14:textId="77777777" w:rsidR="008913A0" w:rsidRPr="00641EFB" w:rsidRDefault="008913A0" w:rsidP="008913A0">
      <w:pPr>
        <w:pStyle w:val="Heading4"/>
        <w:rPr>
          <w:rFonts w:cs="Calibri"/>
          <w:color w:val="000000" w:themeColor="text1"/>
        </w:rPr>
      </w:pPr>
      <w:proofErr w:type="spellStart"/>
      <w:r w:rsidRPr="00641EFB">
        <w:rPr>
          <w:rFonts w:cs="Calibri"/>
          <w:color w:val="000000" w:themeColor="text1"/>
        </w:rPr>
        <w:t>Counterforcing</w:t>
      </w:r>
      <w:proofErr w:type="spellEnd"/>
      <w:r w:rsidRPr="00641EFB">
        <w:rPr>
          <w:rFonts w:cs="Calibri"/>
          <w:color w:val="000000" w:themeColor="text1"/>
        </w:rPr>
        <w:t xml:space="preserve"> ensure only a few million </w:t>
      </w:r>
      <w:proofErr w:type="gramStart"/>
      <w:r w:rsidRPr="00641EFB">
        <w:rPr>
          <w:rFonts w:cs="Calibri"/>
          <w:color w:val="000000" w:themeColor="text1"/>
        </w:rPr>
        <w:t>die</w:t>
      </w:r>
      <w:proofErr w:type="gramEnd"/>
      <w:r w:rsidRPr="00641EFB">
        <w:rPr>
          <w:rFonts w:cs="Calibri"/>
          <w:color w:val="000000" w:themeColor="text1"/>
        </w:rPr>
        <w:t>.</w:t>
      </w:r>
    </w:p>
    <w:p w14:paraId="396184AB" w14:textId="77777777" w:rsidR="008913A0" w:rsidRPr="00641EFB" w:rsidRDefault="008913A0" w:rsidP="008913A0">
      <w:pPr>
        <w:rPr>
          <w:color w:val="000000" w:themeColor="text1"/>
          <w:sz w:val="16"/>
          <w:szCs w:val="16"/>
        </w:rPr>
      </w:pPr>
      <w:r w:rsidRPr="00641EFB">
        <w:rPr>
          <w:rStyle w:val="Style13ptBold"/>
          <w:color w:val="000000" w:themeColor="text1"/>
        </w:rPr>
        <w:t>Mueller 9</w:t>
      </w:r>
      <w:r w:rsidRPr="00641EFB">
        <w:rPr>
          <w:color w:val="000000" w:themeColor="text1"/>
        </w:rPr>
        <w:t xml:space="preserve"> [Woody Mueller, Chair of National Security Studies, Professor of Political Science at Ohio State University, Cato Senior Fellow, 2009 “Atomic Obsession: Nuclear Alarmism from Hiroshima to Al-Qaeda,” </w:t>
      </w:r>
      <w:r w:rsidRPr="00641EFB">
        <w:rPr>
          <w:i/>
          <w:color w:val="000000" w:themeColor="text1"/>
        </w:rPr>
        <w:t>Google Books</w:t>
      </w:r>
      <w:r w:rsidRPr="00641EFB">
        <w:rPr>
          <w:color w:val="000000" w:themeColor="text1"/>
        </w:rPr>
        <w:t>, October 5</w:t>
      </w:r>
      <w:r w:rsidRPr="00641EFB">
        <w:rPr>
          <w:color w:val="000000" w:themeColor="text1"/>
          <w:vertAlign w:val="superscript"/>
        </w:rPr>
        <w:t>th</w:t>
      </w:r>
      <w:r w:rsidRPr="00641EFB">
        <w:rPr>
          <w:color w:val="000000" w:themeColor="text1"/>
        </w:rPr>
        <w:t>, p. 8] // Re-Cut Justin</w:t>
      </w:r>
    </w:p>
    <w:p w14:paraId="6D2B700E" w14:textId="77777777" w:rsidR="008913A0" w:rsidRPr="00641EFB" w:rsidRDefault="008913A0" w:rsidP="008913A0">
      <w:pPr>
        <w:rPr>
          <w:color w:val="000000" w:themeColor="text1"/>
          <w:sz w:val="16"/>
        </w:rPr>
      </w:pPr>
      <w:r w:rsidRPr="00641EFB">
        <w:rPr>
          <w:color w:val="000000" w:themeColor="text1"/>
          <w:u w:val="single"/>
        </w:rPr>
        <w:t>To begin to approach a condition that can</w:t>
      </w:r>
      <w:r w:rsidRPr="00641EFB">
        <w:rPr>
          <w:color w:val="000000" w:themeColor="text1"/>
          <w:sz w:val="16"/>
        </w:rPr>
        <w:t xml:space="preserve"> credibly </w:t>
      </w:r>
      <w:r w:rsidRPr="00641EFB">
        <w:rPr>
          <w:color w:val="000000" w:themeColor="text1"/>
          <w:u w:val="single"/>
        </w:rPr>
        <w:t>justify applying such extreme characterizations as</w:t>
      </w:r>
      <w:r w:rsidRPr="00641EFB">
        <w:rPr>
          <w:color w:val="000000" w:themeColor="text1"/>
          <w:sz w:val="16"/>
        </w:rPr>
        <w:t xml:space="preserve"> societal </w:t>
      </w:r>
      <w:r w:rsidRPr="00641EFB">
        <w:rPr>
          <w:color w:val="000000" w:themeColor="text1"/>
          <w:u w:val="single"/>
        </w:rPr>
        <w:t>annihilation, a full-out attack with</w:t>
      </w:r>
      <w:r w:rsidRPr="00641EFB">
        <w:rPr>
          <w:color w:val="000000" w:themeColor="text1"/>
          <w:sz w:val="16"/>
        </w:rPr>
        <w:t xml:space="preserve"> hundreds, probably </w:t>
      </w:r>
      <w:r w:rsidRPr="00641EFB">
        <w:rPr>
          <w:color w:val="000000" w:themeColor="text1"/>
          <w:u w:val="single"/>
        </w:rPr>
        <w:t xml:space="preserve">thousands, of </w:t>
      </w:r>
      <w:r w:rsidRPr="00641EFB">
        <w:rPr>
          <w:color w:val="000000" w:themeColor="text1"/>
          <w:sz w:val="16"/>
        </w:rPr>
        <w:t>thermo</w:t>
      </w:r>
      <w:r w:rsidRPr="00641EFB">
        <w:rPr>
          <w:color w:val="000000" w:themeColor="text1"/>
          <w:u w:val="single"/>
        </w:rPr>
        <w:t>nuclear bombs would be required</w:t>
      </w:r>
      <w:r w:rsidRPr="00641EFB">
        <w:rPr>
          <w:color w:val="000000" w:themeColor="text1"/>
          <w:sz w:val="16"/>
        </w:rPr>
        <w:t xml:space="preserve">. </w:t>
      </w:r>
      <w:r w:rsidRPr="00641EFB">
        <w:rPr>
          <w:color w:val="000000" w:themeColor="text1"/>
          <w:highlight w:val="yellow"/>
          <w:u w:val="single"/>
        </w:rPr>
        <w:t>Even in</w:t>
      </w:r>
      <w:r w:rsidRPr="00641EFB">
        <w:rPr>
          <w:color w:val="000000" w:themeColor="text1"/>
          <w:u w:val="single"/>
        </w:rPr>
        <w:t xml:space="preserve"> such </w:t>
      </w:r>
      <w:r w:rsidRPr="00641EFB">
        <w:rPr>
          <w:color w:val="000000" w:themeColor="text1"/>
          <w:highlight w:val="yellow"/>
          <w:u w:val="single"/>
        </w:rPr>
        <w:t xml:space="preserve">extreme </w:t>
      </w:r>
      <w:r w:rsidRPr="00641EFB">
        <w:rPr>
          <w:color w:val="000000" w:themeColor="text1"/>
          <w:u w:val="single"/>
        </w:rPr>
        <w:t xml:space="preserve">cases, the </w:t>
      </w:r>
      <w:r w:rsidRPr="00641EFB">
        <w:rPr>
          <w:color w:val="000000" w:themeColor="text1"/>
          <w:highlight w:val="yellow"/>
          <w:u w:val="single"/>
        </w:rPr>
        <w:t>area</w:t>
      </w:r>
      <w:r w:rsidRPr="00641EFB">
        <w:rPr>
          <w:color w:val="000000" w:themeColor="text1"/>
          <w:sz w:val="16"/>
        </w:rPr>
        <w:t xml:space="preserve"> </w:t>
      </w:r>
      <w:proofErr w:type="gramStart"/>
      <w:r w:rsidRPr="00641EFB">
        <w:rPr>
          <w:color w:val="000000" w:themeColor="text1"/>
          <w:sz w:val="16"/>
        </w:rPr>
        <w:t xml:space="preserve">actually </w:t>
      </w:r>
      <w:r w:rsidRPr="00641EFB">
        <w:rPr>
          <w:color w:val="000000" w:themeColor="text1"/>
          <w:highlight w:val="yellow"/>
          <w:u w:val="single"/>
        </w:rPr>
        <w:t>devastated</w:t>
      </w:r>
      <w:proofErr w:type="gramEnd"/>
      <w:r w:rsidRPr="00641EFB">
        <w:rPr>
          <w:color w:val="000000" w:themeColor="text1"/>
          <w:highlight w:val="yellow"/>
          <w:u w:val="single"/>
        </w:rPr>
        <w:t xml:space="preserve"> </w:t>
      </w:r>
      <w:r w:rsidRPr="00641EFB">
        <w:rPr>
          <w:color w:val="000000" w:themeColor="text1"/>
          <w:u w:val="single"/>
        </w:rPr>
        <w:t>by the</w:t>
      </w:r>
      <w:r w:rsidRPr="00641EFB">
        <w:rPr>
          <w:color w:val="000000" w:themeColor="text1"/>
          <w:sz w:val="16"/>
        </w:rPr>
        <w:t xml:space="preserve"> bombs' </w:t>
      </w:r>
      <w:r w:rsidRPr="00641EFB">
        <w:rPr>
          <w:color w:val="000000" w:themeColor="text1"/>
          <w:u w:val="single"/>
        </w:rPr>
        <w:t>blast and thermal pulse</w:t>
      </w:r>
      <w:r w:rsidRPr="00641EFB">
        <w:rPr>
          <w:color w:val="000000" w:themeColor="text1"/>
          <w:sz w:val="16"/>
        </w:rPr>
        <w:t xml:space="preserve"> effective </w:t>
      </w:r>
      <w:r w:rsidRPr="00641EFB">
        <w:rPr>
          <w:b/>
          <w:color w:val="000000" w:themeColor="text1"/>
          <w:highlight w:val="yellow"/>
          <w:u w:val="single"/>
        </w:rPr>
        <w:t>would be limited</w:t>
      </w:r>
      <w:r w:rsidRPr="00641EFB">
        <w:rPr>
          <w:color w:val="000000" w:themeColor="text1"/>
          <w:highlight w:val="yellow"/>
          <w:u w:val="single"/>
        </w:rPr>
        <w:t>: 2,000</w:t>
      </w:r>
      <w:r w:rsidRPr="00641EFB">
        <w:rPr>
          <w:color w:val="000000" w:themeColor="text1"/>
          <w:sz w:val="16"/>
        </w:rPr>
        <w:t xml:space="preserve"> 1-MT </w:t>
      </w:r>
      <w:r w:rsidRPr="00641EFB">
        <w:rPr>
          <w:color w:val="000000" w:themeColor="text1"/>
          <w:highlight w:val="yellow"/>
          <w:u w:val="single"/>
        </w:rPr>
        <w:t xml:space="preserve">explosions </w:t>
      </w:r>
      <w:r w:rsidRPr="00641EFB">
        <w:rPr>
          <w:color w:val="000000" w:themeColor="text1"/>
          <w:u w:val="single"/>
        </w:rPr>
        <w:t>with a</w:t>
      </w:r>
      <w:r w:rsidRPr="00641EFB">
        <w:rPr>
          <w:color w:val="000000" w:themeColor="text1"/>
          <w:sz w:val="16"/>
        </w:rPr>
        <w:t xml:space="preserve"> destructive </w:t>
      </w:r>
      <w:r w:rsidRPr="00641EFB">
        <w:rPr>
          <w:color w:val="000000" w:themeColor="text1"/>
          <w:u w:val="single"/>
        </w:rPr>
        <w:t>radius of 5 miles each would</w:t>
      </w:r>
      <w:r w:rsidRPr="00641EFB">
        <w:rPr>
          <w:color w:val="000000" w:themeColor="text1"/>
          <w:sz w:val="16"/>
        </w:rPr>
        <w:t xml:space="preserve"> directly </w:t>
      </w:r>
      <w:r w:rsidRPr="00641EFB">
        <w:rPr>
          <w:color w:val="000000" w:themeColor="text1"/>
          <w:u w:val="single"/>
        </w:rPr>
        <w:t xml:space="preserve">demolish </w:t>
      </w:r>
      <w:r w:rsidRPr="00641EFB">
        <w:rPr>
          <w:b/>
          <w:color w:val="000000" w:themeColor="text1"/>
          <w:highlight w:val="yellow"/>
          <w:u w:val="single"/>
        </w:rPr>
        <w:t>less than 5 percent</w:t>
      </w:r>
      <w:r w:rsidRPr="00641EFB">
        <w:rPr>
          <w:color w:val="000000" w:themeColor="text1"/>
          <w:highlight w:val="yellow"/>
          <w:u w:val="single"/>
        </w:rPr>
        <w:t xml:space="preserve"> of </w:t>
      </w:r>
      <w:r w:rsidRPr="00641EFB">
        <w:rPr>
          <w:color w:val="000000" w:themeColor="text1"/>
          <w:u w:val="single"/>
        </w:rPr>
        <w:t xml:space="preserve">the territory of </w:t>
      </w:r>
      <w:r w:rsidRPr="00641EFB">
        <w:rPr>
          <w:color w:val="000000" w:themeColor="text1"/>
          <w:highlight w:val="yellow"/>
          <w:u w:val="single"/>
        </w:rPr>
        <w:t>the U</w:t>
      </w:r>
      <w:r w:rsidRPr="00641EFB">
        <w:rPr>
          <w:color w:val="000000" w:themeColor="text1"/>
          <w:sz w:val="16"/>
        </w:rPr>
        <w:t xml:space="preserve">nited </w:t>
      </w:r>
      <w:r w:rsidRPr="00641EFB">
        <w:rPr>
          <w:color w:val="000000" w:themeColor="text1"/>
          <w:highlight w:val="yellow"/>
          <w:u w:val="single"/>
        </w:rPr>
        <w:t>S</w:t>
      </w:r>
      <w:r w:rsidRPr="00641EFB">
        <w:rPr>
          <w:color w:val="000000" w:themeColor="text1"/>
          <w:sz w:val="16"/>
          <w:highlight w:val="yellow"/>
        </w:rPr>
        <w:t>t</w:t>
      </w:r>
      <w:r w:rsidRPr="00641EFB">
        <w:rPr>
          <w:color w:val="000000" w:themeColor="text1"/>
          <w:sz w:val="16"/>
        </w:rPr>
        <w:t xml:space="preserve">ates, for example. </w:t>
      </w:r>
      <w:r w:rsidRPr="00641EFB">
        <w:rPr>
          <w:color w:val="000000" w:themeColor="text1"/>
          <w:sz w:val="16"/>
        </w:rPr>
        <w:lastRenderedPageBreak/>
        <w:t xml:space="preserve">Obviously, if major population centers were targeted, this sort of attack could inflict massive casualties. Back in cold war days, when such devastating events sometimes seemed uncomfortably likely, </w:t>
      </w:r>
      <w:proofErr w:type="gramStart"/>
      <w:r w:rsidRPr="00641EFB">
        <w:rPr>
          <w:color w:val="000000" w:themeColor="text1"/>
          <w:u w:val="single"/>
        </w:rPr>
        <w:t xml:space="preserve">a </w:t>
      </w:r>
      <w:r w:rsidRPr="00641EFB">
        <w:rPr>
          <w:b/>
          <w:color w:val="000000" w:themeColor="text1"/>
          <w:u w:val="single"/>
        </w:rPr>
        <w:t>number of</w:t>
      </w:r>
      <w:proofErr w:type="gramEnd"/>
      <w:r w:rsidRPr="00641EFB">
        <w:rPr>
          <w:b/>
          <w:color w:val="000000" w:themeColor="text1"/>
          <w:u w:val="single"/>
        </w:rPr>
        <w:t xml:space="preserve"> studies</w:t>
      </w:r>
      <w:r w:rsidRPr="00641EFB">
        <w:rPr>
          <w:color w:val="000000" w:themeColor="text1"/>
          <w:u w:val="single"/>
        </w:rPr>
        <w:t xml:space="preserve"> were conducted to estimate the consequences of massive thermonuclear attacks</w:t>
      </w:r>
      <w:r w:rsidRPr="00641EFB">
        <w:rPr>
          <w:color w:val="000000" w:themeColor="text1"/>
          <w:sz w:val="16"/>
        </w:rPr>
        <w:t xml:space="preserve">. One of </w:t>
      </w:r>
      <w:r w:rsidRPr="00641EFB">
        <w:rPr>
          <w:color w:val="000000" w:themeColor="text1"/>
          <w:u w:val="single"/>
        </w:rPr>
        <w:t xml:space="preserve">the </w:t>
      </w:r>
      <w:r w:rsidRPr="00641EFB">
        <w:rPr>
          <w:b/>
          <w:color w:val="000000" w:themeColor="text1"/>
          <w:u w:val="single"/>
        </w:rPr>
        <w:t>most prominent</w:t>
      </w:r>
      <w:r w:rsidRPr="00641EFB">
        <w:rPr>
          <w:color w:val="000000" w:themeColor="text1"/>
          <w:sz w:val="16"/>
        </w:rPr>
        <w:t xml:space="preserve"> of these </w:t>
      </w:r>
      <w:r w:rsidRPr="00641EFB">
        <w:rPr>
          <w:color w:val="000000" w:themeColor="text1"/>
          <w:u w:val="single"/>
        </w:rPr>
        <w:t>considered several probabilities</w:t>
      </w:r>
      <w:r w:rsidRPr="00641EFB">
        <w:rPr>
          <w:color w:val="000000" w:themeColor="text1"/>
          <w:sz w:val="16"/>
        </w:rPr>
        <w:t xml:space="preserve">. </w:t>
      </w:r>
      <w:r w:rsidRPr="00641EFB">
        <w:rPr>
          <w:color w:val="000000" w:themeColor="text1"/>
          <w:u w:val="single"/>
        </w:rPr>
        <w:t>The most likely scenario</w:t>
      </w:r>
      <w:r w:rsidRPr="00641EFB">
        <w:rPr>
          <w:color w:val="000000" w:themeColor="text1"/>
          <w:sz w:val="16"/>
        </w:rPr>
        <w:t>--one that could be perhaps considered at least to begin to approach the rational--</w:t>
      </w:r>
      <w:r w:rsidRPr="00641EFB">
        <w:rPr>
          <w:color w:val="000000" w:themeColor="text1"/>
          <w:u w:val="single"/>
        </w:rPr>
        <w:t>was a "</w:t>
      </w:r>
      <w:r w:rsidRPr="00641EFB">
        <w:rPr>
          <w:color w:val="000000" w:themeColor="text1"/>
          <w:highlight w:val="yellow"/>
          <w:u w:val="single"/>
        </w:rPr>
        <w:t xml:space="preserve">counterforce" strike </w:t>
      </w:r>
      <w:r w:rsidRPr="00641EFB">
        <w:rPr>
          <w:color w:val="000000" w:themeColor="text1"/>
          <w:u w:val="single"/>
        </w:rPr>
        <w:t>in which</w:t>
      </w:r>
      <w:r w:rsidRPr="00641EFB">
        <w:rPr>
          <w:color w:val="000000" w:themeColor="text1"/>
          <w:sz w:val="16"/>
        </w:rPr>
        <w:t xml:space="preserve"> well over 1,000 thermonuclear </w:t>
      </w:r>
      <w:r w:rsidRPr="00641EFB">
        <w:rPr>
          <w:color w:val="000000" w:themeColor="text1"/>
          <w:u w:val="single"/>
        </w:rPr>
        <w:t>weapons would be targeted at</w:t>
      </w:r>
      <w:r w:rsidRPr="00641EFB">
        <w:rPr>
          <w:color w:val="000000" w:themeColor="text1"/>
          <w:sz w:val="16"/>
        </w:rPr>
        <w:t xml:space="preserve"> America's ballistic </w:t>
      </w:r>
      <w:r w:rsidRPr="00641EFB">
        <w:rPr>
          <w:color w:val="000000" w:themeColor="text1"/>
          <w:u w:val="single"/>
        </w:rPr>
        <w:t>missile silos, strategic airfields, and</w:t>
      </w:r>
      <w:r w:rsidRPr="00641EFB">
        <w:rPr>
          <w:color w:val="000000" w:themeColor="text1"/>
          <w:sz w:val="16"/>
        </w:rPr>
        <w:t xml:space="preserve"> nuclear </w:t>
      </w:r>
      <w:r w:rsidRPr="00641EFB">
        <w:rPr>
          <w:color w:val="000000" w:themeColor="text1"/>
          <w:u w:val="single"/>
        </w:rPr>
        <w:t>submarine bases</w:t>
      </w:r>
      <w:r w:rsidRPr="00641EFB">
        <w:rPr>
          <w:color w:val="000000" w:themeColor="text1"/>
          <w:sz w:val="16"/>
        </w:rPr>
        <w:t xml:space="preserve"> </w:t>
      </w:r>
      <w:proofErr w:type="gramStart"/>
      <w:r w:rsidRPr="00641EFB">
        <w:rPr>
          <w:color w:val="000000" w:themeColor="text1"/>
          <w:sz w:val="16"/>
        </w:rPr>
        <w:t xml:space="preserve">in an effort </w:t>
      </w:r>
      <w:r w:rsidRPr="00641EFB">
        <w:rPr>
          <w:color w:val="000000" w:themeColor="text1"/>
          <w:u w:val="single"/>
        </w:rPr>
        <w:t>to</w:t>
      </w:r>
      <w:proofErr w:type="gramEnd"/>
      <w:r w:rsidRPr="00641EFB">
        <w:rPr>
          <w:color w:val="000000" w:themeColor="text1"/>
          <w:u w:val="single"/>
        </w:rPr>
        <w:t xml:space="preserve"> </w:t>
      </w:r>
      <w:r w:rsidRPr="00641EFB">
        <w:rPr>
          <w:color w:val="000000" w:themeColor="text1"/>
          <w:highlight w:val="yellow"/>
          <w:u w:val="single"/>
        </w:rPr>
        <w:t xml:space="preserve">destroy </w:t>
      </w:r>
      <w:r w:rsidRPr="00641EFB">
        <w:rPr>
          <w:color w:val="000000" w:themeColor="text1"/>
          <w:u w:val="single"/>
        </w:rPr>
        <w:t>the country’s</w:t>
      </w:r>
      <w:r w:rsidRPr="00641EFB">
        <w:rPr>
          <w:color w:val="000000" w:themeColor="text1"/>
          <w:sz w:val="16"/>
        </w:rPr>
        <w:t xml:space="preserve"> strategic </w:t>
      </w:r>
      <w:r w:rsidRPr="00641EFB">
        <w:rPr>
          <w:color w:val="000000" w:themeColor="text1"/>
          <w:highlight w:val="yellow"/>
          <w:u w:val="single"/>
        </w:rPr>
        <w:t>ability to retaliate</w:t>
      </w:r>
      <w:r w:rsidRPr="00641EFB">
        <w:rPr>
          <w:color w:val="000000" w:themeColor="text1"/>
          <w:sz w:val="16"/>
        </w:rPr>
        <w:t xml:space="preserve">. </w:t>
      </w:r>
      <w:r w:rsidRPr="00641EFB">
        <w:rPr>
          <w:color w:val="000000" w:themeColor="text1"/>
          <w:u w:val="single"/>
        </w:rPr>
        <w:t xml:space="preserve">Since the attack </w:t>
      </w:r>
      <w:r w:rsidRPr="00641EFB">
        <w:rPr>
          <w:b/>
          <w:color w:val="000000" w:themeColor="text1"/>
          <w:u w:val="single"/>
        </w:rPr>
        <w:t xml:space="preserve">would </w:t>
      </w:r>
      <w:r w:rsidRPr="00641EFB">
        <w:rPr>
          <w:b/>
          <w:color w:val="000000" w:themeColor="text1"/>
          <w:highlight w:val="yellow"/>
          <w:u w:val="single"/>
        </w:rPr>
        <w:t>not</w:t>
      </w:r>
      <w:r w:rsidRPr="00641EFB">
        <w:rPr>
          <w:color w:val="000000" w:themeColor="text1"/>
          <w:sz w:val="16"/>
        </w:rPr>
        <w:t xml:space="preserve"> directly </w:t>
      </w:r>
      <w:r w:rsidRPr="00641EFB">
        <w:rPr>
          <w:b/>
          <w:color w:val="000000" w:themeColor="text1"/>
          <w:highlight w:val="yellow"/>
          <w:u w:val="single"/>
        </w:rPr>
        <w:t>target population centers</w:t>
      </w:r>
      <w:r w:rsidRPr="00641EFB">
        <w:rPr>
          <w:color w:val="000000" w:themeColor="text1"/>
          <w:sz w:val="16"/>
        </w:rPr>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3676C46B" w14:textId="77777777" w:rsidR="008913A0" w:rsidRPr="00641EFB" w:rsidRDefault="008913A0" w:rsidP="008913A0">
      <w:pPr>
        <w:pStyle w:val="Heading4"/>
        <w:rPr>
          <w:rFonts w:cs="Calibri"/>
          <w:color w:val="000000" w:themeColor="text1"/>
        </w:rPr>
      </w:pPr>
      <w:r w:rsidRPr="00641EFB">
        <w:rPr>
          <w:rFonts w:cs="Calibri"/>
          <w:color w:val="000000" w:themeColor="text1"/>
        </w:rPr>
        <w:t xml:space="preserve">Small arsenals and tests </w:t>
      </w:r>
      <w:r w:rsidRPr="00641EFB">
        <w:rPr>
          <w:rFonts w:cs="Calibri"/>
          <w:color w:val="000000" w:themeColor="text1"/>
          <w:u w:val="single"/>
        </w:rPr>
        <w:t>prove</w:t>
      </w:r>
      <w:r w:rsidRPr="00641EFB">
        <w:rPr>
          <w:rFonts w:cs="Calibri"/>
          <w:color w:val="000000" w:themeColor="text1"/>
        </w:rPr>
        <w:t xml:space="preserve"> no extinction</w:t>
      </w:r>
    </w:p>
    <w:p w14:paraId="055A161D" w14:textId="77777777" w:rsidR="008913A0" w:rsidRPr="00641EFB" w:rsidRDefault="008913A0" w:rsidP="008913A0">
      <w:pPr>
        <w:rPr>
          <w:color w:val="000000" w:themeColor="text1"/>
        </w:rPr>
      </w:pPr>
      <w:r w:rsidRPr="00641EFB">
        <w:rPr>
          <w:rStyle w:val="Style13ptBold"/>
          <w:color w:val="000000" w:themeColor="text1"/>
        </w:rPr>
        <w:t>Frankel et al. 15</w:t>
      </w:r>
      <w:r w:rsidRPr="00641EFB">
        <w:rPr>
          <w:color w:val="000000" w:themeColor="text1"/>
        </w:rPr>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641EFB">
        <w:rPr>
          <w:color w:val="000000" w:themeColor="text1"/>
        </w:rPr>
        <w:t>Scouras</w:t>
      </w:r>
      <w:proofErr w:type="spellEnd"/>
      <w:r w:rsidRPr="00641EFB">
        <w:rPr>
          <w:color w:val="000000" w:themeColor="text1"/>
        </w:rPr>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33" w:history="1">
        <w:r w:rsidRPr="00641EFB">
          <w:rPr>
            <w:rStyle w:val="Hyperlink"/>
            <w:color w:val="000000" w:themeColor="text1"/>
          </w:rPr>
          <w:t>https://apps.dtic.mil/dtic/tr/fulltext/u2/a618999.pdf</w:t>
        </w:r>
      </w:hyperlink>
      <w:r w:rsidRPr="00641EFB">
        <w:rPr>
          <w:rStyle w:val="Hyperlink"/>
          <w:color w:val="000000" w:themeColor="text1"/>
        </w:rPr>
        <w:t>] Justin</w:t>
      </w:r>
    </w:p>
    <w:p w14:paraId="6C0F16D2" w14:textId="77777777" w:rsidR="008913A0" w:rsidRPr="00641EFB" w:rsidRDefault="008913A0" w:rsidP="008913A0">
      <w:pPr>
        <w:rPr>
          <w:color w:val="000000" w:themeColor="text1"/>
          <w:sz w:val="16"/>
        </w:rPr>
      </w:pPr>
      <w:r w:rsidRPr="00641EFB">
        <w:rPr>
          <w:rStyle w:val="StyleUnderline"/>
          <w:color w:val="000000" w:themeColor="text1"/>
          <w:highlight w:val="yellow"/>
        </w:rPr>
        <w:t xml:space="preserve">Scientific </w:t>
      </w:r>
      <w:r w:rsidRPr="00641EFB">
        <w:rPr>
          <w:rStyle w:val="StyleUnderline"/>
          <w:color w:val="000000" w:themeColor="text1"/>
        </w:rPr>
        <w:t xml:space="preserve">work based on real </w:t>
      </w:r>
      <w:r w:rsidRPr="00641EFB">
        <w:rPr>
          <w:rStyle w:val="StyleUnderline"/>
          <w:color w:val="000000" w:themeColor="text1"/>
          <w:highlight w:val="yellow"/>
        </w:rPr>
        <w:t>data</w:t>
      </w:r>
      <w:r w:rsidRPr="00641EFB">
        <w:rPr>
          <w:rStyle w:val="StyleUnderline"/>
          <w:color w:val="000000" w:themeColor="text1"/>
        </w:rPr>
        <w:t>, rather than models</w:t>
      </w:r>
      <w:r w:rsidRPr="00641EFB">
        <w:rPr>
          <w:color w:val="000000" w:themeColor="text1"/>
          <w:sz w:val="16"/>
        </w:rPr>
        <w:t xml:space="preserve">, also </w:t>
      </w:r>
      <w:r w:rsidRPr="00641EFB">
        <w:rPr>
          <w:rStyle w:val="StyleUnderline"/>
          <w:color w:val="000000" w:themeColor="text1"/>
          <w:highlight w:val="yellow"/>
        </w:rPr>
        <w:t xml:space="preserve">cast </w:t>
      </w:r>
      <w:r w:rsidRPr="00641EFB">
        <w:rPr>
          <w:rStyle w:val="Emphasis"/>
          <w:color w:val="000000" w:themeColor="text1"/>
        </w:rPr>
        <w:t xml:space="preserve">additional </w:t>
      </w:r>
      <w:r w:rsidRPr="00641EFB">
        <w:rPr>
          <w:rStyle w:val="Emphasis"/>
          <w:color w:val="000000" w:themeColor="text1"/>
          <w:highlight w:val="yellow"/>
        </w:rPr>
        <w:t>doubt</w:t>
      </w:r>
      <w:r w:rsidRPr="00641EFB">
        <w:rPr>
          <w:rStyle w:val="Emphasis"/>
          <w:color w:val="000000" w:themeColor="text1"/>
        </w:rPr>
        <w:t xml:space="preserve"> on the basic premise</w:t>
      </w:r>
      <w:r w:rsidRPr="00641EFB">
        <w:rPr>
          <w:color w:val="000000" w:themeColor="text1"/>
          <w:sz w:val="16"/>
        </w:rPr>
        <w:t xml:space="preserve">. Interestingly, publication of several contradictory papers describing experimental observations </w:t>
      </w:r>
      <w:proofErr w:type="gramStart"/>
      <w:r w:rsidRPr="00641EFB">
        <w:rPr>
          <w:color w:val="000000" w:themeColor="text1"/>
          <w:sz w:val="16"/>
        </w:rPr>
        <w:t>actually predated</w:t>
      </w:r>
      <w:proofErr w:type="gramEnd"/>
      <w:r w:rsidRPr="00641EFB">
        <w:rPr>
          <w:color w:val="000000" w:themeColor="text1"/>
          <w:sz w:val="16"/>
        </w:rPr>
        <w:t xml:space="preserve"> Schell’s work. In 1973, nine years before publication of The Fate of the Earth, </w:t>
      </w:r>
      <w:r w:rsidRPr="00641EFB">
        <w:rPr>
          <w:rStyle w:val="StyleUnderline"/>
          <w:color w:val="000000" w:themeColor="text1"/>
        </w:rPr>
        <w:t xml:space="preserve">a published report </w:t>
      </w:r>
      <w:r w:rsidRPr="00641EFB">
        <w:rPr>
          <w:rStyle w:val="StyleUnderline"/>
          <w:color w:val="000000" w:themeColor="text1"/>
          <w:highlight w:val="yellow"/>
        </w:rPr>
        <w:t xml:space="preserve">failed to find </w:t>
      </w:r>
      <w:r w:rsidRPr="00641EFB">
        <w:rPr>
          <w:rStyle w:val="StyleUnderline"/>
          <w:color w:val="000000" w:themeColor="text1"/>
        </w:rPr>
        <w:t xml:space="preserve">any </w:t>
      </w:r>
      <w:r w:rsidRPr="00641EFB">
        <w:rPr>
          <w:rStyle w:val="StyleUnderline"/>
          <w:color w:val="000000" w:themeColor="text1"/>
          <w:highlight w:val="yellow"/>
        </w:rPr>
        <w:t xml:space="preserve">ozone depletion during </w:t>
      </w:r>
      <w:r w:rsidRPr="00641EFB">
        <w:rPr>
          <w:rStyle w:val="StyleUnderline"/>
          <w:color w:val="000000" w:themeColor="text1"/>
        </w:rPr>
        <w:t xml:space="preserve">the </w:t>
      </w:r>
      <w:r w:rsidRPr="00641EFB">
        <w:rPr>
          <w:rStyle w:val="Emphasis"/>
          <w:color w:val="000000" w:themeColor="text1"/>
        </w:rPr>
        <w:t xml:space="preserve">peak period of atmospheric </w:t>
      </w:r>
      <w:r w:rsidRPr="00641EFB">
        <w:rPr>
          <w:rStyle w:val="Emphasis"/>
          <w:color w:val="000000" w:themeColor="text1"/>
          <w:highlight w:val="yellow"/>
        </w:rPr>
        <w:t>nuclear testing</w:t>
      </w:r>
      <w:r w:rsidRPr="00641EFB">
        <w:rPr>
          <w:color w:val="000000" w:themeColor="text1"/>
          <w:sz w:val="16"/>
        </w:rPr>
        <w:t xml:space="preserve">.26 In another work published in 1976, </w:t>
      </w:r>
      <w:r w:rsidRPr="00641EFB">
        <w:rPr>
          <w:rStyle w:val="StyleUnderline"/>
          <w:color w:val="000000" w:themeColor="text1"/>
        </w:rPr>
        <w:t xml:space="preserve">attempts to measure the actual ozone depletion associated with </w:t>
      </w:r>
      <w:r w:rsidRPr="00641EFB">
        <w:rPr>
          <w:rStyle w:val="Emphasis"/>
          <w:color w:val="000000" w:themeColor="text1"/>
        </w:rPr>
        <w:t>Russian megaton-class detonations and Chinese nuclear tests</w:t>
      </w:r>
      <w:r w:rsidRPr="00641EFB">
        <w:rPr>
          <w:rStyle w:val="StyleUnderline"/>
          <w:color w:val="000000" w:themeColor="text1"/>
        </w:rPr>
        <w:t xml:space="preserve"> were also </w:t>
      </w:r>
      <w:r w:rsidRPr="00641EFB">
        <w:rPr>
          <w:rStyle w:val="Emphasis"/>
          <w:color w:val="000000" w:themeColor="text1"/>
        </w:rPr>
        <w:t>unable</w:t>
      </w:r>
      <w:r w:rsidRPr="00641EFB">
        <w:rPr>
          <w:rStyle w:val="StyleUnderline"/>
          <w:color w:val="000000" w:themeColor="text1"/>
        </w:rPr>
        <w:t xml:space="preserve"> to detect any significant effect.</w:t>
      </w:r>
      <w:r w:rsidRPr="00641EFB">
        <w:rPr>
          <w:color w:val="000000" w:themeColor="text1"/>
          <w:sz w:val="16"/>
        </w:rPr>
        <w:t xml:space="preserve">27 At present, </w:t>
      </w:r>
      <w:r w:rsidRPr="00641EFB">
        <w:rPr>
          <w:rStyle w:val="StyleUnderline"/>
          <w:color w:val="000000" w:themeColor="text1"/>
        </w:rPr>
        <w:t>with</w:t>
      </w:r>
      <w:r w:rsidRPr="00641EFB">
        <w:rPr>
          <w:color w:val="000000" w:themeColor="text1"/>
          <w:sz w:val="16"/>
        </w:rPr>
        <w:t xml:space="preserve"> the </w:t>
      </w:r>
      <w:r w:rsidRPr="00641EFB">
        <w:rPr>
          <w:rStyle w:val="Emphasis"/>
          <w:color w:val="000000" w:themeColor="text1"/>
          <w:highlight w:val="yellow"/>
        </w:rPr>
        <w:t>reduced arsenals</w:t>
      </w:r>
      <w:r w:rsidRPr="00641EFB">
        <w:rPr>
          <w:rStyle w:val="Emphasis"/>
          <w:color w:val="000000" w:themeColor="text1"/>
        </w:rPr>
        <w:t xml:space="preserve"> and a perceived low likelihood </w:t>
      </w:r>
      <w:r w:rsidRPr="00641EFB">
        <w:rPr>
          <w:rStyle w:val="StyleUnderline"/>
          <w:color w:val="000000" w:themeColor="text1"/>
        </w:rPr>
        <w:t>of a large-scale exchange</w:t>
      </w:r>
      <w:r w:rsidRPr="00641EFB">
        <w:rPr>
          <w:color w:val="000000" w:themeColor="text1"/>
          <w:sz w:val="16"/>
        </w:rPr>
        <w:t xml:space="preserve"> on the scale of Cold War planning scenarios, </w:t>
      </w:r>
      <w:r w:rsidRPr="00641EFB">
        <w:rPr>
          <w:rStyle w:val="StyleUnderline"/>
          <w:color w:val="000000" w:themeColor="text1"/>
        </w:rPr>
        <w:t>official concern over nuclear ozone depletion has essentially fallen off the table</w:t>
      </w:r>
      <w:r w:rsidRPr="00641EFB">
        <w:rPr>
          <w:color w:val="000000" w:themeColor="text1"/>
          <w:sz w:val="16"/>
        </w:rPr>
        <w:t xml:space="preserve">. Yet </w:t>
      </w:r>
      <w:r w:rsidRPr="00641EFB">
        <w:rPr>
          <w:rStyle w:val="StyleUnderline"/>
          <w:color w:val="000000" w:themeColor="text1"/>
        </w:rPr>
        <w:t xml:space="preserve">continuing scientific studies by a </w:t>
      </w:r>
      <w:proofErr w:type="gramStart"/>
      <w:r w:rsidRPr="00641EFB">
        <w:rPr>
          <w:rStyle w:val="StyleUnderline"/>
          <w:color w:val="000000" w:themeColor="text1"/>
        </w:rPr>
        <w:t>small dedicated</w:t>
      </w:r>
      <w:proofErr w:type="gramEnd"/>
      <w:r w:rsidRPr="00641EFB">
        <w:rPr>
          <w:rStyle w:val="StyleUnderline"/>
          <w:color w:val="000000" w:themeColor="text1"/>
        </w:rPr>
        <w:t xml:space="preserve"> community of researchers suggest the potential for dire consequences</w:t>
      </w:r>
      <w:r w:rsidRPr="00641EFB">
        <w:rPr>
          <w:color w:val="000000" w:themeColor="text1"/>
          <w:sz w:val="16"/>
        </w:rPr>
        <w:t xml:space="preserve">, even for relatively small regional nuclear wars involving </w:t>
      </w:r>
      <w:proofErr w:type="spellStart"/>
      <w:r w:rsidRPr="00641EFB">
        <w:rPr>
          <w:color w:val="000000" w:themeColor="text1"/>
          <w:sz w:val="16"/>
        </w:rPr>
        <w:t>Hiroshimasize</w:t>
      </w:r>
      <w:proofErr w:type="spellEnd"/>
      <w:r w:rsidRPr="00641EFB">
        <w:rPr>
          <w:color w:val="000000" w:themeColor="text1"/>
          <w:sz w:val="16"/>
        </w:rPr>
        <w:t xml:space="preserve"> bombs. Nuclear Winter The possibility of catastrophic climate changes came </w:t>
      </w:r>
      <w:proofErr w:type="gramStart"/>
      <w:r w:rsidRPr="00641EFB">
        <w:rPr>
          <w:color w:val="000000" w:themeColor="text1"/>
          <w:sz w:val="16"/>
        </w:rPr>
        <w:t>as yet</w:t>
      </w:r>
      <w:proofErr w:type="gramEnd"/>
      <w:r w:rsidRPr="00641EFB">
        <w:rPr>
          <w:color w:val="000000" w:themeColor="text1"/>
          <w:sz w:val="16"/>
        </w:rPr>
        <w:t xml:space="preserve"> another surprise to Department of Defense scientists. In 1982, </w:t>
      </w:r>
      <w:proofErr w:type="spellStart"/>
      <w:r w:rsidRPr="00641EFB">
        <w:rPr>
          <w:color w:val="000000" w:themeColor="text1"/>
          <w:sz w:val="16"/>
        </w:rPr>
        <w:t>Crutzen</w:t>
      </w:r>
      <w:proofErr w:type="spellEnd"/>
      <w:r w:rsidRPr="00641EFB">
        <w:rPr>
          <w:color w:val="000000" w:themeColor="text1"/>
          <w:sz w:val="16"/>
        </w:rPr>
        <w:t xml:space="preserve"> and Birks highlighted the potential effects of high-altitude smoke on climate,29 and in 1983, </w:t>
      </w:r>
      <w:r w:rsidRPr="00641EFB">
        <w:rPr>
          <w:rStyle w:val="StyleUnderline"/>
          <w:color w:val="000000" w:themeColor="text1"/>
        </w:rPr>
        <w:t>a research team</w:t>
      </w:r>
      <w:r w:rsidRPr="00641EFB">
        <w:rPr>
          <w:color w:val="000000" w:themeColor="text1"/>
          <w:sz w:val="16"/>
        </w:rPr>
        <w:t xml:space="preserve"> consisting of Turco, Toon, Ackerman, Pollack, and Sagan (</w:t>
      </w:r>
      <w:r w:rsidRPr="00641EFB">
        <w:rPr>
          <w:rStyle w:val="StyleUnderline"/>
          <w:color w:val="000000" w:themeColor="text1"/>
        </w:rPr>
        <w:t>referred to as TTAPS</w:t>
      </w:r>
      <w:r w:rsidRPr="00641EFB">
        <w:rPr>
          <w:color w:val="000000" w:themeColor="text1"/>
          <w:sz w:val="16"/>
        </w:rPr>
        <w:t xml:space="preserve">) </w:t>
      </w:r>
      <w:r w:rsidRPr="00641EFB">
        <w:rPr>
          <w:rStyle w:val="StyleUnderline"/>
          <w:color w:val="000000" w:themeColor="text1"/>
        </w:rPr>
        <w:t>suggested that a five-thousand-megaton strategic exchange of weapons</w:t>
      </w:r>
      <w:r w:rsidRPr="00641EFB">
        <w:rPr>
          <w:color w:val="000000" w:themeColor="text1"/>
          <w:sz w:val="16"/>
        </w:rPr>
        <w:t xml:space="preserve"> between the United States and the Soviet Union </w:t>
      </w:r>
      <w:r w:rsidRPr="00641EFB">
        <w:rPr>
          <w:rStyle w:val="StyleUnderline"/>
          <w:color w:val="000000" w:themeColor="text1"/>
        </w:rPr>
        <w:t>could effectively spell national suicide for both belligerents</w:t>
      </w:r>
      <w:r w:rsidRPr="00641EFB">
        <w:rPr>
          <w:color w:val="000000" w:themeColor="text1"/>
          <w:sz w:val="16"/>
        </w:rPr>
        <w:t xml:space="preserve">.30 </w:t>
      </w:r>
      <w:r w:rsidRPr="00641EFB">
        <w:rPr>
          <w:rStyle w:val="StyleUnderline"/>
          <w:color w:val="000000" w:themeColor="text1"/>
        </w:rPr>
        <w:t>They argued that a massive nuclear exchange between the United States and the Soviet Union would inject copious amounts of soot</w:t>
      </w:r>
      <w:r w:rsidRPr="00641EFB">
        <w:rPr>
          <w:color w:val="000000" w:themeColor="text1"/>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w:t>
      </w:r>
      <w:proofErr w:type="gramStart"/>
      <w:r w:rsidRPr="00641EFB">
        <w:rPr>
          <w:color w:val="000000" w:themeColor="text1"/>
          <w:sz w:val="16"/>
        </w:rPr>
        <w:t>period of time</w:t>
      </w:r>
      <w:proofErr w:type="gramEnd"/>
      <w:r w:rsidRPr="00641EFB">
        <w:rPr>
          <w:color w:val="000000" w:themeColor="text1"/>
          <w:sz w:val="16"/>
        </w:rPr>
        <w:t xml:space="preserve">, much of the planet’s population </w:t>
      </w:r>
      <w:r w:rsidRPr="00641EFB">
        <w:rPr>
          <w:color w:val="000000" w:themeColor="text1"/>
          <w:sz w:val="16"/>
        </w:rPr>
        <w:lastRenderedPageBreak/>
        <w:t xml:space="preserve">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641EFB">
        <w:rPr>
          <w:rStyle w:val="StyleUnderline"/>
          <w:color w:val="000000" w:themeColor="text1"/>
        </w:rPr>
        <w:t>The TTAPS results were severely criticized,</w:t>
      </w:r>
      <w:r w:rsidRPr="00641EFB">
        <w:rPr>
          <w:color w:val="000000" w:themeColor="text1"/>
          <w:sz w:val="16"/>
        </w:rPr>
        <w:t xml:space="preserve"> and a lively debate ensued between passionate critics of and defenders of the analysis. Some </w:t>
      </w:r>
      <w:r w:rsidRPr="00641EFB">
        <w:rPr>
          <w:rStyle w:val="StyleUnderline"/>
          <w:color w:val="000000" w:themeColor="text1"/>
        </w:rPr>
        <w:t>of the technical objections critics raised included the TTAPS team’s neglect of the potentially significant role of cloud</w:t>
      </w:r>
      <w:r w:rsidRPr="00641EFB">
        <w:rPr>
          <w:color w:val="000000" w:themeColor="text1"/>
          <w:sz w:val="16"/>
        </w:rPr>
        <w:t xml:space="preserve">s;32 </w:t>
      </w:r>
      <w:r w:rsidRPr="00641EFB">
        <w:rPr>
          <w:rStyle w:val="StyleUnderline"/>
          <w:color w:val="000000" w:themeColor="text1"/>
          <w:highlight w:val="yellow"/>
        </w:rPr>
        <w:t xml:space="preserve">lack of an </w:t>
      </w:r>
      <w:r w:rsidRPr="00641EFB">
        <w:rPr>
          <w:rStyle w:val="Emphasis"/>
          <w:color w:val="000000" w:themeColor="text1"/>
          <w:highlight w:val="yellow"/>
        </w:rPr>
        <w:t>accurate model</w:t>
      </w:r>
      <w:r w:rsidRPr="00641EFB">
        <w:rPr>
          <w:rStyle w:val="StyleUnderline"/>
          <w:color w:val="000000" w:themeColor="text1"/>
          <w:highlight w:val="yellow"/>
        </w:rPr>
        <w:t xml:space="preserve"> </w:t>
      </w:r>
      <w:r w:rsidRPr="00641EFB">
        <w:rPr>
          <w:color w:val="000000" w:themeColor="text1"/>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641EFB">
        <w:rPr>
          <w:rStyle w:val="StyleUnderline"/>
          <w:color w:val="000000" w:themeColor="text1"/>
        </w:rPr>
        <w:t xml:space="preserve"> </w:t>
      </w:r>
      <w:r w:rsidRPr="00641EFB">
        <w:rPr>
          <w:rStyle w:val="Emphasis"/>
          <w:color w:val="000000" w:themeColor="text1"/>
          <w:highlight w:val="yellow"/>
        </w:rPr>
        <w:t>careful analysis</w:t>
      </w:r>
      <w:r w:rsidRPr="00641EFB">
        <w:rPr>
          <w:rStyle w:val="Emphasis"/>
          <w:color w:val="000000" w:themeColor="text1"/>
        </w:rPr>
        <w:t xml:space="preserve"> of the range of uncertainties associated with the widely varying published estimates of fuel quantities and properties </w:t>
      </w:r>
      <w:r w:rsidRPr="00641EFB">
        <w:rPr>
          <w:rStyle w:val="Emphasis"/>
          <w:color w:val="000000" w:themeColor="text1"/>
          <w:highlight w:val="yellow"/>
        </w:rPr>
        <w:t>suggested</w:t>
      </w:r>
      <w:r w:rsidRPr="00641EFB">
        <w:rPr>
          <w:rStyle w:val="Emphasis"/>
          <w:color w:val="000000" w:themeColor="text1"/>
        </w:rPr>
        <w:t xml:space="preserve"> a possible range of outcomes encompassing much </w:t>
      </w:r>
      <w:r w:rsidRPr="00641EFB">
        <w:rPr>
          <w:rStyle w:val="Emphasis"/>
          <w:color w:val="000000" w:themeColor="text1"/>
          <w:highlight w:val="yellow"/>
        </w:rPr>
        <w:t xml:space="preserve">milder impacts </w:t>
      </w:r>
      <w:r w:rsidRPr="00641EFB">
        <w:rPr>
          <w:rStyle w:val="Emphasis"/>
          <w:color w:val="000000" w:themeColor="text1"/>
        </w:rPr>
        <w:t>than anything predicted by TTAPS</w:t>
      </w:r>
      <w:r w:rsidRPr="00641EFB">
        <w:rPr>
          <w:color w:val="000000" w:themeColor="text1"/>
          <w:sz w:val="16"/>
        </w:rPr>
        <w:t xml:space="preserve">.37 Aside from the technical issues critics raised, </w:t>
      </w:r>
      <w:r w:rsidRPr="00641EFB">
        <w:rPr>
          <w:rStyle w:val="StyleUnderline"/>
          <w:color w:val="000000" w:themeColor="text1"/>
        </w:rPr>
        <w:t xml:space="preserve">the five-thousand-megaton baseline exchange scenario TTAPS envisioned was rendered obsolete when </w:t>
      </w:r>
      <w:r w:rsidRPr="00641EFB">
        <w:rPr>
          <w:color w:val="000000" w:themeColor="text1"/>
          <w:sz w:val="16"/>
        </w:rPr>
        <w:t xml:space="preserve">the </w:t>
      </w:r>
      <w:r w:rsidRPr="00641EFB">
        <w:rPr>
          <w:rStyle w:val="StyleUnderline"/>
          <w:color w:val="000000" w:themeColor="text1"/>
        </w:rPr>
        <w:t>major powers decreased both their nuclear arsenals and the average yield of the remaining weapons</w:t>
      </w:r>
      <w:r w:rsidRPr="00641EFB">
        <w:rPr>
          <w:color w:val="000000" w:themeColor="text1"/>
          <w:sz w:val="16"/>
        </w:rPr>
        <w:t xml:space="preserve">. With the demise of the Soviet Union, </w:t>
      </w:r>
      <w:r w:rsidRPr="00641EFB">
        <w:rPr>
          <w:rStyle w:val="StyleUnderline"/>
          <w:color w:val="000000" w:themeColor="text1"/>
        </w:rPr>
        <w:t>the nuclear winter issue essentially fell off the radar screen for Department of Defense scientists</w:t>
      </w:r>
      <w:r w:rsidRPr="00641EFB">
        <w:rPr>
          <w:color w:val="000000" w:themeColor="text1"/>
          <w:sz w:val="16"/>
        </w:rPr>
        <w:t xml:space="preserve">, which is not to say that it completely disappeared from the scientific literature. In the last few years, </w:t>
      </w:r>
      <w:proofErr w:type="gramStart"/>
      <w:r w:rsidRPr="00641EFB">
        <w:rPr>
          <w:color w:val="000000" w:themeColor="text1"/>
          <w:sz w:val="16"/>
        </w:rPr>
        <w:t>a number of</w:t>
      </w:r>
      <w:proofErr w:type="gramEnd"/>
      <w:r w:rsidRPr="00641EFB">
        <w:rPr>
          <w:color w:val="000000" w:themeColor="text1"/>
          <w:sz w:val="16"/>
        </w:rPr>
        <w:t xml:space="preserve"> analysts, including some of the original TTAPS authors, suggested that even a “modest” regional exchange of nuclear weapons—one hundred explosions of </w:t>
      </w:r>
      <w:proofErr w:type="spellStart"/>
      <w:r w:rsidRPr="00641EFB">
        <w:rPr>
          <w:color w:val="000000" w:themeColor="text1"/>
          <w:sz w:val="16"/>
        </w:rPr>
        <w:t>fifteenkiloton</w:t>
      </w:r>
      <w:proofErr w:type="spellEnd"/>
      <w:r w:rsidRPr="00641EFB">
        <w:rPr>
          <w:color w:val="000000" w:themeColor="text1"/>
          <w:sz w:val="16"/>
        </w:rPr>
        <w:t xml:space="preserve"> devices in an Indian–Pakistani exchange scenario—might yet produce significant worldwide climate effects, if not the full-blown “winter.”38 However, </w:t>
      </w:r>
      <w:r w:rsidRPr="00641EFB">
        <w:rPr>
          <w:rStyle w:val="StyleUnderline"/>
          <w:color w:val="000000" w:themeColor="text1"/>
        </w:rPr>
        <w:t>such concerns have failed to gain much traction in Department of Defense circles</w:t>
      </w:r>
      <w:r w:rsidRPr="00641EFB">
        <w:rPr>
          <w:color w:val="000000" w:themeColor="text1"/>
          <w:sz w:val="16"/>
        </w:rPr>
        <w:t>.</w:t>
      </w:r>
    </w:p>
    <w:p w14:paraId="19EB70A6" w14:textId="77777777" w:rsidR="008913A0" w:rsidRPr="00641EFB" w:rsidRDefault="008913A0" w:rsidP="008913A0">
      <w:pPr>
        <w:pStyle w:val="Heading4"/>
        <w:rPr>
          <w:color w:val="000000" w:themeColor="text1"/>
        </w:rPr>
      </w:pPr>
      <w:r w:rsidRPr="00641EFB">
        <w:rPr>
          <w:color w:val="000000" w:themeColor="text1"/>
          <w:u w:val="single"/>
        </w:rPr>
        <w:t>Empirics</w:t>
      </w:r>
      <w:r w:rsidRPr="00641EFB">
        <w:rPr>
          <w:color w:val="000000" w:themeColor="text1"/>
        </w:rPr>
        <w:t xml:space="preserve"> – we’ve nuked ourselves </w:t>
      </w:r>
      <w:r w:rsidRPr="00641EFB">
        <w:rPr>
          <w:color w:val="000000" w:themeColor="text1"/>
          <w:u w:val="single"/>
        </w:rPr>
        <w:t>2,000 times</w:t>
      </w:r>
      <w:r w:rsidRPr="00641EFB">
        <w:rPr>
          <w:color w:val="000000" w:themeColor="text1"/>
        </w:rPr>
        <w:t xml:space="preserve"> and the largest event was only </w:t>
      </w:r>
      <w:r w:rsidRPr="00641EFB">
        <w:rPr>
          <w:color w:val="000000" w:themeColor="text1"/>
          <w:u w:val="single"/>
        </w:rPr>
        <w:t>1/1000</w:t>
      </w:r>
      <w:r w:rsidRPr="00641EFB">
        <w:rPr>
          <w:color w:val="000000" w:themeColor="text1"/>
          <w:u w:val="single"/>
          <w:vertAlign w:val="superscript"/>
        </w:rPr>
        <w:t>th</w:t>
      </w:r>
      <w:r w:rsidRPr="00641EFB">
        <w:rPr>
          <w:color w:val="000000" w:themeColor="text1"/>
        </w:rPr>
        <w:t xml:space="preserve"> as powerful as </w:t>
      </w:r>
      <w:r w:rsidRPr="00641EFB">
        <w:rPr>
          <w:color w:val="000000" w:themeColor="text1"/>
          <w:u w:val="single"/>
        </w:rPr>
        <w:t>natural disasters</w:t>
      </w:r>
    </w:p>
    <w:p w14:paraId="784D5B9B" w14:textId="77777777" w:rsidR="008913A0" w:rsidRPr="00641EFB" w:rsidRDefault="008913A0" w:rsidP="008913A0">
      <w:pPr>
        <w:rPr>
          <w:color w:val="000000" w:themeColor="text1"/>
        </w:rPr>
      </w:pPr>
      <w:proofErr w:type="spellStart"/>
      <w:r w:rsidRPr="00641EFB">
        <w:rPr>
          <w:rStyle w:val="Style13ptBold"/>
          <w:color w:val="000000" w:themeColor="text1"/>
        </w:rPr>
        <w:t>Eken</w:t>
      </w:r>
      <w:proofErr w:type="spellEnd"/>
      <w:r w:rsidRPr="00641EFB">
        <w:rPr>
          <w:rStyle w:val="Style13ptBold"/>
          <w:color w:val="000000" w:themeColor="text1"/>
        </w:rPr>
        <w:t xml:space="preserve"> 17</w:t>
      </w:r>
      <w:r w:rsidRPr="00641EFB">
        <w:rPr>
          <w:color w:val="000000" w:themeColor="text1"/>
        </w:rPr>
        <w:t xml:space="preserve"> [Mattias </w:t>
      </w:r>
      <w:proofErr w:type="spellStart"/>
      <w:r w:rsidRPr="00641EFB">
        <w:rPr>
          <w:color w:val="000000" w:themeColor="text1"/>
        </w:rPr>
        <w:t>Eken</w:t>
      </w:r>
      <w:proofErr w:type="spellEnd"/>
      <w:r w:rsidRPr="00641EFB">
        <w:rPr>
          <w:color w:val="000000" w:themeColor="text1"/>
        </w:rPr>
        <w:t xml:space="preserve"> - PhD student in Modern History at the University of St Andrews. “The understandable fear of nuclear weapons doesn’t match reality”. 3/14/17. </w:t>
      </w:r>
      <w:hyperlink r:id="rId34" w:history="1">
        <w:r w:rsidRPr="00641EFB">
          <w:rPr>
            <w:rStyle w:val="Hyperlink"/>
            <w:color w:val="000000" w:themeColor="text1"/>
          </w:rPr>
          <w:t>https://theconversation.com/the-understandable-fear-of-nuclear-weapons-doesnt-match-reality-73563</w:t>
        </w:r>
      </w:hyperlink>
      <w:r w:rsidRPr="00641EFB">
        <w:rPr>
          <w:color w:val="000000" w:themeColor="text1"/>
        </w:rPr>
        <w:t>] // Re-Cut Justin</w:t>
      </w:r>
    </w:p>
    <w:p w14:paraId="4AC03834" w14:textId="77777777" w:rsidR="008913A0" w:rsidRPr="00641EFB" w:rsidRDefault="008913A0" w:rsidP="008913A0">
      <w:pPr>
        <w:rPr>
          <w:color w:val="000000" w:themeColor="text1"/>
          <w:sz w:val="16"/>
          <w:szCs w:val="16"/>
        </w:rPr>
      </w:pPr>
      <w:r w:rsidRPr="00641EFB">
        <w:rPr>
          <w:color w:val="000000" w:themeColor="text1"/>
          <w:highlight w:val="yellow"/>
          <w:u w:val="single"/>
        </w:rPr>
        <w:t>Nuclear weapons</w:t>
      </w:r>
      <w:r w:rsidRPr="00641EFB">
        <w:rPr>
          <w:color w:val="000000" w:themeColor="text1"/>
          <w:u w:val="single"/>
        </w:rPr>
        <w:t xml:space="preserve"> are unambiguously the most destructive weapons on the planet</w:t>
      </w:r>
      <w:r w:rsidRPr="00641EFB">
        <w:rPr>
          <w:color w:val="000000" w:themeColor="text1"/>
          <w:sz w:val="16"/>
          <w:szCs w:val="16"/>
        </w:rPr>
        <w:t xml:space="preserve">. Pound for pound, </w:t>
      </w:r>
      <w:r w:rsidRPr="00641EFB">
        <w:rPr>
          <w:color w:val="000000" w:themeColor="text1"/>
          <w:u w:val="single"/>
        </w:rPr>
        <w:t>they are the most lethal weapons ever created, capable of killing millions</w:t>
      </w:r>
      <w:r w:rsidRPr="00641EFB">
        <w:rPr>
          <w:color w:val="000000" w:themeColor="text1"/>
          <w:sz w:val="16"/>
          <w:szCs w:val="16"/>
        </w:rPr>
        <w:t xml:space="preserve">. Millions live in fear that these weapons will be used again, with all the potential consequences. </w:t>
      </w:r>
      <w:r w:rsidRPr="00641EFB">
        <w:rPr>
          <w:color w:val="000000" w:themeColor="text1"/>
          <w:u w:val="single"/>
        </w:rPr>
        <w:t xml:space="preserve">However, the destructive power of these weapons </w:t>
      </w:r>
      <w:r w:rsidRPr="00641EFB">
        <w:rPr>
          <w:b/>
          <w:bCs/>
          <w:color w:val="000000" w:themeColor="text1"/>
          <w:u w:val="single"/>
        </w:rPr>
        <w:t xml:space="preserve">has been vastly </w:t>
      </w:r>
      <w:r w:rsidRPr="00641EFB">
        <w:rPr>
          <w:b/>
          <w:bCs/>
          <w:color w:val="000000" w:themeColor="text1"/>
          <w:highlight w:val="yellow"/>
          <w:u w:val="single"/>
        </w:rPr>
        <w:t>exaggerated</w:t>
      </w:r>
      <w:r w:rsidRPr="00641EFB">
        <w:rPr>
          <w:color w:val="000000" w:themeColor="text1"/>
          <w:sz w:val="16"/>
          <w:szCs w:val="16"/>
        </w:rPr>
        <w:t xml:space="preserve">, albeit for good reasons. </w:t>
      </w:r>
      <w:r w:rsidRPr="00641EFB">
        <w:rPr>
          <w:color w:val="000000" w:themeColor="text1"/>
          <w:u w:val="single"/>
        </w:rPr>
        <w:t>Public fear of nuclear weapons being used in anger</w:t>
      </w:r>
      <w:r w:rsidRPr="00641EFB">
        <w:rPr>
          <w:color w:val="000000" w:themeColor="text1"/>
          <w:sz w:val="16"/>
          <w:szCs w:val="16"/>
        </w:rPr>
        <w:t xml:space="preserve">, whether by terrorists or nuclear-armed nations, </w:t>
      </w:r>
      <w:r w:rsidRPr="00641EFB">
        <w:rPr>
          <w:color w:val="000000" w:themeColor="text1"/>
          <w:u w:val="single"/>
        </w:rPr>
        <w:t>has risen once again in recent years</w:t>
      </w:r>
      <w:r w:rsidRPr="00641EFB">
        <w:rPr>
          <w:color w:val="000000" w:themeColor="text1"/>
          <w:sz w:val="16"/>
          <w:szCs w:val="16"/>
        </w:rPr>
        <w:t xml:space="preserve">. </w:t>
      </w:r>
      <w:r w:rsidRPr="00641EFB">
        <w:rPr>
          <w:b/>
          <w:bCs/>
          <w:color w:val="000000" w:themeColor="text1"/>
          <w:u w:val="single"/>
        </w:rPr>
        <w:t>This is</w:t>
      </w:r>
      <w:r w:rsidRPr="00641EFB">
        <w:rPr>
          <w:color w:val="000000" w:themeColor="text1"/>
          <w:sz w:val="16"/>
          <w:szCs w:val="16"/>
        </w:rPr>
        <w:t xml:space="preserve"> in no small part </w:t>
      </w:r>
      <w:r w:rsidRPr="00641EFB">
        <w:rPr>
          <w:b/>
          <w:bCs/>
          <w:color w:val="000000" w:themeColor="text1"/>
          <w:u w:val="single"/>
        </w:rPr>
        <w:t>thanks to the current political climate</w:t>
      </w:r>
      <w:r w:rsidRPr="00641EFB">
        <w:rPr>
          <w:color w:val="000000" w:themeColor="text1"/>
          <w:u w:val="single"/>
        </w:rPr>
        <w:t xml:space="preserve"> between states such as the US and Russia and</w:t>
      </w:r>
      <w:r w:rsidRPr="00641EFB">
        <w:rPr>
          <w:color w:val="000000" w:themeColor="text1"/>
          <w:sz w:val="16"/>
          <w:szCs w:val="16"/>
        </w:rPr>
        <w:t xml:space="preserve"> the various nuclear tests conducted by </w:t>
      </w:r>
      <w:r w:rsidRPr="00641EFB">
        <w:rPr>
          <w:color w:val="000000" w:themeColor="text1"/>
          <w:u w:val="single"/>
        </w:rPr>
        <w:t>North Korea. But when</w:t>
      </w:r>
      <w:r w:rsidRPr="00641EFB">
        <w:rPr>
          <w:color w:val="000000" w:themeColor="text1"/>
          <w:sz w:val="16"/>
          <w:szCs w:val="16"/>
        </w:rPr>
        <w:t xml:space="preserve">ever </w:t>
      </w:r>
      <w:r w:rsidRPr="00641EFB">
        <w:rPr>
          <w:color w:val="000000" w:themeColor="text1"/>
          <w:u w:val="single"/>
        </w:rPr>
        <w:t xml:space="preserve">we talk about nuclear weapons, it’s easy to get carried away with doomsday scenarios and apocalyptic language. </w:t>
      </w:r>
      <w:r w:rsidRPr="00641EFB">
        <w:rPr>
          <w:color w:val="000000" w:themeColor="text1"/>
          <w:sz w:val="16"/>
          <w:szCs w:val="16"/>
        </w:rPr>
        <w:t xml:space="preserve">As the historian Spencer </w:t>
      </w:r>
      <w:proofErr w:type="spellStart"/>
      <w:r w:rsidRPr="00641EFB">
        <w:rPr>
          <w:color w:val="000000" w:themeColor="text1"/>
          <w:sz w:val="16"/>
          <w:szCs w:val="16"/>
        </w:rPr>
        <w:t>Weart</w:t>
      </w:r>
      <w:proofErr w:type="spellEnd"/>
      <w:r w:rsidRPr="00641EFB">
        <w:rPr>
          <w:color w:val="000000" w:themeColor="text1"/>
          <w:sz w:val="16"/>
          <w:szCs w:val="16"/>
        </w:rPr>
        <w:t xml:space="preserve"> once argued: “</w:t>
      </w:r>
      <w:r w:rsidRPr="00641EFB">
        <w:rPr>
          <w:b/>
          <w:bCs/>
          <w:color w:val="000000" w:themeColor="text1"/>
          <w:u w:val="single"/>
        </w:rPr>
        <w:t xml:space="preserve">You </w:t>
      </w:r>
      <w:proofErr w:type="gramStart"/>
      <w:r w:rsidRPr="00641EFB">
        <w:rPr>
          <w:b/>
          <w:bCs/>
          <w:color w:val="000000" w:themeColor="text1"/>
          <w:u w:val="single"/>
        </w:rPr>
        <w:t>say</w:t>
      </w:r>
      <w:proofErr w:type="gramEnd"/>
      <w:r w:rsidRPr="00641EFB">
        <w:rPr>
          <w:b/>
          <w:bCs/>
          <w:color w:val="000000" w:themeColor="text1"/>
          <w:u w:val="single"/>
        </w:rPr>
        <w:t xml:space="preserve"> ‘nuclear bomb’ and everybody immediately thinks of the end of the world</w:t>
      </w:r>
      <w:r w:rsidRPr="00641EFB">
        <w:rPr>
          <w:b/>
          <w:bCs/>
          <w:color w:val="000000" w:themeColor="text1"/>
          <w:sz w:val="16"/>
          <w:szCs w:val="16"/>
        </w:rPr>
        <w:t>.</w:t>
      </w:r>
      <w:r w:rsidRPr="00641EFB">
        <w:rPr>
          <w:color w:val="000000" w:themeColor="text1"/>
          <w:sz w:val="16"/>
          <w:szCs w:val="16"/>
        </w:rPr>
        <w:t xml:space="preserve">” </w:t>
      </w:r>
      <w:r w:rsidRPr="00641EFB">
        <w:rPr>
          <w:color w:val="000000" w:themeColor="text1"/>
          <w:u w:val="single"/>
        </w:rPr>
        <w:t xml:space="preserve">Yet </w:t>
      </w:r>
      <w:r w:rsidRPr="00641EFB">
        <w:rPr>
          <w:color w:val="000000" w:themeColor="text1"/>
          <w:sz w:val="16"/>
          <w:szCs w:val="16"/>
        </w:rPr>
        <w:t xml:space="preserve">the means necessary to produce a nuclear bomb, let alone set one off, remain incredibly complex – and while the damage that would be done </w:t>
      </w:r>
      <w:r w:rsidRPr="00641EFB">
        <w:rPr>
          <w:color w:val="000000" w:themeColor="text1"/>
          <w:u w:val="single"/>
        </w:rPr>
        <w:t xml:space="preserve">if someone did </w:t>
      </w:r>
      <w:r w:rsidRPr="00641EFB">
        <w:rPr>
          <w:color w:val="000000" w:themeColor="text1"/>
          <w:sz w:val="16"/>
          <w:szCs w:val="16"/>
        </w:rPr>
        <w:t xml:space="preserve">in fact </w:t>
      </w:r>
      <w:r w:rsidRPr="00641EFB">
        <w:rPr>
          <w:color w:val="000000" w:themeColor="text1"/>
          <w:u w:val="single"/>
        </w:rPr>
        <w:t xml:space="preserve">detonate one </w:t>
      </w:r>
      <w:r w:rsidRPr="00641EFB">
        <w:rPr>
          <w:color w:val="000000" w:themeColor="text1"/>
          <w:sz w:val="16"/>
          <w:szCs w:val="16"/>
        </w:rPr>
        <w:t xml:space="preserve">might be very serious indeed, </w:t>
      </w:r>
      <w:r w:rsidRPr="00641EFB">
        <w:rPr>
          <w:b/>
          <w:bCs/>
          <w:color w:val="000000" w:themeColor="text1"/>
          <w:u w:val="single"/>
        </w:rPr>
        <w:t>the chances that it would mean “the end of the world” are vanishingly small</w:t>
      </w:r>
      <w:r w:rsidRPr="00641EFB">
        <w:rPr>
          <w:color w:val="000000" w:themeColor="text1"/>
          <w:u w:val="single"/>
        </w:rPr>
        <w:t>.</w:t>
      </w:r>
      <w:r w:rsidRPr="00641EFB">
        <w:rPr>
          <w:color w:val="000000" w:themeColor="text1"/>
          <w:sz w:val="16"/>
          <w:szCs w:val="16"/>
        </w:rPr>
        <w:t xml:space="preserve"> In his 2013 book Command and Control, the author </w:t>
      </w:r>
      <w:r w:rsidRPr="00641EFB">
        <w:rPr>
          <w:color w:val="000000" w:themeColor="text1"/>
          <w:u w:val="single"/>
        </w:rPr>
        <w:t>Eric Schlosser tried to scare us into perpetual fear of nuclear weapons by recounting</w:t>
      </w:r>
      <w:r w:rsidRPr="00641EFB">
        <w:rPr>
          <w:color w:val="000000" w:themeColor="text1"/>
          <w:sz w:val="16"/>
          <w:szCs w:val="16"/>
        </w:rPr>
        <w:t xml:space="preserve"> stories of near misses and accidents involving nuclear weapons. One such event, </w:t>
      </w:r>
      <w:r w:rsidRPr="00641EFB">
        <w:rPr>
          <w:color w:val="000000" w:themeColor="text1"/>
          <w:u w:val="single"/>
        </w:rPr>
        <w:t>the 1980 Damascus incident</w:t>
      </w:r>
      <w:r w:rsidRPr="00641EFB">
        <w:rPr>
          <w:color w:val="000000" w:themeColor="text1"/>
          <w:sz w:val="16"/>
          <w:szCs w:val="16"/>
        </w:rPr>
        <w:t xml:space="preserve">, saw a Titan II intercontinental ballistic missile explode at its remote Arkansas launch facility after a maintenance crew accidentally ruptured its fuel tank. </w:t>
      </w:r>
      <w:r w:rsidRPr="00641EFB">
        <w:rPr>
          <w:color w:val="000000" w:themeColor="text1"/>
          <w:u w:val="single"/>
        </w:rPr>
        <w:t xml:space="preserve">Although the </w:t>
      </w:r>
      <w:r w:rsidRPr="00641EFB">
        <w:rPr>
          <w:color w:val="000000" w:themeColor="text1"/>
          <w:sz w:val="16"/>
          <w:szCs w:val="16"/>
        </w:rPr>
        <w:t xml:space="preserve">warhead involved in the incident </w:t>
      </w:r>
      <w:r w:rsidRPr="00641EFB">
        <w:rPr>
          <w:color w:val="000000" w:themeColor="text1"/>
          <w:u w:val="single"/>
        </w:rPr>
        <w:t>didn’t detonate, Schlosser claims that “if it had, much of Arkansas would be gone”.</w:t>
      </w:r>
      <w:r w:rsidRPr="00641EFB">
        <w:rPr>
          <w:color w:val="000000" w:themeColor="text1"/>
          <w:sz w:val="16"/>
          <w:szCs w:val="16"/>
        </w:rPr>
        <w:t xml:space="preserve"> But </w:t>
      </w:r>
      <w:r w:rsidRPr="00641EFB">
        <w:rPr>
          <w:color w:val="000000" w:themeColor="text1"/>
          <w:u w:val="single"/>
        </w:rPr>
        <w:t xml:space="preserve">that’s not quite the case. The nine-megaton </w:t>
      </w:r>
      <w:r w:rsidRPr="00641EFB">
        <w:rPr>
          <w:color w:val="000000" w:themeColor="text1"/>
          <w:highlight w:val="yellow"/>
          <w:u w:val="single"/>
        </w:rPr>
        <w:t>thermonuclear warhead</w:t>
      </w:r>
      <w:r w:rsidRPr="00641EFB">
        <w:rPr>
          <w:color w:val="000000" w:themeColor="text1"/>
          <w:u w:val="single"/>
        </w:rPr>
        <w:t xml:space="preserve"> on the </w:t>
      </w:r>
      <w:r w:rsidRPr="00641EFB">
        <w:rPr>
          <w:b/>
          <w:bCs/>
          <w:color w:val="000000" w:themeColor="text1"/>
          <w:u w:val="single"/>
        </w:rPr>
        <w:t>Titan II</w:t>
      </w:r>
      <w:r w:rsidRPr="00641EFB">
        <w:rPr>
          <w:color w:val="000000" w:themeColor="text1"/>
          <w:u w:val="single"/>
        </w:rPr>
        <w:t xml:space="preserve"> missile had a </w:t>
      </w:r>
      <w:r w:rsidRPr="00641EFB">
        <w:rPr>
          <w:color w:val="000000" w:themeColor="text1"/>
          <w:highlight w:val="yellow"/>
          <w:u w:val="single"/>
        </w:rPr>
        <w:t>blast radius of 10km</w:t>
      </w:r>
      <w:r w:rsidRPr="00641EFB">
        <w:rPr>
          <w:color w:val="000000" w:themeColor="text1"/>
          <w:sz w:val="16"/>
          <w:szCs w:val="16"/>
        </w:rPr>
        <w:t xml:space="preserve">, or an area of about 315km². </w:t>
      </w:r>
      <w:r w:rsidRPr="00641EFB">
        <w:rPr>
          <w:color w:val="000000" w:themeColor="text1"/>
          <w:u w:val="single"/>
        </w:rPr>
        <w:t xml:space="preserve">The state of </w:t>
      </w:r>
      <w:r w:rsidRPr="00641EFB">
        <w:rPr>
          <w:color w:val="000000" w:themeColor="text1"/>
          <w:u w:val="single"/>
        </w:rPr>
        <w:lastRenderedPageBreak/>
        <w:t xml:space="preserve">Arkansas spreads over 133,733km², meaning the weapon </w:t>
      </w:r>
      <w:r w:rsidRPr="00641EFB">
        <w:rPr>
          <w:b/>
          <w:bCs/>
          <w:color w:val="000000" w:themeColor="text1"/>
          <w:u w:val="single"/>
        </w:rPr>
        <w:t xml:space="preserve">would have caused destruction across </w:t>
      </w:r>
      <w:r w:rsidRPr="00641EFB">
        <w:rPr>
          <w:b/>
          <w:bCs/>
          <w:color w:val="000000" w:themeColor="text1"/>
          <w:highlight w:val="yellow"/>
          <w:u w:val="single"/>
        </w:rPr>
        <w:t>0.2% of the state</w:t>
      </w:r>
      <w:r w:rsidRPr="00641EFB">
        <w:rPr>
          <w:b/>
          <w:bCs/>
          <w:color w:val="000000" w:themeColor="text1"/>
          <w:u w:val="single"/>
        </w:rPr>
        <w:t xml:space="preserve">. </w:t>
      </w:r>
      <w:r w:rsidRPr="00641EFB">
        <w:rPr>
          <w:color w:val="000000" w:themeColor="text1"/>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641EFB">
        <w:rPr>
          <w:color w:val="000000" w:themeColor="text1"/>
          <w:u w:val="single"/>
        </w:rPr>
        <w:t xml:space="preserve">It is by no means certain that a single nuclear detonation </w:t>
      </w:r>
      <w:r w:rsidRPr="00641EFB">
        <w:rPr>
          <w:b/>
          <w:bCs/>
          <w:color w:val="000000" w:themeColor="text1"/>
          <w:u w:val="single"/>
        </w:rPr>
        <w:t>(or even several)</w:t>
      </w:r>
      <w:r w:rsidRPr="00641EFB">
        <w:rPr>
          <w:color w:val="000000" w:themeColor="text1"/>
          <w:u w:val="single"/>
        </w:rPr>
        <w:t xml:space="preserve"> would do away with our current way of life.</w:t>
      </w:r>
      <w:r w:rsidRPr="00641EFB">
        <w:rPr>
          <w:color w:val="000000" w:themeColor="text1"/>
          <w:sz w:val="16"/>
          <w:szCs w:val="16"/>
        </w:rPr>
        <w:t xml:space="preserve"> Indeed, </w:t>
      </w:r>
      <w:r w:rsidRPr="00641EFB">
        <w:rPr>
          <w:b/>
          <w:bCs/>
          <w:color w:val="000000" w:themeColor="text1"/>
          <w:highlight w:val="yellow"/>
          <w:u w:val="single"/>
        </w:rPr>
        <w:t>we’re still here despite</w:t>
      </w:r>
      <w:r w:rsidRPr="00641EFB">
        <w:rPr>
          <w:b/>
          <w:bCs/>
          <w:color w:val="000000" w:themeColor="text1"/>
          <w:u w:val="single"/>
        </w:rPr>
        <w:t xml:space="preserve"> having </w:t>
      </w:r>
      <w:r w:rsidRPr="00641EFB">
        <w:rPr>
          <w:b/>
          <w:bCs/>
          <w:color w:val="000000" w:themeColor="text1"/>
          <w:highlight w:val="yellow"/>
          <w:u w:val="single"/>
        </w:rPr>
        <w:t>nuked our</w:t>
      </w:r>
      <w:r w:rsidRPr="00641EFB">
        <w:rPr>
          <w:b/>
          <w:bCs/>
          <w:color w:val="000000" w:themeColor="text1"/>
          <w:u w:val="single"/>
        </w:rPr>
        <w:t xml:space="preserve"> own </w:t>
      </w:r>
      <w:r w:rsidRPr="00641EFB">
        <w:rPr>
          <w:b/>
          <w:bCs/>
          <w:color w:val="000000" w:themeColor="text1"/>
          <w:highlight w:val="yellow"/>
          <w:u w:val="single"/>
        </w:rPr>
        <w:t>planet</w:t>
      </w:r>
      <w:r w:rsidRPr="00641EFB">
        <w:rPr>
          <w:b/>
          <w:bCs/>
          <w:color w:val="000000" w:themeColor="text1"/>
          <w:u w:val="single"/>
        </w:rPr>
        <w:t xml:space="preserve"> more than </w:t>
      </w:r>
      <w:r w:rsidRPr="00641EFB">
        <w:rPr>
          <w:b/>
          <w:bCs/>
          <w:color w:val="000000" w:themeColor="text1"/>
          <w:highlight w:val="yellow"/>
          <w:u w:val="single"/>
        </w:rPr>
        <w:t>2,000 times</w:t>
      </w:r>
      <w:r w:rsidRPr="00641EFB">
        <w:rPr>
          <w:color w:val="000000" w:themeColor="text1"/>
          <w:sz w:val="16"/>
          <w:szCs w:val="16"/>
        </w:rPr>
        <w:t xml:space="preserve"> – a tally expressed beautifully in this video by Japanese artist Isao Hashimoto). </w:t>
      </w:r>
      <w:r w:rsidRPr="00641EFB">
        <w:rPr>
          <w:color w:val="000000" w:themeColor="text1"/>
          <w:u w:val="single"/>
        </w:rPr>
        <w:t xml:space="preserve">While the 1963 Limited Test Ban Treaty forced nuclear tests underground, </w:t>
      </w:r>
      <w:r w:rsidRPr="00641EFB">
        <w:rPr>
          <w:b/>
          <w:bCs/>
          <w:color w:val="000000" w:themeColor="text1"/>
          <w:u w:val="single"/>
        </w:rPr>
        <w:t>around 500 of</w:t>
      </w:r>
      <w:r w:rsidRPr="00641EFB">
        <w:rPr>
          <w:color w:val="000000" w:themeColor="text1"/>
          <w:sz w:val="16"/>
          <w:szCs w:val="16"/>
        </w:rPr>
        <w:t xml:space="preserve"> all </w:t>
      </w:r>
      <w:r w:rsidRPr="00641EFB">
        <w:rPr>
          <w:b/>
          <w:bCs/>
          <w:color w:val="000000" w:themeColor="text1"/>
          <w:u w:val="single"/>
        </w:rPr>
        <w:t>the nuclear weapons detonated were unleashed in the Earth’s atmosphere</w:t>
      </w:r>
      <w:r w:rsidRPr="00641EFB">
        <w:rPr>
          <w:color w:val="000000" w:themeColor="text1"/>
          <w:u w:val="single"/>
        </w:rPr>
        <w:t>. This includes</w:t>
      </w:r>
      <w:r w:rsidRPr="00641EFB">
        <w:rPr>
          <w:color w:val="000000" w:themeColor="text1"/>
          <w:sz w:val="16"/>
          <w:szCs w:val="16"/>
        </w:rPr>
        <w:t xml:space="preserve"> the world’s largest ever nuclear detonation, </w:t>
      </w:r>
      <w:r w:rsidRPr="00641EFB">
        <w:rPr>
          <w:color w:val="000000" w:themeColor="text1"/>
          <w:u w:val="single"/>
        </w:rPr>
        <w:t>the</w:t>
      </w:r>
      <w:r w:rsidRPr="00641EFB">
        <w:rPr>
          <w:color w:val="000000" w:themeColor="text1"/>
          <w:sz w:val="16"/>
          <w:szCs w:val="16"/>
        </w:rPr>
        <w:t xml:space="preserve"> </w:t>
      </w:r>
      <w:r w:rsidRPr="00641EFB">
        <w:rPr>
          <w:color w:val="000000" w:themeColor="text1"/>
          <w:u w:val="single"/>
        </w:rPr>
        <w:t xml:space="preserve">57-megaton bomb known as </w:t>
      </w:r>
      <w:r w:rsidRPr="00641EFB">
        <w:rPr>
          <w:b/>
          <w:bCs/>
          <w:color w:val="000000" w:themeColor="text1"/>
          <w:u w:val="single"/>
        </w:rPr>
        <w:t xml:space="preserve">Tsar </w:t>
      </w:r>
      <w:proofErr w:type="spellStart"/>
      <w:r w:rsidRPr="00641EFB">
        <w:rPr>
          <w:b/>
          <w:bCs/>
          <w:color w:val="000000" w:themeColor="text1"/>
          <w:u w:val="single"/>
        </w:rPr>
        <w:t>Bomba</w:t>
      </w:r>
      <w:proofErr w:type="spellEnd"/>
      <w:r w:rsidRPr="00641EFB">
        <w:rPr>
          <w:color w:val="000000" w:themeColor="text1"/>
          <w:sz w:val="16"/>
          <w:szCs w:val="16"/>
        </w:rPr>
        <w:t>, detonated by the Soviet Union on October 30</w:t>
      </w:r>
      <w:proofErr w:type="gramStart"/>
      <w:r w:rsidRPr="00641EFB">
        <w:rPr>
          <w:color w:val="000000" w:themeColor="text1"/>
          <w:sz w:val="16"/>
          <w:szCs w:val="16"/>
        </w:rPr>
        <w:t xml:space="preserve"> 1961</w:t>
      </w:r>
      <w:proofErr w:type="gramEnd"/>
      <w:r w:rsidRPr="00641EFB">
        <w:rPr>
          <w:color w:val="000000" w:themeColor="text1"/>
          <w:sz w:val="16"/>
          <w:szCs w:val="16"/>
        </w:rPr>
        <w:t xml:space="preserve">. Tsar </w:t>
      </w:r>
      <w:proofErr w:type="spellStart"/>
      <w:r w:rsidRPr="00641EFB">
        <w:rPr>
          <w:color w:val="000000" w:themeColor="text1"/>
          <w:sz w:val="16"/>
          <w:szCs w:val="16"/>
        </w:rPr>
        <w:t>Bomba</w:t>
      </w:r>
      <w:proofErr w:type="spellEnd"/>
      <w:r w:rsidRPr="00641EFB">
        <w:rPr>
          <w:color w:val="000000" w:themeColor="text1"/>
          <w:sz w:val="16"/>
          <w:szCs w:val="16"/>
        </w:rPr>
        <w:t xml:space="preserve"> was </w:t>
      </w:r>
      <w:r w:rsidRPr="00641EFB">
        <w:rPr>
          <w:color w:val="000000" w:themeColor="text1"/>
          <w:u w:val="single"/>
        </w:rPr>
        <w:t>more than 3,000 times more powerful than the bomb dropped on Hiroshima.</w:t>
      </w:r>
      <w:r w:rsidRPr="00641EFB">
        <w:rPr>
          <w:color w:val="000000" w:themeColor="text1"/>
          <w:sz w:val="16"/>
          <w:szCs w:val="16"/>
        </w:rPr>
        <w:t xml:space="preserve"> </w:t>
      </w:r>
      <w:r w:rsidRPr="00641EFB">
        <w:rPr>
          <w:color w:val="000000" w:themeColor="text1"/>
          <w:u w:val="single"/>
        </w:rPr>
        <w:t>That is immense destructive power</w:t>
      </w:r>
      <w:r w:rsidRPr="00641EFB">
        <w:rPr>
          <w:color w:val="000000" w:themeColor="text1"/>
          <w:sz w:val="16"/>
          <w:szCs w:val="16"/>
        </w:rPr>
        <w:t xml:space="preserve"> – </w:t>
      </w:r>
      <w:r w:rsidRPr="00641EFB">
        <w:rPr>
          <w:color w:val="000000" w:themeColor="text1"/>
          <w:u w:val="single"/>
        </w:rPr>
        <w:t>but</w:t>
      </w:r>
      <w:r w:rsidRPr="00641EFB">
        <w:rPr>
          <w:color w:val="000000" w:themeColor="text1"/>
          <w:sz w:val="16"/>
          <w:szCs w:val="16"/>
        </w:rPr>
        <w:t xml:space="preserve"> as one physicist explained, </w:t>
      </w:r>
      <w:r w:rsidRPr="00641EFB">
        <w:rPr>
          <w:b/>
          <w:bCs/>
          <w:color w:val="000000" w:themeColor="text1"/>
          <w:u w:val="single"/>
        </w:rPr>
        <w:t>it’s only “</w:t>
      </w:r>
      <w:r w:rsidRPr="00641EFB">
        <w:rPr>
          <w:b/>
          <w:bCs/>
          <w:color w:val="000000" w:themeColor="text1"/>
          <w:highlight w:val="yellow"/>
          <w:u w:val="single"/>
        </w:rPr>
        <w:t>one-thousandth</w:t>
      </w:r>
      <w:r w:rsidRPr="00641EFB">
        <w:rPr>
          <w:b/>
          <w:bCs/>
          <w:color w:val="000000" w:themeColor="text1"/>
          <w:u w:val="single"/>
        </w:rPr>
        <w:t xml:space="preserve"> the </w:t>
      </w:r>
      <w:r w:rsidRPr="00641EFB">
        <w:rPr>
          <w:b/>
          <w:bCs/>
          <w:color w:val="000000" w:themeColor="text1"/>
          <w:highlight w:val="yellow"/>
          <w:u w:val="single"/>
        </w:rPr>
        <w:t>force of an earthquake</w:t>
      </w:r>
      <w:r w:rsidRPr="00641EFB">
        <w:rPr>
          <w:b/>
          <w:bCs/>
          <w:color w:val="000000" w:themeColor="text1"/>
          <w:u w:val="single"/>
        </w:rPr>
        <w:t xml:space="preserve">, one-thousandth the force of a </w:t>
      </w:r>
      <w:r w:rsidRPr="00641EFB">
        <w:rPr>
          <w:b/>
          <w:bCs/>
          <w:color w:val="000000" w:themeColor="text1"/>
          <w:highlight w:val="yellow"/>
          <w:u w:val="single"/>
        </w:rPr>
        <w:t>hurricane</w:t>
      </w:r>
      <w:r w:rsidRPr="00641EFB">
        <w:rPr>
          <w:b/>
          <w:bCs/>
          <w:color w:val="000000" w:themeColor="text1"/>
          <w:u w:val="single"/>
        </w:rPr>
        <w:t>”.</w:t>
      </w:r>
      <w:r w:rsidRPr="00641EFB">
        <w:rPr>
          <w:color w:val="000000" w:themeColor="text1"/>
          <w:sz w:val="16"/>
          <w:szCs w:val="16"/>
        </w:rPr>
        <w:t xml:space="preserve"> The </w:t>
      </w:r>
      <w:r w:rsidRPr="00641EFB">
        <w:rPr>
          <w:color w:val="000000" w:themeColor="text1"/>
          <w:u w:val="single"/>
        </w:rPr>
        <w:t>Damascus</w:t>
      </w:r>
      <w:r w:rsidRPr="00641EFB">
        <w:rPr>
          <w:color w:val="000000" w:themeColor="text1"/>
          <w:sz w:val="16"/>
          <w:szCs w:val="16"/>
        </w:rPr>
        <w:t xml:space="preserve"> incident </w:t>
      </w:r>
      <w:r w:rsidRPr="00641EFB">
        <w:rPr>
          <w:color w:val="000000" w:themeColor="text1"/>
          <w:u w:val="single"/>
        </w:rPr>
        <w:t>proved how incredibly hard it is to set off a nuclear bomb and the limited effect that would have come from just one warhead detonating</w:t>
      </w:r>
      <w:r w:rsidRPr="00641EFB">
        <w:rPr>
          <w:color w:val="000000" w:themeColor="text1"/>
          <w:sz w:val="16"/>
          <w:szCs w:val="16"/>
        </w:rPr>
        <w:t xml:space="preserve">. Despite this, </w:t>
      </w:r>
      <w:r w:rsidRPr="00641EFB">
        <w:rPr>
          <w:color w:val="000000" w:themeColor="text1"/>
          <w:u w:val="single"/>
        </w:rPr>
        <w:t>some scientists</w:t>
      </w:r>
      <w:r w:rsidRPr="00641EFB">
        <w:rPr>
          <w:color w:val="000000" w:themeColor="text1"/>
          <w:sz w:val="16"/>
          <w:szCs w:val="16"/>
        </w:rPr>
        <w:t xml:space="preserve"> have controversially </w:t>
      </w:r>
      <w:r w:rsidRPr="00641EFB">
        <w:rPr>
          <w:color w:val="000000" w:themeColor="text1"/>
          <w:u w:val="single"/>
        </w:rPr>
        <w:t>argued that</w:t>
      </w:r>
      <w:r w:rsidRPr="00641EFB">
        <w:rPr>
          <w:color w:val="000000" w:themeColor="text1"/>
          <w:sz w:val="16"/>
          <w:szCs w:val="16"/>
        </w:rPr>
        <w:t xml:space="preserve"> an even limited all-out </w:t>
      </w:r>
      <w:r w:rsidRPr="00641EFB">
        <w:rPr>
          <w:color w:val="000000" w:themeColor="text1"/>
          <w:u w:val="single"/>
        </w:rPr>
        <w:t>nuclear war might lead to</w:t>
      </w:r>
      <w:r w:rsidRPr="00641EFB">
        <w:rPr>
          <w:color w:val="000000" w:themeColor="text1"/>
          <w:sz w:val="16"/>
          <w:szCs w:val="16"/>
        </w:rPr>
        <w:t xml:space="preserve"> a so-called </w:t>
      </w:r>
      <w:r w:rsidRPr="00641EFB">
        <w:rPr>
          <w:color w:val="000000" w:themeColor="text1"/>
          <w:u w:val="single"/>
        </w:rPr>
        <w:t>nuclear winter</w:t>
      </w:r>
      <w:r w:rsidRPr="00641EFB">
        <w:rPr>
          <w:color w:val="000000" w:themeColor="text1"/>
          <w:sz w:val="16"/>
          <w:szCs w:val="16"/>
        </w:rPr>
        <w:t xml:space="preserve">, since the smoke and debris created by very large bombs could block out the sun’s rays for a considerable amount of time. </w:t>
      </w:r>
      <w:r w:rsidRPr="00641EFB">
        <w:rPr>
          <w:color w:val="000000" w:themeColor="text1"/>
          <w:u w:val="single"/>
        </w:rPr>
        <w:t>To inflict such ecological societal annihilation with weapons alone, we would have to detonate hundreds if not thousands of thermonuclear devices in a short time</w:t>
      </w:r>
      <w:r w:rsidRPr="00641EFB">
        <w:rPr>
          <w:color w:val="000000" w:themeColor="text1"/>
          <w:sz w:val="16"/>
          <w:szCs w:val="16"/>
        </w:rPr>
        <w:t xml:space="preserve">. </w:t>
      </w:r>
      <w:r w:rsidRPr="00641EFB">
        <w:rPr>
          <w:color w:val="000000" w:themeColor="text1"/>
          <w:u w:val="single"/>
        </w:rPr>
        <w:t xml:space="preserve">Even in such extreme conditions, the area </w:t>
      </w:r>
      <w:proofErr w:type="gramStart"/>
      <w:r w:rsidRPr="00641EFB">
        <w:rPr>
          <w:color w:val="000000" w:themeColor="text1"/>
          <w:u w:val="single"/>
        </w:rPr>
        <w:t>actually devastated</w:t>
      </w:r>
      <w:proofErr w:type="gramEnd"/>
      <w:r w:rsidRPr="00641EFB">
        <w:rPr>
          <w:color w:val="000000" w:themeColor="text1"/>
          <w:u w:val="single"/>
        </w:rPr>
        <w:t xml:space="preserve"> by the bombs would be limited: for example, </w:t>
      </w:r>
      <w:r w:rsidRPr="00641EFB">
        <w:rPr>
          <w:b/>
          <w:bCs/>
          <w:color w:val="000000" w:themeColor="text1"/>
          <w:u w:val="single"/>
        </w:rPr>
        <w:t>2,000 one-megaton explosions with a destructive radius of five miles each would directly destroy less than 5% of the territory of the US</w:t>
      </w:r>
      <w:r w:rsidRPr="00641EFB">
        <w:rPr>
          <w:color w:val="000000" w:themeColor="text1"/>
          <w:sz w:val="16"/>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641EFB">
        <w:rPr>
          <w:color w:val="000000" w:themeColor="text1"/>
          <w:sz w:val="16"/>
          <w:szCs w:val="16"/>
        </w:rPr>
        <w:t>keeps</w:t>
      </w:r>
      <w:proofErr w:type="gramEnd"/>
      <w:r w:rsidRPr="00641EFB">
        <w:rPr>
          <w:color w:val="000000" w:themeColor="text1"/>
          <w:sz w:val="16"/>
          <w:szCs w:val="16"/>
        </w:rPr>
        <w:t xml:space="preserve"> nobody safe.</w:t>
      </w:r>
    </w:p>
    <w:p w14:paraId="4B38F623" w14:textId="77777777" w:rsidR="008913A0" w:rsidRPr="00641EFB" w:rsidRDefault="008913A0" w:rsidP="008913A0">
      <w:pPr>
        <w:pStyle w:val="Heading4"/>
        <w:rPr>
          <w:color w:val="000000" w:themeColor="text1"/>
        </w:rPr>
      </w:pPr>
      <w:r w:rsidRPr="00641EFB">
        <w:rPr>
          <w:color w:val="000000" w:themeColor="text1"/>
        </w:rPr>
        <w:t>Isolated island populations repopulate after radiation and nuclear winter – bunkers and submarines.</w:t>
      </w:r>
    </w:p>
    <w:p w14:paraId="63476EFC" w14:textId="77777777" w:rsidR="008913A0" w:rsidRPr="00641EFB" w:rsidRDefault="008913A0" w:rsidP="008913A0">
      <w:pPr>
        <w:rPr>
          <w:color w:val="000000" w:themeColor="text1"/>
        </w:rPr>
      </w:pPr>
      <w:proofErr w:type="spellStart"/>
      <w:r w:rsidRPr="00641EFB">
        <w:rPr>
          <w:rStyle w:val="Style13ptBold"/>
          <w:color w:val="000000" w:themeColor="text1"/>
        </w:rPr>
        <w:t>Turchin</w:t>
      </w:r>
      <w:proofErr w:type="spellEnd"/>
      <w:r w:rsidRPr="00641EFB">
        <w:rPr>
          <w:rStyle w:val="Style13ptBold"/>
          <w:color w:val="000000" w:themeColor="text1"/>
        </w:rPr>
        <w:t xml:space="preserve"> and Green 18</w:t>
      </w:r>
      <w:r w:rsidRPr="00641EFB">
        <w:rPr>
          <w:color w:val="000000" w:themeColor="text1"/>
        </w:rPr>
        <w:t xml:space="preserve"> [Alexey </w:t>
      </w:r>
      <w:proofErr w:type="spellStart"/>
      <w:r w:rsidRPr="00641EFB">
        <w:rPr>
          <w:color w:val="000000" w:themeColor="text1"/>
        </w:rPr>
        <w:t>Turchin</w:t>
      </w:r>
      <w:proofErr w:type="spellEnd"/>
      <w:r w:rsidRPr="00641EFB">
        <w:rPr>
          <w:color w:val="000000" w:themeColor="text1"/>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35" w:history="1">
        <w:r w:rsidRPr="00641EFB">
          <w:rPr>
            <w:rStyle w:val="Hyperlink"/>
            <w:color w:val="000000" w:themeColor="text1"/>
          </w:rPr>
          <w:t>https://www.emerald.com/insight/content/doi/10.1108/FS-04-2018-0031/full/html?fullSc=1&amp;mbSc=1&amp;fullSc=1</w:t>
        </w:r>
      </w:hyperlink>
      <w:r w:rsidRPr="00641EFB">
        <w:rPr>
          <w:color w:val="000000" w:themeColor="text1"/>
        </w:rPr>
        <w:t>] // Re-Cut Justin</w:t>
      </w:r>
    </w:p>
    <w:p w14:paraId="4679A452" w14:textId="77777777" w:rsidR="008913A0" w:rsidRPr="00641EFB" w:rsidRDefault="008913A0" w:rsidP="008913A0">
      <w:pPr>
        <w:rPr>
          <w:color w:val="000000" w:themeColor="text1"/>
          <w:u w:val="single"/>
        </w:rPr>
      </w:pPr>
      <w:r w:rsidRPr="00641EFB">
        <w:rPr>
          <w:color w:val="000000" w:themeColor="text1"/>
          <w:u w:val="single"/>
        </w:rPr>
        <w:t>Different types of</w:t>
      </w:r>
      <w:r w:rsidRPr="00641EFB">
        <w:rPr>
          <w:color w:val="000000" w:themeColor="text1"/>
          <w:sz w:val="16"/>
          <w:szCs w:val="16"/>
        </w:rPr>
        <w:t xml:space="preserve"> possible </w:t>
      </w:r>
      <w:r w:rsidRPr="00641EFB">
        <w:rPr>
          <w:color w:val="000000" w:themeColor="text1"/>
          <w:u w:val="single"/>
        </w:rPr>
        <w:t>catastrophes suggest different scenarios for how survival could happen on an island. What is important is</w:t>
      </w:r>
      <w:r w:rsidRPr="00641EFB">
        <w:rPr>
          <w:color w:val="000000" w:themeColor="text1"/>
          <w:sz w:val="16"/>
          <w:szCs w:val="16"/>
        </w:rPr>
        <w:t xml:space="preserve"> that </w:t>
      </w:r>
      <w:r w:rsidRPr="00641EFB">
        <w:rPr>
          <w:color w:val="000000" w:themeColor="text1"/>
          <w:u w:val="single"/>
        </w:rPr>
        <w:t xml:space="preserve">the </w:t>
      </w:r>
      <w:r w:rsidRPr="00641EFB">
        <w:rPr>
          <w:color w:val="000000" w:themeColor="text1"/>
          <w:highlight w:val="yellow"/>
          <w:u w:val="single"/>
        </w:rPr>
        <w:t>island</w:t>
      </w:r>
      <w:r w:rsidRPr="00641EFB">
        <w:rPr>
          <w:color w:val="000000" w:themeColor="text1"/>
          <w:u w:val="single"/>
        </w:rPr>
        <w:t xml:space="preserve"> should have properties</w:t>
      </w:r>
      <w:r w:rsidRPr="00641EFB">
        <w:rPr>
          <w:color w:val="000000" w:themeColor="text1"/>
          <w:sz w:val="16"/>
          <w:szCs w:val="16"/>
        </w:rPr>
        <w:t xml:space="preserve"> </w:t>
      </w:r>
      <w:r w:rsidRPr="00641EFB">
        <w:rPr>
          <w:color w:val="000000" w:themeColor="text1"/>
          <w:u w:val="single"/>
        </w:rPr>
        <w:t>which</w:t>
      </w:r>
      <w:r w:rsidRPr="00641EFB">
        <w:rPr>
          <w:color w:val="000000" w:themeColor="text1"/>
          <w:sz w:val="16"/>
          <w:szCs w:val="16"/>
        </w:rPr>
        <w:t xml:space="preserve"> </w:t>
      </w:r>
      <w:r w:rsidRPr="00641EFB">
        <w:rPr>
          <w:color w:val="000000" w:themeColor="text1"/>
          <w:u w:val="single"/>
        </w:rPr>
        <w:t>protect against the specific dangers of</w:t>
      </w:r>
      <w:r w:rsidRPr="00641EFB">
        <w:rPr>
          <w:color w:val="000000" w:themeColor="text1"/>
          <w:sz w:val="16"/>
          <w:szCs w:val="16"/>
        </w:rPr>
        <w:t xml:space="preserve"> </w:t>
      </w:r>
      <w:proofErr w:type="gramStart"/>
      <w:r w:rsidRPr="00641EFB">
        <w:rPr>
          <w:color w:val="000000" w:themeColor="text1"/>
          <w:sz w:val="16"/>
          <w:szCs w:val="16"/>
        </w:rPr>
        <w:t>particular global</w:t>
      </w:r>
      <w:proofErr w:type="gramEnd"/>
      <w:r w:rsidRPr="00641EFB">
        <w:rPr>
          <w:color w:val="000000" w:themeColor="text1"/>
          <w:sz w:val="16"/>
          <w:szCs w:val="16"/>
        </w:rPr>
        <w:t xml:space="preserve"> </w:t>
      </w:r>
      <w:r w:rsidRPr="00641EFB">
        <w:rPr>
          <w:color w:val="000000" w:themeColor="text1"/>
          <w:u w:val="single"/>
        </w:rPr>
        <w:t>catastrophic risks</w:t>
      </w:r>
      <w:r w:rsidRPr="00641EFB">
        <w:rPr>
          <w:color w:val="000000" w:themeColor="text1"/>
          <w:sz w:val="16"/>
          <w:szCs w:val="16"/>
        </w:rPr>
        <w:t xml:space="preserve">. </w:t>
      </w:r>
      <w:r w:rsidRPr="00641EFB">
        <w:rPr>
          <w:color w:val="000000" w:themeColor="text1"/>
          <w:u w:val="single"/>
        </w:rPr>
        <w:t xml:space="preserve">Specifically, different islands will </w:t>
      </w:r>
      <w:r w:rsidRPr="00641EFB">
        <w:rPr>
          <w:color w:val="000000" w:themeColor="text1"/>
          <w:highlight w:val="yellow"/>
          <w:u w:val="single"/>
        </w:rPr>
        <w:t>provide protection</w:t>
      </w:r>
      <w:r w:rsidRPr="00641EFB">
        <w:rPr>
          <w:color w:val="000000" w:themeColor="text1"/>
          <w:u w:val="single"/>
        </w:rPr>
        <w:t xml:space="preserve"> against different risks, and their natural diversity will contribute to a higher total level of protection: </w:t>
      </w:r>
      <w:r w:rsidRPr="00641EFB">
        <w:rPr>
          <w:color w:val="000000" w:themeColor="text1"/>
          <w:sz w:val="16"/>
          <w:szCs w:val="16"/>
        </w:rPr>
        <w:t xml:space="preserve"> </w:t>
      </w:r>
      <w:proofErr w:type="gramStart"/>
      <w:r w:rsidRPr="00641EFB">
        <w:rPr>
          <w:b/>
          <w:bCs/>
          <w:color w:val="000000" w:themeColor="text1"/>
          <w:highlight w:val="yellow"/>
          <w:u w:val="single"/>
        </w:rPr>
        <w:t>Quarantined island</w:t>
      </w:r>
      <w:proofErr w:type="gramEnd"/>
      <w:r w:rsidRPr="00641EFB">
        <w:rPr>
          <w:b/>
          <w:bCs/>
          <w:color w:val="000000" w:themeColor="text1"/>
          <w:highlight w:val="yellow"/>
          <w:u w:val="single"/>
        </w:rPr>
        <w:t xml:space="preserve"> survives</w:t>
      </w:r>
      <w:r w:rsidRPr="00641EFB">
        <w:rPr>
          <w:b/>
          <w:bCs/>
          <w:color w:val="000000" w:themeColor="text1"/>
          <w:u w:val="single"/>
        </w:rPr>
        <w:t xml:space="preserve"> pandemic</w:t>
      </w:r>
      <w:r w:rsidRPr="00641EFB">
        <w:rPr>
          <w:color w:val="000000" w:themeColor="text1"/>
          <w:sz w:val="16"/>
          <w:szCs w:val="16"/>
        </w:rPr>
        <w:t xml:space="preserve">. An island could impose effective quarantine </w:t>
      </w:r>
      <w:r w:rsidRPr="00641EFB">
        <w:rPr>
          <w:color w:val="000000" w:themeColor="text1"/>
          <w:u w:val="single"/>
        </w:rPr>
        <w:t>if it is sufficiently remote and simultaneously able to protect itself</w:t>
      </w:r>
      <w:r w:rsidRPr="00641EFB">
        <w:rPr>
          <w:color w:val="000000" w:themeColor="text1"/>
          <w:sz w:val="16"/>
          <w:szCs w:val="16"/>
        </w:rPr>
        <w:t xml:space="preserve">, possibly using military ships and air defense.  </w:t>
      </w:r>
      <w:r w:rsidRPr="00641EFB">
        <w:rPr>
          <w:b/>
          <w:bCs/>
          <w:color w:val="000000" w:themeColor="text1"/>
          <w:u w:val="single"/>
        </w:rPr>
        <w:t xml:space="preserve">Far </w:t>
      </w:r>
      <w:r w:rsidRPr="00641EFB">
        <w:rPr>
          <w:b/>
          <w:bCs/>
          <w:color w:val="000000" w:themeColor="text1"/>
          <w:highlight w:val="yellow"/>
          <w:u w:val="single"/>
        </w:rPr>
        <w:t>northern</w:t>
      </w:r>
      <w:r w:rsidRPr="00641EFB">
        <w:rPr>
          <w:b/>
          <w:bCs/>
          <w:color w:val="000000" w:themeColor="text1"/>
          <w:sz w:val="16"/>
          <w:szCs w:val="16"/>
          <w:highlight w:val="yellow"/>
        </w:rPr>
        <w:t xml:space="preserve"> </w:t>
      </w:r>
      <w:r w:rsidRPr="00641EFB">
        <w:rPr>
          <w:b/>
          <w:bCs/>
          <w:color w:val="000000" w:themeColor="text1"/>
          <w:highlight w:val="yellow"/>
          <w:u w:val="single"/>
        </w:rPr>
        <w:t>aboriginal people</w:t>
      </w:r>
      <w:r w:rsidRPr="00641EFB">
        <w:rPr>
          <w:b/>
          <w:bCs/>
          <w:color w:val="000000" w:themeColor="text1"/>
          <w:u w:val="single"/>
        </w:rPr>
        <w:t xml:space="preserve"> survive an ice age</w:t>
      </w:r>
      <w:r w:rsidRPr="00641EFB">
        <w:rPr>
          <w:color w:val="000000" w:themeColor="text1"/>
          <w:sz w:val="16"/>
          <w:szCs w:val="16"/>
        </w:rPr>
        <w:t xml:space="preserve">. Many far </w:t>
      </w:r>
      <w:r w:rsidRPr="00641EFB">
        <w:rPr>
          <w:color w:val="000000" w:themeColor="text1"/>
          <w:u w:val="single"/>
        </w:rPr>
        <w:t xml:space="preserve">northern people have </w:t>
      </w:r>
      <w:r w:rsidRPr="00641EFB">
        <w:rPr>
          <w:color w:val="000000" w:themeColor="text1"/>
          <w:highlight w:val="yellow"/>
          <w:u w:val="single"/>
        </w:rPr>
        <w:t>adapted to</w:t>
      </w:r>
      <w:r w:rsidRPr="00641EFB">
        <w:rPr>
          <w:color w:val="000000" w:themeColor="text1"/>
          <w:u w:val="single"/>
        </w:rPr>
        <w:t xml:space="preserve"> </w:t>
      </w:r>
      <w:r w:rsidRPr="00641EFB">
        <w:rPr>
          <w:color w:val="000000" w:themeColor="text1"/>
          <w:u w:val="single"/>
        </w:rPr>
        <w:lastRenderedPageBreak/>
        <w:t xml:space="preserve">survive in extremely </w:t>
      </w:r>
      <w:r w:rsidRPr="00641EFB">
        <w:rPr>
          <w:color w:val="000000" w:themeColor="text1"/>
          <w:highlight w:val="yellow"/>
          <w:u w:val="single"/>
        </w:rPr>
        <w:t>cold</w:t>
      </w:r>
      <w:r w:rsidRPr="00641EFB">
        <w:rPr>
          <w:color w:val="000000" w:themeColor="text1"/>
          <w:sz w:val="16"/>
          <w:szCs w:val="16"/>
        </w:rPr>
        <w:t xml:space="preserve"> and dangerous </w:t>
      </w:r>
      <w:r w:rsidRPr="00641EFB">
        <w:rPr>
          <w:color w:val="000000" w:themeColor="text1"/>
          <w:highlight w:val="yellow"/>
          <w:u w:val="single"/>
        </w:rPr>
        <w:t>environments</w:t>
      </w:r>
      <w:r w:rsidRPr="00641EFB">
        <w:rPr>
          <w:color w:val="000000" w:themeColor="text1"/>
          <w:sz w:val="16"/>
          <w:szCs w:val="16"/>
        </w:rPr>
        <w:t xml:space="preserve">, </w:t>
      </w:r>
      <w:r w:rsidRPr="00641EFB">
        <w:rPr>
          <w:color w:val="000000" w:themeColor="text1"/>
          <w:u w:val="single"/>
        </w:rPr>
        <w:t>and</w:t>
      </w:r>
      <w:r w:rsidRPr="00641EFB">
        <w:rPr>
          <w:color w:val="000000" w:themeColor="text1"/>
          <w:sz w:val="16"/>
          <w:szCs w:val="16"/>
        </w:rPr>
        <w:t xml:space="preserve"> under the right circumstances </w:t>
      </w:r>
      <w:r w:rsidRPr="00641EFB">
        <w:rPr>
          <w:color w:val="000000" w:themeColor="text1"/>
          <w:u w:val="single"/>
        </w:rPr>
        <w:t>could</w:t>
      </w:r>
      <w:r w:rsidRPr="00641EFB">
        <w:rPr>
          <w:color w:val="000000" w:themeColor="text1"/>
          <w:sz w:val="16"/>
          <w:szCs w:val="16"/>
        </w:rPr>
        <w:t xml:space="preserve"> potentially </w:t>
      </w:r>
      <w:r w:rsidRPr="00641EFB">
        <w:rPr>
          <w:color w:val="000000" w:themeColor="text1"/>
          <w:highlight w:val="yellow"/>
          <w:u w:val="single"/>
        </w:rPr>
        <w:t>survive</w:t>
      </w:r>
      <w:r w:rsidRPr="00641EFB">
        <w:rPr>
          <w:color w:val="000000" w:themeColor="text1"/>
          <w:u w:val="single"/>
        </w:rPr>
        <w:t xml:space="preserve"> the return of an </w:t>
      </w:r>
      <w:r w:rsidRPr="00641EFB">
        <w:rPr>
          <w:color w:val="000000" w:themeColor="text1"/>
          <w:highlight w:val="yellow"/>
          <w:u w:val="single"/>
        </w:rPr>
        <w:t>ice age</w:t>
      </w:r>
      <w:r w:rsidRPr="00641EFB">
        <w:rPr>
          <w:color w:val="000000" w:themeColor="text1"/>
          <w:sz w:val="16"/>
          <w:szCs w:val="16"/>
        </w:rPr>
        <w:t xml:space="preserve">. However, their cultures are endangered by globalization. If these people become dependent on the products of modern civilization, such as rifles and </w:t>
      </w:r>
      <w:proofErr w:type="gramStart"/>
      <w:r w:rsidRPr="00641EFB">
        <w:rPr>
          <w:color w:val="000000" w:themeColor="text1"/>
          <w:sz w:val="16"/>
          <w:szCs w:val="16"/>
        </w:rPr>
        <w:t>motor boats</w:t>
      </w:r>
      <w:proofErr w:type="gramEnd"/>
      <w:r w:rsidRPr="00641EFB">
        <w:rPr>
          <w:color w:val="000000" w:themeColor="text1"/>
          <w:sz w:val="16"/>
          <w:szCs w:val="16"/>
        </w:rPr>
        <w:t xml:space="preserve">, and lose their native survival skills, then their likelihood of surviving the collapse of the outside world would decrease. Therefore, </w:t>
      </w:r>
      <w:r w:rsidRPr="00641EFB">
        <w:rPr>
          <w:color w:val="000000" w:themeColor="text1"/>
          <w:u w:val="single"/>
        </w:rPr>
        <w:t>preservation of</w:t>
      </w:r>
      <w:r w:rsidRPr="00641EFB">
        <w:rPr>
          <w:color w:val="000000" w:themeColor="text1"/>
          <w:sz w:val="16"/>
          <w:szCs w:val="16"/>
        </w:rPr>
        <w:t xml:space="preserve"> their </w:t>
      </w:r>
      <w:r w:rsidRPr="00641EFB">
        <w:rPr>
          <w:color w:val="000000" w:themeColor="text1"/>
          <w:u w:val="single"/>
        </w:rPr>
        <w:t xml:space="preserve">survival skills may be important as a defense against the risks connected with </w:t>
      </w:r>
      <w:r w:rsidRPr="00641EFB">
        <w:rPr>
          <w:b/>
          <w:bCs/>
          <w:color w:val="000000" w:themeColor="text1"/>
          <w:u w:val="single"/>
        </w:rPr>
        <w:t>extreme cooling</w:t>
      </w:r>
      <w:r w:rsidRPr="00641EFB">
        <w:rPr>
          <w:color w:val="000000" w:themeColor="text1"/>
          <w:u w:val="single"/>
        </w:rPr>
        <w:t xml:space="preserve">. </w:t>
      </w:r>
      <w:r w:rsidRPr="00641EFB">
        <w:rPr>
          <w:color w:val="000000" w:themeColor="text1"/>
          <w:sz w:val="16"/>
          <w:szCs w:val="16"/>
        </w:rPr>
        <w:t xml:space="preserve"> </w:t>
      </w:r>
      <w:r w:rsidRPr="00641EFB">
        <w:rPr>
          <w:color w:val="000000" w:themeColor="text1"/>
          <w:highlight w:val="yellow"/>
          <w:u w:val="single"/>
        </w:rPr>
        <w:t>Remote polar island</w:t>
      </w:r>
      <w:r w:rsidRPr="00641EFB">
        <w:rPr>
          <w:color w:val="000000" w:themeColor="text1"/>
          <w:u w:val="single"/>
        </w:rPr>
        <w:t xml:space="preserve"> with high mountains survives</w:t>
      </w:r>
      <w:r w:rsidRPr="00641EFB">
        <w:rPr>
          <w:color w:val="000000" w:themeColor="text1"/>
          <w:sz w:val="16"/>
          <w:szCs w:val="16"/>
        </w:rPr>
        <w:t xml:space="preserve"> brief </w:t>
      </w:r>
      <w:r w:rsidRPr="00641EFB">
        <w:rPr>
          <w:color w:val="000000" w:themeColor="text1"/>
          <w:u w:val="single"/>
        </w:rPr>
        <w:t>global warming of</w:t>
      </w:r>
      <w:r w:rsidRPr="00641EFB">
        <w:rPr>
          <w:color w:val="000000" w:themeColor="text1"/>
          <w:sz w:val="16"/>
          <w:szCs w:val="16"/>
        </w:rPr>
        <w:t xml:space="preserve"> median surface temperatures, </w:t>
      </w:r>
      <w:r w:rsidRPr="00641EFB">
        <w:rPr>
          <w:color w:val="000000" w:themeColor="text1"/>
          <w:u w:val="single"/>
        </w:rPr>
        <w:t>up to 50˚C</w:t>
      </w:r>
      <w:r w:rsidRPr="00641EFB">
        <w:rPr>
          <w:color w:val="000000" w:themeColor="text1"/>
          <w:sz w:val="16"/>
          <w:szCs w:val="16"/>
        </w:rPr>
        <w:t xml:space="preserve">. There is a theory that the climates of planets </w:t>
      </w:r>
      <w:proofErr w:type="gramStart"/>
      <w:r w:rsidRPr="00641EFB">
        <w:rPr>
          <w:color w:val="000000" w:themeColor="text1"/>
          <w:sz w:val="16"/>
          <w:szCs w:val="16"/>
        </w:rPr>
        <w:t>similar to</w:t>
      </w:r>
      <w:proofErr w:type="gramEnd"/>
      <w:r w:rsidRPr="00641EFB">
        <w:rPr>
          <w:color w:val="000000" w:themeColor="text1"/>
          <w:sz w:val="16"/>
          <w:szCs w:val="16"/>
        </w:rPr>
        <w:t xml:space="preserve"> the Earth could have several semi-stable temperature levels (Popp et al., 2016). If so, </w:t>
      </w:r>
      <w:r w:rsidRPr="00641EFB">
        <w:rPr>
          <w:color w:val="000000" w:themeColor="text1"/>
          <w:u w:val="single"/>
        </w:rPr>
        <w:t>because of climate change</w:t>
      </w:r>
      <w:r w:rsidRPr="00641EFB">
        <w:rPr>
          <w:color w:val="000000" w:themeColor="text1"/>
          <w:sz w:val="16"/>
          <w:szCs w:val="16"/>
        </w:rPr>
        <w:t xml:space="preserve">, the </w:t>
      </w:r>
      <w:r w:rsidRPr="00641EFB">
        <w:rPr>
          <w:color w:val="000000" w:themeColor="text1"/>
          <w:u w:val="single"/>
        </w:rPr>
        <w:t>Earth could transition to a</w:t>
      </w:r>
      <w:r w:rsidRPr="00641EFB">
        <w:rPr>
          <w:color w:val="000000" w:themeColor="text1"/>
          <w:sz w:val="16"/>
          <w:szCs w:val="16"/>
        </w:rPr>
        <w:t xml:space="preserve"> second semi-stable </w:t>
      </w:r>
      <w:r w:rsidRPr="00641EFB">
        <w:rPr>
          <w:color w:val="000000" w:themeColor="text1"/>
          <w:u w:val="single"/>
        </w:rPr>
        <w:t>state with a median global temperature of around</w:t>
      </w:r>
      <w:r w:rsidRPr="00641EFB">
        <w:rPr>
          <w:color w:val="000000" w:themeColor="text1"/>
          <w:sz w:val="16"/>
          <w:szCs w:val="16"/>
        </w:rPr>
        <w:t xml:space="preserve"> 330 K, about </w:t>
      </w:r>
      <w:r w:rsidRPr="00641EFB">
        <w:rPr>
          <w:color w:val="000000" w:themeColor="text1"/>
          <w:u w:val="single"/>
        </w:rPr>
        <w:t>60˚C</w:t>
      </w:r>
      <w:r w:rsidRPr="00641EFB">
        <w:rPr>
          <w:color w:val="000000" w:themeColor="text1"/>
          <w:sz w:val="16"/>
          <w:szCs w:val="16"/>
        </w:rPr>
        <w:t xml:space="preserve">, or about </w:t>
      </w:r>
      <w:r w:rsidRPr="00641EFB">
        <w:rPr>
          <w:color w:val="000000" w:themeColor="text1"/>
          <w:u w:val="single"/>
        </w:rPr>
        <w:t>45˚C above current global mean temperatures</w:t>
      </w:r>
      <w:r w:rsidRPr="00641EFB">
        <w:rPr>
          <w:color w:val="000000" w:themeColor="text1"/>
          <w:sz w:val="16"/>
          <w:szCs w:val="16"/>
        </w:rPr>
        <w:t xml:space="preserve">. But </w:t>
      </w:r>
      <w:r w:rsidRPr="00641EFB">
        <w:rPr>
          <w:color w:val="000000" w:themeColor="text1"/>
          <w:u w:val="single"/>
        </w:rPr>
        <w:t xml:space="preserve">even in this climate, </w:t>
      </w:r>
      <w:r w:rsidRPr="00641EFB">
        <w:rPr>
          <w:b/>
          <w:bCs/>
          <w:color w:val="000000" w:themeColor="text1"/>
          <w:u w:val="single"/>
        </w:rPr>
        <w:t>some regions of Earth could still be survivable for humans</w:t>
      </w:r>
      <w:r w:rsidRPr="00641EFB">
        <w:rPr>
          <w:color w:val="000000" w:themeColor="text1"/>
          <w:u w:val="single"/>
        </w:rPr>
        <w:t>, such as the Himalayan plateau at elevations above 4,000 m, but below 6,000</w:t>
      </w:r>
      <w:r w:rsidRPr="00641EFB">
        <w:rPr>
          <w:color w:val="000000" w:themeColor="text1"/>
          <w:sz w:val="16"/>
          <w:szCs w:val="16"/>
        </w:rPr>
        <w:t xml:space="preserve"> (where oxygen deficiency becomes a problem), </w:t>
      </w:r>
      <w:r w:rsidRPr="00641EFB">
        <w:rPr>
          <w:color w:val="000000" w:themeColor="text1"/>
          <w:u w:val="single"/>
        </w:rPr>
        <w:t>or on polar islands with mountains</w:t>
      </w:r>
      <w:r w:rsidRPr="00641EFB">
        <w:rPr>
          <w:color w:val="000000" w:themeColor="text1"/>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641EFB">
        <w:rPr>
          <w:color w:val="000000" w:themeColor="text1"/>
          <w:u w:val="single"/>
        </w:rPr>
        <w:t>If temperatures later returned to normal</w:t>
      </w:r>
      <w:r w:rsidRPr="00641EFB">
        <w:rPr>
          <w:color w:val="000000" w:themeColor="text1"/>
          <w:sz w:val="16"/>
          <w:szCs w:val="16"/>
        </w:rPr>
        <w:t xml:space="preserve"> – either naturally or through climate engineering – </w:t>
      </w:r>
      <w:r w:rsidRPr="00641EFB">
        <w:rPr>
          <w:b/>
          <w:bCs/>
          <w:color w:val="000000" w:themeColor="text1"/>
          <w:u w:val="single"/>
        </w:rPr>
        <w:t>the rest of the Earth could be repopulated</w:t>
      </w:r>
      <w:r w:rsidRPr="00641EFB">
        <w:rPr>
          <w:color w:val="000000" w:themeColor="text1"/>
          <w:u w:val="single"/>
        </w:rPr>
        <w:t xml:space="preserve">. </w:t>
      </w:r>
      <w:r w:rsidRPr="00641EFB">
        <w:rPr>
          <w:color w:val="000000" w:themeColor="text1"/>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641EFB">
        <w:rPr>
          <w:color w:val="000000" w:themeColor="text1"/>
          <w:sz w:val="16"/>
          <w:szCs w:val="16"/>
        </w:rPr>
        <w:t>ammunition</w:t>
      </w:r>
      <w:proofErr w:type="gramEnd"/>
      <w:r w:rsidRPr="00641EFB">
        <w:rPr>
          <w:color w:val="000000" w:themeColor="text1"/>
          <w:sz w:val="16"/>
          <w:szCs w:val="16"/>
        </w:rPr>
        <w:t xml:space="preserve"> or other supplies:  </w:t>
      </w:r>
      <w:r w:rsidRPr="00641EFB">
        <w:rPr>
          <w:color w:val="000000" w:themeColor="text1"/>
          <w:u w:val="single"/>
        </w:rPr>
        <w:t>Primitive tribe survives civilizational collapse</w:t>
      </w:r>
      <w:r w:rsidRPr="00641EFB">
        <w:rPr>
          <w:color w:val="000000" w:themeColor="text1"/>
          <w:sz w:val="16"/>
          <w:szCs w:val="16"/>
        </w:rPr>
        <w:t xml:space="preserve">. The </w:t>
      </w:r>
      <w:r w:rsidRPr="00641EFB">
        <w:rPr>
          <w:color w:val="000000" w:themeColor="text1"/>
          <w:u w:val="single"/>
        </w:rPr>
        <w:t xml:space="preserve">inhabitants of </w:t>
      </w:r>
      <w:r w:rsidRPr="00641EFB">
        <w:rPr>
          <w:b/>
          <w:bCs/>
          <w:color w:val="000000" w:themeColor="text1"/>
          <w:highlight w:val="yellow"/>
          <w:u w:val="single"/>
        </w:rPr>
        <w:t>North Sentinel Island</w:t>
      </w:r>
      <w:r w:rsidRPr="00641EFB">
        <w:rPr>
          <w:color w:val="000000" w:themeColor="text1"/>
          <w:sz w:val="16"/>
          <w:szCs w:val="16"/>
        </w:rPr>
        <w:t xml:space="preserve">, near the Andaman Islands in the Indian Ocean, </w:t>
      </w:r>
      <w:r w:rsidRPr="00641EFB">
        <w:rPr>
          <w:color w:val="000000" w:themeColor="text1"/>
          <w:u w:val="single"/>
        </w:rPr>
        <w:t>are hostile and uncontacted</w:t>
      </w:r>
      <w:r w:rsidRPr="00641EFB">
        <w:rPr>
          <w:color w:val="000000" w:themeColor="text1"/>
          <w:sz w:val="16"/>
          <w:szCs w:val="16"/>
        </w:rPr>
        <w:t xml:space="preserve">. </w:t>
      </w:r>
      <w:r w:rsidRPr="00641EFB">
        <w:rPr>
          <w:b/>
          <w:bCs/>
          <w:color w:val="000000" w:themeColor="text1"/>
          <w:u w:val="single"/>
        </w:rPr>
        <w:t xml:space="preserve">The Sentinelese </w:t>
      </w:r>
      <w:r w:rsidRPr="00641EFB">
        <w:rPr>
          <w:b/>
          <w:bCs/>
          <w:color w:val="000000" w:themeColor="text1"/>
          <w:highlight w:val="yellow"/>
          <w:u w:val="single"/>
        </w:rPr>
        <w:t>survived</w:t>
      </w:r>
      <w:r w:rsidRPr="00641EFB">
        <w:rPr>
          <w:b/>
          <w:bCs/>
          <w:color w:val="000000" w:themeColor="text1"/>
          <w:u w:val="single"/>
        </w:rPr>
        <w:t xml:space="preserve"> the 2004 Indian Ocean </w:t>
      </w:r>
      <w:r w:rsidRPr="00641EFB">
        <w:rPr>
          <w:b/>
          <w:bCs/>
          <w:color w:val="000000" w:themeColor="text1"/>
          <w:highlight w:val="yellow"/>
          <w:u w:val="single"/>
        </w:rPr>
        <w:t>tsunami</w:t>
      </w:r>
      <w:r w:rsidRPr="00641EFB">
        <w:rPr>
          <w:b/>
          <w:bCs/>
          <w:color w:val="000000" w:themeColor="text1"/>
          <w:u w:val="single"/>
        </w:rPr>
        <w:t xml:space="preserve"> apparently </w:t>
      </w:r>
      <w:r w:rsidRPr="00641EFB">
        <w:rPr>
          <w:b/>
          <w:bCs/>
          <w:color w:val="000000" w:themeColor="text1"/>
          <w:highlight w:val="yellow"/>
          <w:u w:val="single"/>
        </w:rPr>
        <w:t>unaffected</w:t>
      </w:r>
      <w:r w:rsidRPr="00641EFB">
        <w:rPr>
          <w:b/>
          <w:bCs/>
          <w:color w:val="000000" w:themeColor="text1"/>
          <w:sz w:val="16"/>
          <w:szCs w:val="16"/>
        </w:rPr>
        <w:t xml:space="preserve"> </w:t>
      </w:r>
      <w:r w:rsidRPr="00641EFB">
        <w:rPr>
          <w:color w:val="000000" w:themeColor="text1"/>
          <w:sz w:val="16"/>
          <w:szCs w:val="16"/>
        </w:rPr>
        <w:t>(</w:t>
      </w:r>
      <w:proofErr w:type="spellStart"/>
      <w:r w:rsidRPr="00641EFB">
        <w:rPr>
          <w:color w:val="000000" w:themeColor="text1"/>
          <w:sz w:val="16"/>
          <w:szCs w:val="16"/>
        </w:rPr>
        <w:t>Voanews</w:t>
      </w:r>
      <w:proofErr w:type="spellEnd"/>
      <w:r w:rsidRPr="00641EFB">
        <w:rPr>
          <w:color w:val="000000" w:themeColor="text1"/>
          <w:sz w:val="16"/>
          <w:szCs w:val="16"/>
        </w:rPr>
        <w:t xml:space="preserve">, 2009), and </w:t>
      </w:r>
      <w:r w:rsidRPr="00641EFB">
        <w:rPr>
          <w:color w:val="000000" w:themeColor="text1"/>
          <w:u w:val="single"/>
        </w:rPr>
        <w:t xml:space="preserve">if the rest of humanity disappear, </w:t>
      </w:r>
      <w:r w:rsidRPr="00641EFB">
        <w:rPr>
          <w:b/>
          <w:bCs/>
          <w:color w:val="000000" w:themeColor="text1"/>
          <w:u w:val="single"/>
        </w:rPr>
        <w:t>they might well continue their existence without change.</w:t>
      </w:r>
      <w:r w:rsidRPr="00641EFB">
        <w:rPr>
          <w:color w:val="000000" w:themeColor="text1"/>
          <w:u w:val="single"/>
        </w:rPr>
        <w:t xml:space="preserve"> </w:t>
      </w:r>
      <w:r w:rsidRPr="00641EFB">
        <w:rPr>
          <w:color w:val="000000" w:themeColor="text1"/>
          <w:sz w:val="16"/>
          <w:szCs w:val="16"/>
        </w:rPr>
        <w:t xml:space="preserve"> </w:t>
      </w:r>
      <w:r w:rsidRPr="00641EFB">
        <w:rPr>
          <w:color w:val="000000" w:themeColor="text1"/>
          <w:u w:val="single"/>
        </w:rPr>
        <w:t>Tropical Island survives extreme global nuclear</w:t>
      </w:r>
      <w:r w:rsidRPr="00641EFB">
        <w:rPr>
          <w:color w:val="000000" w:themeColor="text1"/>
          <w:sz w:val="16"/>
          <w:szCs w:val="16"/>
        </w:rPr>
        <w:t xml:space="preserve"> </w:t>
      </w:r>
      <w:r w:rsidRPr="00641EFB">
        <w:rPr>
          <w:color w:val="000000" w:themeColor="text1"/>
          <w:u w:val="single"/>
        </w:rPr>
        <w:t>winter</w:t>
      </w:r>
      <w:r w:rsidRPr="00641EFB">
        <w:rPr>
          <w:color w:val="000000" w:themeColor="text1"/>
          <w:sz w:val="16"/>
          <w:szCs w:val="16"/>
        </w:rPr>
        <w:t xml:space="preserve"> </w:t>
      </w:r>
      <w:r w:rsidRPr="00641EFB">
        <w:rPr>
          <w:color w:val="000000" w:themeColor="text1"/>
          <w:u w:val="single"/>
        </w:rPr>
        <w:t>and</w:t>
      </w:r>
      <w:r w:rsidRPr="00641EFB">
        <w:rPr>
          <w:color w:val="000000" w:themeColor="text1"/>
          <w:sz w:val="16"/>
          <w:szCs w:val="16"/>
        </w:rPr>
        <w:t xml:space="preserve"> </w:t>
      </w:r>
      <w:r w:rsidRPr="00641EFB">
        <w:rPr>
          <w:color w:val="000000" w:themeColor="text1"/>
          <w:u w:val="single"/>
        </w:rPr>
        <w:t>glaciation</w:t>
      </w:r>
      <w:r w:rsidRPr="00641EFB">
        <w:rPr>
          <w:color w:val="000000" w:themeColor="text1"/>
          <w:sz w:val="16"/>
          <w:szCs w:val="16"/>
        </w:rPr>
        <w:t xml:space="preserve"> event. </w:t>
      </w:r>
      <w:r w:rsidRPr="00641EFB">
        <w:rPr>
          <w:color w:val="000000" w:themeColor="text1"/>
          <w:u w:val="single"/>
        </w:rPr>
        <w:t xml:space="preserve">Were a </w:t>
      </w:r>
      <w:r w:rsidRPr="00641EFB">
        <w:rPr>
          <w:b/>
          <w:bCs/>
          <w:color w:val="000000" w:themeColor="text1"/>
          <w:highlight w:val="yellow"/>
          <w:u w:val="single"/>
        </w:rPr>
        <w:t>nuclear</w:t>
      </w:r>
      <w:r w:rsidRPr="00641EFB">
        <w:rPr>
          <w:color w:val="000000" w:themeColor="text1"/>
          <w:sz w:val="16"/>
          <w:szCs w:val="16"/>
        </w:rPr>
        <w:t xml:space="preserve">, bolide impactor or volcanic </w:t>
      </w:r>
      <w:r w:rsidRPr="00641EFB">
        <w:rPr>
          <w:color w:val="000000" w:themeColor="text1"/>
          <w:u w:val="single"/>
        </w:rPr>
        <w:t>“</w:t>
      </w:r>
      <w:r w:rsidRPr="00641EFB">
        <w:rPr>
          <w:b/>
          <w:bCs/>
          <w:color w:val="000000" w:themeColor="text1"/>
          <w:highlight w:val="yellow"/>
          <w:u w:val="single"/>
        </w:rPr>
        <w:t>winter</w:t>
      </w:r>
      <w:r w:rsidRPr="00641EFB">
        <w:rPr>
          <w:color w:val="000000" w:themeColor="text1"/>
          <w:u w:val="single"/>
        </w:rPr>
        <w:t>”</w:t>
      </w:r>
      <w:r w:rsidRPr="00641EFB">
        <w:rPr>
          <w:color w:val="000000" w:themeColor="text1"/>
          <w:sz w:val="16"/>
          <w:szCs w:val="16"/>
        </w:rPr>
        <w:t xml:space="preserve"> scenario </w:t>
      </w:r>
      <w:r w:rsidRPr="00641EFB">
        <w:rPr>
          <w:color w:val="000000" w:themeColor="text1"/>
          <w:u w:val="single"/>
        </w:rPr>
        <w:t>to unfold</w:t>
      </w:r>
      <w:r w:rsidRPr="00641EFB">
        <w:rPr>
          <w:color w:val="000000" w:themeColor="text1"/>
          <w:sz w:val="16"/>
          <w:szCs w:val="16"/>
        </w:rPr>
        <w:t xml:space="preserve">, these </w:t>
      </w:r>
      <w:r w:rsidRPr="00641EFB">
        <w:rPr>
          <w:color w:val="000000" w:themeColor="text1"/>
          <w:highlight w:val="yellow"/>
          <w:u w:val="single"/>
        </w:rPr>
        <w:t>islands</w:t>
      </w:r>
      <w:r w:rsidRPr="00641EFB">
        <w:rPr>
          <w:color w:val="000000" w:themeColor="text1"/>
          <w:u w:val="single"/>
        </w:rPr>
        <w:t xml:space="preserve"> would remain </w:t>
      </w:r>
      <w:r w:rsidRPr="00641EFB">
        <w:rPr>
          <w:color w:val="000000" w:themeColor="text1"/>
          <w:highlight w:val="yellow"/>
          <w:u w:val="single"/>
        </w:rPr>
        <w:t>surrounded by Warm Ocean, and</w:t>
      </w:r>
      <w:r w:rsidRPr="00641EFB">
        <w:rPr>
          <w:color w:val="000000" w:themeColor="text1"/>
          <w:u w:val="single"/>
        </w:rPr>
        <w:t xml:space="preserve"> local </w:t>
      </w:r>
      <w:r w:rsidRPr="00641EFB">
        <w:rPr>
          <w:color w:val="000000" w:themeColor="text1"/>
          <w:highlight w:val="yellow"/>
          <w:u w:val="single"/>
        </w:rPr>
        <w:t>volcanism</w:t>
      </w:r>
      <w:r w:rsidRPr="00641EFB">
        <w:rPr>
          <w:color w:val="000000" w:themeColor="text1"/>
          <w:u w:val="single"/>
        </w:rPr>
        <w:t xml:space="preserve"> or other energy sources might provide heat, </w:t>
      </w:r>
      <w:proofErr w:type="gramStart"/>
      <w:r w:rsidRPr="00641EFB">
        <w:rPr>
          <w:color w:val="000000" w:themeColor="text1"/>
          <w:u w:val="single"/>
        </w:rPr>
        <w:t>energy</w:t>
      </w:r>
      <w:proofErr w:type="gramEnd"/>
      <w:r w:rsidRPr="00641EFB">
        <w:rPr>
          <w:color w:val="000000" w:themeColor="text1"/>
          <w:u w:val="single"/>
        </w:rPr>
        <w:t xml:space="preserve"> and food</w:t>
      </w:r>
      <w:r w:rsidRPr="00641EFB">
        <w:rPr>
          <w:color w:val="000000" w:themeColor="text1"/>
          <w:sz w:val="16"/>
          <w:szCs w:val="16"/>
        </w:rPr>
        <w:t xml:space="preserve">. </w:t>
      </w:r>
      <w:r w:rsidRPr="00641EFB">
        <w:rPr>
          <w:color w:val="000000" w:themeColor="text1"/>
          <w:u w:val="single"/>
        </w:rPr>
        <w:t>Such island refuges</w:t>
      </w:r>
      <w:r w:rsidRPr="00641EFB">
        <w:rPr>
          <w:color w:val="000000" w:themeColor="text1"/>
          <w:sz w:val="16"/>
          <w:szCs w:val="16"/>
        </w:rPr>
        <w:t xml:space="preserve"> may have </w:t>
      </w:r>
      <w:r w:rsidRPr="00641EFB">
        <w:rPr>
          <w:color w:val="000000" w:themeColor="text1"/>
          <w:u w:val="single"/>
        </w:rPr>
        <w:t xml:space="preserve">helped life on Earth survive during the </w:t>
      </w:r>
      <w:r w:rsidRPr="00641EFB">
        <w:rPr>
          <w:b/>
          <w:bCs/>
          <w:color w:val="000000" w:themeColor="text1"/>
          <w:u w:val="single"/>
        </w:rPr>
        <w:t>“Snowball Earth”</w:t>
      </w:r>
      <w:r w:rsidRPr="00641EFB">
        <w:rPr>
          <w:color w:val="000000" w:themeColor="text1"/>
          <w:u w:val="single"/>
        </w:rPr>
        <w:t xml:space="preserve"> event in Earth’s distant past</w:t>
      </w:r>
      <w:r w:rsidRPr="00641EFB">
        <w:rPr>
          <w:color w:val="000000" w:themeColor="text1"/>
          <w:sz w:val="16"/>
          <w:szCs w:val="16"/>
        </w:rPr>
        <w:t xml:space="preserve"> (Hoffman et al., 1998).  Remote island base for project “Yellow submarine”. Some </w:t>
      </w:r>
      <w:r w:rsidRPr="00641EFB">
        <w:rPr>
          <w:color w:val="000000" w:themeColor="text1"/>
          <w:u w:val="single"/>
        </w:rPr>
        <w:t xml:space="preserve">catastrophic risks such as a </w:t>
      </w:r>
      <w:r w:rsidRPr="00641EFB">
        <w:rPr>
          <w:color w:val="000000" w:themeColor="text1"/>
          <w:sz w:val="16"/>
          <w:szCs w:val="16"/>
        </w:rPr>
        <w:t xml:space="preserve">gamma ray burst, a </w:t>
      </w:r>
      <w:r w:rsidRPr="00641EFB">
        <w:rPr>
          <w:color w:val="000000" w:themeColor="text1"/>
          <w:u w:val="single"/>
        </w:rPr>
        <w:t xml:space="preserve">global nuclear war with high radiological </w:t>
      </w:r>
      <w:r w:rsidRPr="00641EFB">
        <w:rPr>
          <w:color w:val="000000" w:themeColor="text1"/>
          <w:highlight w:val="yellow"/>
          <w:u w:val="single"/>
        </w:rPr>
        <w:t>contamination</w:t>
      </w:r>
      <w:r w:rsidRPr="00641EFB">
        <w:rPr>
          <w:color w:val="000000" w:themeColor="text1"/>
          <w:sz w:val="16"/>
          <w:szCs w:val="16"/>
        </w:rPr>
        <w:t xml:space="preserve"> or multiple pandemics </w:t>
      </w:r>
      <w:r w:rsidRPr="00641EFB">
        <w:rPr>
          <w:color w:val="000000" w:themeColor="text1"/>
          <w:u w:val="single"/>
        </w:rPr>
        <w:t xml:space="preserve">might be best </w:t>
      </w:r>
      <w:r w:rsidRPr="00641EFB">
        <w:rPr>
          <w:color w:val="000000" w:themeColor="text1"/>
          <w:highlight w:val="yellow"/>
          <w:u w:val="single"/>
        </w:rPr>
        <w:t>survived</w:t>
      </w:r>
      <w:r w:rsidRPr="00641EFB">
        <w:rPr>
          <w:color w:val="000000" w:themeColor="text1"/>
          <w:u w:val="single"/>
        </w:rPr>
        <w:t xml:space="preserve"> </w:t>
      </w:r>
      <w:r w:rsidRPr="00641EFB">
        <w:rPr>
          <w:b/>
          <w:bCs/>
          <w:color w:val="000000" w:themeColor="text1"/>
          <w:u w:val="single"/>
        </w:rPr>
        <w:t xml:space="preserve">underwater </w:t>
      </w:r>
      <w:r w:rsidRPr="00641EFB">
        <w:rPr>
          <w:b/>
          <w:bCs/>
          <w:color w:val="000000" w:themeColor="text1"/>
          <w:highlight w:val="yellow"/>
          <w:u w:val="single"/>
        </w:rPr>
        <w:t>in</w:t>
      </w:r>
      <w:r w:rsidRPr="00641EFB">
        <w:rPr>
          <w:b/>
          <w:bCs/>
          <w:color w:val="000000" w:themeColor="text1"/>
          <w:u w:val="single"/>
        </w:rPr>
        <w:t xml:space="preserve"> nuclear </w:t>
      </w:r>
      <w:r w:rsidRPr="00641EFB">
        <w:rPr>
          <w:b/>
          <w:bCs/>
          <w:color w:val="000000" w:themeColor="text1"/>
          <w:highlight w:val="yellow"/>
          <w:u w:val="single"/>
        </w:rPr>
        <w:t>submarines</w:t>
      </w:r>
      <w:r w:rsidRPr="00641EFB">
        <w:rPr>
          <w:color w:val="000000" w:themeColor="text1"/>
          <w:sz w:val="16"/>
          <w:szCs w:val="16"/>
        </w:rPr>
        <w:t xml:space="preserve"> (</w:t>
      </w:r>
      <w:proofErr w:type="spellStart"/>
      <w:r w:rsidRPr="00641EFB">
        <w:rPr>
          <w:color w:val="000000" w:themeColor="text1"/>
          <w:sz w:val="16"/>
          <w:szCs w:val="16"/>
        </w:rPr>
        <w:t>Turchin</w:t>
      </w:r>
      <w:proofErr w:type="spellEnd"/>
      <w:r w:rsidRPr="00641EFB">
        <w:rPr>
          <w:color w:val="000000" w:themeColor="text1"/>
          <w:sz w:val="16"/>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641EFB">
        <w:rPr>
          <w:color w:val="000000" w:themeColor="text1"/>
          <w:u w:val="single"/>
        </w:rPr>
        <w:t>For risks</w:t>
      </w:r>
      <w:r w:rsidRPr="00641EFB">
        <w:rPr>
          <w:color w:val="000000" w:themeColor="text1"/>
          <w:sz w:val="16"/>
          <w:szCs w:val="16"/>
        </w:rPr>
        <w:t xml:space="preserve"> which include multiple or complex catastrophes, </w:t>
      </w:r>
      <w:r w:rsidRPr="00641EFB">
        <w:rPr>
          <w:color w:val="000000" w:themeColor="text1"/>
          <w:u w:val="single"/>
        </w:rPr>
        <w:t>such as</w:t>
      </w:r>
      <w:r w:rsidRPr="00641EFB">
        <w:rPr>
          <w:color w:val="000000" w:themeColor="text1"/>
          <w:sz w:val="16"/>
          <w:szCs w:val="16"/>
        </w:rPr>
        <w:t xml:space="preserve"> a bolide impact, extreme volcanism, tsunamis, multiple pandemics and </w:t>
      </w:r>
      <w:r w:rsidRPr="00641EFB">
        <w:rPr>
          <w:color w:val="000000" w:themeColor="text1"/>
          <w:u w:val="single"/>
        </w:rPr>
        <w:t>nuclear war with radiological contamination</w:t>
      </w:r>
      <w:r w:rsidRPr="00641EFB">
        <w:rPr>
          <w:color w:val="000000" w:themeColor="text1"/>
          <w:sz w:val="16"/>
          <w:szCs w:val="16"/>
        </w:rPr>
        <w:t xml:space="preserve">, </w:t>
      </w:r>
      <w:r w:rsidRPr="00641EFB">
        <w:rPr>
          <w:b/>
          <w:bCs/>
          <w:color w:val="000000" w:themeColor="text1"/>
          <w:u w:val="single"/>
        </w:rPr>
        <w:t xml:space="preserve">island </w:t>
      </w:r>
      <w:r w:rsidRPr="00641EFB">
        <w:rPr>
          <w:b/>
          <w:bCs/>
          <w:color w:val="000000" w:themeColor="text1"/>
          <w:highlight w:val="yellow"/>
          <w:u w:val="single"/>
        </w:rPr>
        <w:t>refuges</w:t>
      </w:r>
      <w:r w:rsidRPr="00641EFB">
        <w:rPr>
          <w:b/>
          <w:bCs/>
          <w:color w:val="000000" w:themeColor="text1"/>
          <w:u w:val="single"/>
        </w:rPr>
        <w:t xml:space="preserve"> could be </w:t>
      </w:r>
      <w:r w:rsidRPr="00641EFB">
        <w:rPr>
          <w:b/>
          <w:bCs/>
          <w:color w:val="000000" w:themeColor="text1"/>
          <w:highlight w:val="yellow"/>
          <w:u w:val="single"/>
        </w:rPr>
        <w:t>strengthened with bunkers</w:t>
      </w:r>
      <w:r w:rsidRPr="00641EFB">
        <w:rPr>
          <w:color w:val="000000" w:themeColor="text1"/>
          <w:highlight w:val="yellow"/>
          <w:u w:val="single"/>
        </w:rPr>
        <w:t>.</w:t>
      </w:r>
      <w:r w:rsidRPr="00641EFB">
        <w:rPr>
          <w:color w:val="000000" w:themeColor="text1"/>
          <w:sz w:val="16"/>
          <w:szCs w:val="16"/>
        </w:rPr>
        <w:t xml:space="preserve"> </w:t>
      </w:r>
      <w:r w:rsidRPr="00641EFB">
        <w:rPr>
          <w:color w:val="000000" w:themeColor="text1"/>
          <w:u w:val="single"/>
        </w:rPr>
        <w:t>Richard Branson survived hurricane Irma on his own island in 2017 by seeking refuge in his concrete wine cellar</w:t>
      </w:r>
      <w:r w:rsidRPr="00641EFB">
        <w:rPr>
          <w:color w:val="000000" w:themeColor="text1"/>
          <w:sz w:val="16"/>
          <w:szCs w:val="16"/>
        </w:rPr>
        <w:t xml:space="preserve"> (Clifford, 2017). </w:t>
      </w:r>
      <w:r w:rsidRPr="00641EFB">
        <w:rPr>
          <w:color w:val="000000" w:themeColor="text1"/>
          <w:u w:val="single"/>
        </w:rPr>
        <w:t>Bunkers on islands would have higher survivability compared to those close to population centers</w:t>
      </w:r>
      <w:r w:rsidRPr="00641EFB">
        <w:rPr>
          <w:color w:val="000000" w:themeColor="text1"/>
          <w:sz w:val="16"/>
          <w:szCs w:val="16"/>
        </w:rPr>
        <w:t>, as they will be neither a military target nor as accessible to looters or unintentionally dangerous (</w:t>
      </w:r>
      <w:proofErr w:type="gramStart"/>
      <w:r w:rsidRPr="00641EFB">
        <w:rPr>
          <w:color w:val="000000" w:themeColor="text1"/>
          <w:sz w:val="16"/>
          <w:szCs w:val="16"/>
        </w:rPr>
        <w:t>e.g.</w:t>
      </w:r>
      <w:proofErr w:type="gramEnd"/>
      <w:r w:rsidRPr="00641EFB">
        <w:rPr>
          <w:color w:val="000000" w:themeColor="text1"/>
          <w:sz w:val="16"/>
          <w:szCs w:val="16"/>
        </w:rPr>
        <w:t xml:space="preserve"> infected) refugees. </w:t>
      </w:r>
      <w:r w:rsidRPr="00641EFB">
        <w:rPr>
          <w:color w:val="000000" w:themeColor="text1"/>
          <w:u w:val="single"/>
        </w:rPr>
        <w:t xml:space="preserve">These bunkers could potentially be </w:t>
      </w:r>
      <w:r w:rsidRPr="00641EFB">
        <w:rPr>
          <w:color w:val="000000" w:themeColor="text1"/>
          <w:highlight w:val="yellow"/>
          <w:u w:val="single"/>
        </w:rPr>
        <w:t>connected to water sources</w:t>
      </w:r>
      <w:r w:rsidRPr="00641EFB">
        <w:rPr>
          <w:color w:val="000000" w:themeColor="text1"/>
          <w:u w:val="single"/>
        </w:rPr>
        <w:t xml:space="preserve"> by underwater pipes, and passages could </w:t>
      </w:r>
      <w:r w:rsidRPr="00641EFB">
        <w:rPr>
          <w:color w:val="000000" w:themeColor="text1"/>
          <w:highlight w:val="yellow"/>
          <w:u w:val="single"/>
        </w:rPr>
        <w:t>provide cooling</w:t>
      </w:r>
      <w:r w:rsidRPr="00641EFB">
        <w:rPr>
          <w:color w:val="000000" w:themeColor="text1"/>
          <w:u w:val="single"/>
        </w:rPr>
        <w:t xml:space="preserve">, access and even </w:t>
      </w:r>
      <w:r w:rsidRPr="00641EFB">
        <w:rPr>
          <w:color w:val="000000" w:themeColor="text1"/>
          <w:highlight w:val="yellow"/>
          <w:u w:val="single"/>
        </w:rPr>
        <w:t>oxygen and food</w:t>
      </w:r>
      <w:r w:rsidRPr="00641EFB">
        <w:rPr>
          <w:color w:val="000000" w:themeColor="text1"/>
          <w:u w:val="single"/>
        </w:rPr>
        <w:t xml:space="preserve"> sources.</w:t>
      </w:r>
    </w:p>
    <w:p w14:paraId="1149DC26" w14:textId="77777777" w:rsidR="008913A0" w:rsidRPr="00641EFB" w:rsidRDefault="008913A0" w:rsidP="008913A0">
      <w:pPr>
        <w:pStyle w:val="Heading4"/>
        <w:rPr>
          <w:rFonts w:cs="Calibri"/>
          <w:color w:val="000000" w:themeColor="text1"/>
        </w:rPr>
      </w:pPr>
      <w:r w:rsidRPr="00641EFB">
        <w:rPr>
          <w:rFonts w:cs="Calibri"/>
          <w:color w:val="000000" w:themeColor="text1"/>
          <w:u w:val="single"/>
        </w:rPr>
        <w:t>No nuke winter</w:t>
      </w:r>
      <w:r w:rsidRPr="00641EFB">
        <w:rPr>
          <w:rFonts w:cs="Calibri"/>
          <w:color w:val="000000" w:themeColor="text1"/>
        </w:rPr>
        <w:t xml:space="preserve"> – </w:t>
      </w:r>
      <w:r w:rsidRPr="00641EFB">
        <w:rPr>
          <w:rFonts w:cs="Calibri"/>
          <w:color w:val="000000" w:themeColor="text1"/>
          <w:u w:val="single"/>
        </w:rPr>
        <w:t>conversion</w:t>
      </w:r>
      <w:r w:rsidRPr="00641EFB">
        <w:rPr>
          <w:rFonts w:cs="Calibri"/>
          <w:color w:val="000000" w:themeColor="text1"/>
        </w:rPr>
        <w:t xml:space="preserve"> to </w:t>
      </w:r>
      <w:r w:rsidRPr="00641EFB">
        <w:rPr>
          <w:rFonts w:cs="Calibri"/>
          <w:color w:val="000000" w:themeColor="text1"/>
          <w:u w:val="single"/>
        </w:rPr>
        <w:t>hydrophilic black carbon</w:t>
      </w:r>
      <w:r w:rsidRPr="00641EFB">
        <w:rPr>
          <w:rFonts w:cs="Calibri"/>
          <w:color w:val="000000" w:themeColor="text1"/>
        </w:rPr>
        <w:t xml:space="preserve"> eliminates the </w:t>
      </w:r>
      <w:r w:rsidRPr="00641EFB">
        <w:rPr>
          <w:rFonts w:cs="Calibri"/>
          <w:color w:val="000000" w:themeColor="text1"/>
          <w:u w:val="single"/>
        </w:rPr>
        <w:t>entire climate effect</w:t>
      </w:r>
      <w:r w:rsidRPr="00641EFB">
        <w:rPr>
          <w:rFonts w:cs="Calibri"/>
          <w:color w:val="000000" w:themeColor="text1"/>
        </w:rPr>
        <w:t xml:space="preserve">---and that’s an </w:t>
      </w:r>
      <w:r w:rsidRPr="00641EFB">
        <w:rPr>
          <w:rFonts w:cs="Calibri"/>
          <w:color w:val="000000" w:themeColor="text1"/>
          <w:u w:val="single"/>
        </w:rPr>
        <w:t>overestimate</w:t>
      </w:r>
      <w:r w:rsidRPr="00641EFB">
        <w:rPr>
          <w:rFonts w:cs="Calibri"/>
          <w:color w:val="000000" w:themeColor="text1"/>
        </w:rPr>
        <w:t xml:space="preserve">. </w:t>
      </w:r>
    </w:p>
    <w:p w14:paraId="598F5746" w14:textId="77777777" w:rsidR="008913A0" w:rsidRPr="00641EFB" w:rsidRDefault="008913A0" w:rsidP="008913A0">
      <w:pPr>
        <w:rPr>
          <w:color w:val="000000" w:themeColor="text1"/>
        </w:rPr>
      </w:pPr>
      <w:r w:rsidRPr="00641EFB">
        <w:rPr>
          <w:rStyle w:val="Style13ptBold"/>
          <w:color w:val="000000" w:themeColor="text1"/>
        </w:rPr>
        <w:t>Reisner et al. 18</w:t>
      </w:r>
      <w:r w:rsidRPr="00641EFB">
        <w:rPr>
          <w:color w:val="000000" w:themeColor="text1"/>
        </w:rPr>
        <w:t xml:space="preserve"> [Jon Reisner, atmospheric researcher at LANL Climate and Atmospheric Sciences; Gennaro D'Angelo, UKAFF Fellow and member of the Astrophysics Group at the School </w:t>
      </w:r>
      <w:r w:rsidRPr="00641EFB">
        <w:rPr>
          <w:color w:val="000000" w:themeColor="text1"/>
        </w:rPr>
        <w:lastRenderedPageBreak/>
        <w:t xml:space="preserve">of Physics of the University of Exeter, Research Scientist with the Carl Sagan Center at the SETI Institute, currently works for the Los Alamos National Laboratory Theoretical Division; </w:t>
      </w:r>
      <w:proofErr w:type="spellStart"/>
      <w:r w:rsidRPr="00641EFB">
        <w:rPr>
          <w:color w:val="000000" w:themeColor="text1"/>
        </w:rPr>
        <w:t>Eunmo</w:t>
      </w:r>
      <w:proofErr w:type="spellEnd"/>
      <w:r w:rsidRPr="00641EFB">
        <w:rPr>
          <w:color w:val="000000" w:themeColor="text1"/>
        </w:rPr>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641EFB">
        <w:rPr>
          <w:color w:val="000000" w:themeColor="text1"/>
        </w:rPr>
        <w:t>HiLAT</w:t>
      </w:r>
      <w:proofErr w:type="spellEnd"/>
      <w:r w:rsidRPr="00641EFB">
        <w:rPr>
          <w:color w:val="000000" w:themeColor="text1"/>
        </w:rPr>
        <w:t xml:space="preserve"> project; Elizabeth </w:t>
      </w:r>
      <w:proofErr w:type="spellStart"/>
      <w:r w:rsidRPr="00641EFB">
        <w:rPr>
          <w:color w:val="000000" w:themeColor="text1"/>
        </w:rPr>
        <w:t>Hunke</w:t>
      </w:r>
      <w:proofErr w:type="spellEnd"/>
      <w:r w:rsidRPr="00641EFB">
        <w:rPr>
          <w:color w:val="000000" w:themeColor="text1"/>
        </w:rPr>
        <w:t xml:space="preserv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w:t>
      </w:r>
      <w:proofErr w:type="gramStart"/>
      <w:r w:rsidRPr="00641EFB">
        <w:rPr>
          <w:color w:val="000000" w:themeColor="text1"/>
        </w:rPr>
        <w:t>On</w:t>
      </w:r>
      <w:proofErr w:type="gramEnd"/>
      <w:r w:rsidRPr="00641EFB">
        <w:rPr>
          <w:color w:val="000000" w:themeColor="text1"/>
        </w:rPr>
        <w:t xml:space="preserve"> Detailed Source Calculations.” Journal of Geophysical Research: Atmospheres, vol. 123, no. 5, pp. 2752–2772] // Re-Cut Justin</w:t>
      </w:r>
    </w:p>
    <w:p w14:paraId="6B13FE7B" w14:textId="77777777" w:rsidR="008913A0" w:rsidRPr="00641EFB" w:rsidRDefault="008913A0" w:rsidP="008913A0">
      <w:pPr>
        <w:rPr>
          <w:rFonts w:eastAsia="Cambria"/>
          <w:color w:val="000000" w:themeColor="text1"/>
          <w:sz w:val="10"/>
          <w:szCs w:val="10"/>
        </w:rPr>
      </w:pPr>
      <w:r w:rsidRPr="00641EFB">
        <w:rPr>
          <w:rFonts w:eastAsia="Cambria"/>
          <w:color w:val="000000" w:themeColor="text1"/>
          <w:sz w:val="16"/>
          <w:szCs w:val="16"/>
        </w:rPr>
        <w:t>*BC = Black Carbon</w:t>
      </w:r>
    </w:p>
    <w:p w14:paraId="79169DA8" w14:textId="77777777" w:rsidR="008913A0" w:rsidRPr="00641EFB" w:rsidRDefault="008913A0" w:rsidP="008913A0">
      <w:pPr>
        <w:rPr>
          <w:rFonts w:eastAsia="Cambria"/>
          <w:b/>
          <w:bCs/>
          <w:color w:val="000000" w:themeColor="text1"/>
          <w:u w:val="single"/>
        </w:rPr>
      </w:pPr>
      <w:r w:rsidRPr="00641EFB">
        <w:rPr>
          <w:rFonts w:eastAsia="Cambria"/>
          <w:color w:val="000000" w:themeColor="text1"/>
          <w:u w:val="single"/>
        </w:rPr>
        <w:t xml:space="preserve">The no-rubble simulation produces </w:t>
      </w:r>
      <w:r w:rsidRPr="00641EFB">
        <w:rPr>
          <w:rFonts w:eastAsia="Cambria"/>
          <w:color w:val="000000" w:themeColor="text1"/>
          <w:sz w:val="16"/>
          <w:szCs w:val="16"/>
        </w:rPr>
        <w:t xml:space="preserve">a </w:t>
      </w:r>
      <w:r w:rsidRPr="00641EFB">
        <w:rPr>
          <w:rFonts w:eastAsia="Cambria"/>
          <w:color w:val="000000" w:themeColor="text1"/>
          <w:u w:val="single"/>
        </w:rPr>
        <w:t>significantly more intense fire</w:t>
      </w:r>
      <w:r w:rsidRPr="00641EFB">
        <w:rPr>
          <w:rFonts w:eastAsia="Cambria"/>
          <w:color w:val="000000" w:themeColor="text1"/>
          <w:sz w:val="16"/>
          <w:szCs w:val="16"/>
        </w:rPr>
        <w:t xml:space="preserve">, </w:t>
      </w:r>
      <w:r w:rsidRPr="00641EFB">
        <w:rPr>
          <w:rFonts w:eastAsia="Cambria"/>
          <w:color w:val="000000" w:themeColor="text1"/>
          <w:u w:val="single"/>
        </w:rPr>
        <w:t xml:space="preserve">with more </w:t>
      </w:r>
      <w:r w:rsidRPr="00641EFB">
        <w:rPr>
          <w:rFonts w:eastAsia="Cambria"/>
          <w:color w:val="000000" w:themeColor="text1"/>
          <w:sz w:val="16"/>
          <w:szCs w:val="16"/>
        </w:rPr>
        <w:t xml:space="preserve">fire </w:t>
      </w:r>
      <w:r w:rsidRPr="00641EFB">
        <w:rPr>
          <w:rFonts w:eastAsia="Cambria"/>
          <w:color w:val="000000" w:themeColor="text1"/>
          <w:u w:val="single"/>
        </w:rPr>
        <w:t>spread</w:t>
      </w:r>
      <w:r w:rsidRPr="00641EFB">
        <w:rPr>
          <w:rFonts w:eastAsia="Cambria"/>
          <w:color w:val="000000" w:themeColor="text1"/>
          <w:sz w:val="16"/>
          <w:szCs w:val="16"/>
        </w:rPr>
        <w:t xml:space="preserve">, </w:t>
      </w:r>
      <w:r w:rsidRPr="00641EFB">
        <w:rPr>
          <w:rFonts w:eastAsia="Cambria"/>
          <w:color w:val="000000" w:themeColor="text1"/>
          <w:u w:val="single"/>
        </w:rPr>
        <w:t xml:space="preserve">and </w:t>
      </w:r>
      <w:r w:rsidRPr="00641EFB">
        <w:rPr>
          <w:rFonts w:eastAsia="Cambria"/>
          <w:color w:val="000000" w:themeColor="text1"/>
          <w:sz w:val="16"/>
          <w:szCs w:val="16"/>
        </w:rPr>
        <w:t xml:space="preserve">consequently </w:t>
      </w:r>
      <w:r w:rsidRPr="00641EFB">
        <w:rPr>
          <w:rFonts w:eastAsia="Cambria"/>
          <w:color w:val="000000" w:themeColor="text1"/>
          <w:u w:val="single"/>
        </w:rPr>
        <w:t>a significantly stronger plume with larger amounts of BC reaching into the upper atmosphere</w:t>
      </w:r>
      <w:r w:rsidRPr="00641EFB">
        <w:rPr>
          <w:rFonts w:eastAsia="Cambria"/>
          <w:color w:val="000000" w:themeColor="text1"/>
          <w:sz w:val="16"/>
          <w:szCs w:val="16"/>
        </w:rPr>
        <w:t xml:space="preserve"> than the simulation with rubble, illustrated in Figure 5. </w:t>
      </w:r>
      <w:r w:rsidRPr="00641EFB">
        <w:rPr>
          <w:rFonts w:eastAsia="Cambria"/>
          <w:color w:val="000000" w:themeColor="text1"/>
          <w:u w:val="single"/>
        </w:rPr>
        <w:t xml:space="preserve">While the no-rubble simulation </w:t>
      </w:r>
      <w:r w:rsidRPr="00641EFB">
        <w:rPr>
          <w:rFonts w:eastAsia="Cambria"/>
          <w:b/>
          <w:bCs/>
          <w:color w:val="000000" w:themeColor="text1"/>
          <w:u w:val="single"/>
        </w:rPr>
        <w:t>represents the worst-case scenario</w:t>
      </w:r>
      <w:r w:rsidRPr="00641EFB">
        <w:rPr>
          <w:rFonts w:eastAsia="Cambria"/>
          <w:color w:val="000000" w:themeColor="text1"/>
          <w:u w:val="single"/>
        </w:rPr>
        <w:t xml:space="preserve"> involving vigorous fire activity</w:t>
      </w:r>
      <w:r w:rsidRPr="00641EFB">
        <w:rPr>
          <w:rFonts w:eastAsia="Cambria"/>
          <w:color w:val="000000" w:themeColor="text1"/>
          <w:sz w:val="16"/>
          <w:szCs w:val="16"/>
        </w:rPr>
        <w:t xml:space="preserve">, </w:t>
      </w:r>
      <w:r w:rsidRPr="00641EFB">
        <w:rPr>
          <w:rFonts w:eastAsia="Cambria"/>
          <w:b/>
          <w:bCs/>
          <w:color w:val="000000" w:themeColor="text1"/>
          <w:u w:val="single"/>
        </w:rPr>
        <w:t xml:space="preserve">only a relatively </w:t>
      </w:r>
      <w:r w:rsidRPr="00641EFB">
        <w:rPr>
          <w:rFonts w:eastAsia="Cambria"/>
          <w:b/>
          <w:bCs/>
          <w:color w:val="000000" w:themeColor="text1"/>
          <w:highlight w:val="yellow"/>
          <w:u w:val="single"/>
        </w:rPr>
        <w:t xml:space="preserve">small amount of carbon </w:t>
      </w:r>
      <w:r w:rsidRPr="00641EFB">
        <w:rPr>
          <w:rFonts w:eastAsia="Cambria"/>
          <w:b/>
          <w:bCs/>
          <w:color w:val="000000" w:themeColor="text1"/>
          <w:u w:val="single"/>
        </w:rPr>
        <w:t>makes its way</w:t>
      </w:r>
      <w:r w:rsidRPr="00641EFB">
        <w:rPr>
          <w:rFonts w:eastAsia="Cambria"/>
          <w:b/>
          <w:bCs/>
          <w:color w:val="000000" w:themeColor="text1"/>
          <w:highlight w:val="yellow"/>
          <w:u w:val="single"/>
        </w:rPr>
        <w:t xml:space="preserve"> in</w:t>
      </w:r>
      <w:r w:rsidRPr="00641EFB">
        <w:rPr>
          <w:rFonts w:eastAsia="Cambria"/>
          <w:b/>
          <w:bCs/>
          <w:color w:val="000000" w:themeColor="text1"/>
          <w:u w:val="single"/>
        </w:rPr>
        <w:t xml:space="preserve">to the </w:t>
      </w:r>
      <w:r w:rsidRPr="00641EFB">
        <w:rPr>
          <w:rFonts w:eastAsia="Cambria"/>
          <w:b/>
          <w:bCs/>
          <w:color w:val="000000" w:themeColor="text1"/>
          <w:highlight w:val="yellow"/>
          <w:u w:val="single"/>
        </w:rPr>
        <w:t>stratosphere</w:t>
      </w:r>
      <w:r w:rsidRPr="00641EFB">
        <w:rPr>
          <w:rFonts w:eastAsia="Cambria"/>
          <w:color w:val="000000" w:themeColor="text1"/>
          <w:u w:val="single"/>
        </w:rPr>
        <w:t xml:space="preserve"> </w:t>
      </w:r>
      <w:proofErr w:type="gramStart"/>
      <w:r w:rsidRPr="00641EFB">
        <w:rPr>
          <w:rFonts w:eastAsia="Cambria"/>
          <w:color w:val="000000" w:themeColor="text1"/>
          <w:sz w:val="16"/>
          <w:szCs w:val="16"/>
        </w:rPr>
        <w:t>during the course of</w:t>
      </w:r>
      <w:proofErr w:type="gramEnd"/>
      <w:r w:rsidRPr="00641EFB">
        <w:rPr>
          <w:rFonts w:eastAsia="Cambria"/>
          <w:color w:val="000000" w:themeColor="text1"/>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641EFB">
        <w:rPr>
          <w:rFonts w:eastAsia="Cambria"/>
          <w:color w:val="000000" w:themeColor="text1"/>
          <w:sz w:val="16"/>
          <w:szCs w:val="16"/>
        </w:rPr>
        <w:t>time period</w:t>
      </w:r>
      <w:proofErr w:type="gramEnd"/>
      <w:r w:rsidRPr="00641EFB">
        <w:rPr>
          <w:rFonts w:eastAsia="Cambria"/>
          <w:color w:val="000000" w:themeColor="text1"/>
          <w:sz w:val="16"/>
          <w:szCs w:val="16"/>
        </w:rPr>
        <w:t xml:space="preserve"> (roughly 10 minutes) that a nuclear weapon fluence can effectively ignite a large area of fuel producing an impressive atmospheric response. Figure 6 shows </w:t>
      </w:r>
      <w:r w:rsidRPr="00641EFB">
        <w:rPr>
          <w:rFonts w:eastAsia="Cambria"/>
          <w:color w:val="000000" w:themeColor="text1"/>
          <w:u w:val="single"/>
        </w:rPr>
        <w:t>vertical profiles of BC</w:t>
      </w:r>
      <w:r w:rsidRPr="00641EFB">
        <w:rPr>
          <w:rFonts w:eastAsia="Cambria"/>
          <w:color w:val="000000" w:themeColor="text1"/>
          <w:sz w:val="16"/>
          <w:szCs w:val="16"/>
        </w:rPr>
        <w:t xml:space="preserve"> multiplied by 100 (number of cities involved in the exchange) from the two simulations. The total amount of BC produced is in line with previous estimates (about 3.69 </w:t>
      </w:r>
      <w:proofErr w:type="spellStart"/>
      <w:r w:rsidRPr="00641EFB">
        <w:rPr>
          <w:rFonts w:eastAsia="Cambria"/>
          <w:color w:val="000000" w:themeColor="text1"/>
          <w:sz w:val="16"/>
          <w:szCs w:val="16"/>
        </w:rPr>
        <w:t>Tg</w:t>
      </w:r>
      <w:proofErr w:type="spellEnd"/>
      <w:r w:rsidRPr="00641EFB">
        <w:rPr>
          <w:rFonts w:eastAsia="Cambria"/>
          <w:color w:val="000000" w:themeColor="text1"/>
          <w:sz w:val="16"/>
          <w:szCs w:val="16"/>
        </w:rPr>
        <w:t xml:space="preserve"> from no-rubble simulation); however, the majority of BC </w:t>
      </w:r>
      <w:r w:rsidRPr="00641EFB">
        <w:rPr>
          <w:rFonts w:eastAsia="Cambria"/>
          <w:color w:val="000000" w:themeColor="text1"/>
          <w:u w:val="single"/>
        </w:rPr>
        <w:t>reside</w:t>
      </w:r>
      <w:r w:rsidRPr="00641EFB">
        <w:rPr>
          <w:rFonts w:eastAsia="Cambria"/>
          <w:color w:val="000000" w:themeColor="text1"/>
          <w:sz w:val="16"/>
          <w:szCs w:val="16"/>
        </w:rPr>
        <w:t xml:space="preserve">s </w:t>
      </w:r>
      <w:r w:rsidRPr="00641EFB">
        <w:rPr>
          <w:rFonts w:eastAsia="Cambria"/>
          <w:b/>
          <w:bCs/>
          <w:color w:val="000000" w:themeColor="text1"/>
          <w:u w:val="single"/>
        </w:rPr>
        <w:t>below the stratosphere</w:t>
      </w:r>
      <w:r w:rsidRPr="00641EFB">
        <w:rPr>
          <w:rFonts w:eastAsia="Cambria"/>
          <w:color w:val="000000" w:themeColor="text1"/>
          <w:sz w:val="16"/>
          <w:szCs w:val="16"/>
        </w:rPr>
        <w:t xml:space="preserve"> (3.46 </w:t>
      </w:r>
      <w:proofErr w:type="spellStart"/>
      <w:r w:rsidRPr="00641EFB">
        <w:rPr>
          <w:rFonts w:eastAsia="Cambria"/>
          <w:color w:val="000000" w:themeColor="text1"/>
          <w:sz w:val="16"/>
          <w:szCs w:val="16"/>
        </w:rPr>
        <w:t>Tg</w:t>
      </w:r>
      <w:proofErr w:type="spellEnd"/>
      <w:r w:rsidRPr="00641EFB">
        <w:rPr>
          <w:rFonts w:eastAsia="Cambria"/>
          <w:color w:val="000000" w:themeColor="text1"/>
          <w:sz w:val="16"/>
          <w:szCs w:val="16"/>
        </w:rPr>
        <w:t xml:space="preserve"> below 12 km) </w:t>
      </w:r>
      <w:r w:rsidRPr="00641EFB">
        <w:rPr>
          <w:rFonts w:eastAsia="Cambria"/>
          <w:color w:val="000000" w:themeColor="text1"/>
          <w:u w:val="single"/>
        </w:rPr>
        <w:t xml:space="preserve">and can be </w:t>
      </w:r>
      <w:r w:rsidRPr="00641EFB">
        <w:rPr>
          <w:rFonts w:eastAsia="Cambria"/>
          <w:b/>
          <w:bCs/>
          <w:color w:val="000000" w:themeColor="text1"/>
          <w:u w:val="single"/>
        </w:rPr>
        <w:t>readily impacted by scavenging from precipitation</w:t>
      </w:r>
      <w:r w:rsidRPr="00641EFB">
        <w:rPr>
          <w:rFonts w:eastAsia="Cambria"/>
          <w:color w:val="000000" w:themeColor="text1"/>
          <w:u w:val="single"/>
        </w:rPr>
        <w:t xml:space="preserve"> either via pyro-cumulonimbus produced by the fire itself</w:t>
      </w:r>
      <w:r w:rsidRPr="00641EFB">
        <w:rPr>
          <w:rFonts w:eastAsia="Cambria"/>
          <w:color w:val="000000" w:themeColor="text1"/>
          <w:sz w:val="16"/>
          <w:szCs w:val="16"/>
        </w:rPr>
        <w:t xml:space="preserve"> (not modeled) </w:t>
      </w:r>
      <w:r w:rsidRPr="00641EFB">
        <w:rPr>
          <w:rFonts w:eastAsia="Cambria"/>
          <w:color w:val="000000" w:themeColor="text1"/>
          <w:u w:val="single"/>
        </w:rPr>
        <w:t>or other synoptic weather systems</w:t>
      </w:r>
      <w:r w:rsidRPr="00641EFB">
        <w:rPr>
          <w:rFonts w:eastAsia="Cambria"/>
          <w:color w:val="000000" w:themeColor="text1"/>
          <w:sz w:val="16"/>
          <w:szCs w:val="16"/>
        </w:rPr>
        <w:t xml:space="preserve">. While the impact on climate of these more realistic profiles will be explored in the next section, it should be mentioned that </w:t>
      </w:r>
      <w:r w:rsidRPr="00641EFB">
        <w:rPr>
          <w:rFonts w:eastAsia="Cambria"/>
          <w:b/>
          <w:bCs/>
          <w:color w:val="000000" w:themeColor="text1"/>
          <w:highlight w:val="yellow"/>
          <w:u w:val="single"/>
        </w:rPr>
        <w:t>these estimates are</w:t>
      </w:r>
      <w:r w:rsidRPr="00641EFB">
        <w:rPr>
          <w:rFonts w:eastAsia="Cambria"/>
          <w:color w:val="000000" w:themeColor="text1"/>
          <w:sz w:val="16"/>
          <w:szCs w:val="16"/>
        </w:rPr>
        <w:t xml:space="preserve"> still </w:t>
      </w:r>
      <w:r w:rsidRPr="00641EFB">
        <w:rPr>
          <w:rFonts w:eastAsia="Cambria"/>
          <w:b/>
          <w:bCs/>
          <w:color w:val="000000" w:themeColor="text1"/>
          <w:highlight w:val="yellow"/>
          <w:u w:val="single"/>
        </w:rPr>
        <w:t xml:space="preserve">at the high </w:t>
      </w:r>
      <w:r w:rsidRPr="00641EFB">
        <w:rPr>
          <w:rFonts w:eastAsia="Cambria"/>
          <w:b/>
          <w:bCs/>
          <w:color w:val="000000" w:themeColor="text1"/>
          <w:u w:val="single"/>
        </w:rPr>
        <w:t>end</w:t>
      </w:r>
      <w:r w:rsidRPr="00641EFB">
        <w:rPr>
          <w:rFonts w:eastAsia="Cambria"/>
          <w:color w:val="000000" w:themeColor="text1"/>
          <w:u w:val="single"/>
        </w:rPr>
        <w:t xml:space="preserve">, considering the inherent simplifications in the combustion model that lead to </w:t>
      </w:r>
      <w:r w:rsidRPr="00641EFB">
        <w:rPr>
          <w:rFonts w:eastAsia="Cambria"/>
          <w:b/>
          <w:bCs/>
          <w:color w:val="000000" w:themeColor="text1"/>
          <w:highlight w:val="yellow"/>
          <w:u w:val="single"/>
        </w:rPr>
        <w:t xml:space="preserve">overestimating </w:t>
      </w:r>
      <w:r w:rsidRPr="00641EFB">
        <w:rPr>
          <w:rFonts w:eastAsia="Cambria"/>
          <w:b/>
          <w:bCs/>
          <w:color w:val="000000" w:themeColor="text1"/>
          <w:u w:val="single"/>
        </w:rPr>
        <w:t xml:space="preserve">BC </w:t>
      </w:r>
      <w:r w:rsidRPr="00641EFB">
        <w:rPr>
          <w:rFonts w:eastAsia="Cambria"/>
          <w:b/>
          <w:bCs/>
          <w:color w:val="000000" w:themeColor="text1"/>
          <w:highlight w:val="yellow"/>
          <w:u w:val="single"/>
        </w:rPr>
        <w:t>production</w:t>
      </w:r>
      <w:r w:rsidRPr="00641EFB">
        <w:rPr>
          <w:rFonts w:eastAsia="Cambria"/>
          <w:color w:val="000000" w:themeColor="text1"/>
          <w:u w:val="single"/>
        </w:rPr>
        <w:t xml:space="preserve">. </w:t>
      </w:r>
      <w:r w:rsidRPr="00641EFB">
        <w:rPr>
          <w:rFonts w:eastAsia="Cambria"/>
          <w:color w:val="000000" w:themeColor="text1"/>
          <w:sz w:val="16"/>
          <w:szCs w:val="16"/>
        </w:rPr>
        <w:t xml:space="preserve">3.3 Climate Results </w:t>
      </w:r>
      <w:r w:rsidRPr="00641EFB">
        <w:rPr>
          <w:rFonts w:eastAsia="Cambria"/>
          <w:color w:val="000000" w:themeColor="text1"/>
          <w:u w:val="single"/>
        </w:rPr>
        <w:t>Long-term climatic effects critically depend on</w:t>
      </w:r>
      <w:r w:rsidRPr="00641EFB">
        <w:rPr>
          <w:rFonts w:eastAsia="Cambria"/>
          <w:color w:val="000000" w:themeColor="text1"/>
          <w:sz w:val="16"/>
          <w:szCs w:val="16"/>
        </w:rPr>
        <w:t xml:space="preserve"> </w:t>
      </w:r>
      <w:r w:rsidRPr="00641EFB">
        <w:rPr>
          <w:rFonts w:eastAsia="Cambria"/>
          <w:color w:val="000000" w:themeColor="text1"/>
          <w:u w:val="single"/>
        </w:rPr>
        <w:t>the</w:t>
      </w:r>
      <w:r w:rsidRPr="00641EFB">
        <w:rPr>
          <w:rFonts w:eastAsia="Cambria"/>
          <w:color w:val="000000" w:themeColor="text1"/>
          <w:sz w:val="16"/>
          <w:szCs w:val="16"/>
        </w:rPr>
        <w:t xml:space="preserve"> initial injection </w:t>
      </w:r>
      <w:r w:rsidRPr="00641EFB">
        <w:rPr>
          <w:rFonts w:eastAsia="Cambria"/>
          <w:color w:val="000000" w:themeColor="text1"/>
          <w:u w:val="single"/>
        </w:rPr>
        <w:t>height of the soot, with larger quantities reaching the upper troposphere/lower stratosphere inducing a greater cooling impact because of longer residence times</w:t>
      </w:r>
      <w:r w:rsidRPr="00641EFB">
        <w:rPr>
          <w:rFonts w:eastAsia="Cambria"/>
          <w:color w:val="000000" w:themeColor="text1"/>
          <w:sz w:val="16"/>
          <w:szCs w:val="16"/>
        </w:rPr>
        <w:t xml:space="preserve"> (</w:t>
      </w:r>
      <w:proofErr w:type="spellStart"/>
      <w:r w:rsidRPr="00641EFB">
        <w:rPr>
          <w:rFonts w:eastAsia="Cambria"/>
          <w:color w:val="000000" w:themeColor="text1"/>
          <w:sz w:val="16"/>
          <w:szCs w:val="16"/>
        </w:rPr>
        <w:t>Robock</w:t>
      </w:r>
      <w:proofErr w:type="spellEnd"/>
      <w:r w:rsidRPr="00641EFB">
        <w:rPr>
          <w:rFonts w:eastAsia="Cambria"/>
          <w:color w:val="000000" w:themeColor="text1"/>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641EFB">
        <w:rPr>
          <w:rFonts w:eastAsia="Cambria"/>
          <w:b/>
          <w:bCs/>
          <w:color w:val="000000" w:themeColor="text1"/>
          <w:u w:val="single"/>
        </w:rPr>
        <w:t>Mixing and sedimentation</w:t>
      </w:r>
      <w:r w:rsidRPr="00641EFB">
        <w:rPr>
          <w:rFonts w:eastAsia="Cambria"/>
          <w:color w:val="000000" w:themeColor="text1"/>
          <w:u w:val="single"/>
        </w:rPr>
        <w:t xml:space="preserve"> </w:t>
      </w:r>
      <w:r w:rsidRPr="00641EFB">
        <w:rPr>
          <w:rFonts w:eastAsia="Cambria"/>
          <w:color w:val="000000" w:themeColor="text1"/>
          <w:sz w:val="16"/>
          <w:szCs w:val="16"/>
        </w:rPr>
        <w:t xml:space="preserve">tend to </w:t>
      </w:r>
      <w:r w:rsidRPr="00641EFB">
        <w:rPr>
          <w:rFonts w:eastAsia="Cambria"/>
          <w:b/>
          <w:bCs/>
          <w:color w:val="000000" w:themeColor="text1"/>
          <w:u w:val="single"/>
        </w:rPr>
        <w:t>reduce this process</w:t>
      </w:r>
      <w:r w:rsidRPr="00641EFB">
        <w:rPr>
          <w:rFonts w:eastAsia="Cambria"/>
          <w:color w:val="000000" w:themeColor="text1"/>
          <w:u w:val="single"/>
        </w:rPr>
        <w:t xml:space="preserve">, and low altitude emissions are </w:t>
      </w:r>
      <w:r w:rsidRPr="00641EFB">
        <w:rPr>
          <w:rFonts w:eastAsia="Cambria"/>
          <w:color w:val="000000" w:themeColor="text1"/>
          <w:sz w:val="16"/>
          <w:szCs w:val="16"/>
        </w:rPr>
        <w:t xml:space="preserve">also </w:t>
      </w:r>
      <w:r w:rsidRPr="00641EFB">
        <w:rPr>
          <w:rFonts w:eastAsia="Cambria"/>
          <w:color w:val="000000" w:themeColor="text1"/>
          <w:u w:val="single"/>
        </w:rPr>
        <w:t>significantly impacted by precipitation</w:t>
      </w:r>
      <w:r w:rsidRPr="00641EFB">
        <w:rPr>
          <w:rFonts w:eastAsia="Cambria"/>
          <w:color w:val="000000" w:themeColor="text1"/>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641EFB">
        <w:rPr>
          <w:rFonts w:eastAsia="Cambria"/>
          <w:color w:val="000000" w:themeColor="text1"/>
          <w:sz w:val="16"/>
          <w:szCs w:val="16"/>
        </w:rPr>
        <w:t>Robock</w:t>
      </w:r>
      <w:proofErr w:type="spellEnd"/>
      <w:r w:rsidRPr="00641EFB">
        <w:rPr>
          <w:rFonts w:eastAsia="Cambria"/>
          <w:color w:val="000000" w:themeColor="text1"/>
          <w:sz w:val="16"/>
          <w:szCs w:val="16"/>
        </w:rPr>
        <w:t xml:space="preserve"> et al., 2007a) and lofting to much higher altitudes is inhibited by gravitational settling in the low-density air (</w:t>
      </w:r>
      <w:proofErr w:type="spellStart"/>
      <w:r w:rsidRPr="00641EFB">
        <w:rPr>
          <w:rFonts w:eastAsia="Cambria"/>
          <w:color w:val="000000" w:themeColor="text1"/>
          <w:sz w:val="16"/>
          <w:szCs w:val="16"/>
        </w:rPr>
        <w:t>Stenke</w:t>
      </w:r>
      <w:proofErr w:type="spellEnd"/>
      <w:r w:rsidRPr="00641EFB">
        <w:rPr>
          <w:rFonts w:eastAsia="Cambria"/>
          <w:color w:val="000000" w:themeColor="text1"/>
          <w:sz w:val="16"/>
          <w:szCs w:val="16"/>
        </w:rPr>
        <w:t xml:space="preserve"> et al., 2013), resulting in more stable BC concentrations over long times. </w:t>
      </w:r>
      <w:r w:rsidRPr="00641EFB">
        <w:rPr>
          <w:rFonts w:eastAsia="Cambria"/>
          <w:color w:val="000000" w:themeColor="text1"/>
          <w:u w:val="single"/>
        </w:rPr>
        <w:t xml:space="preserve">Of the initial BC </w:t>
      </w:r>
      <w:r w:rsidRPr="00641EFB">
        <w:rPr>
          <w:rFonts w:eastAsia="Cambria"/>
          <w:color w:val="000000" w:themeColor="text1"/>
          <w:sz w:val="16"/>
          <w:szCs w:val="16"/>
        </w:rPr>
        <w:t xml:space="preserve">mass </w:t>
      </w:r>
      <w:r w:rsidRPr="00641EFB">
        <w:rPr>
          <w:rFonts w:eastAsia="Cambria"/>
          <w:color w:val="000000" w:themeColor="text1"/>
          <w:u w:val="single"/>
        </w:rPr>
        <w:t>released in the atmosphere</w:t>
      </w:r>
      <w:r w:rsidRPr="00641EFB">
        <w:rPr>
          <w:rFonts w:eastAsia="Cambria"/>
          <w:color w:val="000000" w:themeColor="text1"/>
          <w:sz w:val="16"/>
          <w:szCs w:val="16"/>
        </w:rPr>
        <w:t xml:space="preserve">, most of which is emitted below 9 km, </w:t>
      </w:r>
      <w:r w:rsidRPr="00641EFB">
        <w:rPr>
          <w:rFonts w:eastAsia="Cambria"/>
          <w:b/>
          <w:bCs/>
          <w:color w:val="000000" w:themeColor="text1"/>
          <w:highlight w:val="yellow"/>
          <w:u w:val="single"/>
        </w:rPr>
        <w:t xml:space="preserve">70% rains out </w:t>
      </w:r>
      <w:r w:rsidRPr="00641EFB">
        <w:rPr>
          <w:rFonts w:eastAsia="Cambria"/>
          <w:b/>
          <w:bCs/>
          <w:color w:val="000000" w:themeColor="text1"/>
          <w:u w:val="single"/>
        </w:rPr>
        <w:t>with</w:t>
      </w:r>
      <w:r w:rsidRPr="00641EFB">
        <w:rPr>
          <w:rFonts w:eastAsia="Cambria"/>
          <w:b/>
          <w:bCs/>
          <w:color w:val="000000" w:themeColor="text1"/>
          <w:highlight w:val="yellow"/>
          <w:u w:val="single"/>
        </w:rPr>
        <w:t>in the first month</w:t>
      </w:r>
      <w:r w:rsidRPr="00641EFB">
        <w:rPr>
          <w:rFonts w:eastAsia="Cambria"/>
          <w:color w:val="000000" w:themeColor="text1"/>
          <w:u w:val="single"/>
        </w:rPr>
        <w:t xml:space="preserve"> and 78%</w:t>
      </w:r>
      <w:r w:rsidRPr="00641EFB">
        <w:rPr>
          <w:rFonts w:eastAsia="Cambria"/>
          <w:color w:val="000000" w:themeColor="text1"/>
          <w:sz w:val="16"/>
          <w:szCs w:val="16"/>
        </w:rPr>
        <w:t xml:space="preserve">, or about 2.9 </w:t>
      </w:r>
      <w:proofErr w:type="spellStart"/>
      <w:r w:rsidRPr="00641EFB">
        <w:rPr>
          <w:rFonts w:eastAsia="Cambria"/>
          <w:color w:val="000000" w:themeColor="text1"/>
          <w:sz w:val="16"/>
          <w:szCs w:val="16"/>
        </w:rPr>
        <w:t>Tg</w:t>
      </w:r>
      <w:proofErr w:type="spellEnd"/>
      <w:r w:rsidRPr="00641EFB">
        <w:rPr>
          <w:rFonts w:eastAsia="Cambria"/>
          <w:color w:val="000000" w:themeColor="text1"/>
          <w:sz w:val="16"/>
          <w:szCs w:val="16"/>
        </w:rPr>
        <w:t xml:space="preserve">, </w:t>
      </w:r>
      <w:r w:rsidRPr="00641EFB">
        <w:rPr>
          <w:rFonts w:eastAsia="Cambria"/>
          <w:color w:val="000000" w:themeColor="text1"/>
          <w:u w:val="single"/>
        </w:rPr>
        <w:t xml:space="preserve">is removed within the first two months </w:t>
      </w:r>
      <w:r w:rsidRPr="00641EFB">
        <w:rPr>
          <w:rFonts w:eastAsia="Cambria"/>
          <w:color w:val="000000" w:themeColor="text1"/>
          <w:sz w:val="10"/>
          <w:szCs w:val="10"/>
        </w:rPr>
        <w:t xml:space="preserve">(Figure 7, solid line), with the remainder (about 0.8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dashed line) being transported above about 12 km (200 </w:t>
      </w:r>
      <w:proofErr w:type="spellStart"/>
      <w:r w:rsidRPr="00641EFB">
        <w:rPr>
          <w:rFonts w:eastAsia="Cambria"/>
          <w:color w:val="000000" w:themeColor="text1"/>
          <w:sz w:val="10"/>
          <w:szCs w:val="10"/>
        </w:rPr>
        <w:t>hPa</w:t>
      </w:r>
      <w:proofErr w:type="spellEnd"/>
      <w:r w:rsidRPr="00641EFB">
        <w:rPr>
          <w:rFonts w:eastAsia="Cambria"/>
          <w:color w:val="000000" w:themeColor="text1"/>
          <w:sz w:val="10"/>
          <w:szCs w:val="10"/>
        </w:rPr>
        <w:t xml:space="preserve">) within the first week. This outcome differs from the findings of, e.g., </w:t>
      </w:r>
      <w:proofErr w:type="spellStart"/>
      <w:r w:rsidRPr="00641EFB">
        <w:rPr>
          <w:rFonts w:eastAsia="Cambria"/>
          <w:color w:val="000000" w:themeColor="text1"/>
          <w:sz w:val="10"/>
          <w:szCs w:val="10"/>
        </w:rPr>
        <w:t>Stenke</w:t>
      </w:r>
      <w:proofErr w:type="spellEnd"/>
      <w:r w:rsidRPr="00641EFB">
        <w:rPr>
          <w:rFonts w:eastAsia="Cambria"/>
          <w:color w:val="000000" w:themeColor="text1"/>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w:t>
      </w:r>
      <w:r w:rsidRPr="00641EFB">
        <w:rPr>
          <w:rFonts w:eastAsia="Cambria"/>
          <w:color w:val="000000" w:themeColor="text1"/>
          <w:sz w:val="10"/>
          <w:szCs w:val="10"/>
        </w:rPr>
        <w:lastRenderedPageBreak/>
        <w:t xml:space="preserve">somewhat smaller, about 20%, and smaller still in the experiments of </w:t>
      </w:r>
      <w:proofErr w:type="spellStart"/>
      <w:r w:rsidRPr="00641EFB">
        <w:rPr>
          <w:rFonts w:eastAsia="Cambria"/>
          <w:color w:val="000000" w:themeColor="text1"/>
          <w:sz w:val="10"/>
          <w:szCs w:val="10"/>
        </w:rPr>
        <w:t>Robock</w:t>
      </w:r>
      <w:proofErr w:type="spellEnd"/>
      <w:r w:rsidRPr="00641EFB">
        <w:rPr>
          <w:rFonts w:eastAsia="Cambria"/>
          <w:color w:val="000000" w:themeColor="text1"/>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641EFB">
        <w:rPr>
          <w:rFonts w:eastAsia="Cambria"/>
          <w:color w:val="000000" w:themeColor="text1"/>
          <w:sz w:val="10"/>
          <w:szCs w:val="10"/>
        </w:rPr>
        <w:t>Robock</w:t>
      </w:r>
      <w:proofErr w:type="spellEnd"/>
      <w:r w:rsidRPr="00641EFB">
        <w:rPr>
          <w:rFonts w:eastAsia="Cambria"/>
          <w:color w:val="000000" w:themeColor="text1"/>
          <w:sz w:val="10"/>
          <w:szCs w:val="10"/>
        </w:rPr>
        <w:t xml:space="preserve"> et al. (2007a), considering 5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experiment, by </w:t>
      </w:r>
      <w:proofErr w:type="spellStart"/>
      <w:r w:rsidRPr="00641EFB">
        <w:rPr>
          <w:rFonts w:eastAsia="Cambria"/>
          <w:color w:val="000000" w:themeColor="text1"/>
          <w:sz w:val="10"/>
          <w:szCs w:val="10"/>
        </w:rPr>
        <w:t>Robock</w:t>
      </w:r>
      <w:proofErr w:type="spellEnd"/>
      <w:r w:rsidRPr="00641EFB">
        <w:rPr>
          <w:rFonts w:eastAsia="Cambria"/>
          <w:color w:val="000000" w:themeColor="text1"/>
          <w:sz w:val="10"/>
          <w:szCs w:val="10"/>
        </w:rPr>
        <w:t xml:space="preserve"> et al. (2007a) in their experiment “UT 1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and © 2018 American Geophysical Union. All rights reserved. by </w:t>
      </w:r>
      <w:proofErr w:type="spellStart"/>
      <w:r w:rsidRPr="00641EFB">
        <w:rPr>
          <w:rFonts w:eastAsia="Cambria"/>
          <w:color w:val="000000" w:themeColor="text1"/>
          <w:sz w:val="10"/>
          <w:szCs w:val="10"/>
        </w:rPr>
        <w:t>Stenke</w:t>
      </w:r>
      <w:proofErr w:type="spellEnd"/>
      <w:r w:rsidRPr="00641EFB">
        <w:rPr>
          <w:rFonts w:eastAsia="Cambria"/>
          <w:color w:val="000000" w:themeColor="text1"/>
          <w:sz w:val="10"/>
          <w:szCs w:val="10"/>
        </w:rPr>
        <w:t xml:space="preserve"> et al. (2013) in their experiment “Exp1”, in all of which 1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641EFB">
        <w:rPr>
          <w:rFonts w:eastAsia="Cambria"/>
          <w:color w:val="000000" w:themeColor="text1"/>
          <w:sz w:val="10"/>
          <w:szCs w:val="10"/>
        </w:rPr>
        <w:t>Pausata</w:t>
      </w:r>
      <w:proofErr w:type="spellEnd"/>
      <w:r w:rsidRPr="00641EFB">
        <w:rPr>
          <w:rFonts w:eastAsia="Cambria"/>
          <w:color w:val="000000" w:themeColor="text1"/>
          <w:sz w:val="10"/>
          <w:szCs w:val="10"/>
        </w:rPr>
        <w:t xml:space="preserve"> et al. (2016) for their long-term “intermediate” scenario. In that scenario, which is also based on 5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641EFB">
        <w:rPr>
          <w:rFonts w:eastAsia="Cambria"/>
          <w:color w:val="000000" w:themeColor="text1"/>
          <w:u w:val="single"/>
        </w:rPr>
        <w:t>The BC distributions</w:t>
      </w:r>
      <w:r w:rsidRPr="00641EFB">
        <w:rPr>
          <w:rFonts w:eastAsia="Cambria"/>
          <w:color w:val="000000" w:themeColor="text1"/>
          <w:sz w:val="16"/>
          <w:szCs w:val="16"/>
        </w:rPr>
        <w:t xml:space="preserve"> used </w:t>
      </w:r>
      <w:r w:rsidRPr="00641EFB">
        <w:rPr>
          <w:rFonts w:eastAsia="Cambria"/>
          <w:color w:val="000000" w:themeColor="text1"/>
          <w:u w:val="single"/>
        </w:rPr>
        <w:t>in</w:t>
      </w:r>
      <w:r w:rsidRPr="00641EFB">
        <w:rPr>
          <w:rFonts w:eastAsia="Cambria"/>
          <w:color w:val="000000" w:themeColor="text1"/>
          <w:sz w:val="16"/>
          <w:szCs w:val="16"/>
        </w:rPr>
        <w:t xml:space="preserve"> our </w:t>
      </w:r>
      <w:r w:rsidRPr="00641EFB">
        <w:rPr>
          <w:rFonts w:eastAsia="Cambria"/>
          <w:color w:val="000000" w:themeColor="text1"/>
          <w:u w:val="single"/>
        </w:rPr>
        <w:t>simulations</w:t>
      </w:r>
      <w:r w:rsidRPr="00641EFB">
        <w:rPr>
          <w:rFonts w:eastAsia="Cambria"/>
          <w:color w:val="000000" w:themeColor="text1"/>
          <w:sz w:val="16"/>
          <w:szCs w:val="16"/>
        </w:rPr>
        <w:t xml:space="preserve"> </w:t>
      </w:r>
      <w:r w:rsidRPr="00641EFB">
        <w:rPr>
          <w:rFonts w:eastAsia="Cambria"/>
          <w:color w:val="000000" w:themeColor="text1"/>
          <w:u w:val="single"/>
        </w:rPr>
        <w:t>imply that</w:t>
      </w:r>
      <w:r w:rsidRPr="00641EFB">
        <w:rPr>
          <w:rFonts w:eastAsia="Cambria"/>
          <w:color w:val="000000" w:themeColor="text1"/>
          <w:sz w:val="16"/>
          <w:szCs w:val="16"/>
        </w:rPr>
        <w:t xml:space="preserve"> the </w:t>
      </w:r>
      <w:r w:rsidRPr="00641EFB">
        <w:rPr>
          <w:rFonts w:eastAsia="Cambria"/>
          <w:color w:val="000000" w:themeColor="text1"/>
          <w:u w:val="single"/>
        </w:rPr>
        <w:t>upward transport of particles</w:t>
      </w:r>
      <w:r w:rsidRPr="00641EFB">
        <w:rPr>
          <w:rFonts w:eastAsia="Cambria"/>
          <w:color w:val="000000" w:themeColor="text1"/>
          <w:sz w:val="16"/>
          <w:szCs w:val="16"/>
        </w:rPr>
        <w:t xml:space="preserve"> </w:t>
      </w:r>
      <w:r w:rsidRPr="00641EFB">
        <w:rPr>
          <w:rFonts w:eastAsia="Cambria"/>
          <w:color w:val="000000" w:themeColor="text1"/>
          <w:u w:val="single"/>
        </w:rPr>
        <w:t>is substantially less efficient compared to the case in</w:t>
      </w:r>
      <w:r w:rsidRPr="00641EFB">
        <w:rPr>
          <w:rFonts w:eastAsia="Cambria"/>
          <w:color w:val="000000" w:themeColor="text1"/>
          <w:sz w:val="16"/>
          <w:szCs w:val="16"/>
        </w:rPr>
        <w:t xml:space="preserve"> </w:t>
      </w:r>
      <w:r w:rsidRPr="00641EFB">
        <w:rPr>
          <w:rFonts w:eastAsia="Cambria"/>
          <w:color w:val="000000" w:themeColor="text1"/>
          <w:u w:val="single"/>
        </w:rPr>
        <w:t>which</w:t>
      </w:r>
      <w:r w:rsidRPr="00641EFB">
        <w:rPr>
          <w:rFonts w:eastAsia="Cambria"/>
          <w:color w:val="000000" w:themeColor="text1"/>
          <w:sz w:val="16"/>
          <w:szCs w:val="16"/>
        </w:rPr>
        <w:t xml:space="preserve"> 5 </w:t>
      </w:r>
      <w:proofErr w:type="spellStart"/>
      <w:r w:rsidRPr="00641EFB">
        <w:rPr>
          <w:rFonts w:eastAsia="Cambria"/>
          <w:color w:val="000000" w:themeColor="text1"/>
          <w:sz w:val="16"/>
          <w:szCs w:val="16"/>
        </w:rPr>
        <w:t>Tg</w:t>
      </w:r>
      <w:proofErr w:type="spellEnd"/>
      <w:r w:rsidRPr="00641EFB">
        <w:rPr>
          <w:rFonts w:eastAsia="Cambria"/>
          <w:color w:val="000000" w:themeColor="text1"/>
          <w:sz w:val="16"/>
          <w:szCs w:val="16"/>
        </w:rPr>
        <w:t xml:space="preserve"> of </w:t>
      </w:r>
      <w:r w:rsidRPr="00641EFB">
        <w:rPr>
          <w:rFonts w:eastAsia="Cambria"/>
          <w:color w:val="000000" w:themeColor="text1"/>
          <w:u w:val="single"/>
        </w:rPr>
        <w:t>BC is directly injected into the upper troposphere</w:t>
      </w:r>
      <w:r w:rsidRPr="00641EFB">
        <w:rPr>
          <w:rFonts w:eastAsia="Cambria"/>
          <w:color w:val="000000" w:themeColor="text1"/>
          <w:sz w:val="16"/>
          <w:szCs w:val="16"/>
        </w:rPr>
        <w:t>. The semiannual cycle of lofting and sinking of the aerosols is associated with atmospheric heating and cooling during the solstice in each hemisphere (</w:t>
      </w:r>
      <w:proofErr w:type="spellStart"/>
      <w:r w:rsidRPr="00641EFB">
        <w:rPr>
          <w:rFonts w:eastAsia="Cambria"/>
          <w:color w:val="000000" w:themeColor="text1"/>
          <w:sz w:val="16"/>
          <w:szCs w:val="16"/>
        </w:rPr>
        <w:t>Robock</w:t>
      </w:r>
      <w:proofErr w:type="spellEnd"/>
      <w:r w:rsidRPr="00641EFB">
        <w:rPr>
          <w:rFonts w:eastAsia="Cambria"/>
          <w:color w:val="000000" w:themeColor="text1"/>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641EFB">
        <w:rPr>
          <w:rFonts w:eastAsia="Cambria"/>
          <w:color w:val="000000" w:themeColor="text1"/>
          <w:sz w:val="16"/>
          <w:szCs w:val="16"/>
        </w:rPr>
        <w:t>hPa</w:t>
      </w:r>
      <w:proofErr w:type="spellEnd"/>
      <w:r w:rsidRPr="00641EFB">
        <w:rPr>
          <w:rFonts w:eastAsia="Cambria"/>
          <w:color w:val="000000" w:themeColor="text1"/>
          <w:sz w:val="16"/>
          <w:szCs w:val="16"/>
        </w:rPr>
        <w:t xml:space="preserve"> in the top panel can be 200 times as large. Qualitatively, </w:t>
      </w:r>
      <w:r w:rsidRPr="00641EFB">
        <w:rPr>
          <w:rFonts w:eastAsia="Cambria"/>
          <w:color w:val="000000" w:themeColor="text1"/>
          <w:u w:val="single"/>
        </w:rPr>
        <w:t>the difference can be understood in terms of the air temperature increase caused by BC radiation emission</w:t>
      </w:r>
      <w:r w:rsidRPr="00641EFB">
        <w:rPr>
          <w:rFonts w:eastAsia="Cambria"/>
          <w:color w:val="000000" w:themeColor="text1"/>
          <w:sz w:val="16"/>
          <w:szCs w:val="16"/>
        </w:rPr>
        <w:t xml:space="preserve">, </w:t>
      </w:r>
      <w:r w:rsidRPr="00641EFB">
        <w:rPr>
          <w:rFonts w:eastAsia="Cambria"/>
          <w:color w:val="000000" w:themeColor="text1"/>
          <w:u w:val="single"/>
        </w:rPr>
        <w:t>which is several tens of kelvin degrees in</w:t>
      </w:r>
      <w:r w:rsidRPr="00641EFB">
        <w:rPr>
          <w:rFonts w:eastAsia="Cambria"/>
          <w:color w:val="000000" w:themeColor="text1"/>
          <w:sz w:val="16"/>
          <w:szCs w:val="16"/>
        </w:rPr>
        <w:t xml:space="preserve"> the </w:t>
      </w:r>
      <w:r w:rsidRPr="00641EFB">
        <w:rPr>
          <w:rFonts w:eastAsia="Cambria"/>
          <w:color w:val="000000" w:themeColor="text1"/>
          <w:u w:val="single"/>
        </w:rPr>
        <w:t>simulations</w:t>
      </w:r>
      <w:r w:rsidRPr="00641EFB">
        <w:rPr>
          <w:rFonts w:eastAsia="Cambria"/>
          <w:color w:val="000000" w:themeColor="text1"/>
          <w:sz w:val="16"/>
          <w:szCs w:val="16"/>
        </w:rPr>
        <w:t xml:space="preserve"> </w:t>
      </w:r>
      <w:r w:rsidRPr="00641EFB">
        <w:rPr>
          <w:rFonts w:eastAsia="Cambria"/>
          <w:color w:val="000000" w:themeColor="text1"/>
          <w:u w:val="single"/>
        </w:rPr>
        <w:t xml:space="preserve">of </w:t>
      </w:r>
      <w:proofErr w:type="spellStart"/>
      <w:r w:rsidRPr="00641EFB">
        <w:rPr>
          <w:rFonts w:eastAsia="Cambria"/>
          <w:color w:val="000000" w:themeColor="text1"/>
          <w:u w:val="single"/>
        </w:rPr>
        <w:t>Robock</w:t>
      </w:r>
      <w:proofErr w:type="spellEnd"/>
      <w:r w:rsidRPr="00641EFB">
        <w:rPr>
          <w:rFonts w:eastAsia="Cambria"/>
          <w:color w:val="000000" w:themeColor="text1"/>
          <w:sz w:val="16"/>
          <w:szCs w:val="16"/>
        </w:rPr>
        <w:t xml:space="preserve"> et al. (2007a, see their Figure 4), </w:t>
      </w:r>
      <w:r w:rsidRPr="00641EFB">
        <w:rPr>
          <w:rFonts w:eastAsia="Cambria"/>
          <w:color w:val="000000" w:themeColor="text1"/>
          <w:u w:val="single"/>
        </w:rPr>
        <w:t>Mills</w:t>
      </w:r>
      <w:r w:rsidRPr="00641EFB">
        <w:rPr>
          <w:rFonts w:eastAsia="Cambria"/>
          <w:color w:val="000000" w:themeColor="text1"/>
          <w:sz w:val="16"/>
          <w:szCs w:val="16"/>
        </w:rPr>
        <w:t xml:space="preserve"> et al. (2008, see their Figure 5), </w:t>
      </w:r>
      <w:proofErr w:type="spellStart"/>
      <w:r w:rsidRPr="00641EFB">
        <w:rPr>
          <w:rFonts w:eastAsia="Cambria"/>
          <w:color w:val="000000" w:themeColor="text1"/>
          <w:u w:val="single"/>
        </w:rPr>
        <w:t>Stenke</w:t>
      </w:r>
      <w:proofErr w:type="spellEnd"/>
      <w:r w:rsidRPr="00641EFB">
        <w:rPr>
          <w:rFonts w:eastAsia="Cambria"/>
          <w:color w:val="000000" w:themeColor="text1"/>
          <w:sz w:val="16"/>
          <w:szCs w:val="16"/>
        </w:rPr>
        <w:t xml:space="preserve"> et al. (2013, see high-load cases in their Figure 4), Mills et al. (2014, see their Figure 7), </w:t>
      </w:r>
      <w:r w:rsidRPr="00641EFB">
        <w:rPr>
          <w:rFonts w:eastAsia="Cambria"/>
          <w:color w:val="000000" w:themeColor="text1"/>
          <w:u w:val="single"/>
        </w:rPr>
        <w:t xml:space="preserve">and </w:t>
      </w:r>
      <w:proofErr w:type="spellStart"/>
      <w:r w:rsidRPr="00641EFB">
        <w:rPr>
          <w:rFonts w:eastAsia="Cambria"/>
          <w:color w:val="000000" w:themeColor="text1"/>
          <w:u w:val="single"/>
        </w:rPr>
        <w:t>Pausata</w:t>
      </w:r>
      <w:proofErr w:type="spellEnd"/>
      <w:r w:rsidRPr="00641EFB">
        <w:rPr>
          <w:rFonts w:eastAsia="Cambria"/>
          <w:color w:val="000000" w:themeColor="text1"/>
          <w:sz w:val="16"/>
          <w:szCs w:val="16"/>
        </w:rPr>
        <w:t xml:space="preserve"> et al. (2016, see one-day emission cases in their Figure 1), </w:t>
      </w:r>
      <w:r w:rsidRPr="00641EFB">
        <w:rPr>
          <w:rFonts w:eastAsia="Cambria"/>
          <w:color w:val="000000" w:themeColor="text1"/>
          <w:u w:val="single"/>
        </w:rPr>
        <w:t>due to high BC concentrations, but</w:t>
      </w:r>
      <w:r w:rsidRPr="00641EFB">
        <w:rPr>
          <w:rFonts w:eastAsia="Cambria"/>
          <w:color w:val="000000" w:themeColor="text1"/>
          <w:sz w:val="16"/>
          <w:szCs w:val="16"/>
        </w:rPr>
        <w:t xml:space="preserve"> it </w:t>
      </w:r>
      <w:r w:rsidRPr="00641EFB">
        <w:rPr>
          <w:rFonts w:eastAsia="Cambria"/>
          <w:color w:val="000000" w:themeColor="text1"/>
          <w:u w:val="single"/>
        </w:rPr>
        <w:t>amounts to only about 10 K in our</w:t>
      </w:r>
      <w:r w:rsidRPr="00641EFB">
        <w:rPr>
          <w:rFonts w:eastAsia="Cambria"/>
          <w:color w:val="000000" w:themeColor="text1"/>
          <w:sz w:val="16"/>
          <w:szCs w:val="16"/>
        </w:rPr>
        <w:t xml:space="preserve"> forced </w:t>
      </w:r>
      <w:r w:rsidRPr="00641EFB">
        <w:rPr>
          <w:rFonts w:eastAsia="Cambria"/>
          <w:color w:val="000000" w:themeColor="text1"/>
          <w:u w:val="single"/>
        </w:rPr>
        <w:t>ensemble simulations</w:t>
      </w:r>
      <w:r w:rsidRPr="00641EFB">
        <w:rPr>
          <w:rFonts w:eastAsia="Cambria"/>
          <w:color w:val="000000" w:themeColor="text1"/>
          <w:sz w:val="16"/>
          <w:szCs w:val="16"/>
        </w:rPr>
        <w:t xml:space="preserve">, as illustrated in Figure 10. Results </w:t>
      </w:r>
      <w:proofErr w:type="gramStart"/>
      <w:r w:rsidRPr="00641EFB">
        <w:rPr>
          <w:rFonts w:eastAsia="Cambria"/>
          <w:color w:val="000000" w:themeColor="text1"/>
          <w:sz w:val="16"/>
          <w:szCs w:val="16"/>
        </w:rPr>
        <w:t>similar to</w:t>
      </w:r>
      <w:proofErr w:type="gramEnd"/>
      <w:r w:rsidRPr="00641EFB">
        <w:rPr>
          <w:rFonts w:eastAsia="Cambria"/>
          <w:color w:val="000000" w:themeColor="text1"/>
          <w:sz w:val="16"/>
          <w:szCs w:val="16"/>
        </w:rPr>
        <w:t xml:space="preserve"> those presented in Figure 10 were obtained from the experiment “Exp1” performed by </w:t>
      </w:r>
      <w:proofErr w:type="spellStart"/>
      <w:r w:rsidRPr="00641EFB">
        <w:rPr>
          <w:rFonts w:eastAsia="Cambria"/>
          <w:color w:val="000000" w:themeColor="text1"/>
          <w:sz w:val="16"/>
          <w:szCs w:val="16"/>
        </w:rPr>
        <w:t>Stenke</w:t>
      </w:r>
      <w:proofErr w:type="spellEnd"/>
      <w:r w:rsidRPr="00641EFB">
        <w:rPr>
          <w:rFonts w:eastAsia="Cambria"/>
          <w:color w:val="000000" w:themeColor="text1"/>
          <w:sz w:val="16"/>
          <w:szCs w:val="16"/>
        </w:rPr>
        <w:t xml:space="preserve"> et al. (2013, see their Figure 4). </w:t>
      </w:r>
      <w:r w:rsidRPr="00641EFB">
        <w:rPr>
          <w:rFonts w:eastAsia="Cambria"/>
          <w:b/>
          <w:bCs/>
          <w:color w:val="000000" w:themeColor="text1"/>
          <w:u w:val="single"/>
        </w:rPr>
        <w:t xml:space="preserve">In that scenario as well, somewhat </w:t>
      </w:r>
      <w:r w:rsidRPr="00641EFB">
        <w:rPr>
          <w:rFonts w:eastAsia="Cambria"/>
          <w:b/>
          <w:bCs/>
          <w:color w:val="000000" w:themeColor="text1"/>
          <w:highlight w:val="yellow"/>
          <w:u w:val="single"/>
        </w:rPr>
        <w:t xml:space="preserve">less than 1 </w:t>
      </w:r>
      <w:proofErr w:type="spellStart"/>
      <w:r w:rsidRPr="00641EFB">
        <w:rPr>
          <w:rFonts w:eastAsia="Cambria"/>
          <w:b/>
          <w:bCs/>
          <w:color w:val="000000" w:themeColor="text1"/>
          <w:highlight w:val="yellow"/>
          <w:u w:val="single"/>
        </w:rPr>
        <w:t>Tg</w:t>
      </w:r>
      <w:proofErr w:type="spellEnd"/>
      <w:r w:rsidRPr="00641EFB">
        <w:rPr>
          <w:rFonts w:eastAsia="Cambria"/>
          <w:b/>
          <w:bCs/>
          <w:color w:val="000000" w:themeColor="text1"/>
          <w:highlight w:val="yellow"/>
          <w:u w:val="single"/>
        </w:rPr>
        <w:t xml:space="preserve"> </w:t>
      </w:r>
      <w:r w:rsidRPr="00641EFB">
        <w:rPr>
          <w:rFonts w:eastAsia="Cambria"/>
          <w:b/>
          <w:bCs/>
          <w:color w:val="000000" w:themeColor="text1"/>
          <w:u w:val="single"/>
        </w:rPr>
        <w:t xml:space="preserve">of BC </w:t>
      </w:r>
      <w:r w:rsidRPr="00641EFB">
        <w:rPr>
          <w:rFonts w:eastAsia="Cambria"/>
          <w:b/>
          <w:bCs/>
          <w:color w:val="000000" w:themeColor="text1"/>
          <w:highlight w:val="yellow"/>
          <w:u w:val="single"/>
        </w:rPr>
        <w:t xml:space="preserve">remained </w:t>
      </w:r>
      <w:r w:rsidRPr="00641EFB">
        <w:rPr>
          <w:rFonts w:eastAsia="Cambria"/>
          <w:b/>
          <w:bCs/>
          <w:color w:val="000000" w:themeColor="text1"/>
          <w:u w:val="single"/>
        </w:rPr>
        <w:t>in the atmosphere after the initial rainout</w:t>
      </w:r>
      <w:r w:rsidRPr="00641EFB">
        <w:rPr>
          <w:rFonts w:eastAsia="Cambria"/>
          <w:color w:val="000000" w:themeColor="text1"/>
          <w:u w:val="single"/>
        </w:rPr>
        <w:t xml:space="preserve">. </w:t>
      </w:r>
      <w:r w:rsidRPr="00641EFB">
        <w:rPr>
          <w:rFonts w:eastAsia="Cambria"/>
          <w:color w:val="000000" w:themeColor="text1"/>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after the initial rainout, whereas it is about 3.4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in the simulation with an initial soot distribution as in Mills et al. (2014). Our more realistic source simulation involves the </w:t>
      </w:r>
      <w:proofErr w:type="spellStart"/>
      <w:r w:rsidRPr="00641EFB">
        <w:rPr>
          <w:rFonts w:eastAsia="Cambria"/>
          <w:color w:val="000000" w:themeColor="text1"/>
          <w:sz w:val="10"/>
          <w:szCs w:val="10"/>
        </w:rPr>
        <w:t>worstcase</w:t>
      </w:r>
      <w:proofErr w:type="spellEnd"/>
      <w:r w:rsidRPr="00641EFB">
        <w:rPr>
          <w:rFonts w:eastAsia="Cambria"/>
          <w:color w:val="000000" w:themeColor="text1"/>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641EFB">
        <w:rPr>
          <w:rFonts w:eastAsia="Cambria"/>
          <w:color w:val="000000" w:themeColor="text1"/>
          <w:sz w:val="10"/>
          <w:szCs w:val="10"/>
        </w:rPr>
        <w:t>similar to</w:t>
      </w:r>
      <w:proofErr w:type="gramEnd"/>
      <w:r w:rsidRPr="00641EFB">
        <w:rPr>
          <w:rFonts w:eastAsia="Cambria"/>
          <w:color w:val="000000" w:themeColor="text1"/>
          <w:sz w:val="10"/>
          <w:szCs w:val="10"/>
        </w:rPr>
        <w:t xml:space="preserve"> those found in previous studies in which the climatic response was driven by roughly 1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air, whereas it takes about 8 years to reach these values in the simulation in the top panels (see also </w:t>
      </w:r>
      <w:proofErr w:type="spellStart"/>
      <w:r w:rsidRPr="00641EFB">
        <w:rPr>
          <w:rFonts w:eastAsia="Cambria"/>
          <w:color w:val="000000" w:themeColor="text1"/>
          <w:sz w:val="10"/>
          <w:szCs w:val="10"/>
        </w:rPr>
        <w:t>Robock</w:t>
      </w:r>
      <w:proofErr w:type="spellEnd"/>
      <w:r w:rsidRPr="00641EFB">
        <w:rPr>
          <w:rFonts w:eastAsia="Cambria"/>
          <w:color w:val="000000" w:themeColor="text1"/>
          <w:sz w:val="10"/>
          <w:szCs w:val="10"/>
        </w:rPr>
        <w:t xml:space="preserve"> et al., 2007a). Over crop-producing, midlatitude regions in the Northern Hemisphere, the BC loading is reduced from more than 0.8 kg BC/</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air in the simulation in the top panels to 0.2-0.4 kg BC/</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641EFB">
        <w:rPr>
          <w:rFonts w:eastAsia="Cambria"/>
          <w:color w:val="000000" w:themeColor="text1"/>
          <w:sz w:val="10"/>
          <w:szCs w:val="10"/>
        </w:rPr>
        <w:t>zonally-averaged</w:t>
      </w:r>
      <w:proofErr w:type="gramEnd"/>
      <w:r w:rsidRPr="00641EFB">
        <w:rPr>
          <w:rFonts w:eastAsia="Cambria"/>
          <w:color w:val="000000" w:themeColor="text1"/>
          <w:sz w:val="10"/>
          <w:szCs w:val="10"/>
        </w:rPr>
        <w:t xml:space="preserve">, column-integrated mass-mixing ratio of the BC in Figure 12 for both the forced ensemble simulations (left panel) and the simulation with an initial 5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641EFB">
        <w:rPr>
          <w:rFonts w:eastAsia="Cambria"/>
          <w:color w:val="000000" w:themeColor="text1"/>
          <w:sz w:val="10"/>
          <w:szCs w:val="10"/>
        </w:rPr>
        <w:t>maximum</w:t>
      </w:r>
      <w:proofErr w:type="gramEnd"/>
      <w:r w:rsidRPr="00641EFB">
        <w:rPr>
          <w:rFonts w:eastAsia="Cambria"/>
          <w:color w:val="000000" w:themeColor="text1"/>
          <w:sz w:val="10"/>
          <w:szCs w:val="10"/>
        </w:rPr>
        <w:t xml:space="preserve"> and minimum values), within each ensemble of values obtained for that month, relative to the mean value of that month. The plot also shows </w:t>
      </w:r>
      <w:proofErr w:type="gramStart"/>
      <w:r w:rsidRPr="00641EFB">
        <w:rPr>
          <w:rFonts w:eastAsia="Cambria"/>
          <w:color w:val="000000" w:themeColor="text1"/>
          <w:sz w:val="10"/>
          <w:szCs w:val="10"/>
        </w:rPr>
        <w:t>yearly-averaged</w:t>
      </w:r>
      <w:proofErr w:type="gramEnd"/>
      <w:r w:rsidRPr="00641EFB">
        <w:rPr>
          <w:rFonts w:eastAsia="Cambria"/>
          <w:color w:val="000000" w:themeColor="text1"/>
          <w:sz w:val="10"/>
          <w:szCs w:val="10"/>
        </w:rPr>
        <w:t xml:space="preserve"> data (thinner lines). The spread is comparable in the control and forced ensembles, with average values calculated over the 33-years run length of 0.4-0.5 K. This spread is also </w:t>
      </w:r>
      <w:proofErr w:type="gramStart"/>
      <w:r w:rsidRPr="00641EFB">
        <w:rPr>
          <w:rFonts w:eastAsia="Cambria"/>
          <w:color w:val="000000" w:themeColor="text1"/>
          <w:sz w:val="10"/>
          <w:szCs w:val="10"/>
        </w:rPr>
        <w:t>similar to</w:t>
      </w:r>
      <w:proofErr w:type="gramEnd"/>
      <w:r w:rsidRPr="00641EFB">
        <w:rPr>
          <w:rFonts w:eastAsia="Cambria"/>
          <w:color w:val="000000" w:themeColor="text1"/>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641EFB">
        <w:rPr>
          <w:rFonts w:eastAsia="Cambria"/>
          <w:color w:val="000000" w:themeColor="text1"/>
          <w:sz w:val="10"/>
          <w:szCs w:val="10"/>
        </w:rPr>
        <w:t>IndiaPakistan</w:t>
      </w:r>
      <w:proofErr w:type="spellEnd"/>
      <w:r w:rsidRPr="00641EFB">
        <w:rPr>
          <w:rFonts w:eastAsia="Cambria"/>
          <w:color w:val="000000" w:themeColor="text1"/>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w:t>
      </w:r>
      <w:proofErr w:type="spellStart"/>
      <w:r w:rsidRPr="00641EFB">
        <w:rPr>
          <w:rFonts w:eastAsia="Cambria"/>
          <w:color w:val="000000" w:themeColor="text1"/>
          <w:sz w:val="10"/>
          <w:szCs w:val="10"/>
        </w:rPr>
        <w:t>Robock</w:t>
      </w:r>
      <w:proofErr w:type="spellEnd"/>
      <w:r w:rsidRPr="00641EFB">
        <w:rPr>
          <w:rFonts w:eastAsia="Cambria"/>
          <w:color w:val="000000" w:themeColor="text1"/>
          <w:sz w:val="10"/>
          <w:szCs w:val="10"/>
        </w:rPr>
        <w:t xml:space="preserve"> et al. (2007a) found that, when only 1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641EFB">
        <w:rPr>
          <w:rFonts w:eastAsia="Cambria"/>
          <w:color w:val="000000" w:themeColor="text1"/>
          <w:sz w:val="10"/>
          <w:szCs w:val="10"/>
        </w:rPr>
        <w:t>Tg</w:t>
      </w:r>
      <w:proofErr w:type="spellEnd"/>
      <w:r w:rsidRPr="00641EFB">
        <w:rPr>
          <w:rFonts w:eastAsia="Cambria"/>
          <w:color w:val="000000" w:themeColor="text1"/>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641EFB">
        <w:rPr>
          <w:rFonts w:eastAsia="Cambria"/>
          <w:color w:val="000000" w:themeColor="text1"/>
          <w:sz w:val="10"/>
          <w:szCs w:val="10"/>
        </w:rPr>
        <w:t>Stenke</w:t>
      </w:r>
      <w:proofErr w:type="spellEnd"/>
      <w:r w:rsidRPr="00641EFB">
        <w:rPr>
          <w:rFonts w:eastAsia="Cambria"/>
          <w:color w:val="000000" w:themeColor="text1"/>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641EFB">
        <w:rPr>
          <w:rFonts w:eastAsia="Cambria"/>
          <w:color w:val="000000" w:themeColor="text1"/>
          <w:sz w:val="10"/>
          <w:szCs w:val="10"/>
        </w:rPr>
        <w:t>Pausata</w:t>
      </w:r>
      <w:proofErr w:type="spellEnd"/>
      <w:r w:rsidRPr="00641EFB">
        <w:rPr>
          <w:rFonts w:eastAsia="Cambria"/>
          <w:color w:val="000000" w:themeColor="text1"/>
          <w:sz w:val="10"/>
          <w:szCs w:val="10"/>
        </w:rPr>
        <w:t xml:space="preserve"> et al. (2016) considered the effects of an admixture of BC and organic carbon aerosols, both of which would be emitted in the atmosphere in the aftermath of a nuclear exchange. </w:t>
      </w:r>
      <w:proofErr w:type="gramStart"/>
      <w:r w:rsidRPr="00641EFB">
        <w:rPr>
          <w:rFonts w:eastAsia="Cambria"/>
          <w:color w:val="000000" w:themeColor="text1"/>
          <w:sz w:val="10"/>
          <w:szCs w:val="10"/>
        </w:rPr>
        <w:t>In particular, they</w:t>
      </w:r>
      <w:proofErr w:type="gramEnd"/>
      <w:r w:rsidRPr="00641EFB">
        <w:rPr>
          <w:rFonts w:eastAsia="Cambria"/>
          <w:color w:val="000000" w:themeColor="text1"/>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641EFB">
        <w:rPr>
          <w:rFonts w:eastAsia="Cambria"/>
          <w:color w:val="000000" w:themeColor="text1"/>
          <w:u w:val="single"/>
        </w:rPr>
        <w:t>This</w:t>
      </w:r>
      <w:r w:rsidRPr="00641EFB">
        <w:rPr>
          <w:rFonts w:eastAsia="Cambria"/>
          <w:color w:val="000000" w:themeColor="text1"/>
          <w:sz w:val="16"/>
          <w:szCs w:val="16"/>
        </w:rPr>
        <w:t xml:space="preserve"> overall agreement </w:t>
      </w:r>
      <w:r w:rsidRPr="00641EFB">
        <w:rPr>
          <w:rFonts w:eastAsia="Cambria"/>
          <w:color w:val="000000" w:themeColor="text1"/>
          <w:u w:val="single"/>
        </w:rPr>
        <w:t xml:space="preserve">suggests that the </w:t>
      </w:r>
      <w:r w:rsidRPr="00641EFB">
        <w:rPr>
          <w:rFonts w:eastAsia="Cambria"/>
          <w:b/>
          <w:bCs/>
          <w:color w:val="000000" w:themeColor="text1"/>
          <w:u w:val="single"/>
        </w:rPr>
        <w:t>inclusion of organic carbon aerosols, and</w:t>
      </w:r>
      <w:r w:rsidRPr="00641EFB">
        <w:rPr>
          <w:rFonts w:eastAsia="Cambria"/>
          <w:color w:val="000000" w:themeColor="text1"/>
          <w:u w:val="single"/>
        </w:rPr>
        <w:t xml:space="preserve"> ensuing </w:t>
      </w:r>
      <w:r w:rsidRPr="00641EFB">
        <w:rPr>
          <w:rFonts w:eastAsia="Cambria"/>
          <w:b/>
          <w:bCs/>
          <w:color w:val="000000" w:themeColor="text1"/>
          <w:u w:val="single"/>
        </w:rPr>
        <w:t>coagulation</w:t>
      </w:r>
      <w:r w:rsidRPr="00641EFB">
        <w:rPr>
          <w:rFonts w:eastAsia="Cambria"/>
          <w:color w:val="000000" w:themeColor="text1"/>
          <w:u w:val="single"/>
        </w:rPr>
        <w:t xml:space="preserve"> with BC, </w:t>
      </w:r>
      <w:r w:rsidRPr="00641EFB">
        <w:rPr>
          <w:rFonts w:eastAsia="Cambria"/>
          <w:b/>
          <w:bCs/>
          <w:color w:val="000000" w:themeColor="text1"/>
          <w:u w:val="single"/>
        </w:rPr>
        <w:t>should not dramatically alter the climatic effects</w:t>
      </w:r>
      <w:r w:rsidRPr="00641EFB">
        <w:rPr>
          <w:rFonts w:eastAsia="Cambria"/>
          <w:color w:val="000000" w:themeColor="text1"/>
          <w:u w:val="single"/>
        </w:rPr>
        <w:t xml:space="preserve"> resulting from our forced ensemble simulations. Moreover, </w:t>
      </w:r>
      <w:r w:rsidRPr="00641EFB">
        <w:rPr>
          <w:rFonts w:eastAsia="Cambria"/>
          <w:color w:val="000000" w:themeColor="text1"/>
          <w:highlight w:val="yellow"/>
          <w:u w:val="single"/>
        </w:rPr>
        <w:t xml:space="preserve">aerosol growth </w:t>
      </w:r>
      <w:r w:rsidRPr="00641EFB">
        <w:rPr>
          <w:rFonts w:eastAsia="Cambria"/>
          <w:color w:val="000000" w:themeColor="text1"/>
          <w:u w:val="single"/>
        </w:rPr>
        <w:t xml:space="preserve">would likely </w:t>
      </w:r>
      <w:r w:rsidRPr="00641EFB">
        <w:rPr>
          <w:rFonts w:eastAsia="Cambria"/>
          <w:b/>
          <w:bCs/>
          <w:color w:val="000000" w:themeColor="text1"/>
          <w:highlight w:val="yellow"/>
          <w:u w:val="single"/>
        </w:rPr>
        <w:t>shorten</w:t>
      </w:r>
      <w:r w:rsidRPr="00641EFB">
        <w:rPr>
          <w:rFonts w:eastAsia="Cambria"/>
          <w:b/>
          <w:bCs/>
          <w:color w:val="000000" w:themeColor="text1"/>
          <w:u w:val="single"/>
        </w:rPr>
        <w:t xml:space="preserve"> the residence time of the </w:t>
      </w:r>
      <w:r w:rsidRPr="00641EFB">
        <w:rPr>
          <w:rFonts w:eastAsia="Cambria"/>
          <w:b/>
          <w:bCs/>
          <w:color w:val="000000" w:themeColor="text1"/>
          <w:highlight w:val="yellow"/>
          <w:u w:val="single"/>
        </w:rPr>
        <w:t xml:space="preserve">BC particulate </w:t>
      </w:r>
      <w:r w:rsidRPr="00641EFB">
        <w:rPr>
          <w:rFonts w:eastAsia="Cambria"/>
          <w:b/>
          <w:bCs/>
          <w:color w:val="000000" w:themeColor="text1"/>
          <w:u w:val="single"/>
        </w:rPr>
        <w:t>in the atmosphere</w:t>
      </w:r>
      <w:r w:rsidRPr="00641EFB">
        <w:rPr>
          <w:rFonts w:eastAsia="Cambria"/>
          <w:color w:val="000000" w:themeColor="text1"/>
          <w:sz w:val="16"/>
          <w:szCs w:val="16"/>
        </w:rPr>
        <w:t xml:space="preserve"> (</w:t>
      </w:r>
      <w:proofErr w:type="spellStart"/>
      <w:r w:rsidRPr="00641EFB">
        <w:rPr>
          <w:rFonts w:eastAsia="Cambria"/>
          <w:color w:val="000000" w:themeColor="text1"/>
          <w:sz w:val="16"/>
          <w:szCs w:val="16"/>
        </w:rPr>
        <w:t>Pausata</w:t>
      </w:r>
      <w:proofErr w:type="spellEnd"/>
      <w:r w:rsidRPr="00641EFB">
        <w:rPr>
          <w:rFonts w:eastAsia="Cambria"/>
          <w:color w:val="000000" w:themeColor="text1"/>
          <w:sz w:val="16"/>
          <w:szCs w:val="16"/>
        </w:rPr>
        <w:t xml:space="preserve"> et al., 2016), possibly </w:t>
      </w:r>
      <w:r w:rsidRPr="00641EFB">
        <w:rPr>
          <w:rFonts w:eastAsia="Cambria"/>
          <w:b/>
          <w:bCs/>
          <w:color w:val="000000" w:themeColor="text1"/>
          <w:highlight w:val="yellow"/>
          <w:u w:val="single"/>
        </w:rPr>
        <w:t>reducing</w:t>
      </w:r>
      <w:r w:rsidRPr="00641EFB">
        <w:rPr>
          <w:rFonts w:eastAsia="Cambria"/>
          <w:b/>
          <w:bCs/>
          <w:color w:val="000000" w:themeColor="text1"/>
          <w:u w:val="single"/>
        </w:rPr>
        <w:t xml:space="preserve"> the </w:t>
      </w:r>
      <w:r w:rsidRPr="00641EFB">
        <w:rPr>
          <w:rFonts w:eastAsia="Cambria"/>
          <w:b/>
          <w:bCs/>
          <w:color w:val="000000" w:themeColor="text1"/>
          <w:highlight w:val="yellow"/>
          <w:u w:val="single"/>
        </w:rPr>
        <w:t>duration</w:t>
      </w:r>
      <w:r w:rsidRPr="00641EFB">
        <w:rPr>
          <w:rFonts w:eastAsia="Cambria"/>
          <w:b/>
          <w:bCs/>
          <w:color w:val="000000" w:themeColor="text1"/>
          <w:u w:val="single"/>
        </w:rPr>
        <w:t xml:space="preserve"> of these effects.</w:t>
      </w:r>
    </w:p>
    <w:p w14:paraId="73AB224D" w14:textId="77777777" w:rsidR="008913A0" w:rsidRPr="00641EFB" w:rsidRDefault="008913A0" w:rsidP="008913A0">
      <w:pPr>
        <w:pStyle w:val="Heading4"/>
        <w:rPr>
          <w:color w:val="000000" w:themeColor="text1"/>
        </w:rPr>
      </w:pPr>
      <w:r w:rsidRPr="00641EFB">
        <w:rPr>
          <w:color w:val="000000" w:themeColor="text1"/>
        </w:rPr>
        <w:t xml:space="preserve">Analysis of </w:t>
      </w:r>
      <w:r w:rsidRPr="00641EFB">
        <w:rPr>
          <w:color w:val="000000" w:themeColor="text1"/>
          <w:u w:val="single"/>
        </w:rPr>
        <w:t>historical volcano activity</w:t>
      </w:r>
      <w:r w:rsidRPr="00641EFB">
        <w:rPr>
          <w:color w:val="000000" w:themeColor="text1"/>
        </w:rPr>
        <w:t xml:space="preserve"> disproves nuclear winter – an eruption </w:t>
      </w:r>
      <w:r w:rsidRPr="00641EFB">
        <w:rPr>
          <w:color w:val="000000" w:themeColor="text1"/>
          <w:u w:val="single"/>
        </w:rPr>
        <w:t>5 times the size</w:t>
      </w:r>
      <w:r w:rsidRPr="00641EFB">
        <w:rPr>
          <w:color w:val="000000" w:themeColor="text1"/>
        </w:rPr>
        <w:t xml:space="preserve"> of a regional nuclear exchange dissipated in </w:t>
      </w:r>
      <w:r w:rsidRPr="00641EFB">
        <w:rPr>
          <w:color w:val="000000" w:themeColor="text1"/>
          <w:u w:val="single"/>
        </w:rPr>
        <w:t>just 2 years</w:t>
      </w:r>
    </w:p>
    <w:p w14:paraId="074FCFF3" w14:textId="77777777" w:rsidR="008913A0" w:rsidRPr="00641EFB" w:rsidRDefault="008913A0" w:rsidP="008913A0">
      <w:pPr>
        <w:rPr>
          <w:color w:val="000000" w:themeColor="text1"/>
        </w:rPr>
      </w:pPr>
      <w:r w:rsidRPr="00641EFB">
        <w:rPr>
          <w:rStyle w:val="Style13ptBold"/>
          <w:color w:val="000000" w:themeColor="text1"/>
        </w:rPr>
        <w:t>Reisner et al. 18</w:t>
      </w:r>
      <w:r w:rsidRPr="00641EFB">
        <w:rPr>
          <w:color w:val="000000" w:themeColor="text1"/>
        </w:rPr>
        <w:t xml:space="preserve"> [Jon Reisner, atmospheric researcher at LANL Climate and Atmospheric Sciences; Gennaro D'Angelo, UKAFF Fellow and member of the Astrophysics Group at the School </w:t>
      </w:r>
      <w:r w:rsidRPr="00641EFB">
        <w:rPr>
          <w:color w:val="000000" w:themeColor="text1"/>
        </w:rPr>
        <w:lastRenderedPageBreak/>
        <w:t xml:space="preserve">of Physics of the University of Exeter, Research Scientist with the Carl Sagan Center at the SETI Institute, currently works for the Los Alamos National Laboratory Theoretical Division; </w:t>
      </w:r>
      <w:proofErr w:type="spellStart"/>
      <w:r w:rsidRPr="00641EFB">
        <w:rPr>
          <w:color w:val="000000" w:themeColor="text1"/>
        </w:rPr>
        <w:t>Eunmo</w:t>
      </w:r>
      <w:proofErr w:type="spellEnd"/>
      <w:r w:rsidRPr="00641EFB">
        <w:rPr>
          <w:color w:val="000000" w:themeColor="text1"/>
        </w:rPr>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641EFB">
        <w:rPr>
          <w:color w:val="000000" w:themeColor="text1"/>
        </w:rPr>
        <w:t>HiLAT</w:t>
      </w:r>
      <w:proofErr w:type="spellEnd"/>
      <w:r w:rsidRPr="00641EFB">
        <w:rPr>
          <w:color w:val="000000" w:themeColor="text1"/>
        </w:rPr>
        <w:t xml:space="preserve"> project; Elizabeth </w:t>
      </w:r>
      <w:proofErr w:type="spellStart"/>
      <w:r w:rsidRPr="00641EFB">
        <w:rPr>
          <w:color w:val="000000" w:themeColor="text1"/>
        </w:rPr>
        <w:t>Hunke</w:t>
      </w:r>
      <w:proofErr w:type="spellEnd"/>
      <w:r w:rsidRPr="00641EFB">
        <w:rPr>
          <w:color w:val="000000" w:themeColor="text1"/>
        </w:rPr>
        <w:t xml:space="preserv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w:t>
      </w:r>
      <w:proofErr w:type="gramStart"/>
      <w:r w:rsidRPr="00641EFB">
        <w:rPr>
          <w:color w:val="000000" w:themeColor="text1"/>
        </w:rPr>
        <w:t>On</w:t>
      </w:r>
      <w:proofErr w:type="gramEnd"/>
      <w:r w:rsidRPr="00641EFB">
        <w:rPr>
          <w:color w:val="000000" w:themeColor="text1"/>
        </w:rPr>
        <w:t xml:space="preserve"> Detailed Source Calculations.” Journal of Geophysical Research: Atmospheres, vol. 123, no. 5, pp. 2752–2772] // Re-Cut Justin</w:t>
      </w:r>
    </w:p>
    <w:p w14:paraId="1BE94704" w14:textId="77777777" w:rsidR="008913A0" w:rsidRPr="00641EFB" w:rsidRDefault="008913A0" w:rsidP="008913A0">
      <w:pPr>
        <w:rPr>
          <w:color w:val="000000" w:themeColor="text1"/>
          <w:u w:val="single"/>
        </w:rPr>
      </w:pPr>
      <w:r w:rsidRPr="00641EFB">
        <w:rPr>
          <w:color w:val="000000" w:themeColor="text1"/>
          <w:u w:val="single"/>
        </w:rPr>
        <w:t>To quantitatively account for</w:t>
      </w:r>
      <w:r w:rsidRPr="00641EFB">
        <w:rPr>
          <w:color w:val="000000" w:themeColor="text1"/>
          <w:sz w:val="16"/>
          <w:szCs w:val="16"/>
        </w:rPr>
        <w:t xml:space="preserve"> natural and forced </w:t>
      </w:r>
      <w:r w:rsidRPr="00641EFB">
        <w:rPr>
          <w:color w:val="000000" w:themeColor="text1"/>
          <w:u w:val="single"/>
        </w:rPr>
        <w:t>variability in the climate system, we created two ensembles</w:t>
      </w:r>
      <w:r w:rsidRPr="00641EFB">
        <w:rPr>
          <w:color w:val="000000" w:themeColor="text1"/>
          <w:sz w:val="16"/>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641EFB">
        <w:rPr>
          <w:color w:val="000000" w:themeColor="text1"/>
          <w:u w:val="single"/>
        </w:rPr>
        <w:t xml:space="preserve">These ensembles were then used to create “super ensembles” using a statistical emulator, which allows a robust statistical comparison of our simulated results with and without the carbon forcing. Our </w:t>
      </w:r>
      <w:r w:rsidRPr="00641EFB">
        <w:rPr>
          <w:color w:val="000000" w:themeColor="text1"/>
          <w:sz w:val="16"/>
          <w:szCs w:val="16"/>
        </w:rPr>
        <w:t xml:space="preserve">primary </w:t>
      </w:r>
      <w:r w:rsidRPr="00641EFB">
        <w:rPr>
          <w:color w:val="000000" w:themeColor="text1"/>
          <w:u w:val="single"/>
        </w:rPr>
        <w:t xml:space="preserve">result is </w:t>
      </w:r>
      <w:r w:rsidRPr="00641EFB">
        <w:rPr>
          <w:color w:val="000000" w:themeColor="text1"/>
          <w:sz w:val="16"/>
          <w:szCs w:val="16"/>
        </w:rPr>
        <w:t xml:space="preserve">the </w:t>
      </w:r>
      <w:r w:rsidRPr="00641EFB">
        <w:rPr>
          <w:b/>
          <w:bCs/>
          <w:color w:val="000000" w:themeColor="text1"/>
          <w:u w:val="single"/>
        </w:rPr>
        <w:t>decreased impact on global climate indices</w:t>
      </w:r>
      <w:r w:rsidRPr="00641EFB">
        <w:rPr>
          <w:color w:val="000000" w:themeColor="text1"/>
          <w:u w:val="single"/>
        </w:rPr>
        <w:t xml:space="preserve">, such as </w:t>
      </w:r>
      <w:r w:rsidRPr="00641EFB">
        <w:rPr>
          <w:color w:val="000000" w:themeColor="text1"/>
          <w:sz w:val="16"/>
          <w:szCs w:val="16"/>
        </w:rPr>
        <w:t xml:space="preserve">global average </w:t>
      </w:r>
      <w:r w:rsidRPr="00641EFB">
        <w:rPr>
          <w:color w:val="000000" w:themeColor="text1"/>
          <w:u w:val="single"/>
        </w:rPr>
        <w:t>surface temperature and precipitation</w:t>
      </w:r>
      <w:r w:rsidRPr="00641EFB">
        <w:rPr>
          <w:color w:val="000000" w:themeColor="text1"/>
          <w:sz w:val="16"/>
          <w:szCs w:val="16"/>
        </w:rPr>
        <w:t xml:space="preserve">, relative to standard scenarios considered in previous work (e.g., </w:t>
      </w:r>
      <w:proofErr w:type="spellStart"/>
      <w:r w:rsidRPr="00641EFB">
        <w:rPr>
          <w:color w:val="000000" w:themeColor="text1"/>
          <w:sz w:val="16"/>
          <w:szCs w:val="16"/>
        </w:rPr>
        <w:t>Robock</w:t>
      </w:r>
      <w:proofErr w:type="spellEnd"/>
      <w:r w:rsidRPr="00641EFB">
        <w:rPr>
          <w:color w:val="000000" w:themeColor="text1"/>
          <w:sz w:val="16"/>
          <w:szCs w:val="16"/>
        </w:rPr>
        <w:t xml:space="preserve"> et al., 2007a; </w:t>
      </w:r>
      <w:proofErr w:type="spellStart"/>
      <w:r w:rsidRPr="00641EFB">
        <w:rPr>
          <w:color w:val="000000" w:themeColor="text1"/>
          <w:sz w:val="16"/>
          <w:szCs w:val="16"/>
        </w:rPr>
        <w:t>Stenke</w:t>
      </w:r>
      <w:proofErr w:type="spellEnd"/>
      <w:r w:rsidRPr="00641EFB">
        <w:rPr>
          <w:color w:val="000000" w:themeColor="text1"/>
          <w:sz w:val="16"/>
          <w:szCs w:val="16"/>
        </w:rPr>
        <w:t xml:space="preserve"> et al., 2013; Mills et al., 2014; </w:t>
      </w:r>
      <w:proofErr w:type="spellStart"/>
      <w:r w:rsidRPr="00641EFB">
        <w:rPr>
          <w:color w:val="000000" w:themeColor="text1"/>
          <w:sz w:val="16"/>
          <w:szCs w:val="16"/>
        </w:rPr>
        <w:t>Pausata</w:t>
      </w:r>
      <w:proofErr w:type="spellEnd"/>
      <w:r w:rsidRPr="00641EFB">
        <w:rPr>
          <w:color w:val="000000" w:themeColor="text1"/>
          <w:sz w:val="16"/>
          <w:szCs w:val="16"/>
        </w:rPr>
        <w:t xml:space="preserve"> et al., 2016). </w:t>
      </w:r>
      <w:r w:rsidRPr="00641EFB">
        <w:rPr>
          <w:color w:val="000000" w:themeColor="text1"/>
          <w:u w:val="single"/>
        </w:rPr>
        <w:t xml:space="preserve">With our finding of </w:t>
      </w:r>
      <w:r w:rsidRPr="00641EFB">
        <w:rPr>
          <w:b/>
          <w:bCs/>
          <w:color w:val="000000" w:themeColor="text1"/>
          <w:u w:val="single"/>
        </w:rPr>
        <w:t>substantially less BC aerosol being lofted to stratospheric heights</w:t>
      </w:r>
      <w:r w:rsidRPr="00641EFB">
        <w:rPr>
          <w:color w:val="000000" w:themeColor="text1"/>
          <w:u w:val="single"/>
        </w:rPr>
        <w:t xml:space="preserve"> </w:t>
      </w:r>
      <w:r w:rsidRPr="00641EFB">
        <w:rPr>
          <w:color w:val="000000" w:themeColor="text1"/>
          <w:sz w:val="16"/>
          <w:szCs w:val="16"/>
        </w:rPr>
        <w:t xml:space="preserve">(e.g., over a factor of four less than in most of the scenarios considered by previous studies), </w:t>
      </w:r>
      <w:r w:rsidRPr="00641EFB">
        <w:rPr>
          <w:color w:val="000000" w:themeColor="text1"/>
          <w:u w:val="single"/>
        </w:rPr>
        <w:t>these</w:t>
      </w:r>
      <w:r w:rsidRPr="00641EFB">
        <w:rPr>
          <w:color w:val="000000" w:themeColor="text1"/>
          <w:sz w:val="16"/>
          <w:szCs w:val="16"/>
        </w:rPr>
        <w:t xml:space="preserve"> globally averaged </w:t>
      </w:r>
      <w:r w:rsidRPr="00641EFB">
        <w:rPr>
          <w:color w:val="000000" w:themeColor="text1"/>
          <w:u w:val="single"/>
        </w:rPr>
        <w:t xml:space="preserve">anomalies drop to </w:t>
      </w:r>
      <w:r w:rsidRPr="00641EFB">
        <w:rPr>
          <w:b/>
          <w:bCs/>
          <w:color w:val="000000" w:themeColor="text1"/>
          <w:u w:val="single"/>
        </w:rPr>
        <w:t xml:space="preserve">statistically insignificant levels </w:t>
      </w:r>
      <w:r w:rsidRPr="00641EFB">
        <w:rPr>
          <w:color w:val="000000" w:themeColor="text1"/>
          <w:u w:val="single"/>
        </w:rPr>
        <w:t>after the first several years</w:t>
      </w:r>
      <w:r w:rsidRPr="00641EFB">
        <w:rPr>
          <w:color w:val="000000" w:themeColor="text1"/>
          <w:sz w:val="16"/>
          <w:szCs w:val="16"/>
        </w:rPr>
        <w:t xml:space="preserve"> (Figures 14 and 16). </w:t>
      </w:r>
      <w:r w:rsidRPr="00641EFB">
        <w:rPr>
          <w:color w:val="000000" w:themeColor="text1"/>
          <w:u w:val="single"/>
        </w:rPr>
        <w:t xml:space="preserve">Our results are </w:t>
      </w:r>
      <w:r w:rsidRPr="00641EFB">
        <w:rPr>
          <w:color w:val="000000" w:themeColor="text1"/>
          <w:sz w:val="16"/>
          <w:szCs w:val="16"/>
        </w:rPr>
        <w:t xml:space="preserve">generally </w:t>
      </w:r>
      <w:r w:rsidRPr="00641EFB">
        <w:rPr>
          <w:color w:val="000000" w:themeColor="text1"/>
          <w:u w:val="single"/>
        </w:rPr>
        <w:t xml:space="preserve">comparable to </w:t>
      </w:r>
      <w:r w:rsidRPr="00641EFB">
        <w:rPr>
          <w:color w:val="000000" w:themeColor="text1"/>
          <w:sz w:val="16"/>
          <w:szCs w:val="16"/>
        </w:rPr>
        <w:t xml:space="preserve">those predicted by </w:t>
      </w:r>
      <w:r w:rsidRPr="00641EFB">
        <w:rPr>
          <w:color w:val="000000" w:themeColor="text1"/>
          <w:u w:val="single"/>
        </w:rPr>
        <w:t>other</w:t>
      </w:r>
      <w:r w:rsidRPr="00641EFB">
        <w:rPr>
          <w:color w:val="000000" w:themeColor="text1"/>
          <w:sz w:val="16"/>
          <w:szCs w:val="16"/>
        </w:rPr>
        <w:t xml:space="preserve"> </w:t>
      </w:r>
      <w:r w:rsidRPr="00641EFB">
        <w:rPr>
          <w:color w:val="000000" w:themeColor="text1"/>
          <w:u w:val="single"/>
        </w:rPr>
        <w:t xml:space="preserve">studies </w:t>
      </w:r>
      <w:r w:rsidRPr="00641EFB">
        <w:rPr>
          <w:color w:val="000000" w:themeColor="text1"/>
          <w:sz w:val="16"/>
          <w:szCs w:val="16"/>
        </w:rPr>
        <w:t xml:space="preserve">that considered exchange scenarios </w:t>
      </w:r>
      <w:r w:rsidRPr="00641EFB">
        <w:rPr>
          <w:color w:val="000000" w:themeColor="text1"/>
          <w:u w:val="single"/>
        </w:rPr>
        <w:t xml:space="preserve">in which only </w:t>
      </w:r>
      <w:r w:rsidRPr="00641EFB">
        <w:rPr>
          <w:color w:val="000000" w:themeColor="text1"/>
          <w:sz w:val="16"/>
          <w:szCs w:val="16"/>
        </w:rPr>
        <w:t xml:space="preserve">about </w:t>
      </w:r>
      <w:r w:rsidRPr="00641EFB">
        <w:rPr>
          <w:color w:val="000000" w:themeColor="text1"/>
          <w:u w:val="single"/>
        </w:rPr>
        <w:t xml:space="preserve">1 </w:t>
      </w:r>
      <w:proofErr w:type="spellStart"/>
      <w:r w:rsidRPr="00641EFB">
        <w:rPr>
          <w:color w:val="000000" w:themeColor="text1"/>
          <w:u w:val="single"/>
        </w:rPr>
        <w:t>Tg</w:t>
      </w:r>
      <w:proofErr w:type="spellEnd"/>
      <w:r w:rsidRPr="00641EFB">
        <w:rPr>
          <w:color w:val="000000" w:themeColor="text1"/>
          <w:u w:val="single"/>
        </w:rPr>
        <w:t xml:space="preserve"> of soot is emitted in the upper troposphere </w:t>
      </w:r>
      <w:r w:rsidRPr="00641EFB">
        <w:rPr>
          <w:color w:val="000000" w:themeColor="text1"/>
          <w:sz w:val="16"/>
          <w:szCs w:val="16"/>
        </w:rPr>
        <w:t>(</w:t>
      </w:r>
      <w:proofErr w:type="spellStart"/>
      <w:r w:rsidRPr="00641EFB">
        <w:rPr>
          <w:color w:val="000000" w:themeColor="text1"/>
          <w:sz w:val="16"/>
          <w:szCs w:val="16"/>
        </w:rPr>
        <w:t>Robock</w:t>
      </w:r>
      <w:proofErr w:type="spellEnd"/>
      <w:r w:rsidRPr="00641EFB">
        <w:rPr>
          <w:color w:val="000000" w:themeColor="text1"/>
          <w:sz w:val="16"/>
          <w:szCs w:val="16"/>
        </w:rPr>
        <w:t xml:space="preserve"> et al., 2007a; Mills et al., 2008; </w:t>
      </w:r>
      <w:proofErr w:type="spellStart"/>
      <w:r w:rsidRPr="00641EFB">
        <w:rPr>
          <w:color w:val="000000" w:themeColor="text1"/>
          <w:sz w:val="16"/>
          <w:szCs w:val="16"/>
        </w:rPr>
        <w:t>Stenke</w:t>
      </w:r>
      <w:proofErr w:type="spellEnd"/>
      <w:r w:rsidRPr="00641EFB">
        <w:rPr>
          <w:color w:val="000000" w:themeColor="text1"/>
          <w:sz w:val="16"/>
          <w:szCs w:val="16"/>
        </w:rPr>
        <w:t xml:space="preserv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641EFB">
        <w:rPr>
          <w:color w:val="000000" w:themeColor="text1"/>
          <w:u w:val="single"/>
        </w:rPr>
        <w:t xml:space="preserve">Historical analysis of several </w:t>
      </w:r>
      <w:r w:rsidRPr="00641EFB">
        <w:rPr>
          <w:color w:val="000000" w:themeColor="text1"/>
          <w:highlight w:val="yellow"/>
          <w:u w:val="single"/>
        </w:rPr>
        <w:t>large volcanic eruptions</w:t>
      </w:r>
      <w:r w:rsidRPr="00641EFB">
        <w:rPr>
          <w:color w:val="000000" w:themeColor="text1"/>
          <w:u w:val="single"/>
        </w:rPr>
        <w:t xml:space="preserve"> and </w:t>
      </w:r>
      <w:r w:rsidRPr="00641EFB">
        <w:rPr>
          <w:color w:val="000000" w:themeColor="text1"/>
          <w:sz w:val="16"/>
          <w:szCs w:val="16"/>
        </w:rPr>
        <w:t xml:space="preserve">a </w:t>
      </w:r>
      <w:r w:rsidRPr="00641EFB">
        <w:rPr>
          <w:color w:val="000000" w:themeColor="text1"/>
          <w:u w:val="single"/>
        </w:rPr>
        <w:t xml:space="preserve">recent </w:t>
      </w:r>
      <w:r w:rsidRPr="00641EFB">
        <w:rPr>
          <w:color w:val="000000" w:themeColor="text1"/>
          <w:sz w:val="16"/>
          <w:szCs w:val="16"/>
        </w:rPr>
        <w:t xml:space="preserve">large </w:t>
      </w:r>
      <w:r w:rsidRPr="00641EFB">
        <w:rPr>
          <w:color w:val="000000" w:themeColor="text1"/>
          <w:u w:val="single"/>
        </w:rPr>
        <w:t>fire also supports this result. For example,</w:t>
      </w:r>
      <w:r w:rsidRPr="00641EFB">
        <w:rPr>
          <w:color w:val="000000" w:themeColor="text1"/>
          <w:sz w:val="16"/>
          <w:szCs w:val="16"/>
        </w:rPr>
        <w:t xml:space="preserve"> </w:t>
      </w:r>
      <w:proofErr w:type="spellStart"/>
      <w:r w:rsidRPr="00641EFB">
        <w:rPr>
          <w:color w:val="000000" w:themeColor="text1"/>
          <w:sz w:val="16"/>
          <w:szCs w:val="16"/>
        </w:rPr>
        <w:t>Timmreck</w:t>
      </w:r>
      <w:proofErr w:type="spellEnd"/>
      <w:r w:rsidRPr="00641EFB">
        <w:rPr>
          <w:color w:val="000000" w:themeColor="text1"/>
          <w:sz w:val="16"/>
          <w:szCs w:val="16"/>
        </w:rPr>
        <w:t xml:space="preserve"> et al. (2010) claim that </w:t>
      </w:r>
      <w:r w:rsidRPr="00641EFB">
        <w:rPr>
          <w:color w:val="000000" w:themeColor="text1"/>
          <w:u w:val="single"/>
        </w:rPr>
        <w:t xml:space="preserve">nonlinear aerosol effects of the Toba Tuff eruption </w:t>
      </w:r>
      <w:r w:rsidRPr="00641EFB">
        <w:rPr>
          <w:color w:val="000000" w:themeColor="text1"/>
          <w:sz w:val="16"/>
          <w:szCs w:val="16"/>
        </w:rPr>
        <w:t xml:space="preserve">74,000 years ago </w:t>
      </w:r>
      <w:r w:rsidRPr="00641EFB">
        <w:rPr>
          <w:color w:val="000000" w:themeColor="text1"/>
          <w:u w:val="single"/>
        </w:rPr>
        <w:t xml:space="preserve">helped </w:t>
      </w:r>
      <w:r w:rsidRPr="00641EFB">
        <w:rPr>
          <w:b/>
          <w:bCs/>
          <w:color w:val="000000" w:themeColor="text1"/>
          <w:highlight w:val="yellow"/>
          <w:u w:val="single"/>
        </w:rPr>
        <w:t>limit</w:t>
      </w:r>
      <w:r w:rsidRPr="00641EFB">
        <w:rPr>
          <w:b/>
          <w:bCs/>
          <w:color w:val="000000" w:themeColor="text1"/>
          <w:u w:val="single"/>
        </w:rPr>
        <w:t xml:space="preserve"> significant global </w:t>
      </w:r>
      <w:r w:rsidRPr="00641EFB">
        <w:rPr>
          <w:b/>
          <w:bCs/>
          <w:color w:val="000000" w:themeColor="text1"/>
          <w:highlight w:val="yellow"/>
          <w:u w:val="single"/>
        </w:rPr>
        <w:t>cooling</w:t>
      </w:r>
      <w:r w:rsidRPr="00641EFB">
        <w:rPr>
          <w:color w:val="000000" w:themeColor="text1"/>
          <w:u w:val="single"/>
        </w:rPr>
        <w:t xml:space="preserve"> impacts </w:t>
      </w:r>
      <w:r w:rsidRPr="00641EFB">
        <w:rPr>
          <w:color w:val="000000" w:themeColor="text1"/>
          <w:highlight w:val="yellow"/>
          <w:u w:val="single"/>
        </w:rPr>
        <w:t xml:space="preserve">to a </w:t>
      </w:r>
      <w:r w:rsidRPr="00641EFB">
        <w:rPr>
          <w:b/>
          <w:bCs/>
          <w:color w:val="000000" w:themeColor="text1"/>
          <w:highlight w:val="yellow"/>
          <w:u w:val="single"/>
        </w:rPr>
        <w:t>two-year</w:t>
      </w:r>
      <w:r w:rsidRPr="00641EFB">
        <w:rPr>
          <w:b/>
          <w:bCs/>
          <w:color w:val="000000" w:themeColor="text1"/>
          <w:u w:val="single"/>
        </w:rPr>
        <w:t xml:space="preserve"> </w:t>
      </w:r>
      <w:proofErr w:type="gramStart"/>
      <w:r w:rsidRPr="00641EFB">
        <w:rPr>
          <w:b/>
          <w:bCs/>
          <w:color w:val="000000" w:themeColor="text1"/>
          <w:u w:val="single"/>
        </w:rPr>
        <w:t xml:space="preserve">time </w:t>
      </w:r>
      <w:r w:rsidRPr="00641EFB">
        <w:rPr>
          <w:b/>
          <w:bCs/>
          <w:color w:val="000000" w:themeColor="text1"/>
          <w:highlight w:val="yellow"/>
          <w:u w:val="single"/>
        </w:rPr>
        <w:t>period</w:t>
      </w:r>
      <w:proofErr w:type="gramEnd"/>
      <w:r w:rsidRPr="00641EFB">
        <w:rPr>
          <w:color w:val="000000" w:themeColor="text1"/>
          <w:u w:val="single"/>
        </w:rPr>
        <w:t xml:space="preserve"> and that any cooling beyond this time period could be due to other effects</w:t>
      </w:r>
      <w:r w:rsidRPr="00641EFB">
        <w:rPr>
          <w:color w:val="000000" w:themeColor="text1"/>
          <w:sz w:val="16"/>
          <w:szCs w:val="16"/>
        </w:rPr>
        <w:t xml:space="preserve">. It should be noted that </w:t>
      </w:r>
      <w:r w:rsidRPr="00641EFB">
        <w:rPr>
          <w:color w:val="000000" w:themeColor="text1"/>
          <w:u w:val="single"/>
        </w:rPr>
        <w:t xml:space="preserve">this eruption was estimated to have produced </w:t>
      </w:r>
      <w:r w:rsidRPr="00641EFB">
        <w:rPr>
          <w:b/>
          <w:bCs/>
          <w:color w:val="000000" w:themeColor="text1"/>
          <w:u w:val="single"/>
        </w:rPr>
        <w:t xml:space="preserve">106 </w:t>
      </w:r>
      <w:proofErr w:type="spellStart"/>
      <w:r w:rsidRPr="00641EFB">
        <w:rPr>
          <w:b/>
          <w:bCs/>
          <w:color w:val="000000" w:themeColor="text1"/>
          <w:u w:val="single"/>
        </w:rPr>
        <w:t>Tg</w:t>
      </w:r>
      <w:proofErr w:type="spellEnd"/>
      <w:r w:rsidRPr="00641EFB">
        <w:rPr>
          <w:b/>
          <w:bCs/>
          <w:color w:val="000000" w:themeColor="text1"/>
          <w:u w:val="single"/>
        </w:rPr>
        <w:t xml:space="preserve"> </w:t>
      </w:r>
      <w:r w:rsidRPr="00641EFB">
        <w:rPr>
          <w:color w:val="000000" w:themeColor="text1"/>
          <w:u w:val="single"/>
        </w:rPr>
        <w:t xml:space="preserve">of ash </w:t>
      </w:r>
      <w:r w:rsidRPr="00641EFB">
        <w:rPr>
          <w:color w:val="000000" w:themeColor="text1"/>
          <w:sz w:val="16"/>
          <w:szCs w:val="16"/>
        </w:rPr>
        <w:t xml:space="preserve">and comparable amounts of other gases, such as sulfur dioxide (SO2), </w:t>
      </w:r>
      <w:r w:rsidRPr="00641EFB">
        <w:rPr>
          <w:color w:val="000000" w:themeColor="text1"/>
          <w:u w:val="single"/>
        </w:rPr>
        <w:t xml:space="preserve">while the estimated amount of soot produced by a </w:t>
      </w:r>
      <w:r w:rsidRPr="00641EFB">
        <w:rPr>
          <w:color w:val="000000" w:themeColor="text1"/>
          <w:highlight w:val="yellow"/>
          <w:u w:val="single"/>
        </w:rPr>
        <w:t>regional exchange</w:t>
      </w:r>
      <w:r w:rsidRPr="00641EFB">
        <w:rPr>
          <w:color w:val="000000" w:themeColor="text1"/>
          <w:u w:val="single"/>
        </w:rPr>
        <w:t xml:space="preserve"> is on the order of </w:t>
      </w:r>
      <w:r w:rsidRPr="00641EFB">
        <w:rPr>
          <w:b/>
          <w:bCs/>
          <w:color w:val="000000" w:themeColor="text1"/>
          <w:u w:val="single"/>
        </w:rPr>
        <w:t xml:space="preserve">10 </w:t>
      </w:r>
      <w:proofErr w:type="spellStart"/>
      <w:r w:rsidRPr="00641EFB">
        <w:rPr>
          <w:b/>
          <w:bCs/>
          <w:color w:val="000000" w:themeColor="text1"/>
          <w:u w:val="single"/>
        </w:rPr>
        <w:t>Tg</w:t>
      </w:r>
      <w:proofErr w:type="spellEnd"/>
      <w:r w:rsidRPr="00641EFB">
        <w:rPr>
          <w:color w:val="000000" w:themeColor="text1"/>
          <w:u w:val="single"/>
        </w:rPr>
        <w:t xml:space="preserve">, or </w:t>
      </w:r>
      <w:r w:rsidRPr="00641EFB">
        <w:rPr>
          <w:b/>
          <w:bCs/>
          <w:color w:val="000000" w:themeColor="text1"/>
          <w:highlight w:val="yellow"/>
          <w:u w:val="single"/>
        </w:rPr>
        <w:t>5 orders</w:t>
      </w:r>
      <w:r w:rsidRPr="00641EFB">
        <w:rPr>
          <w:b/>
          <w:bCs/>
          <w:color w:val="000000" w:themeColor="text1"/>
          <w:u w:val="single"/>
        </w:rPr>
        <w:t xml:space="preserve"> of magnitude </w:t>
      </w:r>
      <w:r w:rsidRPr="00641EFB">
        <w:rPr>
          <w:b/>
          <w:bCs/>
          <w:color w:val="000000" w:themeColor="text1"/>
          <w:highlight w:val="yellow"/>
          <w:u w:val="single"/>
        </w:rPr>
        <w:t>smaller</w:t>
      </w:r>
      <w:r w:rsidRPr="00641EFB">
        <w:rPr>
          <w:b/>
          <w:bCs/>
          <w:color w:val="000000" w:themeColor="text1"/>
          <w:u w:val="single"/>
        </w:rPr>
        <w:t xml:space="preserve"> than the ash</w:t>
      </w:r>
      <w:r w:rsidRPr="00641EFB">
        <w:rPr>
          <w:color w:val="000000" w:themeColor="text1"/>
          <w:sz w:val="16"/>
          <w:szCs w:val="16"/>
        </w:rPr>
        <w:t xml:space="preserve"> (not including gases) </w:t>
      </w:r>
      <w:r w:rsidRPr="00641EFB">
        <w:rPr>
          <w:b/>
          <w:bCs/>
          <w:color w:val="000000" w:themeColor="text1"/>
          <w:u w:val="single"/>
        </w:rPr>
        <w:t>produced by the Toba eruption</w:t>
      </w:r>
      <w:r w:rsidRPr="00641EFB">
        <w:rPr>
          <w:color w:val="000000" w:themeColor="text1"/>
          <w:u w:val="single"/>
        </w:rPr>
        <w:t xml:space="preserve">. </w:t>
      </w:r>
      <w:r w:rsidRPr="00641EFB">
        <w:rPr>
          <w:color w:val="000000" w:themeColor="text1"/>
          <w:sz w:val="16"/>
          <w:szCs w:val="16"/>
        </w:rPr>
        <w:t xml:space="preserve">Noting that a nuclear exchange is not identical to volcanic events, it has been asserted that </w:t>
      </w:r>
      <w:r w:rsidRPr="00641EFB">
        <w:rPr>
          <w:color w:val="000000" w:themeColor="text1"/>
          <w:u w:val="single"/>
        </w:rPr>
        <w:t>BC particles produced by fires</w:t>
      </w:r>
      <w:r w:rsidRPr="00641EFB">
        <w:rPr>
          <w:color w:val="000000" w:themeColor="text1"/>
          <w:sz w:val="16"/>
          <w:szCs w:val="16"/>
        </w:rPr>
        <w:t xml:space="preserve"> should </w:t>
      </w:r>
      <w:r w:rsidRPr="00641EFB">
        <w:rPr>
          <w:color w:val="000000" w:themeColor="text1"/>
          <w:u w:val="single"/>
        </w:rPr>
        <w:t xml:space="preserve">have a </w:t>
      </w:r>
      <w:r w:rsidRPr="00641EFB">
        <w:rPr>
          <w:b/>
          <w:bCs/>
          <w:color w:val="000000" w:themeColor="text1"/>
          <w:u w:val="single"/>
        </w:rPr>
        <w:t>greater impact on</w:t>
      </w:r>
      <w:r w:rsidRPr="00641EFB">
        <w:rPr>
          <w:b/>
          <w:bCs/>
          <w:color w:val="000000" w:themeColor="text1"/>
          <w:sz w:val="16"/>
          <w:szCs w:val="16"/>
        </w:rPr>
        <w:t xml:space="preserve"> </w:t>
      </w:r>
      <w:r w:rsidRPr="00641EFB">
        <w:rPr>
          <w:b/>
          <w:bCs/>
          <w:color w:val="000000" w:themeColor="text1"/>
          <w:u w:val="single"/>
        </w:rPr>
        <w:t>absorbing solar radiation</w:t>
      </w:r>
      <w:r w:rsidRPr="00641EFB">
        <w:rPr>
          <w:b/>
          <w:bCs/>
          <w:color w:val="000000" w:themeColor="text1"/>
          <w:sz w:val="16"/>
          <w:szCs w:val="16"/>
        </w:rPr>
        <w:t xml:space="preserve"> </w:t>
      </w:r>
      <w:r w:rsidRPr="00641EFB">
        <w:rPr>
          <w:color w:val="000000" w:themeColor="text1"/>
          <w:u w:val="single"/>
        </w:rPr>
        <w:t>than</w:t>
      </w:r>
      <w:r w:rsidRPr="00641EFB">
        <w:rPr>
          <w:color w:val="000000" w:themeColor="text1"/>
          <w:sz w:val="16"/>
          <w:szCs w:val="16"/>
        </w:rPr>
        <w:t xml:space="preserve"> even </w:t>
      </w:r>
      <w:r w:rsidRPr="00641EFB">
        <w:rPr>
          <w:color w:val="000000" w:themeColor="text1"/>
          <w:u w:val="single"/>
        </w:rPr>
        <w:t>has</w:t>
      </w:r>
      <w:r w:rsidRPr="00641EFB">
        <w:rPr>
          <w:color w:val="000000" w:themeColor="text1"/>
          <w:sz w:val="16"/>
          <w:szCs w:val="16"/>
        </w:rPr>
        <w:t xml:space="preserve"> the </w:t>
      </w:r>
      <w:r w:rsidRPr="00641EFB">
        <w:rPr>
          <w:color w:val="000000" w:themeColor="text1"/>
          <w:u w:val="single"/>
        </w:rPr>
        <w:t>significantly larger amounts of ash</w:t>
      </w:r>
      <w:r w:rsidRPr="00641EFB">
        <w:rPr>
          <w:color w:val="000000" w:themeColor="text1"/>
          <w:sz w:val="16"/>
          <w:szCs w:val="16"/>
        </w:rPr>
        <w:t xml:space="preserve"> and various gases </w:t>
      </w:r>
      <w:r w:rsidRPr="00641EFB">
        <w:rPr>
          <w:color w:val="000000" w:themeColor="text1"/>
          <w:u w:val="single"/>
        </w:rPr>
        <w:t>produced by large eruptions</w:t>
      </w:r>
      <w:r w:rsidRPr="00641EFB">
        <w:rPr>
          <w:color w:val="000000" w:themeColor="text1"/>
          <w:sz w:val="16"/>
          <w:szCs w:val="16"/>
        </w:rPr>
        <w:t xml:space="preserve"> (e.g., </w:t>
      </w:r>
      <w:proofErr w:type="spellStart"/>
      <w:r w:rsidRPr="00641EFB">
        <w:rPr>
          <w:color w:val="000000" w:themeColor="text1"/>
          <w:sz w:val="16"/>
          <w:szCs w:val="16"/>
        </w:rPr>
        <w:t>Robock</w:t>
      </w:r>
      <w:proofErr w:type="spellEnd"/>
      <w:r w:rsidRPr="00641EFB">
        <w:rPr>
          <w:color w:val="000000" w:themeColor="text1"/>
          <w:sz w:val="16"/>
          <w:szCs w:val="16"/>
        </w:rPr>
        <w:t xml:space="preserve"> and Toon 2010). Likewise, </w:t>
      </w:r>
      <w:r w:rsidRPr="00641EFB">
        <w:rPr>
          <w:color w:val="000000" w:themeColor="text1"/>
          <w:u w:val="single"/>
        </w:rPr>
        <w:t>recent work in analyzing BC emissions</w:t>
      </w:r>
      <w:r w:rsidRPr="00641EFB">
        <w:rPr>
          <w:color w:val="000000" w:themeColor="text1"/>
          <w:sz w:val="16"/>
          <w:szCs w:val="16"/>
        </w:rPr>
        <w:t xml:space="preserve"> </w:t>
      </w:r>
      <w:r w:rsidRPr="00641EFB">
        <w:rPr>
          <w:color w:val="000000" w:themeColor="text1"/>
          <w:u w:val="single"/>
        </w:rPr>
        <w:t xml:space="preserve">from </w:t>
      </w:r>
      <w:r w:rsidRPr="00641EFB">
        <w:rPr>
          <w:color w:val="000000" w:themeColor="text1"/>
          <w:highlight w:val="yellow"/>
          <w:u w:val="single"/>
        </w:rPr>
        <w:t>large fires</w:t>
      </w:r>
      <w:r w:rsidRPr="00641EFB">
        <w:rPr>
          <w:color w:val="000000" w:themeColor="text1"/>
          <w:u w:val="single"/>
        </w:rPr>
        <w:t xml:space="preserve"> suggests that</w:t>
      </w:r>
      <w:r w:rsidRPr="00641EFB">
        <w:rPr>
          <w:color w:val="000000" w:themeColor="text1"/>
          <w:sz w:val="16"/>
          <w:szCs w:val="16"/>
        </w:rPr>
        <w:t xml:space="preserve"> in such fires, </w:t>
      </w:r>
      <w:proofErr w:type="gramStart"/>
      <w:r w:rsidRPr="00641EFB">
        <w:rPr>
          <w:color w:val="000000" w:themeColor="text1"/>
          <w:u w:val="single"/>
        </w:rPr>
        <w:t>similar to</w:t>
      </w:r>
      <w:proofErr w:type="gramEnd"/>
      <w:r w:rsidRPr="00641EFB">
        <w:rPr>
          <w:color w:val="000000" w:themeColor="text1"/>
          <w:u w:val="single"/>
        </w:rPr>
        <w:t xml:space="preserve"> large volcanic eruptions, </w:t>
      </w:r>
      <w:r w:rsidRPr="00641EFB">
        <w:rPr>
          <w:b/>
          <w:bCs/>
          <w:color w:val="000000" w:themeColor="text1"/>
          <w:highlight w:val="yellow"/>
          <w:u w:val="single"/>
        </w:rPr>
        <w:t>coating</w:t>
      </w:r>
      <w:r w:rsidRPr="00641EFB">
        <w:rPr>
          <w:b/>
          <w:bCs/>
          <w:color w:val="000000" w:themeColor="text1"/>
          <w:u w:val="single"/>
        </w:rPr>
        <w:t xml:space="preserve"> of </w:t>
      </w:r>
      <w:r w:rsidRPr="00641EFB">
        <w:rPr>
          <w:b/>
          <w:bCs/>
          <w:color w:val="000000" w:themeColor="text1"/>
          <w:highlight w:val="yellow"/>
          <w:u w:val="single"/>
        </w:rPr>
        <w:t>soot particles</w:t>
      </w:r>
      <w:r w:rsidRPr="00641EFB">
        <w:rPr>
          <w:b/>
          <w:bCs/>
          <w:color w:val="000000" w:themeColor="text1"/>
          <w:u w:val="single"/>
        </w:rPr>
        <w:t xml:space="preserve"> with other particles</w:t>
      </w:r>
      <w:r w:rsidRPr="00641EFB">
        <w:rPr>
          <w:color w:val="000000" w:themeColor="text1"/>
          <w:sz w:val="16"/>
          <w:szCs w:val="16"/>
        </w:rPr>
        <w:t xml:space="preserve"> in convective eddies </w:t>
      </w:r>
      <w:r w:rsidRPr="00641EFB">
        <w:rPr>
          <w:b/>
          <w:bCs/>
          <w:color w:val="000000" w:themeColor="text1"/>
          <w:u w:val="single"/>
        </w:rPr>
        <w:t xml:space="preserve">tends to </w:t>
      </w:r>
      <w:r w:rsidRPr="00641EFB">
        <w:rPr>
          <w:b/>
          <w:bCs/>
          <w:color w:val="000000" w:themeColor="text1"/>
          <w:highlight w:val="yellow"/>
          <w:u w:val="single"/>
        </w:rPr>
        <w:t>increase</w:t>
      </w:r>
      <w:r w:rsidRPr="00641EFB">
        <w:rPr>
          <w:b/>
          <w:bCs/>
          <w:color w:val="000000" w:themeColor="text1"/>
          <w:u w:val="single"/>
        </w:rPr>
        <w:t xml:space="preserve"> their </w:t>
      </w:r>
      <w:r w:rsidRPr="00641EFB">
        <w:rPr>
          <w:b/>
          <w:bCs/>
          <w:color w:val="000000" w:themeColor="text1"/>
          <w:highlight w:val="yellow"/>
          <w:u w:val="single"/>
        </w:rPr>
        <w:t>size and</w:t>
      </w:r>
      <w:r w:rsidRPr="00641EFB">
        <w:rPr>
          <w:b/>
          <w:bCs/>
          <w:color w:val="000000" w:themeColor="text1"/>
          <w:u w:val="single"/>
        </w:rPr>
        <w:t xml:space="preserve"> hence increase their subsequent </w:t>
      </w:r>
      <w:r w:rsidRPr="00641EFB">
        <w:rPr>
          <w:b/>
          <w:bCs/>
          <w:color w:val="000000" w:themeColor="text1"/>
          <w:highlight w:val="yellow"/>
          <w:u w:val="single"/>
        </w:rPr>
        <w:t>rainout</w:t>
      </w:r>
      <w:r w:rsidRPr="00641EFB">
        <w:rPr>
          <w:color w:val="000000" w:themeColor="text1"/>
          <w:sz w:val="16"/>
          <w:szCs w:val="16"/>
        </w:rPr>
        <w:t xml:space="preserve"> (China et al., 2013) </w:t>
      </w:r>
      <w:r w:rsidRPr="00641EFB">
        <w:rPr>
          <w:color w:val="000000" w:themeColor="text1"/>
          <w:highlight w:val="yellow"/>
          <w:u w:val="single"/>
        </w:rPr>
        <w:t>before they</w:t>
      </w:r>
      <w:r w:rsidRPr="00641EFB">
        <w:rPr>
          <w:color w:val="000000" w:themeColor="text1"/>
          <w:u w:val="single"/>
        </w:rPr>
        <w:t xml:space="preserve"> can </w:t>
      </w:r>
      <w:r w:rsidRPr="00641EFB">
        <w:rPr>
          <w:color w:val="000000" w:themeColor="text1"/>
          <w:highlight w:val="yellow"/>
          <w:u w:val="single"/>
        </w:rPr>
        <w:t>reach the stratosphere</w:t>
      </w:r>
      <w:r w:rsidRPr="00641EFB">
        <w:rPr>
          <w:color w:val="000000" w:themeColor="text1"/>
          <w:sz w:val="16"/>
          <w:szCs w:val="16"/>
        </w:rPr>
        <w:t xml:space="preserve">. </w:t>
      </w:r>
      <w:r w:rsidRPr="00641EFB">
        <w:rPr>
          <w:color w:val="000000" w:themeColor="text1"/>
          <w:sz w:val="16"/>
          <w:szCs w:val="16"/>
        </w:rPr>
        <w:lastRenderedPageBreak/>
        <w:t xml:space="preserve">In fact, the recent study of </w:t>
      </w:r>
      <w:proofErr w:type="spellStart"/>
      <w:r w:rsidRPr="00641EFB">
        <w:rPr>
          <w:color w:val="000000" w:themeColor="text1"/>
          <w:sz w:val="16"/>
          <w:szCs w:val="16"/>
        </w:rPr>
        <w:t>Pausata</w:t>
      </w:r>
      <w:proofErr w:type="spellEnd"/>
      <w:r w:rsidRPr="00641EFB">
        <w:rPr>
          <w:color w:val="000000" w:themeColor="text1"/>
          <w:sz w:val="16"/>
          <w:szCs w:val="16"/>
        </w:rPr>
        <w:t xml:space="preserve"> et al. (2016) found that </w:t>
      </w:r>
      <w:r w:rsidRPr="00641EFB">
        <w:rPr>
          <w:color w:val="000000" w:themeColor="text1"/>
          <w:u w:val="single"/>
        </w:rPr>
        <w:t>growth of BC aerosol via coagulation with organic carbon significantly reduce the particles’ lifetime in the atmosphere</w:t>
      </w:r>
    </w:p>
    <w:p w14:paraId="1BEC56BF" w14:textId="03385A4B" w:rsidR="002C419F" w:rsidRPr="002C419F" w:rsidRDefault="002C419F" w:rsidP="002C419F">
      <w:pPr>
        <w:pStyle w:val="Heading4"/>
      </w:pPr>
    </w:p>
    <w:p w14:paraId="6AF55281" w14:textId="6EAC03F4" w:rsidR="002C419F" w:rsidRDefault="002C419F" w:rsidP="002C419F">
      <w:pPr>
        <w:pStyle w:val="Heading2"/>
      </w:pPr>
      <w:r>
        <w:lastRenderedPageBreak/>
        <w:t>3</w:t>
      </w:r>
    </w:p>
    <w:p w14:paraId="381F04B4" w14:textId="48297EF9" w:rsidR="002C419F" w:rsidRDefault="002C419F" w:rsidP="002C419F">
      <w:pPr>
        <w:pStyle w:val="Heading4"/>
      </w:pPr>
      <w:r>
        <w:t xml:space="preserve">Interpretation: The Affirmative cant specify </w:t>
      </w:r>
    </w:p>
    <w:p w14:paraId="1904412A" w14:textId="77777777" w:rsidR="002C419F" w:rsidRDefault="002C419F" w:rsidP="002C419F">
      <w:pPr>
        <w:pStyle w:val="Heading4"/>
      </w:pPr>
      <w:r>
        <w:t>Violation: they did</w:t>
      </w:r>
    </w:p>
    <w:p w14:paraId="53449E94" w14:textId="77777777" w:rsidR="002C419F" w:rsidRDefault="002C419F" w:rsidP="002C419F">
      <w:pPr>
        <w:pStyle w:val="Heading4"/>
      </w:pPr>
      <w:r>
        <w:t xml:space="preserve">Standards: </w:t>
      </w:r>
    </w:p>
    <w:p w14:paraId="0A84880F" w14:textId="77777777" w:rsidR="002C419F" w:rsidRDefault="002C419F" w:rsidP="002C419F">
      <w:pPr>
        <w:pStyle w:val="Heading4"/>
      </w:pPr>
    </w:p>
    <w:p w14:paraId="19645755" w14:textId="77777777" w:rsidR="002C419F" w:rsidRDefault="002C419F" w:rsidP="002C419F">
      <w:pPr>
        <w:pStyle w:val="Heading4"/>
        <w:numPr>
          <w:ilvl w:val="0"/>
          <w:numId w:val="12"/>
        </w:numPr>
        <w:tabs>
          <w:tab w:val="num" w:pos="360"/>
        </w:tabs>
        <w:ind w:left="0" w:firstLine="0"/>
      </w:pPr>
      <w:r>
        <w:t xml:space="preserve">Ground: The </w:t>
      </w:r>
      <w:proofErr w:type="spellStart"/>
      <w:r>
        <w:t>Aff</w:t>
      </w:r>
      <w:proofErr w:type="spellEnd"/>
      <w:r>
        <w:t xml:space="preserve"> specificizing ____ kills my ability to get ground. </w:t>
      </w:r>
      <w:proofErr w:type="gramStart"/>
      <w:r>
        <w:t>i.e.</w:t>
      </w:r>
      <w:proofErr w:type="gramEnd"/>
      <w:r>
        <w:t xml:space="preserve"> if I read a Doctors DA, they can just say that they do not defend that. o/w into Strat skew because they can spec out of my </w:t>
      </w:r>
      <w:proofErr w:type="spellStart"/>
      <w:r>
        <w:t>strats</w:t>
      </w:r>
      <w:proofErr w:type="spellEnd"/>
      <w:r>
        <w:t xml:space="preserve"> in the same way</w:t>
      </w:r>
    </w:p>
    <w:p w14:paraId="39770DFA" w14:textId="77777777" w:rsidR="002C419F" w:rsidRDefault="002C419F" w:rsidP="002C419F">
      <w:pPr>
        <w:pStyle w:val="Heading4"/>
        <w:numPr>
          <w:ilvl w:val="0"/>
          <w:numId w:val="12"/>
        </w:numPr>
        <w:tabs>
          <w:tab w:val="num" w:pos="360"/>
        </w:tabs>
        <w:ind w:left="0" w:firstLine="0"/>
      </w:pPr>
      <w:r>
        <w:t>Limits: Specification explodes limits because you can spec infinite number of jobs and AFFS which leads infinite abuse and o/w) Cherry Picking - you can do a trivially true AFF which explodes my ability to win b) I can’t have any stasis point of my being able to predict it, so I cannot engage links into Prep skew) I cannot prep for something I cannot predict, which kills all my prep, while they had two months too.</w:t>
      </w:r>
    </w:p>
    <w:p w14:paraId="27600F35" w14:textId="77777777" w:rsidR="002C419F" w:rsidRPr="00144ACE" w:rsidRDefault="002C419F" w:rsidP="002C419F">
      <w:pPr>
        <w:pStyle w:val="Heading4"/>
        <w:numPr>
          <w:ilvl w:val="0"/>
          <w:numId w:val="12"/>
        </w:numPr>
        <w:tabs>
          <w:tab w:val="num" w:pos="360"/>
        </w:tabs>
        <w:ind w:left="0" w:firstLine="0"/>
      </w:pPr>
      <w:r>
        <w:t xml:space="preserve">Breath v Death:  Talking about specifically ________ kills all ability to talk about the general amount of worker which is what the topic focuses on. </w:t>
      </w:r>
      <w:proofErr w:type="spellStart"/>
      <w:r>
        <w:t>i.e</w:t>
      </w:r>
      <w:proofErr w:type="spellEnd"/>
      <w:r>
        <w:t xml:space="preserve"> It is more important for everyone to know about how to get many different jobs rather than how to be a teacher</w:t>
      </w:r>
    </w:p>
    <w:p w14:paraId="2B34207F" w14:textId="77777777" w:rsidR="002C419F" w:rsidRPr="00C32F28" w:rsidRDefault="002C419F" w:rsidP="002C419F">
      <w:pPr>
        <w:spacing w:before="40" w:after="0" w:line="240" w:lineRule="auto"/>
        <w:outlineLvl w:val="3"/>
        <w:rPr>
          <w:rFonts w:ascii="Times New Roman" w:eastAsia="Times New Roman" w:hAnsi="Times New Roman" w:cs="Times New Roman"/>
          <w:b/>
          <w:bCs/>
          <w:sz w:val="24"/>
        </w:rPr>
      </w:pPr>
      <w:r w:rsidRPr="00C32F28">
        <w:rPr>
          <w:rFonts w:eastAsia="Times New Roman" w:cs="Calibri"/>
          <w:b/>
          <w:bCs/>
          <w:color w:val="000000"/>
          <w:sz w:val="26"/>
          <w:szCs w:val="26"/>
        </w:rPr>
        <w:t>Drop the debater – a] deter future abuse and b] set better norms.</w:t>
      </w:r>
    </w:p>
    <w:p w14:paraId="09CF837A" w14:textId="77777777" w:rsidR="002C419F" w:rsidRDefault="002C419F" w:rsidP="002C419F">
      <w:pPr>
        <w:spacing w:before="40" w:after="0" w:line="240" w:lineRule="auto"/>
        <w:outlineLvl w:val="3"/>
        <w:rPr>
          <w:rFonts w:eastAsia="Times New Roman" w:cs="Calibri"/>
          <w:b/>
          <w:bCs/>
          <w:color w:val="000000"/>
          <w:sz w:val="26"/>
          <w:szCs w:val="26"/>
        </w:rPr>
      </w:pPr>
      <w:r w:rsidRPr="00C32F28">
        <w:rPr>
          <w:rFonts w:eastAsia="Times New Roman" w:cs="Calibri"/>
          <w:b/>
          <w:bCs/>
          <w:color w:val="000000"/>
          <w:sz w:val="26"/>
          <w:szCs w:val="26"/>
        </w:rPr>
        <w:t xml:space="preserve">Competing </w:t>
      </w:r>
      <w:proofErr w:type="spellStart"/>
      <w:r w:rsidRPr="00C32F28">
        <w:rPr>
          <w:rFonts w:eastAsia="Times New Roman" w:cs="Calibri"/>
          <w:b/>
          <w:bCs/>
          <w:color w:val="000000"/>
          <w:sz w:val="26"/>
          <w:szCs w:val="26"/>
        </w:rPr>
        <w:t>interps</w:t>
      </w:r>
      <w:proofErr w:type="spellEnd"/>
      <w:r w:rsidRPr="00C32F28">
        <w:rPr>
          <w:rFonts w:eastAsia="Times New Roman" w:cs="Calibri"/>
          <w:b/>
          <w:bCs/>
          <w:color w:val="000000"/>
          <w:sz w:val="26"/>
          <w:szCs w:val="26"/>
        </w:rPr>
        <w:t xml:space="preserve"> – a] reasonability is arbitrary and encourages judge intervention since there’s no clear norm b] it creates a race to the top where we create the best possible norms for debate.</w:t>
      </w:r>
    </w:p>
    <w:p w14:paraId="78F3A2E7" w14:textId="77777777" w:rsidR="002C419F" w:rsidRPr="00391FD3" w:rsidRDefault="002C419F" w:rsidP="002C419F">
      <w:pPr>
        <w:pStyle w:val="Heading4"/>
        <w:rPr>
          <w:rFonts w:ascii="Times New Roman" w:eastAsia="Times New Roman" w:hAnsi="Times New Roman" w:cs="Times New Roman"/>
          <w:sz w:val="24"/>
        </w:rPr>
      </w:pPr>
      <w:r w:rsidRPr="00DB5274">
        <w:rPr>
          <w:shd w:val="clear" w:color="auto" w:fill="FFFFFF"/>
        </w:rPr>
        <w:t>No RVI’s –</w:t>
      </w:r>
    </w:p>
    <w:p w14:paraId="35BD71FA" w14:textId="77777777" w:rsidR="002C419F" w:rsidRPr="00DB5274" w:rsidRDefault="002C419F" w:rsidP="002C419F">
      <w:pPr>
        <w:pStyle w:val="Heading4"/>
        <w:rPr>
          <w:rFonts w:ascii="Times New Roman" w:hAnsi="Times New Roman" w:cs="Times New Roman"/>
        </w:rPr>
      </w:pPr>
      <w:r w:rsidRPr="00DB5274">
        <w:rPr>
          <w:shd w:val="clear" w:color="auto" w:fill="FFFFFF"/>
        </w:rPr>
        <w:t xml:space="preserve">(a) creates a chilling effect – </w:t>
      </w:r>
      <w:proofErr w:type="spellStart"/>
      <w:r w:rsidRPr="00DB5274">
        <w:rPr>
          <w:shd w:val="clear" w:color="auto" w:fill="FFFFFF"/>
        </w:rPr>
        <w:t>aff</w:t>
      </w:r>
      <w:proofErr w:type="spellEnd"/>
      <w:r w:rsidRPr="00DB5274">
        <w:rPr>
          <w:shd w:val="clear" w:color="auto" w:fill="FFFFFF"/>
        </w:rPr>
        <w:t xml:space="preserve"> is dangerous on theory because they get to prep a long </w:t>
      </w:r>
      <w:proofErr w:type="spellStart"/>
      <w:r w:rsidRPr="00DB5274">
        <w:rPr>
          <w:shd w:val="clear" w:color="auto" w:fill="FFFFFF"/>
        </w:rPr>
        <w:t>counterinterp</w:t>
      </w:r>
      <w:proofErr w:type="spellEnd"/>
      <w:r w:rsidRPr="00DB5274">
        <w:rPr>
          <w:shd w:val="clear" w:color="auto" w:fill="FFFFFF"/>
        </w:rPr>
        <w:t xml:space="preserve"> in the 1ar and then get the 2ar to collapse, weigh, and contextualize - negs would always be </w:t>
      </w:r>
      <w:proofErr w:type="spellStart"/>
      <w:r w:rsidRPr="00DB5274">
        <w:rPr>
          <w:shd w:val="clear" w:color="auto" w:fill="FFFFFF"/>
        </w:rPr>
        <w:t>disincentived</w:t>
      </w:r>
      <w:proofErr w:type="spellEnd"/>
      <w:r w:rsidRPr="00DB5274">
        <w:rPr>
          <w:shd w:val="clear" w:color="auto" w:fill="FFFFFF"/>
        </w:rPr>
        <w:t xml:space="preserve"> from reading theory against good theory debaters which leads to infinite abuse so it outweighs time skew(b) they’re illogical - “I’m fair vote for me” doesn’t make any sense - you </w:t>
      </w:r>
      <w:proofErr w:type="spellStart"/>
      <w:r w:rsidRPr="00DB5274">
        <w:rPr>
          <w:shd w:val="clear" w:color="auto" w:fill="FFFFFF"/>
        </w:rPr>
        <w:t>dont</w:t>
      </w:r>
      <w:proofErr w:type="spellEnd"/>
      <w:r w:rsidRPr="00DB5274">
        <w:rPr>
          <w:shd w:val="clear" w:color="auto" w:fill="FFFFFF"/>
        </w:rPr>
        <w:t xml:space="preserve"> win for meeting </w:t>
      </w:r>
      <w:proofErr w:type="spellStart"/>
      <w:r w:rsidRPr="00DB5274">
        <w:rPr>
          <w:shd w:val="clear" w:color="auto" w:fill="FFFFFF"/>
        </w:rPr>
        <w:t>ur</w:t>
      </w:r>
      <w:proofErr w:type="spellEnd"/>
      <w:r w:rsidRPr="00DB5274">
        <w:rPr>
          <w:shd w:val="clear" w:color="auto" w:fill="FFFFFF"/>
        </w:rPr>
        <w:t xml:space="preserve"> burden of being fair - logic comes first on theory since all </w:t>
      </w:r>
      <w:proofErr w:type="spellStart"/>
      <w:r w:rsidRPr="00DB5274">
        <w:rPr>
          <w:shd w:val="clear" w:color="auto" w:fill="FFFFFF"/>
        </w:rPr>
        <w:t>args</w:t>
      </w:r>
      <w:proofErr w:type="spellEnd"/>
      <w:r w:rsidRPr="00DB5274">
        <w:rPr>
          <w:shd w:val="clear" w:color="auto" w:fill="FFFFFF"/>
        </w:rPr>
        <w:t xml:space="preserve"> need to make sense in order to be evaluable. </w:t>
      </w:r>
    </w:p>
    <w:p w14:paraId="3FCA599D" w14:textId="77777777" w:rsidR="002C419F" w:rsidRDefault="002C419F" w:rsidP="002C419F">
      <w:pPr>
        <w:spacing w:after="0" w:line="240" w:lineRule="auto"/>
      </w:pPr>
      <w:r w:rsidRPr="00C32F28">
        <w:rPr>
          <w:rStyle w:val="Heading4Char"/>
        </w:rPr>
        <w:t>Voters</w:t>
      </w:r>
      <w:r>
        <w:t>:</w:t>
      </w:r>
    </w:p>
    <w:p w14:paraId="50DCB50D" w14:textId="77777777" w:rsidR="002C419F" w:rsidRPr="00C32F28" w:rsidRDefault="002C419F" w:rsidP="002C419F">
      <w:pPr>
        <w:spacing w:before="40" w:after="0" w:line="240" w:lineRule="auto"/>
        <w:outlineLvl w:val="3"/>
        <w:rPr>
          <w:rFonts w:ascii="Times New Roman" w:eastAsia="Times New Roman" w:hAnsi="Times New Roman" w:cs="Times New Roman"/>
          <w:b/>
          <w:bCs/>
          <w:sz w:val="24"/>
        </w:rPr>
      </w:pPr>
      <w:r w:rsidRPr="00C32F28">
        <w:rPr>
          <w:rFonts w:eastAsia="Times New Roman" w:cs="Calibri"/>
          <w:b/>
          <w:bCs/>
          <w:color w:val="000000"/>
          <w:sz w:val="26"/>
          <w:szCs w:val="26"/>
        </w:rPr>
        <w:t>Fairness – debate is a competitive activity that requires fairness for objective evaluation. Education – its why schools fund debate and has portable impacts. </w:t>
      </w:r>
    </w:p>
    <w:p w14:paraId="3E1A8578" w14:textId="77777777" w:rsidR="002C419F" w:rsidRDefault="002C419F" w:rsidP="002C419F">
      <w:pPr>
        <w:pStyle w:val="Heading4"/>
      </w:pPr>
    </w:p>
    <w:p w14:paraId="5820A1EC" w14:textId="77777777" w:rsidR="002C419F" w:rsidRPr="002C419F" w:rsidRDefault="002C419F" w:rsidP="002C419F"/>
    <w:sectPr w:rsidR="002C419F" w:rsidRPr="002C41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CA7AC0"/>
    <w:multiLevelType w:val="hybridMultilevel"/>
    <w:tmpl w:val="93CA3A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1F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19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FF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3A0"/>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064"/>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C9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0D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F3"/>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963D6B"/>
  <w14:defaultImageDpi w14:val="300"/>
  <w15:docId w15:val="{4AEDAB0A-9DF3-4B40-92DE-DC837FE7D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1F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81F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1F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1F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681F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1F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FF3"/>
  </w:style>
  <w:style w:type="character" w:customStyle="1" w:styleId="Heading1Char">
    <w:name w:val="Heading 1 Char"/>
    <w:aliases w:val="Pocket Char"/>
    <w:basedOn w:val="DefaultParagraphFont"/>
    <w:link w:val="Heading1"/>
    <w:uiPriority w:val="9"/>
    <w:rsid w:val="00681F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1F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81F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681FF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681FF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681FF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20"/>
    <w:qFormat/>
    <w:rsid w:val="00681F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81FF3"/>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681FF3"/>
    <w:rPr>
      <w:color w:val="auto"/>
      <w:u w:val="none"/>
    </w:rPr>
  </w:style>
  <w:style w:type="paragraph" w:styleId="DocumentMap">
    <w:name w:val="Document Map"/>
    <w:basedOn w:val="Normal"/>
    <w:link w:val="DocumentMapChar"/>
    <w:uiPriority w:val="99"/>
    <w:semiHidden/>
    <w:unhideWhenUsed/>
    <w:rsid w:val="00681F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1FF3"/>
    <w:rPr>
      <w:rFonts w:ascii="Lucida Grande" w:hAnsi="Lucida Grande" w:cs="Lucida Grande"/>
    </w:rPr>
  </w:style>
  <w:style w:type="paragraph" w:styleId="NormalWeb">
    <w:name w:val="Normal (Web)"/>
    <w:basedOn w:val="Normal"/>
    <w:uiPriority w:val="99"/>
    <w:semiHidden/>
    <w:unhideWhenUsed/>
    <w:rsid w:val="0097206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8913A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388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climate-report-net-zero.html" TargetMode="External"/><Relationship Id="rId18" Type="http://schemas.openxmlformats.org/officeDocument/2006/relationships/hyperlink" Target="https://www.space.com/42089-space-force.html" TargetMode="External"/><Relationship Id="rId26" Type="http://schemas.openxmlformats.org/officeDocument/2006/relationships/hyperlink" Target="https://space.nss.org/space-solar-power/" TargetMode="External"/><Relationship Id="rId21" Type="http://schemas.openxmlformats.org/officeDocument/2006/relationships/hyperlink" Target="https://www.space.com/x-37b-military-space-plane-surprising-facts" TargetMode="External"/><Relationship Id="rId34" Type="http://schemas.openxmlformats.org/officeDocument/2006/relationships/hyperlink" Target="https://theconversation.com/the-understandable-fear-of-nuclear-weapons-doesnt-match-reality-73563" TargetMode="External"/><Relationship Id="rId7" Type="http://schemas.openxmlformats.org/officeDocument/2006/relationships/settings" Target="settings.xml"/><Relationship Id="rId12" Type="http://schemas.openxmlformats.org/officeDocument/2006/relationships/hyperlink" Target="https://www.space.com/16952-nasa-jet-propulsion-laboratory.html" TargetMode="External"/><Relationship Id="rId17" Type="http://schemas.openxmlformats.org/officeDocument/2006/relationships/hyperlink" Target="https://www.space.com/nasa-low-earth-orbit-iss-commercialization.html" TargetMode="External"/><Relationship Id="rId25" Type="http://schemas.openxmlformats.org/officeDocument/2006/relationships/hyperlink" Target="https://www.greenmatch.co.uk/solar-energy/solar-panels" TargetMode="External"/><Relationship Id="rId33" Type="http://schemas.openxmlformats.org/officeDocument/2006/relationships/hyperlink" Target="https://apps.dtic.mil/dtic/tr/fulltext/u2/a618999.pdf" TargetMode="External"/><Relationship Id="rId2" Type="http://schemas.openxmlformats.org/officeDocument/2006/relationships/customXml" Target="../customXml/item2.xml"/><Relationship Id="rId16" Type="http://schemas.openxmlformats.org/officeDocument/2006/relationships/hyperlink" Target="https://www.youtube.com/watch?v=5E-0NYnAaUA" TargetMode="External"/><Relationship Id="rId20" Type="http://schemas.openxmlformats.org/officeDocument/2006/relationships/hyperlink" Target="https://www.space.com/x-37b-space-plane-solar-power-beaming" TargetMode="External"/><Relationship Id="rId29" Type="http://schemas.openxmlformats.org/officeDocument/2006/relationships/hyperlink" Target="https://www.greenmatch.co.uk/blog/2014/11/how-efficient-are-solar-pan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45950-nikola-tesla-biography.html" TargetMode="External"/><Relationship Id="rId24" Type="http://schemas.openxmlformats.org/officeDocument/2006/relationships/hyperlink" Target="https://www.greenmatch.co.uk/blog/clean-energy" TargetMode="External"/><Relationship Id="rId32" Type="http://schemas.openxmlformats.org/officeDocument/2006/relationships/hyperlink" Target="https://www.greenmatch.co.uk/blog/2015/01/the-future-for-solar-power-in-the-uk"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spacex-starlink-satellites.html" TargetMode="External"/><Relationship Id="rId23" Type="http://schemas.openxmlformats.org/officeDocument/2006/relationships/hyperlink" Target="https://www.greenmatch.co.uk/blog/2014/08/5-advantages-and-5-disadvantages-of-solar-energy" TargetMode="External"/><Relationship Id="rId28" Type="http://schemas.openxmlformats.org/officeDocument/2006/relationships/hyperlink" Target="https://ourworldindata.org/uploads/2020/02/Safest-source-of-energy.png" TargetMode="External"/><Relationship Id="rId36" Type="http://schemas.openxmlformats.org/officeDocument/2006/relationships/fontTable" Target="fontTable.xml"/><Relationship Id="rId10" Type="http://schemas.openxmlformats.org/officeDocument/2006/relationships/hyperlink" Target="https://www.space.com/solar-power-stations-in-space-could-be-the-answer-to-our-energy-needs.html" TargetMode="External"/><Relationship Id="rId19" Type="http://schemas.openxmlformats.org/officeDocument/2006/relationships/hyperlink" Target="https://www.space.com/25275-x37b-space-plane.html" TargetMode="External"/><Relationship Id="rId31" Type="http://schemas.openxmlformats.org/officeDocument/2006/relationships/hyperlink" Target="https://www.greenmatch.co.uk/blog/2014/08/what-is-the-installation-cost-for-solar-panels" TargetMode="External"/><Relationship Id="rId4" Type="http://schemas.openxmlformats.org/officeDocument/2006/relationships/customXml" Target="../customXml/item4.xml"/><Relationship Id="rId9" Type="http://schemas.openxmlformats.org/officeDocument/2006/relationships/hyperlink" Target="https://www.space.com/54-earth-history-composition-and-atmosphere.html" TargetMode="External"/><Relationship Id="rId14" Type="http://schemas.openxmlformats.org/officeDocument/2006/relationships/hyperlink" Target="https://www.livescience.com/climate-change.html" TargetMode="External"/><Relationship Id="rId22" Type="http://schemas.openxmlformats.org/officeDocument/2006/relationships/hyperlink" Target="https://www.space.com/climate-change-dimming-earth" TargetMode="External"/><Relationship Id="rId27" Type="http://schemas.openxmlformats.org/officeDocument/2006/relationships/hyperlink" Target="https://www.un.org/development/desa/en/news/population/world-population-prospects-2019.html" TargetMode="External"/><Relationship Id="rId30" Type="http://schemas.openxmlformats.org/officeDocument/2006/relationships/hyperlink" Target="https://space.nss.org/space-solar-power/" TargetMode="External"/><Relationship Id="rId35" Type="http://schemas.openxmlformats.org/officeDocument/2006/relationships/hyperlink" Target="https://www.emerald.com/insight/content/doi/10.1108/FS-04-2018-0031/full/html?fullSc=1&amp;mbSc=1&amp;fullSc=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15</Pages>
  <Words>11337</Words>
  <Characters>64623</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3</cp:revision>
  <dcterms:created xsi:type="dcterms:W3CDTF">2022-01-07T23:38:00Z</dcterms:created>
  <dcterms:modified xsi:type="dcterms:W3CDTF">2022-01-08T00:38:00Z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