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EF072" w14:textId="46FE0306" w:rsidR="00104066" w:rsidRDefault="00104066" w:rsidP="00857630">
      <w:pPr>
        <w:pStyle w:val="Heading2"/>
      </w:pPr>
      <w:r>
        <w:t>1</w:t>
      </w:r>
    </w:p>
    <w:p w14:paraId="7DFF97CB" w14:textId="77777777" w:rsidR="00104066" w:rsidRDefault="00104066" w:rsidP="00104066">
      <w:pPr>
        <w:pStyle w:val="Heading4"/>
      </w:pPr>
      <w:r>
        <w:t xml:space="preserve">Interpretation: The affirmative must not defend a non-status quo policy option. To clarify, the affirmative may not fiat _____ (their advocacy) </w:t>
      </w:r>
    </w:p>
    <w:p w14:paraId="516F3F4E" w14:textId="77777777" w:rsidR="00104066" w:rsidRDefault="00104066" w:rsidP="00104066">
      <w:pPr>
        <w:pStyle w:val="Heading4"/>
      </w:pPr>
      <w:r>
        <w:t xml:space="preserve">Violation: They do (explain) </w:t>
      </w:r>
    </w:p>
    <w:p w14:paraId="33DC7737" w14:textId="77777777" w:rsidR="00104066" w:rsidRDefault="00104066" w:rsidP="00104066">
      <w:pPr>
        <w:pStyle w:val="Heading4"/>
      </w:pPr>
      <w:r>
        <w:t xml:space="preserve">Vote neg: </w:t>
      </w:r>
    </w:p>
    <w:p w14:paraId="2BD657B1" w14:textId="77777777" w:rsidR="00104066" w:rsidRDefault="00104066" w:rsidP="00104066">
      <w:pPr>
        <w:pStyle w:val="Heading4"/>
      </w:pPr>
      <w:r>
        <w:t>1] Precision – the resolution doesn’t entail an actor nor does it an action – they are definitionally not topical or even a subset of the resolution – vote them down –</w:t>
      </w:r>
    </w:p>
    <w:p w14:paraId="58EEEB8E" w14:textId="77777777" w:rsidR="00104066" w:rsidRDefault="00104066" w:rsidP="00104066">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60CF80A6" w14:textId="77777777" w:rsidR="00104066" w:rsidRDefault="00104066" w:rsidP="00104066">
      <w:pPr>
        <w:pStyle w:val="Heading4"/>
        <w:rPr>
          <w:color w:val="000000"/>
        </w:rPr>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educational</w:t>
      </w:r>
      <w:r>
        <w:rPr>
          <w:color w:val="000000"/>
        </w:rPr>
        <w:t xml:space="preserve"> – </w:t>
      </w:r>
    </w:p>
    <w:p w14:paraId="138746E2" w14:textId="77777777" w:rsidR="00104066" w:rsidRDefault="00104066" w:rsidP="00104066">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47B71921" w14:textId="77777777" w:rsidR="00104066" w:rsidRDefault="00104066" w:rsidP="00104066">
      <w:pPr>
        <w:pStyle w:val="Heading4"/>
        <w:rPr>
          <w:color w:val="000000"/>
        </w:rPr>
      </w:pPr>
      <w:r>
        <w:rPr>
          <w:color w:val="000000"/>
        </w:rPr>
        <w:t>D</w:t>
      </w:r>
      <w:r>
        <w:t>] objectivity – only semantics are objective whereas pragmatics are subjective which means intervention</w:t>
      </w:r>
    </w:p>
    <w:p w14:paraId="564BD656" w14:textId="77777777" w:rsidR="00104066" w:rsidRDefault="00104066" w:rsidP="00104066">
      <w:pPr>
        <w:pStyle w:val="Heading4"/>
      </w:pPr>
      <w:r>
        <w:t xml:space="preserve">2] 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w:t>
      </w:r>
      <w:proofErr w:type="spellStart"/>
      <w:r>
        <w:t>disads</w:t>
      </w:r>
      <w:proofErr w:type="spellEnd"/>
      <w:r>
        <w:t xml:space="preserve"> to those - B] Predictability – no actor or action means </w:t>
      </w:r>
      <w:proofErr w:type="spellStart"/>
      <w:r>
        <w:t>its</w:t>
      </w:r>
      <w:proofErr w:type="spellEnd"/>
      <w:r>
        <w:t xml:space="preserve"> impossible to have a way to predict </w:t>
      </w:r>
      <w:proofErr w:type="spellStart"/>
      <w:r>
        <w:t>affs</w:t>
      </w:r>
      <w:proofErr w:type="spellEnd"/>
      <w:r>
        <w:t xml:space="preserve"> on this topic which decks quality engagement and education – C] Infinite Abuse – being non-topical justifies picking a trivially true </w:t>
      </w:r>
      <w:proofErr w:type="spellStart"/>
      <w:r>
        <w:t>aff</w:t>
      </w:r>
      <w:proofErr w:type="spellEnd"/>
      <w:r>
        <w:t xml:space="preserve"> which means they always win </w:t>
      </w:r>
    </w:p>
    <w:p w14:paraId="366A88CB" w14:textId="77777777" w:rsidR="00104066" w:rsidRDefault="00104066" w:rsidP="00104066">
      <w:pPr>
        <w:pStyle w:val="Heading4"/>
      </w:pPr>
      <w:r>
        <w:t xml:space="preserve">3] TVA – don’t defend an action and use ideal theory to explain why appropriation is bad - That’s better – it promotes in-depth philosophical clash </w:t>
      </w:r>
      <w:proofErr w:type="gramStart"/>
      <w:r>
        <w:t>over  law</w:t>
      </w:r>
      <w:proofErr w:type="gramEnd"/>
      <w:r>
        <w:t xml:space="preserve"> that’s constitutive to LD </w:t>
      </w:r>
    </w:p>
    <w:p w14:paraId="19C6E303" w14:textId="361909CD" w:rsidR="00104066" w:rsidRDefault="00104066" w:rsidP="00104066">
      <w:pPr>
        <w:pStyle w:val="Heading4"/>
      </w:pPr>
      <w:r>
        <w:t xml:space="preserve">NO RVIS - 1] Logic - It </w:t>
      </w:r>
      <w:proofErr w:type="spellStart"/>
      <w:r>
        <w:t>doesnt</w:t>
      </w:r>
      <w:proofErr w:type="spellEnd"/>
      <w:r>
        <w:t xml:space="preserve"> make sense to win for proving that you were fair [2] Chilling Effect - they are just </w:t>
      </w:r>
      <w:proofErr w:type="spellStart"/>
      <w:r>
        <w:t>gonna</w:t>
      </w:r>
      <w:proofErr w:type="spellEnd"/>
      <w:r>
        <w:t xml:space="preserve"> read prepped </w:t>
      </w:r>
      <w:proofErr w:type="spellStart"/>
      <w:r>
        <w:t>counterinterps</w:t>
      </w:r>
      <w:proofErr w:type="spellEnd"/>
      <w:r>
        <w:t xml:space="preserve"> and always win the round</w:t>
      </w:r>
    </w:p>
    <w:p w14:paraId="3CB7A932" w14:textId="532D7EC9" w:rsidR="00104066" w:rsidRDefault="00104066" w:rsidP="00104066">
      <w:pPr>
        <w:pStyle w:val="Heading4"/>
      </w:pPr>
      <w:r>
        <w:t xml:space="preserve">Competing </w:t>
      </w:r>
      <w:proofErr w:type="spellStart"/>
      <w:r>
        <w:t>interps</w:t>
      </w:r>
      <w:proofErr w:type="spellEnd"/>
      <w:r>
        <w:t xml:space="preserve"> – reasonability</w:t>
      </w:r>
    </w:p>
    <w:p w14:paraId="1365D0D8" w14:textId="06798CDF" w:rsidR="00104066" w:rsidRDefault="00104066" w:rsidP="00104066">
      <w:pPr>
        <w:pStyle w:val="Heading4"/>
      </w:pPr>
      <w:r>
        <w:lastRenderedPageBreak/>
        <w:t>DTD</w:t>
      </w:r>
    </w:p>
    <w:p w14:paraId="001DF04D" w14:textId="75C186D4" w:rsidR="00104066" w:rsidRDefault="00104066" w:rsidP="00104066">
      <w:pPr>
        <w:pStyle w:val="Heading4"/>
      </w:pPr>
      <w:r>
        <w:t xml:space="preserve">Fairness </w:t>
      </w:r>
    </w:p>
    <w:p w14:paraId="1C5E67E8" w14:textId="3EAC400C" w:rsidR="00104066" w:rsidRDefault="00104066" w:rsidP="00104066">
      <w:pPr>
        <w:pStyle w:val="Heading4"/>
      </w:pPr>
      <w:r>
        <w:t>Education</w:t>
      </w:r>
    </w:p>
    <w:p w14:paraId="7121E11A" w14:textId="24BED181" w:rsidR="00104066" w:rsidRDefault="00104066" w:rsidP="00104066">
      <w:pPr>
        <w:pStyle w:val="Heading2"/>
      </w:pPr>
      <w:r>
        <w:lastRenderedPageBreak/>
        <w:t>2</w:t>
      </w:r>
    </w:p>
    <w:p w14:paraId="62536206" w14:textId="77777777" w:rsidR="00104066" w:rsidRDefault="00104066" w:rsidP="00104066">
      <w:pPr>
        <w:pStyle w:val="Heading4"/>
        <w:rPr>
          <w:rFonts w:ascii="Times New Roman" w:hAnsi="Times New Roman"/>
          <w:sz w:val="24"/>
        </w:rPr>
      </w:pPr>
      <w:r>
        <w:rPr>
          <w:rFonts w:cs="Calibri"/>
          <w:color w:val="000000"/>
        </w:rPr>
        <w:t xml:space="preserve">Definition based on </w:t>
      </w:r>
      <w:proofErr w:type="spellStart"/>
      <w:r>
        <w:rPr>
          <w:rFonts w:cs="Calibri"/>
          <w:color w:val="000000"/>
        </w:rPr>
        <w:t>on</w:t>
      </w:r>
      <w:proofErr w:type="spellEnd"/>
      <w:r>
        <w:rPr>
          <w:rFonts w:cs="Calibri"/>
          <w:color w:val="000000"/>
        </w:rPr>
        <w:t xml:space="preserve"> 6 legal documents: </w:t>
      </w:r>
    </w:p>
    <w:p w14:paraId="33E460FD" w14:textId="77777777" w:rsidR="00104066" w:rsidRDefault="00104066" w:rsidP="00104066">
      <w:pPr>
        <w:pStyle w:val="NormalWeb"/>
        <w:spacing w:before="0" w:beforeAutospacing="0" w:after="160" w:afterAutospacing="0"/>
      </w:pPr>
      <w:r>
        <w:rPr>
          <w:color w:val="000000"/>
          <w:szCs w:val="22"/>
        </w:rPr>
        <w:t>Law Insider, no date. https://www.lawinsider.com/dictionary/private-entities</w:t>
      </w:r>
    </w:p>
    <w:p w14:paraId="5B699776" w14:textId="77777777" w:rsidR="00104066" w:rsidRDefault="00104066" w:rsidP="00104066">
      <w:pPr>
        <w:pStyle w:val="NormalWeb"/>
        <w:shd w:val="clear" w:color="auto" w:fill="FFFFFF"/>
        <w:spacing w:before="0" w:beforeAutospacing="0" w:after="0" w:afterAutospacing="0"/>
      </w:pPr>
      <w:r>
        <w:t> </w:t>
      </w:r>
    </w:p>
    <w:p w14:paraId="7CE463A1" w14:textId="77777777" w:rsidR="00104066" w:rsidRDefault="00104066" w:rsidP="00104066">
      <w:r>
        <w:rPr>
          <w:rFonts w:ascii="Arial" w:hAnsi="Arial" w:cs="Arial"/>
          <w:b/>
          <w:bCs/>
          <w:i/>
          <w:iCs/>
          <w:color w:val="333333"/>
          <w:sz w:val="23"/>
          <w:szCs w:val="23"/>
        </w:rPr>
        <w:t>Private entities</w:t>
      </w:r>
      <w:r>
        <w:rPr>
          <w:rFonts w:ascii="Arial" w:hAnsi="Arial" w:cs="Arial"/>
          <w:b/>
          <w:bCs/>
          <w:color w:val="333333"/>
          <w:sz w:val="23"/>
          <w:szCs w:val="23"/>
        </w:rPr>
        <w:t> means </w:t>
      </w:r>
      <w:hyperlink r:id="rId9" w:history="1">
        <w:r>
          <w:rPr>
            <w:rStyle w:val="Hyperlink"/>
            <w:rFonts w:ascii="Arial" w:hAnsi="Arial" w:cs="Arial"/>
            <w:b/>
            <w:bCs/>
            <w:color w:val="333333"/>
            <w:sz w:val="23"/>
            <w:szCs w:val="23"/>
          </w:rPr>
          <w:t>individuals</w:t>
        </w:r>
      </w:hyperlink>
      <w:r>
        <w:rPr>
          <w:rFonts w:ascii="Arial" w:hAnsi="Arial" w:cs="Arial"/>
          <w:b/>
          <w:bCs/>
          <w:color w:val="333333"/>
          <w:sz w:val="23"/>
          <w:szCs w:val="23"/>
        </w:rPr>
        <w:t> or </w:t>
      </w:r>
      <w:hyperlink r:id="rId10" w:history="1">
        <w:r>
          <w:rPr>
            <w:rStyle w:val="Hyperlink"/>
            <w:rFonts w:ascii="Arial" w:hAnsi="Arial" w:cs="Arial"/>
            <w:b/>
            <w:bCs/>
            <w:color w:val="333333"/>
            <w:sz w:val="23"/>
            <w:szCs w:val="23"/>
          </w:rPr>
          <w:t>organizations</w:t>
        </w:r>
      </w:hyperlink>
      <w:r>
        <w:rPr>
          <w:rFonts w:ascii="Arial" w:hAnsi="Arial" w:cs="Arial"/>
          <w:b/>
          <w:bCs/>
          <w:color w:val="333333"/>
          <w:sz w:val="23"/>
          <w:szCs w:val="23"/>
        </w:rPr>
        <w:t> other than </w:t>
      </w:r>
      <w:hyperlink r:id="rId11" w:history="1">
        <w:r>
          <w:rPr>
            <w:rStyle w:val="Hyperlink"/>
            <w:rFonts w:ascii="Arial" w:hAnsi="Arial" w:cs="Arial"/>
            <w:b/>
            <w:bCs/>
            <w:color w:val="333333"/>
            <w:sz w:val="23"/>
            <w:szCs w:val="23"/>
          </w:rPr>
          <w:t>federal</w:t>
        </w:r>
      </w:hyperlink>
      <w:r>
        <w:rPr>
          <w:rFonts w:ascii="Arial" w:hAnsi="Arial" w:cs="Arial"/>
          <w:b/>
          <w:bCs/>
          <w:color w:val="333333"/>
          <w:sz w:val="23"/>
          <w:szCs w:val="23"/>
        </w:rPr>
        <w:t>, </w:t>
      </w:r>
      <w:hyperlink r:id="rId12" w:history="1">
        <w:r>
          <w:rPr>
            <w:rStyle w:val="Hyperlink"/>
            <w:rFonts w:ascii="Arial" w:hAnsi="Arial" w:cs="Arial"/>
            <w:b/>
            <w:bCs/>
            <w:color w:val="333333"/>
            <w:sz w:val="23"/>
            <w:szCs w:val="23"/>
          </w:rPr>
          <w:t>state</w:t>
        </w:r>
      </w:hyperlink>
      <w:r>
        <w:rPr>
          <w:rFonts w:ascii="Arial" w:hAnsi="Arial" w:cs="Arial"/>
          <w:b/>
          <w:bCs/>
          <w:color w:val="333333"/>
          <w:sz w:val="23"/>
          <w:szCs w:val="23"/>
        </w:rPr>
        <w:t>, or </w:t>
      </w:r>
      <w:hyperlink r:id="rId13" w:history="1">
        <w:r>
          <w:rPr>
            <w:rStyle w:val="Hyperlink"/>
            <w:rFonts w:ascii="Arial" w:hAnsi="Arial" w:cs="Arial"/>
            <w:b/>
            <w:bCs/>
            <w:color w:val="333333"/>
            <w:sz w:val="23"/>
            <w:szCs w:val="23"/>
          </w:rPr>
          <w:t>local personnel</w:t>
        </w:r>
      </w:hyperlink>
      <w:r>
        <w:rPr>
          <w:rFonts w:ascii="Arial" w:hAnsi="Arial" w:cs="Arial"/>
          <w:b/>
          <w:bCs/>
          <w:color w:val="333333"/>
          <w:sz w:val="23"/>
          <w:szCs w:val="23"/>
        </w:rPr>
        <w:t> or </w:t>
      </w:r>
      <w:hyperlink r:id="rId14" w:history="1">
        <w:r>
          <w:rPr>
            <w:rStyle w:val="Hyperlink"/>
            <w:rFonts w:ascii="Arial" w:hAnsi="Arial" w:cs="Arial"/>
            <w:b/>
            <w:bCs/>
            <w:color w:val="333333"/>
            <w:sz w:val="23"/>
            <w:szCs w:val="23"/>
          </w:rPr>
          <w:t>agencies</w:t>
        </w:r>
      </w:hyperlink>
      <w:r>
        <w:rPr>
          <w:rFonts w:ascii="Arial" w:hAnsi="Arial" w:cs="Arial"/>
          <w:color w:val="333333"/>
          <w:sz w:val="23"/>
          <w:szCs w:val="23"/>
        </w:rPr>
        <w:t>.</w:t>
      </w:r>
    </w:p>
    <w:p w14:paraId="60CF088E" w14:textId="77777777" w:rsidR="00104066" w:rsidRPr="00813926" w:rsidRDefault="00104066" w:rsidP="00104066">
      <w:pPr>
        <w:pStyle w:val="Heading4"/>
        <w:rPr>
          <w:rFonts w:cs="Calibri"/>
        </w:rPr>
      </w:pPr>
      <w:r w:rsidRPr="00813926">
        <w:rPr>
          <w:rFonts w:cs="Calibri"/>
        </w:rPr>
        <w:t xml:space="preserve">The state occasionally subverts capital in the name of stabilizing the overall system. Do not be deceived—the only way to get rid of capitalism is to get rid of the state. </w:t>
      </w:r>
    </w:p>
    <w:p w14:paraId="01880D2D" w14:textId="77777777" w:rsidR="00104066" w:rsidRPr="00813926" w:rsidRDefault="00104066" w:rsidP="00104066">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109-111</w:t>
      </w:r>
    </w:p>
    <w:p w14:paraId="5B6E25CD" w14:textId="77777777" w:rsidR="00104066" w:rsidRDefault="00104066" w:rsidP="00104066">
      <w:pPr>
        <w:pStyle w:val="NormalWeb"/>
        <w:rPr>
          <w:b/>
          <w:bCs/>
          <w:u w:val="single"/>
        </w:rPr>
      </w:pPr>
      <w:r w:rsidRPr="00813926">
        <w:rPr>
          <w:b/>
          <w:bCs/>
          <w:u w:val="single"/>
        </w:rPr>
        <w:t xml:space="preserve">The immediate interests of the State and capital are not always congruent— and when they are not, usually </w:t>
      </w:r>
      <w:r w:rsidRPr="000A6B85">
        <w:rPr>
          <w:b/>
          <w:bCs/>
          <w:highlight w:val="yellow"/>
          <w:u w:val="single"/>
        </w:rPr>
        <w:t>it is the State that determines the agenda</w:t>
      </w:r>
      <w:r w:rsidRPr="000A6B85">
        <w:rPr>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w:t>
      </w:r>
      <w:proofErr w:type="gramStart"/>
      <w:r w:rsidRPr="000A6B85">
        <w:rPr>
          <w:sz w:val="16"/>
        </w:rPr>
        <w:t>in reality was</w:t>
      </w:r>
      <w:proofErr w:type="gramEnd"/>
      <w:r w:rsidRPr="000A6B85">
        <w:rPr>
          <w:sz w:val="16"/>
        </w:rPr>
        <w:t xml:space="preserve">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b/>
          <w:bCs/>
          <w:u w:val="single"/>
        </w:rPr>
        <w:t xml:space="preserve">More recently, </w:t>
      </w:r>
      <w:r w:rsidRPr="000A6B85">
        <w:rPr>
          <w:b/>
          <w:bCs/>
          <w:highlight w:val="yellow"/>
          <w:u w:val="single"/>
        </w:rPr>
        <w:t>the U.S. government for strategic reasons has forbidden American companies from doing business in post-revolutionary Cuba</w:t>
      </w:r>
      <w:r w:rsidRPr="000A6B85">
        <w:rPr>
          <w:sz w:val="16"/>
        </w:rPr>
        <w:t xml:space="preserve">, </w:t>
      </w:r>
      <w:proofErr w:type="gramStart"/>
      <w:r w:rsidRPr="000A6B85">
        <w:rPr>
          <w:sz w:val="16"/>
        </w:rPr>
        <w:t>despite the fact that</w:t>
      </w:r>
      <w:proofErr w:type="gramEnd"/>
      <w:r w:rsidRPr="000A6B85">
        <w:rPr>
          <w:sz w:val="16"/>
        </w:rPr>
        <w:t xml:space="preserve"> other governments have allowed their businesspeople to pursue opportunities there—</w:t>
      </w:r>
      <w:r w:rsidRPr="00813926">
        <w:rPr>
          <w:b/>
          <w:bCs/>
          <w:u w:val="single"/>
        </w:rPr>
        <w:t>and U.S. companies have largely accepted the edict</w:t>
      </w:r>
      <w:r w:rsidRPr="000A6B85">
        <w:rPr>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b/>
          <w:bCs/>
          <w:u w:val="single"/>
        </w:rPr>
        <w:t xml:space="preserve">These examples </w:t>
      </w:r>
      <w:r w:rsidRPr="000A6B85">
        <w:rPr>
          <w:b/>
          <w:bCs/>
          <w:highlight w:val="yellow"/>
          <w:u w:val="single"/>
        </w:rPr>
        <w:t>underscore the State’s knack for taking the long view and the willingness of capital and big business to follow its direction</w:t>
      </w:r>
      <w:r w:rsidRPr="00813926">
        <w:rPr>
          <w:b/>
          <w:bCs/>
          <w:u w:val="single"/>
        </w:rPr>
        <w:t xml:space="preserve">, knowing that in the end, </w:t>
      </w:r>
      <w:r w:rsidRPr="000A6B85">
        <w:rPr>
          <w:b/>
          <w:bCs/>
          <w:highlight w:val="yellow"/>
          <w:u w:val="single"/>
        </w:rPr>
        <w:t>they all contribute to the same project</w:t>
      </w:r>
      <w:r w:rsidRPr="00813926">
        <w:rPr>
          <w:b/>
          <w:bCs/>
          <w:u w:val="single"/>
        </w:rPr>
        <w:t xml:space="preserve">. Lacking both the leadership and the protection (from itself) </w:t>
      </w:r>
      <w:r w:rsidRPr="000A6B85">
        <w:rPr>
          <w:b/>
          <w:bCs/>
          <w:highlight w:val="yellow"/>
          <w:u w:val="single"/>
        </w:rPr>
        <w:t xml:space="preserve">extended by the State, capital would </w:t>
      </w:r>
      <w:r w:rsidRPr="00813926">
        <w:rPr>
          <w:b/>
          <w:bCs/>
          <w:u w:val="single"/>
        </w:rPr>
        <w:t xml:space="preserve">either </w:t>
      </w:r>
      <w:r w:rsidRPr="000A6B85">
        <w:rPr>
          <w:b/>
          <w:bCs/>
          <w:highlight w:val="yellow"/>
          <w:u w:val="single"/>
        </w:rPr>
        <w:t xml:space="preserve">destroy itself </w:t>
      </w:r>
      <w:r w:rsidRPr="00813926">
        <w:rPr>
          <w:b/>
          <w:bCs/>
          <w:u w:val="single"/>
        </w:rPr>
        <w:t>or be quickly brought down.</w:t>
      </w:r>
      <w:r w:rsidRPr="000A6B85">
        <w:rPr>
          <w:sz w:val="16"/>
        </w:rPr>
        <w:t xml:space="preserve"> </w:t>
      </w:r>
      <w:r w:rsidRPr="00813926">
        <w:rPr>
          <w:b/>
          <w:bCs/>
          <w:u w:val="single"/>
        </w:rPr>
        <w:t xml:space="preserve">More fundamentally, </w:t>
      </w:r>
      <w:r w:rsidRPr="000A6B85">
        <w:rPr>
          <w:b/>
          <w:bCs/>
          <w:highlight w:val="yellow"/>
          <w:u w:val="single"/>
        </w:rPr>
        <w:t>the State dictates the environment in which capital functions</w:t>
      </w:r>
      <w:r w:rsidRPr="00813926">
        <w:rPr>
          <w:b/>
          <w:bCs/>
          <w:u w:val="single"/>
        </w:rPr>
        <w:t>, and unless a regime is directly hostile to capital itself, business and financial interests will play ball.</w:t>
      </w:r>
      <w:r w:rsidRPr="000A6B85">
        <w:rPr>
          <w:sz w:val="16"/>
        </w:rPr>
        <w:t xml:space="preserve"> Following months of street protests against </w:t>
      </w:r>
      <w:proofErr w:type="gramStart"/>
      <w:r w:rsidRPr="000A6B85">
        <w:rPr>
          <w:sz w:val="16"/>
        </w:rPr>
        <w:t>Beijing’s  increasing</w:t>
      </w:r>
      <w:proofErr w:type="gramEnd"/>
      <w:r w:rsidRPr="000A6B85">
        <w:rPr>
          <w:sz w:val="16"/>
        </w:rPr>
        <w:t xml:space="preserve">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w:t>
      </w:r>
      <w:r w:rsidRPr="000A6B85">
        <w:rPr>
          <w:sz w:val="16"/>
        </w:rPr>
        <w:lastRenderedPageBreak/>
        <w:t xml:space="preserve">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0A6B85">
        <w:rPr>
          <w:b/>
          <w:bCs/>
          <w:highlight w:val="yellow"/>
          <w:u w:val="single"/>
        </w:rPr>
        <w:t>Capitalism</w:t>
      </w:r>
      <w:r w:rsidRPr="00813926">
        <w:rPr>
          <w:b/>
          <w:bCs/>
          <w:u w:val="single"/>
        </w:rPr>
        <w:t xml:space="preserve">, then, is not a closed or all-encompassing operating system; it </w:t>
      </w:r>
      <w:r w:rsidRPr="000A6B85">
        <w:rPr>
          <w:b/>
          <w:bCs/>
          <w:highlight w:val="yellow"/>
          <w:u w:val="single"/>
        </w:rPr>
        <w:t>needs the State to function</w:t>
      </w:r>
      <w:r w:rsidRPr="000A6B85">
        <w:rPr>
          <w:sz w:val="16"/>
        </w:rPr>
        <w:t xml:space="preserve">. But the State needs capital to realize its goals.  </w:t>
      </w:r>
      <w:r w:rsidRPr="00813926">
        <w:rPr>
          <w:b/>
          <w:bCs/>
          <w:u w:val="single"/>
        </w:rPr>
        <w:t xml:space="preserve">The Left tends to see this relationship quite </w:t>
      </w:r>
      <w:proofErr w:type="gramStart"/>
      <w:r w:rsidRPr="00813926">
        <w:rPr>
          <w:b/>
          <w:bCs/>
          <w:u w:val="single"/>
        </w:rPr>
        <w:t>differently, if</w:t>
      </w:r>
      <w:proofErr w:type="gramEnd"/>
      <w:r w:rsidRPr="00813926">
        <w:rPr>
          <w:b/>
          <w:bCs/>
          <w:u w:val="single"/>
        </w:rPr>
        <w:t xml:space="preserve"> it sees the relationship at all</w:t>
      </w:r>
      <w:r w:rsidRPr="000A6B85">
        <w:rPr>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RPr="00D04272">
        <w:rPr>
          <w:b/>
          <w:bCs/>
          <w:u w:val="single"/>
        </w:rPr>
        <w:t xml:space="preserve">unless we first understand the capitalist system as a component of the larger system of the State, any attempt to move beyond capitalism will only lead to a further buildup of the State </w:t>
      </w:r>
      <w:r w:rsidRPr="00813926">
        <w:rPr>
          <w:b/>
          <w:bCs/>
          <w:u w:val="single"/>
        </w:rPr>
        <w:t xml:space="preserve">and, in the end, the reproduction of capitalism in some form. This was precisely </w:t>
      </w:r>
      <w:r w:rsidRPr="00D04272">
        <w:rPr>
          <w:b/>
          <w:bCs/>
          <w:u w:val="single"/>
        </w:rPr>
        <w:t>the outcome at the end of the “socialist decades” following the Russian Revolution and the heyday of social-democratic governments in Europe and elsewhere. The more</w:t>
      </w:r>
      <w:r w:rsidRPr="00813926">
        <w:rPr>
          <w:b/>
          <w:bCs/>
          <w:u w:val="single"/>
        </w:rPr>
        <w:t xml:space="preserve"> that social movements and collective and cooperative practices were integrated into the State, the more likely they were to be displaced by practices that relied on capital. To get rid of capitalism requires getting rid of the State. </w:t>
      </w:r>
    </w:p>
    <w:p w14:paraId="2BAD1AFE" w14:textId="77777777" w:rsidR="00104066" w:rsidRPr="0017111D" w:rsidRDefault="00104066" w:rsidP="00104066"/>
    <w:p w14:paraId="2AF14855" w14:textId="411E1C5E" w:rsidR="00104066" w:rsidRPr="00063872" w:rsidRDefault="00104066" w:rsidP="00104066">
      <w:pPr>
        <w:pStyle w:val="Heading4"/>
        <w:rPr>
          <w:rFonts w:cs="Calibri"/>
        </w:rPr>
      </w:pPr>
      <w:r>
        <w:rPr>
          <w:rFonts w:cs="Calibri"/>
        </w:rPr>
        <w:t xml:space="preserve">Private Space entities create </w:t>
      </w:r>
      <w:proofErr w:type="gramStart"/>
      <w:r>
        <w:rPr>
          <w:rFonts w:cs="Calibri"/>
        </w:rPr>
        <w:t>thee</w:t>
      </w:r>
      <w:proofErr w:type="gramEnd"/>
      <w:r>
        <w:rPr>
          <w:rFonts w:cs="Calibri"/>
        </w:rPr>
        <w:t xml:space="preserve"> industry necessary for anarchist space travel. Public Space taxes them so they </w:t>
      </w:r>
      <w:proofErr w:type="gramStart"/>
      <w:r>
        <w:rPr>
          <w:rFonts w:cs="Calibri"/>
        </w:rPr>
        <w:t>cant</w:t>
      </w:r>
      <w:proofErr w:type="gramEnd"/>
      <w:r>
        <w:rPr>
          <w:rFonts w:cs="Calibri"/>
        </w:rPr>
        <w:t xml:space="preserve">. </w:t>
      </w:r>
      <w:proofErr w:type="gramStart"/>
      <w:r>
        <w:rPr>
          <w:rFonts w:cs="Calibri"/>
        </w:rPr>
        <w:t>i.e.</w:t>
      </w:r>
      <w:proofErr w:type="gramEnd"/>
      <w:r>
        <w:rPr>
          <w:rFonts w:cs="Calibri"/>
        </w:rPr>
        <w:t xml:space="preserve"> Elon Musk</w:t>
      </w:r>
      <w:r w:rsidR="00D04272">
        <w:rPr>
          <w:rFonts w:cs="Calibri"/>
        </w:rPr>
        <w:t xml:space="preserve"> does</w:t>
      </w:r>
    </w:p>
    <w:p w14:paraId="0570B85A" w14:textId="77777777" w:rsidR="00104066" w:rsidRPr="009311C8" w:rsidRDefault="00104066" w:rsidP="00104066">
      <w:r>
        <w:t>Carson, Kevin. 8</w:t>
      </w:r>
      <w:r w:rsidRPr="009311C8">
        <w:rPr>
          <w:vertAlign w:val="superscript"/>
        </w:rPr>
        <w:t>th</w:t>
      </w:r>
      <w:r>
        <w:t xml:space="preserve"> Feb 2019. “</w:t>
      </w:r>
      <w:proofErr w:type="spellStart"/>
      <w:r w:rsidRPr="009311C8">
        <w:t>Ephemeralization</w:t>
      </w:r>
      <w:proofErr w:type="spellEnd"/>
      <w:r w:rsidRPr="009311C8">
        <w:t xml:space="preserve"> for Post-Capitalist Space Exploration</w:t>
      </w:r>
      <w:r>
        <w:t xml:space="preserve">.” </w:t>
      </w:r>
      <w:hyperlink r:id="rId15" w:history="1">
        <w:r w:rsidRPr="00484CF1">
          <w:rPr>
            <w:rStyle w:val="Hyperlink"/>
          </w:rPr>
          <w:t>https://theanarchistlibrary.org/library/kevin-carson-ephemeralization-for-post-capitalist-space-exploration</w:t>
        </w:r>
      </w:hyperlink>
    </w:p>
    <w:p w14:paraId="505D1582" w14:textId="77777777" w:rsidR="00104066" w:rsidRPr="006664B6" w:rsidRDefault="00104066" w:rsidP="00104066">
      <w:pPr>
        <w:shd w:val="clear" w:color="auto" w:fill="FFFFFF"/>
        <w:spacing w:after="150"/>
        <w:jc w:val="both"/>
        <w:rPr>
          <w:b/>
          <w:bCs/>
          <w:color w:val="333333"/>
          <w:sz w:val="21"/>
          <w:szCs w:val="21"/>
          <w:u w:val="single"/>
        </w:rPr>
      </w:pPr>
      <w:r w:rsidRPr="00063872">
        <w:rPr>
          <w:b/>
          <w:bCs/>
          <w:color w:val="333333"/>
          <w:sz w:val="21"/>
          <w:szCs w:val="21"/>
          <w:u w:val="single"/>
        </w:rPr>
        <w:t xml:space="preserve">At a time </w:t>
      </w:r>
      <w:r w:rsidRPr="00EE0763">
        <w:rPr>
          <w:b/>
          <w:bCs/>
          <w:color w:val="333333"/>
          <w:sz w:val="21"/>
          <w:szCs w:val="21"/>
          <w:u w:val="single"/>
        </w:rPr>
        <w:t xml:space="preserve">when </w:t>
      </w:r>
      <w:r w:rsidRPr="00EE0763">
        <w:rPr>
          <w:b/>
          <w:bCs/>
          <w:color w:val="333333"/>
          <w:sz w:val="21"/>
          <w:szCs w:val="21"/>
          <w:highlight w:val="yellow"/>
          <w:u w:val="single"/>
        </w:rPr>
        <w:t xml:space="preserve">government space programs </w:t>
      </w:r>
      <w:r w:rsidRPr="00EE0763">
        <w:rPr>
          <w:b/>
          <w:bCs/>
          <w:color w:val="333333"/>
          <w:sz w:val="21"/>
          <w:szCs w:val="21"/>
          <w:u w:val="single"/>
        </w:rPr>
        <w:t xml:space="preserve">like NASA’s </w:t>
      </w:r>
      <w:r w:rsidRPr="00EE0763">
        <w:rPr>
          <w:b/>
          <w:bCs/>
          <w:color w:val="333333"/>
          <w:sz w:val="21"/>
          <w:szCs w:val="21"/>
          <w:highlight w:val="yellow"/>
          <w:u w:val="single"/>
        </w:rPr>
        <w:t xml:space="preserve">seem to be in permanent retrenchment </w:t>
      </w:r>
      <w:r w:rsidRPr="00EE0763">
        <w:rPr>
          <w:b/>
          <w:bCs/>
          <w:color w:val="333333"/>
          <w:sz w:val="21"/>
          <w:szCs w:val="21"/>
          <w:u w:val="single"/>
        </w:rPr>
        <w:t xml:space="preserve">— shifting to a strategy focused on </w:t>
      </w:r>
      <w:proofErr w:type="spellStart"/>
      <w:r w:rsidRPr="00EE0763">
        <w:rPr>
          <w:b/>
          <w:bCs/>
          <w:color w:val="333333"/>
          <w:sz w:val="21"/>
          <w:szCs w:val="21"/>
          <w:u w:val="single"/>
        </w:rPr>
        <w:t>uncrewed</w:t>
      </w:r>
      <w:proofErr w:type="spellEnd"/>
      <w:r w:rsidRPr="00EE0763">
        <w:rPr>
          <w:b/>
          <w:bCs/>
          <w:color w:val="333333"/>
          <w:sz w:val="21"/>
          <w:szCs w:val="21"/>
          <w:u w:val="single"/>
        </w:rPr>
        <w:t xml:space="preserve"> probes, </w:t>
      </w:r>
      <w:r w:rsidRPr="00EE0763">
        <w:rPr>
          <w:b/>
          <w:bCs/>
          <w:color w:val="333333"/>
          <w:sz w:val="21"/>
          <w:szCs w:val="21"/>
          <w:highlight w:val="yellow"/>
          <w:u w:val="single"/>
        </w:rPr>
        <w:t xml:space="preserve">fighting to maintain an </w:t>
      </w:r>
      <w:r w:rsidRPr="00EE0763">
        <w:rPr>
          <w:b/>
          <w:bCs/>
          <w:color w:val="333333"/>
          <w:sz w:val="21"/>
          <w:szCs w:val="21"/>
          <w:u w:val="single"/>
        </w:rPr>
        <w:t>“</w:t>
      </w:r>
      <w:r w:rsidRPr="00EE0763">
        <w:rPr>
          <w:b/>
          <w:bCs/>
          <w:color w:val="333333"/>
          <w:sz w:val="21"/>
          <w:szCs w:val="21"/>
          <w:highlight w:val="yellow"/>
          <w:u w:val="single"/>
        </w:rPr>
        <w:t>I</w:t>
      </w:r>
      <w:r w:rsidRPr="00EE0763">
        <w:rPr>
          <w:b/>
          <w:bCs/>
          <w:color w:val="333333"/>
          <w:sz w:val="21"/>
          <w:szCs w:val="21"/>
          <w:u w:val="single"/>
        </w:rPr>
        <w:t xml:space="preserve">nternational </w:t>
      </w:r>
      <w:r w:rsidRPr="00EE0763">
        <w:rPr>
          <w:b/>
          <w:bCs/>
          <w:color w:val="333333"/>
          <w:sz w:val="21"/>
          <w:szCs w:val="21"/>
          <w:highlight w:val="yellow"/>
          <w:u w:val="single"/>
        </w:rPr>
        <w:t>S</w:t>
      </w:r>
      <w:r w:rsidRPr="00EE0763">
        <w:rPr>
          <w:b/>
          <w:bCs/>
          <w:color w:val="333333"/>
          <w:sz w:val="21"/>
          <w:szCs w:val="21"/>
          <w:u w:val="single"/>
        </w:rPr>
        <w:t xml:space="preserve">pace </w:t>
      </w:r>
      <w:r w:rsidRPr="00EE0763">
        <w:rPr>
          <w:b/>
          <w:bCs/>
          <w:color w:val="333333"/>
          <w:sz w:val="21"/>
          <w:szCs w:val="21"/>
          <w:highlight w:val="yellow"/>
          <w:u w:val="single"/>
        </w:rPr>
        <w:t>S</w:t>
      </w:r>
      <w:r w:rsidRPr="00EE0763">
        <w:rPr>
          <w:b/>
          <w:bCs/>
          <w:color w:val="333333"/>
          <w:sz w:val="21"/>
          <w:szCs w:val="21"/>
          <w:u w:val="single"/>
        </w:rPr>
        <w:t xml:space="preserve">tation” </w:t>
      </w:r>
      <w:r w:rsidRPr="00EE0763">
        <w:rPr>
          <w:b/>
          <w:bCs/>
          <w:color w:val="333333"/>
          <w:sz w:val="21"/>
          <w:szCs w:val="21"/>
          <w:highlight w:val="yellow"/>
          <w:u w:val="single"/>
        </w:rPr>
        <w:t xml:space="preserve">that looks like a joke </w:t>
      </w:r>
      <w:r w:rsidRPr="00EE0763">
        <w:rPr>
          <w:b/>
          <w:bCs/>
          <w:color w:val="333333"/>
          <w:sz w:val="21"/>
          <w:szCs w:val="21"/>
          <w:u w:val="single"/>
        </w:rPr>
        <w:t>compared to Golden Age science fiction visions</w:t>
      </w:r>
      <w:r w:rsidRPr="00063872">
        <w:rPr>
          <w:b/>
          <w:bCs/>
          <w:color w:val="333333"/>
          <w:sz w:val="21"/>
          <w:szCs w:val="21"/>
          <w:u w:val="single"/>
        </w:rPr>
        <w:t xml:space="preserve"> of giant cartwheel stations in orbit — </w:t>
      </w:r>
      <w:r w:rsidRPr="00EE0763">
        <w:rPr>
          <w:b/>
          <w:bCs/>
          <w:color w:val="333333"/>
          <w:sz w:val="21"/>
          <w:szCs w:val="21"/>
          <w:highlight w:val="yellow"/>
          <w:u w:val="single"/>
        </w:rPr>
        <w:t xml:space="preserve">a lot of people see </w:t>
      </w:r>
      <w:r w:rsidRPr="00063872">
        <w:rPr>
          <w:b/>
          <w:bCs/>
          <w:color w:val="333333"/>
          <w:sz w:val="21"/>
          <w:szCs w:val="21"/>
          <w:u w:val="single"/>
        </w:rPr>
        <w:t xml:space="preserve">Elon Musk’s </w:t>
      </w:r>
      <w:r w:rsidRPr="00EE0763">
        <w:rPr>
          <w:b/>
          <w:bCs/>
          <w:color w:val="333333"/>
          <w:sz w:val="21"/>
          <w:szCs w:val="21"/>
          <w:highlight w:val="yellow"/>
          <w:u w:val="single"/>
        </w:rPr>
        <w:t xml:space="preserve">private space venture </w:t>
      </w:r>
      <w:r w:rsidRPr="00063872">
        <w:rPr>
          <w:b/>
          <w:bCs/>
          <w:color w:val="333333"/>
          <w:sz w:val="21"/>
          <w:szCs w:val="21"/>
          <w:u w:val="single"/>
        </w:rPr>
        <w:t xml:space="preserve">SpaceX </w:t>
      </w:r>
      <w:r w:rsidRPr="00EE0763">
        <w:rPr>
          <w:b/>
          <w:bCs/>
          <w:color w:val="333333"/>
          <w:sz w:val="21"/>
          <w:szCs w:val="21"/>
          <w:highlight w:val="yellow"/>
          <w:u w:val="single"/>
        </w:rPr>
        <w:t>as a</w:t>
      </w:r>
      <w:r w:rsidRPr="00063872">
        <w:rPr>
          <w:b/>
          <w:bCs/>
          <w:color w:val="333333"/>
          <w:sz w:val="21"/>
          <w:szCs w:val="21"/>
          <w:u w:val="single"/>
        </w:rPr>
        <w:t xml:space="preserve"> sign of </w:t>
      </w:r>
      <w:r w:rsidRPr="00EE0763">
        <w:rPr>
          <w:b/>
          <w:bCs/>
          <w:color w:val="333333"/>
          <w:sz w:val="21"/>
          <w:szCs w:val="21"/>
          <w:highlight w:val="yellow"/>
          <w:u w:val="single"/>
        </w:rPr>
        <w:t>hope</w:t>
      </w:r>
      <w:r w:rsidRPr="006664B6">
        <w:rPr>
          <w:color w:val="333333"/>
          <w:sz w:val="12"/>
          <w:szCs w:val="21"/>
          <w:highlight w:val="yellow"/>
        </w:rPr>
        <w:t xml:space="preserve"> </w:t>
      </w:r>
      <w:r w:rsidRPr="006664B6">
        <w:rPr>
          <w:color w:val="333333"/>
          <w:sz w:val="12"/>
          <w:szCs w:val="21"/>
        </w:rPr>
        <w:t xml:space="preserve">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w:t>
      </w:r>
      <w:proofErr w:type="gramStart"/>
      <w:r w:rsidRPr="006664B6">
        <w:rPr>
          <w:color w:val="333333"/>
          <w:sz w:val="12"/>
          <w:szCs w:val="21"/>
        </w:rPr>
        <w:t>in order to</w:t>
      </w:r>
      <w:proofErr w:type="gramEnd"/>
      <w:r w:rsidRPr="006664B6">
        <w:rPr>
          <w:color w:val="333333"/>
          <w:sz w:val="12"/>
          <w:szCs w:val="21"/>
        </w:rPr>
        <w:t xml:space="preserve"> encourage Mars-related research and industry. </w:t>
      </w:r>
      <w:r w:rsidRPr="00063872">
        <w:rPr>
          <w:b/>
          <w:bCs/>
          <w:color w:val="333333"/>
          <w:sz w:val="20"/>
          <w:szCs w:val="20"/>
          <w:u w:val="single"/>
        </w:rPr>
        <w:t xml:space="preserve">Essentially what we’re saying is </w:t>
      </w:r>
      <w:r w:rsidRPr="00EE0763">
        <w:rPr>
          <w:b/>
          <w:bCs/>
          <w:color w:val="333333"/>
          <w:sz w:val="20"/>
          <w:szCs w:val="20"/>
          <w:u w:val="single"/>
        </w:rPr>
        <w:t>we’re establishing a cargo route to Mars. It’s</w:t>
      </w:r>
      <w:r w:rsidRPr="00063872">
        <w:rPr>
          <w:b/>
          <w:bCs/>
          <w:color w:val="333333"/>
          <w:sz w:val="20"/>
          <w:szCs w:val="20"/>
          <w:u w:val="single"/>
        </w:rPr>
        <w:t xml:space="preserve"> a regular cargo route. You can count on it. It’s going happen every 26 months. Like a train leaving the station.</w:t>
      </w:r>
      <w:r w:rsidRPr="006664B6">
        <w:rPr>
          <w:color w:val="333333"/>
          <w:sz w:val="12"/>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6664B6">
        <w:rPr>
          <w:color w:val="333333"/>
          <w:sz w:val="12"/>
          <w:szCs w:val="21"/>
        </w:rPr>
        <w:t xml:space="preserve"> According to Tim </w:t>
      </w:r>
      <w:proofErr w:type="spellStart"/>
      <w:r w:rsidRPr="006664B6">
        <w:rPr>
          <w:color w:val="333333"/>
          <w:sz w:val="12"/>
          <w:szCs w:val="21"/>
        </w:rPr>
        <w:t>Fernholz</w:t>
      </w:r>
      <w:proofErr w:type="spellEnd"/>
      <w:r w:rsidRPr="006664B6">
        <w:rPr>
          <w:color w:val="333333"/>
          <w:sz w:val="12"/>
          <w:szCs w:val="21"/>
        </w:rPr>
        <w:t xml:space="preserve">, </w:t>
      </w:r>
      <w:proofErr w:type="gramStart"/>
      <w:r w:rsidRPr="006664B6">
        <w:rPr>
          <w:color w:val="333333"/>
          <w:sz w:val="12"/>
          <w:szCs w:val="20"/>
        </w:rPr>
        <w:t>This</w:t>
      </w:r>
      <w:proofErr w:type="gramEnd"/>
      <w:r w:rsidRPr="006664B6">
        <w:rPr>
          <w:color w:val="333333"/>
          <w:sz w:val="12"/>
          <w:szCs w:val="20"/>
        </w:rPr>
        <w:t xml:space="preserve">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6664B6">
        <w:rPr>
          <w:color w:val="333333"/>
          <w:sz w:val="12"/>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063872">
        <w:rPr>
          <w:b/>
          <w:bCs/>
          <w:color w:val="333333"/>
          <w:sz w:val="21"/>
          <w:szCs w:val="21"/>
          <w:u w:val="single"/>
        </w:rPr>
        <w:t xml:space="preserve">But </w:t>
      </w:r>
      <w:r w:rsidRPr="00063872">
        <w:rPr>
          <w:b/>
          <w:bCs/>
          <w:color w:val="333333"/>
          <w:sz w:val="21"/>
          <w:szCs w:val="21"/>
          <w:highlight w:val="yellow"/>
          <w:u w:val="single"/>
        </w:rPr>
        <w:t>if state-directed space exploration fizzled out, let’s not accept</w:t>
      </w:r>
      <w:r w:rsidRPr="00063872">
        <w:rPr>
          <w:b/>
          <w:bCs/>
          <w:color w:val="333333"/>
          <w:sz w:val="21"/>
          <w:szCs w:val="21"/>
          <w:u w:val="single"/>
        </w:rPr>
        <w:t xml:space="preserve">, as the alternative, </w:t>
      </w:r>
      <w:r w:rsidRPr="00063872">
        <w:rPr>
          <w:b/>
          <w:bCs/>
          <w:color w:val="333333"/>
          <w:sz w:val="21"/>
          <w:szCs w:val="21"/>
          <w:highlight w:val="yellow"/>
          <w:u w:val="single"/>
        </w:rPr>
        <w:t xml:space="preserve">human expansion into the solar system under </w:t>
      </w:r>
      <w:r w:rsidRPr="00EE0763">
        <w:rPr>
          <w:b/>
          <w:bCs/>
          <w:color w:val="333333"/>
          <w:sz w:val="21"/>
          <w:szCs w:val="21"/>
          <w:u w:val="single"/>
        </w:rPr>
        <w:t xml:space="preserve">the direction of corporations and </w:t>
      </w:r>
      <w:r w:rsidRPr="00063872">
        <w:rPr>
          <w:b/>
          <w:bCs/>
          <w:color w:val="333333"/>
          <w:sz w:val="21"/>
          <w:szCs w:val="21"/>
          <w:highlight w:val="yellow"/>
          <w:u w:val="single"/>
        </w:rPr>
        <w:t xml:space="preserve">billionaire </w:t>
      </w:r>
      <w:r w:rsidRPr="00EE0763">
        <w:rPr>
          <w:b/>
          <w:bCs/>
          <w:color w:val="333333"/>
          <w:sz w:val="21"/>
          <w:szCs w:val="21"/>
          <w:u w:val="single"/>
        </w:rPr>
        <w:t xml:space="preserve">venture </w:t>
      </w:r>
      <w:r w:rsidRPr="00063872">
        <w:rPr>
          <w:b/>
          <w:bCs/>
          <w:color w:val="333333"/>
          <w:sz w:val="21"/>
          <w:szCs w:val="21"/>
          <w:highlight w:val="yellow"/>
          <w:u w:val="single"/>
        </w:rPr>
        <w:t>capitalists</w:t>
      </w:r>
      <w:r w:rsidRPr="00063872">
        <w:rPr>
          <w:b/>
          <w:bCs/>
          <w:color w:val="333333"/>
          <w:sz w:val="21"/>
          <w:szCs w:val="21"/>
          <w:u w:val="single"/>
        </w:rPr>
        <w:t>.</w:t>
      </w:r>
      <w:r w:rsidRPr="006664B6">
        <w:rPr>
          <w:color w:val="333333"/>
          <w:sz w:val="12"/>
          <w:szCs w:val="21"/>
        </w:rPr>
        <w:t xml:space="preserve"> </w:t>
      </w:r>
      <w:r w:rsidRPr="00063872">
        <w:rPr>
          <w:b/>
          <w:bCs/>
          <w:color w:val="333333"/>
          <w:sz w:val="21"/>
          <w:szCs w:val="21"/>
          <w:u w:val="single"/>
        </w:rPr>
        <w:t xml:space="preserve">Even now, </w:t>
      </w:r>
      <w:r w:rsidRPr="00EE0763">
        <w:rPr>
          <w:b/>
          <w:bCs/>
          <w:color w:val="333333"/>
          <w:sz w:val="21"/>
          <w:szCs w:val="21"/>
          <w:highlight w:val="yellow"/>
          <w:u w:val="single"/>
        </w:rPr>
        <w:t>there are</w:t>
      </w:r>
      <w:r w:rsidRPr="00063872">
        <w:rPr>
          <w:b/>
          <w:bCs/>
          <w:color w:val="333333"/>
          <w:sz w:val="21"/>
          <w:szCs w:val="21"/>
          <w:u w:val="single"/>
        </w:rPr>
        <w:t xml:space="preserve"> all sorts of </w:t>
      </w:r>
      <w:r w:rsidRPr="00063872">
        <w:rPr>
          <w:b/>
          <w:bCs/>
          <w:color w:val="333333"/>
          <w:sz w:val="21"/>
          <w:szCs w:val="21"/>
          <w:highlight w:val="yellow"/>
          <w:u w:val="single"/>
        </w:rPr>
        <w:t>interesting space projects operating on relatively little capital</w:t>
      </w:r>
      <w:r w:rsidRPr="00063872">
        <w:rPr>
          <w:b/>
          <w:bCs/>
          <w:color w:val="333333"/>
          <w:sz w:val="21"/>
          <w:szCs w:val="21"/>
          <w:u w:val="single"/>
        </w:rPr>
        <w:t>, and taking advantage of cheap, ephemeral micro-manufacturing technology.</w:t>
      </w:r>
      <w:r w:rsidRPr="006664B6">
        <w:rPr>
          <w:color w:val="333333"/>
          <w:sz w:val="12"/>
          <w:szCs w:val="21"/>
        </w:rPr>
        <w:t xml:space="preserve"> </w:t>
      </w:r>
      <w:r w:rsidRPr="00063872">
        <w:rPr>
          <w:b/>
          <w:bCs/>
          <w:color w:val="333333"/>
          <w:sz w:val="21"/>
          <w:szCs w:val="21"/>
          <w:highlight w:val="yellow"/>
          <w:u w:val="single"/>
        </w:rPr>
        <w:t xml:space="preserve">Copenhagen </w:t>
      </w:r>
      <w:proofErr w:type="spellStart"/>
      <w:r w:rsidRPr="00063872">
        <w:rPr>
          <w:b/>
          <w:bCs/>
          <w:color w:val="333333"/>
          <w:sz w:val="21"/>
          <w:szCs w:val="21"/>
          <w:highlight w:val="yellow"/>
          <w:u w:val="single"/>
        </w:rPr>
        <w:t>Suborbitals</w:t>
      </w:r>
      <w:proofErr w:type="spellEnd"/>
      <w:r w:rsidRPr="00063872">
        <w:rPr>
          <w:b/>
          <w:bCs/>
          <w:color w:val="333333"/>
          <w:sz w:val="21"/>
          <w:szCs w:val="21"/>
          <w:u w:val="single"/>
        </w:rPr>
        <w:t xml:space="preserve">, for example, </w:t>
      </w:r>
      <w:r w:rsidRPr="00063872">
        <w:rPr>
          <w:b/>
          <w:bCs/>
          <w:color w:val="333333"/>
          <w:sz w:val="21"/>
          <w:szCs w:val="21"/>
          <w:highlight w:val="yellow"/>
          <w:u w:val="single"/>
        </w:rPr>
        <w:t>is an amateur, crowdfunded spaceflight program</w:t>
      </w:r>
      <w:r w:rsidRPr="00063872">
        <w:rPr>
          <w:b/>
          <w:bCs/>
          <w:color w:val="333333"/>
          <w:sz w:val="21"/>
          <w:szCs w:val="21"/>
          <w:u w:val="single"/>
        </w:rPr>
        <w:t xml:space="preserve"> based in Denmark11. They use a sea-based launch platform</w:t>
      </w:r>
      <w:r w:rsidRPr="006664B6">
        <w:rPr>
          <w:color w:val="333333"/>
          <w:sz w:val="12"/>
          <w:szCs w:val="21"/>
        </w:rPr>
        <w:t xml:space="preserve">. At the time of Aaronson’s 2012 article, the venture was “comprised of a coterie of 20-plus specialists determined to create the first homemade, manned spacecraft to go into suborbital flight.” </w:t>
      </w:r>
      <w:r w:rsidRPr="00063872">
        <w:rPr>
          <w:b/>
          <w:bCs/>
          <w:color w:val="333333"/>
          <w:sz w:val="21"/>
          <w:szCs w:val="21"/>
          <w:u w:val="single"/>
        </w:rPr>
        <w:t xml:space="preserve">The estimated cost of such a mission is expected to be in the hundreds of thousands of dollars, eventually falling to $63,000 a shot. The project </w:t>
      </w:r>
      <w:r w:rsidRPr="00063872">
        <w:rPr>
          <w:b/>
          <w:bCs/>
          <w:color w:val="333333"/>
          <w:sz w:val="21"/>
          <w:szCs w:val="21"/>
          <w:highlight w:val="yellow"/>
          <w:u w:val="single"/>
        </w:rPr>
        <w:t>achieves enormous economies over government</w:t>
      </w:r>
      <w:r w:rsidRPr="00063872">
        <w:rPr>
          <w:b/>
          <w:bCs/>
          <w:color w:val="333333"/>
          <w:sz w:val="21"/>
          <w:szCs w:val="21"/>
          <w:u w:val="single"/>
        </w:rPr>
        <w:t xml:space="preserve"> (and presumably corporate) </w:t>
      </w:r>
      <w:r w:rsidRPr="00063872">
        <w:rPr>
          <w:b/>
          <w:bCs/>
          <w:color w:val="333333"/>
          <w:sz w:val="21"/>
          <w:szCs w:val="21"/>
          <w:highlight w:val="yellow"/>
          <w:u w:val="single"/>
        </w:rPr>
        <w:t xml:space="preserve">bureaucracies by using off-the-shelf components </w:t>
      </w:r>
      <w:r w:rsidRPr="00063872">
        <w:rPr>
          <w:b/>
          <w:bCs/>
          <w:color w:val="333333"/>
          <w:sz w:val="21"/>
          <w:szCs w:val="21"/>
          <w:u w:val="single"/>
        </w:rPr>
        <w:t>whenever possible.</w:t>
      </w:r>
      <w:r w:rsidRPr="006664B6">
        <w:rPr>
          <w:color w:val="333333"/>
          <w:sz w:val="12"/>
          <w:szCs w:val="21"/>
        </w:rPr>
        <w:t xml:space="preserve"> </w:t>
      </w:r>
      <w:r w:rsidRPr="00063872">
        <w:rPr>
          <w:b/>
          <w:bCs/>
          <w:color w:val="333333"/>
          <w:sz w:val="20"/>
          <w:szCs w:val="20"/>
          <w:u w:val="single"/>
        </w:rPr>
        <w:t xml:space="preserve">One man’s kitchen sink valve is another rocket man’s missing component. A D.I.Y. spaceflight project can </w:t>
      </w:r>
      <w:r w:rsidRPr="00063872">
        <w:rPr>
          <w:b/>
          <w:bCs/>
          <w:color w:val="333333"/>
          <w:sz w:val="20"/>
          <w:szCs w:val="20"/>
          <w:u w:val="single"/>
        </w:rPr>
        <w:lastRenderedPageBreak/>
        <w:t>start with a good rummage at your local plumbing or hardware store</w:t>
      </w:r>
      <w:r w:rsidRPr="006664B6">
        <w:rPr>
          <w:color w:val="333333"/>
          <w:sz w:val="12"/>
          <w:szCs w:val="20"/>
        </w:rPr>
        <w:t xml:space="preserve">. With </w:t>
      </w:r>
      <w:proofErr w:type="spellStart"/>
      <w:proofErr w:type="gramStart"/>
      <w:r w:rsidRPr="006664B6">
        <w:rPr>
          <w:color w:val="333333"/>
          <w:sz w:val="12"/>
          <w:szCs w:val="20"/>
        </w:rPr>
        <w:t>everyday,off</w:t>
      </w:r>
      <w:proofErr w:type="spellEnd"/>
      <w:proofErr w:type="gramEnd"/>
      <w:r w:rsidRPr="006664B6">
        <w:rPr>
          <w:color w:val="333333"/>
          <w:sz w:val="12"/>
          <w:szCs w:val="20"/>
        </w:rPr>
        <w:t xml:space="preserve">-the-shelf products, the guys behind Copenhagen </w:t>
      </w:r>
      <w:proofErr w:type="spellStart"/>
      <w:r w:rsidRPr="006664B6">
        <w:rPr>
          <w:color w:val="333333"/>
          <w:sz w:val="12"/>
          <w:szCs w:val="20"/>
        </w:rPr>
        <w:t>Suborbitals</w:t>
      </w:r>
      <w:proofErr w:type="spellEnd"/>
      <w:r w:rsidRPr="006664B6">
        <w:rPr>
          <w:color w:val="333333"/>
          <w:sz w:val="12"/>
          <w:szCs w:val="20"/>
        </w:rPr>
        <w:t xml:space="preserve"> found cheaper solutions to expensive, complex </w:t>
      </w:r>
      <w:proofErr w:type="spellStart"/>
      <w:r w:rsidRPr="006664B6">
        <w:rPr>
          <w:color w:val="333333"/>
          <w:sz w:val="12"/>
          <w:szCs w:val="20"/>
        </w:rPr>
        <w:t>systems.“Instead</w:t>
      </w:r>
      <w:proofErr w:type="spellEnd"/>
      <w:r w:rsidRPr="006664B6">
        <w:rPr>
          <w:color w:val="333333"/>
          <w:sz w:val="12"/>
          <w:szCs w:val="20"/>
        </w:rPr>
        <w:t xml:space="preserve"> of trying to invent our own valve for instance, why not buy one that’s been produced maybe a million times,” explained Kristian.</w:t>
      </w:r>
      <w:r w:rsidRPr="006664B6">
        <w:rPr>
          <w:color w:val="333333"/>
          <w:sz w:val="12"/>
          <w:szCs w:val="21"/>
        </w:rPr>
        <w:t xml:space="preserve"> The peer-to-peer nature of the project means much faster turnaround times or iteration cycles — “OODA loops,” in the late Col. John Boyd’s words — than is possible in government or corporate bureaucracies. </w:t>
      </w:r>
      <w:r w:rsidRPr="00063872">
        <w:rPr>
          <w:b/>
          <w:bCs/>
          <w:color w:val="333333"/>
          <w:sz w:val="20"/>
          <w:szCs w:val="20"/>
          <w:u w:val="single"/>
        </w:rPr>
        <w:t xml:space="preserve">Since Copenhagen </w:t>
      </w:r>
      <w:proofErr w:type="spellStart"/>
      <w:r w:rsidRPr="00063872">
        <w:rPr>
          <w:b/>
          <w:bCs/>
          <w:color w:val="333333"/>
          <w:sz w:val="20"/>
          <w:szCs w:val="20"/>
          <w:u w:val="single"/>
        </w:rPr>
        <w:t>Suborbitals</w:t>
      </w:r>
      <w:proofErr w:type="spellEnd"/>
      <w:r w:rsidRPr="00063872">
        <w:rPr>
          <w:b/>
          <w:bCs/>
          <w:color w:val="333333"/>
          <w:sz w:val="20"/>
          <w:szCs w:val="20"/>
          <w:u w:val="single"/>
        </w:rPr>
        <w:t xml:space="preserve"> is bereft of the red tape and regulations characteristic of federally or commercially funded </w:t>
      </w:r>
      <w:proofErr w:type="spellStart"/>
      <w:r w:rsidRPr="00063872">
        <w:rPr>
          <w:b/>
          <w:bCs/>
          <w:color w:val="333333"/>
          <w:sz w:val="20"/>
          <w:szCs w:val="20"/>
          <w:u w:val="single"/>
        </w:rPr>
        <w:t>spaceprojects</w:t>
      </w:r>
      <w:proofErr w:type="spellEnd"/>
      <w:r w:rsidRPr="00063872">
        <w:rPr>
          <w:b/>
          <w:bCs/>
          <w:color w:val="333333"/>
          <w:sz w:val="20"/>
          <w:szCs w:val="20"/>
          <w:u w:val="single"/>
        </w:rPr>
        <w:t>, Kristian explained that his team can go from a revised sketch to an improved prototype, sometimes in less than five minutes.</w:t>
      </w:r>
      <w:r w:rsidRPr="006664B6">
        <w:rPr>
          <w:color w:val="333333"/>
          <w:sz w:val="12"/>
          <w:szCs w:val="20"/>
        </w:rPr>
        <w:t xml:space="preserve"> That’s far quicker than NASA, of course, where he helped to design new moon rovers and co-authored the agency’s Human Integration Design Handbook.</w:t>
      </w:r>
      <w:r w:rsidRPr="006664B6">
        <w:rPr>
          <w:color w:val="333333"/>
          <w:sz w:val="12"/>
          <w:szCs w:val="21"/>
        </w:rPr>
        <w:t xml:space="preserve"> </w:t>
      </w:r>
      <w:r w:rsidRPr="00063872">
        <w:rPr>
          <w:b/>
          <w:bCs/>
          <w:color w:val="333333"/>
          <w:sz w:val="21"/>
          <w:szCs w:val="21"/>
          <w:u w:val="single"/>
        </w:rPr>
        <w:t xml:space="preserve">As for their achievements, </w:t>
      </w:r>
      <w:r w:rsidRPr="00063872">
        <w:rPr>
          <w:b/>
          <w:bCs/>
          <w:color w:val="333333"/>
          <w:sz w:val="20"/>
          <w:szCs w:val="20"/>
          <w:u w:val="single"/>
        </w:rPr>
        <w:t xml:space="preserve">so far, </w:t>
      </w:r>
      <w:r w:rsidRPr="00063872">
        <w:rPr>
          <w:b/>
          <w:bCs/>
          <w:color w:val="333333"/>
          <w:sz w:val="20"/>
          <w:szCs w:val="20"/>
          <w:highlight w:val="yellow"/>
          <w:u w:val="single"/>
        </w:rPr>
        <w:t>their accomplishments are impressive</w:t>
      </w:r>
      <w:r w:rsidRPr="00063872">
        <w:rPr>
          <w:b/>
          <w:bCs/>
          <w:color w:val="333333"/>
          <w:sz w:val="20"/>
          <w:szCs w:val="20"/>
          <w:u w:val="single"/>
        </w:rPr>
        <w:t>: their solid-and-liquid-fuel rocket, the HEAT-1X, is the first “amateur” rocket flown with a payload of a full-size crash test dummy, and the first to perform a successful Main Engine Cut-Off, or MECO command, and the first launched from a “low budget” sea-based platform. It’s also the most powerful amateur rocket ever flown.</w:t>
      </w:r>
      <w:r w:rsidRPr="00063872">
        <w:rPr>
          <w:b/>
          <w:bCs/>
          <w:color w:val="333333"/>
          <w:sz w:val="21"/>
          <w:szCs w:val="21"/>
          <w:u w:val="single"/>
        </w:rPr>
        <w:t xml:space="preserve"> </w:t>
      </w:r>
      <w:r w:rsidRPr="006664B6">
        <w:rPr>
          <w:color w:val="333333"/>
          <w:sz w:val="12"/>
          <w:szCs w:val="21"/>
        </w:rPr>
        <w:t xml:space="preserve">Since then, Copenhagen </w:t>
      </w:r>
      <w:proofErr w:type="spellStart"/>
      <w:r w:rsidRPr="006664B6">
        <w:rPr>
          <w:color w:val="333333"/>
          <w:sz w:val="12"/>
          <w:szCs w:val="21"/>
        </w:rPr>
        <w:t>Suborbitals</w:t>
      </w:r>
      <w:proofErr w:type="spellEnd"/>
      <w:r w:rsidRPr="006664B6">
        <w:rPr>
          <w:color w:val="333333"/>
          <w:sz w:val="12"/>
          <w:szCs w:val="21"/>
        </w:rPr>
        <w:t xml:space="preserve"> has tested the Sapphire (with improved guidance and maneuver systems</w:t>
      </w:r>
      <w:proofErr w:type="gramStart"/>
      <w:r w:rsidRPr="006664B6">
        <w:rPr>
          <w:color w:val="333333"/>
          <w:sz w:val="12"/>
          <w:szCs w:val="21"/>
        </w:rPr>
        <w:t>), and</w:t>
      </w:r>
      <w:proofErr w:type="gramEnd"/>
      <w:r w:rsidRPr="006664B6">
        <w:rPr>
          <w:color w:val="333333"/>
          <w:sz w:val="12"/>
          <w:szCs w:val="21"/>
        </w:rPr>
        <w:t xml:space="preserve"> has a </w:t>
      </w:r>
      <w:proofErr w:type="spellStart"/>
      <w:r w:rsidRPr="006664B6">
        <w:rPr>
          <w:color w:val="333333"/>
          <w:sz w:val="12"/>
          <w:szCs w:val="21"/>
        </w:rPr>
        <w:t>Nexø</w:t>
      </w:r>
      <w:proofErr w:type="spellEnd"/>
      <w:r w:rsidRPr="006664B6">
        <w:rPr>
          <w:color w:val="333333"/>
          <w:sz w:val="12"/>
          <w:szCs w:val="21"/>
        </w:rPr>
        <w:t xml:space="preserve"> I &amp; II in the work. The Spica II, the rocket </w:t>
      </w:r>
      <w:proofErr w:type="gramStart"/>
      <w:r w:rsidRPr="006664B6">
        <w:rPr>
          <w:color w:val="333333"/>
          <w:sz w:val="12"/>
          <w:szCs w:val="21"/>
        </w:rPr>
        <w:t>actually intended</w:t>
      </w:r>
      <w:proofErr w:type="gramEnd"/>
      <w:r w:rsidRPr="006664B6">
        <w:rPr>
          <w:color w:val="333333"/>
          <w:sz w:val="12"/>
          <w:szCs w:val="21"/>
        </w:rPr>
        <w:t xml:space="preserve"> to send a live person into space, is expected to be tested.</w:t>
      </w:r>
      <w:r w:rsidRPr="00063872">
        <w:rPr>
          <w:b/>
          <w:bCs/>
          <w:color w:val="333333"/>
          <w:sz w:val="21"/>
          <w:szCs w:val="21"/>
          <w:u w:val="single"/>
        </w:rPr>
        <w:t xml:space="preserve"> </w:t>
      </w:r>
      <w:proofErr w:type="spellStart"/>
      <w:r w:rsidRPr="006664B6">
        <w:rPr>
          <w:color w:val="333333"/>
          <w:sz w:val="12"/>
          <w:szCs w:val="21"/>
        </w:rPr>
        <w:t>Bitnation</w:t>
      </w:r>
      <w:proofErr w:type="spellEnd"/>
      <w:r w:rsidRPr="006664B6">
        <w:rPr>
          <w:color w:val="333333"/>
          <w:sz w:val="12"/>
          <w:szCs w:val="21"/>
        </w:rPr>
        <w:t xml:space="preserve"> — a transnational network created to organize a variety of non-state governance services using the Blockchain infrastructure — has created a </w:t>
      </w:r>
      <w:proofErr w:type="spellStart"/>
      <w:r w:rsidRPr="006664B6">
        <w:rPr>
          <w:color w:val="333333"/>
          <w:sz w:val="12"/>
          <w:szCs w:val="21"/>
        </w:rPr>
        <w:t>Bitnation</w:t>
      </w:r>
      <w:proofErr w:type="spellEnd"/>
      <w:r w:rsidRPr="006664B6">
        <w:rPr>
          <w:color w:val="333333"/>
          <w:sz w:val="12"/>
          <w:szCs w:val="21"/>
        </w:rPr>
        <w:t xml:space="preserve"> Space Agency. The Agency intends to be a coordination platform for open-source space efforts around the </w:t>
      </w:r>
      <w:proofErr w:type="gramStart"/>
      <w:r w:rsidRPr="006664B6">
        <w:rPr>
          <w:color w:val="333333"/>
          <w:sz w:val="12"/>
          <w:szCs w:val="21"/>
        </w:rPr>
        <w:t>world, and</w:t>
      </w:r>
      <w:proofErr w:type="gramEnd"/>
      <w:r w:rsidRPr="006664B6">
        <w:rPr>
          <w:color w:val="333333"/>
          <w:sz w:val="12"/>
          <w:szCs w:val="21"/>
        </w:rPr>
        <w:t xml:space="preserve"> has its own Five-Year Plan for crowdfunded technology development and space missions. Iman </w:t>
      </w:r>
      <w:proofErr w:type="spellStart"/>
      <w:r w:rsidRPr="006664B6">
        <w:rPr>
          <w:color w:val="333333"/>
          <w:sz w:val="12"/>
          <w:szCs w:val="21"/>
        </w:rPr>
        <w:t>Mirbioki</w:t>
      </w:r>
      <w:proofErr w:type="spellEnd"/>
      <w:r w:rsidRPr="006664B6">
        <w:rPr>
          <w:color w:val="333333"/>
          <w:sz w:val="12"/>
          <w:szCs w:val="21"/>
        </w:rPr>
        <w:t xml:space="preserve"> (“</w:t>
      </w:r>
      <w:proofErr w:type="spellStart"/>
      <w:r w:rsidRPr="006664B6">
        <w:rPr>
          <w:color w:val="333333"/>
          <w:sz w:val="12"/>
          <w:szCs w:val="21"/>
        </w:rPr>
        <w:t>Bitnation</w:t>
      </w:r>
      <w:proofErr w:type="spellEnd"/>
      <w:r w:rsidRPr="006664B6">
        <w:rPr>
          <w:color w:val="333333"/>
          <w:sz w:val="12"/>
          <w:szCs w:val="21"/>
        </w:rPr>
        <w:t xml:space="preserve"> Space Agency,” A Blog About Nothing Particular, June 2, 2015), who co-founded the venture with Susanne </w:t>
      </w:r>
      <w:proofErr w:type="spellStart"/>
      <w:r w:rsidRPr="006664B6">
        <w:rPr>
          <w:color w:val="333333"/>
          <w:sz w:val="12"/>
          <w:szCs w:val="21"/>
        </w:rPr>
        <w:t>Tarkowski</w:t>
      </w:r>
      <w:proofErr w:type="spellEnd"/>
      <w:r w:rsidRPr="006664B6">
        <w:rPr>
          <w:color w:val="333333"/>
          <w:sz w:val="12"/>
          <w:szCs w:val="21"/>
        </w:rPr>
        <w:t xml:space="preserve"> Tempelhof, estimates BSA will radically </w:t>
      </w:r>
      <w:proofErr w:type="spellStart"/>
      <w:r w:rsidRPr="006664B6">
        <w:rPr>
          <w:color w:val="333333"/>
          <w:sz w:val="12"/>
          <w:szCs w:val="21"/>
        </w:rPr>
        <w:t>cheapenspaceflight</w:t>
      </w:r>
      <w:proofErr w:type="spellEnd"/>
      <w:r w:rsidRPr="006664B6">
        <w:rPr>
          <w:color w:val="333333"/>
          <w:sz w:val="12"/>
          <w:szCs w:val="21"/>
        </w:rPr>
        <w:t xml:space="preserve"> by eliminating administrative overhead altogether (an 80% cost reduction by itself) as well as </w:t>
      </w:r>
      <w:proofErr w:type="gramStart"/>
      <w:r w:rsidRPr="006664B6">
        <w:rPr>
          <w:color w:val="333333"/>
          <w:sz w:val="12"/>
          <w:szCs w:val="21"/>
        </w:rPr>
        <w:t>open-sourcing</w:t>
      </w:r>
      <w:proofErr w:type="gramEnd"/>
      <w:r w:rsidRPr="006664B6">
        <w:rPr>
          <w:color w:val="333333"/>
          <w:sz w:val="12"/>
          <w:szCs w:val="21"/>
        </w:rPr>
        <w:t xml:space="preserve"> all technologies. </w:t>
      </w:r>
      <w:r w:rsidRPr="00063872">
        <w:rPr>
          <w:b/>
          <w:bCs/>
          <w:color w:val="333333"/>
          <w:sz w:val="21"/>
          <w:szCs w:val="21"/>
          <w:u w:val="single"/>
        </w:rPr>
        <w:t xml:space="preserve">Tempelhof argues that </w:t>
      </w:r>
      <w:r w:rsidRPr="00EE0763">
        <w:rPr>
          <w:b/>
          <w:bCs/>
          <w:color w:val="333333"/>
          <w:sz w:val="21"/>
          <w:szCs w:val="21"/>
          <w:u w:val="single"/>
        </w:rPr>
        <w:t xml:space="preserve">corporate </w:t>
      </w:r>
      <w:r w:rsidRPr="00063872">
        <w:rPr>
          <w:b/>
          <w:bCs/>
          <w:color w:val="333333"/>
          <w:sz w:val="21"/>
          <w:szCs w:val="21"/>
          <w:highlight w:val="yellow"/>
          <w:u w:val="single"/>
        </w:rPr>
        <w:t>efforts like SpaceX are “</w:t>
      </w:r>
      <w:r w:rsidRPr="00EE0763">
        <w:rPr>
          <w:b/>
          <w:bCs/>
          <w:color w:val="333333"/>
          <w:sz w:val="21"/>
          <w:szCs w:val="21"/>
          <w:u w:val="single"/>
        </w:rPr>
        <w:t xml:space="preserve">just </w:t>
      </w:r>
      <w:r w:rsidRPr="00063872">
        <w:rPr>
          <w:b/>
          <w:bCs/>
          <w:color w:val="333333"/>
          <w:sz w:val="21"/>
          <w:szCs w:val="21"/>
          <w:highlight w:val="yellow"/>
          <w:u w:val="single"/>
        </w:rPr>
        <w:t>the beginning of democratizing the tech</w:t>
      </w:r>
      <w:r w:rsidRPr="00EE0763">
        <w:rPr>
          <w:b/>
          <w:bCs/>
          <w:color w:val="333333"/>
          <w:sz w:val="21"/>
          <w:szCs w:val="21"/>
          <w:u w:val="single"/>
        </w:rPr>
        <w:t>nology</w:t>
      </w:r>
      <w:r w:rsidRPr="00063872">
        <w:rPr>
          <w:b/>
          <w:bCs/>
          <w:color w:val="333333"/>
          <w:sz w:val="21"/>
          <w:szCs w:val="21"/>
          <w:highlight w:val="yellow"/>
          <w:u w:val="single"/>
        </w:rPr>
        <w:t xml:space="preserve">”; </w:t>
      </w:r>
      <w:r w:rsidRPr="00EE0763">
        <w:rPr>
          <w:b/>
          <w:bCs/>
          <w:color w:val="333333"/>
          <w:sz w:val="21"/>
          <w:szCs w:val="21"/>
          <w:u w:val="single"/>
        </w:rPr>
        <w:t>BSA will “take it further, not just make it accessible to people outside of the government, but also make it open source, and DIY friendly” The Agency’s Five Year Plan states a list of objectives:</w:t>
      </w:r>
      <w:r>
        <w:rPr>
          <w:b/>
          <w:bCs/>
          <w:color w:val="333333"/>
          <w:sz w:val="21"/>
          <w:szCs w:val="21"/>
          <w:u w:val="single"/>
        </w:rPr>
        <w:t xml:space="preserve"> </w:t>
      </w:r>
      <w:r w:rsidRPr="006664B6">
        <w:rPr>
          <w:sz w:val="12"/>
        </w:rPr>
        <w:t xml:space="preserve">Create a decentralized and open-source space </w:t>
      </w:r>
      <w:proofErr w:type="spellStart"/>
      <w:r w:rsidRPr="006664B6">
        <w:rPr>
          <w:sz w:val="12"/>
        </w:rPr>
        <w:t>agency.Research</w:t>
      </w:r>
      <w:proofErr w:type="spellEnd"/>
      <w:r w:rsidRPr="006664B6">
        <w:rPr>
          <w:sz w:val="12"/>
        </w:rPr>
        <w:t xml:space="preserve"> and develop new and better technology for space-travel/space-missions. Develop new eco-friendly fuel for space vehicles. (Rocket fuel) Develop a new generation of navigational systems, as the current GPS accuracy and maximum performance (speed and altitude) is limited due to enforced rules by the U.S military. Create a cheaper technology and platform on an </w:t>
      </w:r>
      <w:proofErr w:type="gramStart"/>
      <w:r w:rsidRPr="006664B6">
        <w:rPr>
          <w:sz w:val="12"/>
        </w:rPr>
        <w:t>open source</w:t>
      </w:r>
      <w:proofErr w:type="gramEnd"/>
      <w:r w:rsidRPr="006664B6">
        <w:rPr>
          <w:sz w:val="12"/>
        </w:rPr>
        <w:t xml:space="preserve"> basis that enables those with limited budgets to reach space and/or do experiments in microgravity environments. Develop new and cheaper space vehicles able of reaching LEO (Low Earth Orbit), GSO (Geostationary Orbit) and other celestial bodies like the Moon or asteroids. Research alternative energy sources, mainly anti-matter trapped in the Earth’s magnetic field. Research and develop technology for mining minerals and resources on other celestial bodies, like the Moon or asteroids. Creating communication networks and datacenters in Earth orbit, beyond the reach of any state or regime to work toward </w:t>
      </w:r>
      <w:proofErr w:type="spellStart"/>
      <w:r w:rsidRPr="006664B6">
        <w:rPr>
          <w:sz w:val="12"/>
        </w:rPr>
        <w:t>totalimmunity</w:t>
      </w:r>
      <w:proofErr w:type="spellEnd"/>
      <w:r w:rsidRPr="006664B6">
        <w:rPr>
          <w:sz w:val="12"/>
        </w:rPr>
        <w:t xml:space="preserve"> and neutrality of the future IT-infrastructure. Building fuel-depots and an international network based on virtual currencies for refueling of satellites and other space vehicles. Doing research in the field of space-medicine and the effects of microgravity and cosmic radiation on living </w:t>
      </w:r>
      <w:proofErr w:type="spellStart"/>
      <w:r w:rsidRPr="006664B6">
        <w:rPr>
          <w:sz w:val="12"/>
        </w:rPr>
        <w:t>organisms.Doing</w:t>
      </w:r>
      <w:proofErr w:type="spellEnd"/>
      <w:r w:rsidRPr="006664B6">
        <w:rPr>
          <w:sz w:val="12"/>
        </w:rPr>
        <w:t xml:space="preserve"> research on the effect of cosmic radiation on electronic components in order to develop new technology that is able to withstand the harsh environment of outer </w:t>
      </w:r>
      <w:proofErr w:type="spellStart"/>
      <w:r w:rsidRPr="006664B6">
        <w:rPr>
          <w:sz w:val="12"/>
        </w:rPr>
        <w:t>space.</w:t>
      </w:r>
      <w:r w:rsidRPr="006664B6">
        <w:rPr>
          <w:color w:val="333333"/>
          <w:sz w:val="12"/>
          <w:szCs w:val="21"/>
        </w:rPr>
        <w:t>The</w:t>
      </w:r>
      <w:proofErr w:type="spellEnd"/>
      <w:r w:rsidRPr="006664B6">
        <w:rPr>
          <w:color w:val="333333"/>
          <w:sz w:val="12"/>
          <w:szCs w:val="21"/>
        </w:rPr>
        <w:t xml:space="preserv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w:t>
      </w:r>
      <w:proofErr w:type="gramStart"/>
      <w:r w:rsidRPr="006664B6">
        <w:rPr>
          <w:color w:val="333333"/>
          <w:sz w:val="12"/>
          <w:szCs w:val="21"/>
        </w:rPr>
        <w:t>e.g.</w:t>
      </w:r>
      <w:proofErr w:type="gramEnd"/>
      <w:r w:rsidRPr="006664B6">
        <w:rPr>
          <w:color w:val="333333"/>
          <w:sz w:val="12"/>
          <w:szCs w:val="21"/>
        </w:rPr>
        <w:t xml:space="preserve"> the BULLDOG rocket launch for deploying a payload in low-earth orbit is partly funded) are quite impressive. </w:t>
      </w:r>
      <w:r w:rsidRPr="00063872">
        <w:rPr>
          <w:b/>
          <w:bCs/>
          <w:color w:val="333333"/>
          <w:sz w:val="21"/>
          <w:szCs w:val="21"/>
          <w:highlight w:val="yellow"/>
          <w:u w:val="single"/>
        </w:rPr>
        <w:t>Extrapolate</w:t>
      </w:r>
      <w:r w:rsidRPr="00063872">
        <w:rPr>
          <w:b/>
          <w:bCs/>
          <w:color w:val="333333"/>
          <w:sz w:val="21"/>
          <w:szCs w:val="21"/>
          <w:u w:val="single"/>
        </w:rPr>
        <w:t xml:space="preserve"> the Copenhagen </w:t>
      </w:r>
      <w:proofErr w:type="spellStart"/>
      <w:r w:rsidRPr="00063872">
        <w:rPr>
          <w:b/>
          <w:bCs/>
          <w:color w:val="333333"/>
          <w:sz w:val="21"/>
          <w:szCs w:val="21"/>
          <w:u w:val="single"/>
        </w:rPr>
        <w:t>Suborbitals</w:t>
      </w:r>
      <w:proofErr w:type="spellEnd"/>
      <w:r w:rsidRPr="00063872">
        <w:rPr>
          <w:b/>
          <w:bCs/>
          <w:color w:val="333333"/>
          <w:sz w:val="21"/>
          <w:szCs w:val="21"/>
          <w:u w:val="single"/>
        </w:rPr>
        <w:t xml:space="preserve"> and BSA model </w:t>
      </w:r>
      <w:r w:rsidRPr="00063872">
        <w:rPr>
          <w:b/>
          <w:bCs/>
          <w:color w:val="333333"/>
          <w:sz w:val="21"/>
          <w:szCs w:val="21"/>
          <w:highlight w:val="yellow"/>
          <w:u w:val="single"/>
        </w:rPr>
        <w:t>far enough and you get</w:t>
      </w:r>
      <w:r w:rsidRPr="00063872">
        <w:rPr>
          <w:b/>
          <w:bCs/>
          <w:color w:val="333333"/>
          <w:sz w:val="21"/>
          <w:szCs w:val="21"/>
          <w:u w:val="single"/>
        </w:rPr>
        <w:t xml:space="preserve"> something like </w:t>
      </w:r>
      <w:proofErr w:type="spellStart"/>
      <w:r w:rsidRPr="00063872">
        <w:rPr>
          <w:b/>
          <w:bCs/>
          <w:color w:val="333333"/>
          <w:sz w:val="21"/>
          <w:szCs w:val="21"/>
          <w:u w:val="single"/>
        </w:rPr>
        <w:t>Openshot</w:t>
      </w:r>
      <w:proofErr w:type="spellEnd"/>
      <w:r w:rsidRPr="00063872">
        <w:rPr>
          <w:b/>
          <w:bCs/>
          <w:color w:val="333333"/>
          <w:sz w:val="21"/>
          <w:szCs w:val="21"/>
          <w:u w:val="single"/>
        </w:rPr>
        <w:t xml:space="preserve">, </w:t>
      </w:r>
      <w:r w:rsidRPr="00EE0763">
        <w:rPr>
          <w:b/>
          <w:bCs/>
          <w:color w:val="333333"/>
          <w:sz w:val="21"/>
          <w:szCs w:val="21"/>
          <w:u w:val="single"/>
        </w:rPr>
        <w:t xml:space="preserve">a fictional </w:t>
      </w:r>
      <w:proofErr w:type="gramStart"/>
      <w:r w:rsidRPr="00EE0763">
        <w:rPr>
          <w:b/>
          <w:bCs/>
          <w:color w:val="333333"/>
          <w:sz w:val="21"/>
          <w:szCs w:val="21"/>
          <w:u w:val="single"/>
        </w:rPr>
        <w:t>open source</w:t>
      </w:r>
      <w:proofErr w:type="gramEnd"/>
      <w:r w:rsidRPr="00EE0763">
        <w:rPr>
          <w:b/>
          <w:bCs/>
          <w:color w:val="333333"/>
          <w:sz w:val="21"/>
          <w:szCs w:val="21"/>
          <w:u w:val="single"/>
        </w:rPr>
        <w:t xml:space="preserve"> moon shot</w:t>
      </w:r>
      <w:r w:rsidRPr="006664B6">
        <w:rPr>
          <w:color w:val="333333"/>
          <w:sz w:val="12"/>
          <w:szCs w:val="21"/>
        </w:rPr>
        <w:t xml:space="preserve"> in a short story by Craig DeLancey14. </w:t>
      </w:r>
      <w:r w:rsidRPr="00063872">
        <w:rPr>
          <w:b/>
          <w:bCs/>
          <w:color w:val="333333"/>
          <w:sz w:val="21"/>
          <w:szCs w:val="21"/>
          <w:u w:val="single"/>
        </w:rPr>
        <w:t xml:space="preserve">The </w:t>
      </w:r>
      <w:proofErr w:type="gramStart"/>
      <w:r w:rsidRPr="00063872">
        <w:rPr>
          <w:b/>
          <w:bCs/>
          <w:color w:val="333333"/>
          <w:sz w:val="21"/>
          <w:szCs w:val="21"/>
          <w:highlight w:val="yellow"/>
          <w:u w:val="single"/>
        </w:rPr>
        <w:t>open source</w:t>
      </w:r>
      <w:proofErr w:type="gramEnd"/>
      <w:r w:rsidRPr="00063872">
        <w:rPr>
          <w:b/>
          <w:bCs/>
          <w:color w:val="333333"/>
          <w:sz w:val="21"/>
          <w:szCs w:val="21"/>
          <w:highlight w:val="yellow"/>
          <w:u w:val="single"/>
        </w:rPr>
        <w:t xml:space="preserve"> hardware spacecraft</w:t>
      </w:r>
      <w:r w:rsidRPr="00063872">
        <w:rPr>
          <w:b/>
          <w:bCs/>
          <w:color w:val="333333"/>
          <w:sz w:val="21"/>
          <w:szCs w:val="21"/>
          <w:u w:val="single"/>
        </w:rPr>
        <w:t xml:space="preserve">, the Stallman, was the product of a network of ten thousand volunteers worldwide — and </w:t>
      </w:r>
      <w:r w:rsidRPr="00EE0763">
        <w:rPr>
          <w:b/>
          <w:bCs/>
          <w:color w:val="333333"/>
          <w:sz w:val="21"/>
          <w:szCs w:val="21"/>
          <w:u w:val="single"/>
        </w:rPr>
        <w:t>it beat the big corporate players in a competition to be “the first non-governmental organization</w:t>
      </w:r>
      <w:r w:rsidRPr="00063872">
        <w:rPr>
          <w:b/>
          <w:bCs/>
          <w:color w:val="333333"/>
          <w:sz w:val="21"/>
          <w:szCs w:val="21"/>
          <w:u w:val="single"/>
        </w:rPr>
        <w:t xml:space="preserve"> to put a person back on the moon.” </w:t>
      </w:r>
      <w:r w:rsidRPr="006664B6">
        <w:rPr>
          <w:color w:val="333333"/>
          <w:sz w:val="12"/>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w:t>
      </w:r>
      <w:proofErr w:type="gramStart"/>
      <w:r w:rsidRPr="006664B6">
        <w:rPr>
          <w:color w:val="333333"/>
          <w:sz w:val="12"/>
          <w:szCs w:val="21"/>
        </w:rPr>
        <w:t>Stallman‘</w:t>
      </w:r>
      <w:proofErr w:type="gramEnd"/>
      <w:r w:rsidRPr="006664B6">
        <w:rPr>
          <w:color w:val="333333"/>
          <w:sz w:val="12"/>
          <w:szCs w:val="21"/>
        </w:rPr>
        <w:t xml:space="preserve">s crew rescued Cutter’s crew and repaired his disabled ship based on crowdsourced advice from the </w:t>
      </w:r>
      <w:proofErr w:type="spellStart"/>
      <w:r w:rsidRPr="006664B6">
        <w:rPr>
          <w:color w:val="333333"/>
          <w:sz w:val="12"/>
          <w:szCs w:val="21"/>
        </w:rPr>
        <w:t>Openshot</w:t>
      </w:r>
      <w:proofErr w:type="spellEnd"/>
      <w:r w:rsidRPr="006664B6">
        <w:rPr>
          <w:color w:val="333333"/>
          <w:sz w:val="12"/>
          <w:szCs w:val="21"/>
        </w:rPr>
        <w:t xml:space="preserve"> global network. </w:t>
      </w:r>
      <w:r w:rsidRPr="00063872">
        <w:rPr>
          <w:b/>
          <w:bCs/>
          <w:color w:val="333333"/>
          <w:sz w:val="21"/>
          <w:szCs w:val="21"/>
          <w:u w:val="single"/>
        </w:rPr>
        <w:t xml:space="preserve">Once you’ve bootstrapped affordable orbital ferries, the addition of 3-D printers and other cheap, </w:t>
      </w:r>
      <w:r w:rsidRPr="00063872">
        <w:rPr>
          <w:b/>
          <w:bCs/>
          <w:color w:val="333333"/>
          <w:sz w:val="21"/>
          <w:szCs w:val="21"/>
          <w:highlight w:val="yellow"/>
          <w:u w:val="single"/>
        </w:rPr>
        <w:t>open-source micromanufacturing technologies</w:t>
      </w:r>
      <w:r w:rsidRPr="00063872">
        <w:rPr>
          <w:b/>
          <w:bCs/>
          <w:color w:val="333333"/>
          <w:sz w:val="21"/>
          <w:szCs w:val="21"/>
          <w:u w:val="single"/>
        </w:rPr>
        <w:t xml:space="preserve"> that can be </w:t>
      </w:r>
      <w:r w:rsidRPr="00063872">
        <w:rPr>
          <w:b/>
          <w:bCs/>
          <w:color w:val="333333"/>
          <w:sz w:val="21"/>
          <w:szCs w:val="21"/>
          <w:highlight w:val="yellow"/>
          <w:u w:val="single"/>
        </w:rPr>
        <w:t>used to construct interplanetary craft in orbit</w:t>
      </w:r>
      <w:r w:rsidRPr="00063872">
        <w:rPr>
          <w:b/>
          <w:bCs/>
          <w:color w:val="333333"/>
          <w:sz w:val="21"/>
          <w:szCs w:val="21"/>
          <w:u w:val="single"/>
        </w:rPr>
        <w:t xml:space="preserve"> or construct buildings on the surface of other worlds means that the path to the entire solar system lies open. </w:t>
      </w:r>
      <w:r w:rsidRPr="00EE0763">
        <w:rPr>
          <w:b/>
          <w:bCs/>
          <w:color w:val="333333"/>
          <w:sz w:val="21"/>
          <w:szCs w:val="21"/>
          <w:highlight w:val="yellow"/>
          <w:u w:val="single"/>
        </w:rPr>
        <w:t xml:space="preserve">The focus </w:t>
      </w:r>
      <w:r w:rsidRPr="00063872">
        <w:rPr>
          <w:b/>
          <w:bCs/>
          <w:color w:val="333333"/>
          <w:sz w:val="21"/>
          <w:szCs w:val="21"/>
          <w:u w:val="single"/>
        </w:rPr>
        <w:t xml:space="preserve">by both </w:t>
      </w:r>
      <w:r w:rsidRPr="00063872">
        <w:rPr>
          <w:b/>
          <w:bCs/>
          <w:color w:val="333333"/>
          <w:sz w:val="21"/>
          <w:szCs w:val="21"/>
          <w:highlight w:val="yellow"/>
          <w:u w:val="single"/>
        </w:rPr>
        <w:t>corporate ventures</w:t>
      </w:r>
      <w:r w:rsidRPr="00063872">
        <w:rPr>
          <w:b/>
          <w:bCs/>
          <w:color w:val="333333"/>
          <w:sz w:val="21"/>
          <w:szCs w:val="21"/>
          <w:u w:val="single"/>
        </w:rPr>
        <w:t xml:space="preserve"> like SpaceX </w:t>
      </w:r>
      <w:r w:rsidRPr="00EE0763">
        <w:rPr>
          <w:b/>
          <w:bCs/>
          <w:color w:val="333333"/>
          <w:sz w:val="21"/>
          <w:szCs w:val="21"/>
          <w:highlight w:val="yellow"/>
          <w:u w:val="single"/>
        </w:rPr>
        <w:t>and</w:t>
      </w:r>
      <w:r w:rsidRPr="00063872">
        <w:rPr>
          <w:b/>
          <w:bCs/>
          <w:color w:val="333333"/>
          <w:sz w:val="21"/>
          <w:szCs w:val="21"/>
          <w:u w:val="single"/>
        </w:rPr>
        <w:t xml:space="preserve"> </w:t>
      </w:r>
      <w:r w:rsidRPr="00EE0763">
        <w:rPr>
          <w:b/>
          <w:bCs/>
          <w:color w:val="333333"/>
          <w:sz w:val="21"/>
          <w:szCs w:val="21"/>
          <w:highlight w:val="yellow"/>
          <w:u w:val="single"/>
        </w:rPr>
        <w:t xml:space="preserve">open-source ventures </w:t>
      </w:r>
      <w:r w:rsidRPr="00063872">
        <w:rPr>
          <w:b/>
          <w:bCs/>
          <w:color w:val="333333"/>
          <w:sz w:val="21"/>
          <w:szCs w:val="21"/>
          <w:u w:val="single"/>
        </w:rPr>
        <w:t xml:space="preserve">like Copenhagen Suborbital and </w:t>
      </w:r>
      <w:proofErr w:type="spellStart"/>
      <w:r w:rsidRPr="00063872">
        <w:rPr>
          <w:b/>
          <w:bCs/>
          <w:color w:val="333333"/>
          <w:sz w:val="21"/>
          <w:szCs w:val="21"/>
          <w:u w:val="single"/>
        </w:rPr>
        <w:t>Bitnation</w:t>
      </w:r>
      <w:proofErr w:type="spellEnd"/>
      <w:r w:rsidRPr="00063872">
        <w:rPr>
          <w:b/>
          <w:bCs/>
          <w:color w:val="333333"/>
          <w:sz w:val="21"/>
          <w:szCs w:val="21"/>
          <w:u w:val="single"/>
        </w:rPr>
        <w:t xml:space="preserve"> Space Agency, </w:t>
      </w:r>
      <w:r w:rsidRPr="00EE0763">
        <w:rPr>
          <w:b/>
          <w:bCs/>
          <w:color w:val="333333"/>
          <w:sz w:val="21"/>
          <w:szCs w:val="21"/>
          <w:highlight w:val="yellow"/>
          <w:u w:val="single"/>
        </w:rPr>
        <w:t>on developing bottom-up infrastructures</w:t>
      </w:r>
      <w:r w:rsidRPr="00063872">
        <w:rPr>
          <w:b/>
          <w:bCs/>
          <w:color w:val="333333"/>
          <w:sz w:val="21"/>
          <w:szCs w:val="21"/>
          <w:u w:val="single"/>
        </w:rPr>
        <w:t xml:space="preserve">, one step at a time, arguably </w:t>
      </w:r>
      <w:r w:rsidRPr="00EE0763">
        <w:rPr>
          <w:b/>
          <w:bCs/>
          <w:color w:val="333333"/>
          <w:sz w:val="21"/>
          <w:szCs w:val="21"/>
          <w:highlight w:val="yellow"/>
          <w:u w:val="single"/>
        </w:rPr>
        <w:t xml:space="preserve">amounts to </w:t>
      </w:r>
      <w:r w:rsidRPr="00063872">
        <w:rPr>
          <w:b/>
          <w:bCs/>
          <w:color w:val="333333"/>
          <w:sz w:val="21"/>
          <w:szCs w:val="21"/>
          <w:highlight w:val="yellow"/>
          <w:u w:val="single"/>
        </w:rPr>
        <w:t>backtracking to a crossroads and getting on the path that space exploration should have taken</w:t>
      </w:r>
      <w:r w:rsidRPr="00063872">
        <w:rPr>
          <w:b/>
          <w:bCs/>
          <w:color w:val="333333"/>
          <w:sz w:val="21"/>
          <w:szCs w:val="21"/>
          <w:u w:val="single"/>
        </w:rPr>
        <w:t xml:space="preserve"> in the first place. Jim Henley of Unqualified Offerings, in a comment at Pixel Scroll, noted that the Apollo project essentially destroyed the long-term future of the U.S. space program by diverting it away from the necessary work of building a sustainable technological ecosystem: </w:t>
      </w:r>
      <w:r w:rsidRPr="006664B6">
        <w:rPr>
          <w:color w:val="333333"/>
          <w:sz w:val="12"/>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b/>
          <w:bCs/>
          <w:color w:val="333333"/>
          <w:sz w:val="21"/>
          <w:szCs w:val="21"/>
          <w:u w:val="single"/>
        </w:rPr>
        <w:t xml:space="preserve"> </w:t>
      </w:r>
      <w:r w:rsidRPr="006664B6">
        <w:rPr>
          <w:color w:val="333333"/>
          <w:sz w:val="12"/>
          <w:szCs w:val="20"/>
        </w:rPr>
        <w:t>But the mistake those Campbell-era authors made was assuming we’d do it right. That first we’d build a real space station, and develop a sustainable outer-space infrastructure, and then when we went to the Moon, go for keeps.</w:t>
      </w:r>
      <w:r w:rsidRPr="00063872">
        <w:rPr>
          <w:b/>
          <w:bCs/>
          <w:color w:val="333333"/>
          <w:sz w:val="21"/>
          <w:szCs w:val="21"/>
          <w:u w:val="single"/>
        </w:rPr>
        <w:t xml:space="preserve"> </w:t>
      </w:r>
      <w:proofErr w:type="gramStart"/>
      <w:r w:rsidRPr="006664B6">
        <w:rPr>
          <w:color w:val="333333"/>
          <w:sz w:val="12"/>
          <w:szCs w:val="20"/>
        </w:rPr>
        <w:t>Instead</w:t>
      </w:r>
      <w:proofErr w:type="gramEnd"/>
      <w:r w:rsidRPr="006664B6">
        <w:rPr>
          <w:color w:val="333333"/>
          <w:sz w:val="12"/>
          <w:szCs w:val="20"/>
        </w:rPr>
        <w:t xml:space="preserve"> we raced to get there with a few cans full o’ humans, hit some golf balls, planted a flag, and – bagged the whole business. By 1978, that earliest date for a moonshot I’d encountered in fiction, it was like we’d never been there at all.</w:t>
      </w:r>
      <w:r w:rsidRPr="00063872">
        <w:rPr>
          <w:b/>
          <w:bCs/>
          <w:color w:val="333333"/>
          <w:sz w:val="21"/>
          <w:szCs w:val="21"/>
          <w:u w:val="single"/>
        </w:rPr>
        <w:t xml:space="preserve"> Rather than organically building an entire technological ecosystem from the ground up, with infrastructures that were immediately useful in their own right at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w:t>
      </w:r>
      <w:r w:rsidRPr="00063872">
        <w:rPr>
          <w:b/>
          <w:bCs/>
          <w:color w:val="333333"/>
          <w:sz w:val="21"/>
          <w:szCs w:val="21"/>
          <w:u w:val="single"/>
        </w:rPr>
        <w:lastRenderedPageBreak/>
        <w:t>Musk’s space ventures as a hopeful sign, points out that </w:t>
      </w:r>
      <w:r w:rsidRPr="00063872">
        <w:rPr>
          <w:b/>
          <w:bCs/>
          <w:i/>
          <w:iCs/>
          <w:color w:val="333333"/>
          <w:sz w:val="21"/>
          <w:szCs w:val="21"/>
          <w:u w:val="single"/>
        </w:rPr>
        <w:t>“the private Mars foundation gang admits that their strategic plan way underestimates the likely cost.”</w:t>
      </w:r>
      <w:r w:rsidRPr="00063872">
        <w:rPr>
          <w:b/>
          <w:bCs/>
          <w:color w:val="333333"/>
          <w:sz w:val="21"/>
          <w:szCs w:val="21"/>
          <w:u w:val="single"/>
        </w:rPr>
        <w:t xml:space="preserve"> But it’s worth considering that </w:t>
      </w:r>
      <w:r w:rsidRPr="00063872">
        <w:rPr>
          <w:b/>
          <w:bCs/>
          <w:color w:val="333333"/>
          <w:sz w:val="21"/>
          <w:szCs w:val="21"/>
          <w:highlight w:val="yellow"/>
          <w:u w:val="single"/>
        </w:rPr>
        <w:t>the same blockbuster projects that diverted the space program from sustainability also tended to push it towards high-cost technologies beyond the reach of voluntary associations</w:t>
      </w:r>
      <w:r w:rsidRPr="00063872">
        <w:rPr>
          <w:b/>
          <w:bCs/>
          <w:color w:val="333333"/>
          <w:sz w:val="21"/>
          <w:szCs w:val="21"/>
          <w:u w:val="single"/>
        </w:rPr>
        <w:t xml:space="preserve">. The effect of the space program’s focus on blockbuster projects </w:t>
      </w:r>
      <w:r w:rsidRPr="00EE0763">
        <w:rPr>
          <w:b/>
          <w:bCs/>
          <w:color w:val="333333"/>
          <w:sz w:val="21"/>
          <w:szCs w:val="21"/>
          <w:u w:val="single"/>
        </w:rPr>
        <w:t>like Apollo</w:t>
      </w:r>
      <w:r w:rsidRPr="00063872">
        <w:rPr>
          <w:b/>
          <w:bCs/>
          <w:color w:val="333333"/>
          <w:sz w:val="21"/>
          <w:szCs w:val="21"/>
          <w:u w:val="single"/>
        </w:rPr>
        <w:t xml:space="preserve"> was to push space travel technology towards extreme capital-intensiveness, and away from the kinds of modular, granular, multi-purpose and reusable building blocks that could evolve into a sustainable technological ecosystem. </w:t>
      </w:r>
      <w:r w:rsidRPr="00063872">
        <w:rPr>
          <w:b/>
          <w:bCs/>
          <w:color w:val="333333"/>
          <w:sz w:val="21"/>
          <w:szCs w:val="21"/>
          <w:highlight w:val="yellow"/>
          <w:u w:val="single"/>
        </w:rPr>
        <w:t xml:space="preserve">Corporate space efforts </w:t>
      </w:r>
      <w:r w:rsidRPr="00EE0763">
        <w:rPr>
          <w:b/>
          <w:bCs/>
          <w:color w:val="333333"/>
          <w:sz w:val="21"/>
          <w:szCs w:val="21"/>
          <w:u w:val="single"/>
        </w:rPr>
        <w:t xml:space="preserve">like Musk’s are </w:t>
      </w:r>
      <w:r w:rsidRPr="00063872">
        <w:rPr>
          <w:b/>
          <w:bCs/>
          <w:color w:val="333333"/>
          <w:sz w:val="21"/>
          <w:szCs w:val="21"/>
          <w:highlight w:val="yellow"/>
          <w:u w:val="single"/>
        </w:rPr>
        <w:t>a first</w:t>
      </w:r>
      <w:r w:rsidRPr="00EE0763">
        <w:rPr>
          <w:b/>
          <w:bCs/>
          <w:color w:val="333333"/>
          <w:sz w:val="21"/>
          <w:szCs w:val="21"/>
          <w:u w:val="single"/>
        </w:rPr>
        <w:t xml:space="preserve">, intermediate </w:t>
      </w:r>
      <w:r w:rsidRPr="00063872">
        <w:rPr>
          <w:b/>
          <w:bCs/>
          <w:color w:val="333333"/>
          <w:sz w:val="21"/>
          <w:szCs w:val="21"/>
          <w:highlight w:val="yellow"/>
          <w:u w:val="single"/>
        </w:rPr>
        <w:t>step towards developing a</w:t>
      </w:r>
      <w:r w:rsidRPr="00EE0763">
        <w:rPr>
          <w:b/>
          <w:bCs/>
          <w:color w:val="333333"/>
          <w:sz w:val="21"/>
          <w:szCs w:val="21"/>
          <w:u w:val="single"/>
        </w:rPr>
        <w:t xml:space="preserve">n affordable, </w:t>
      </w:r>
      <w:r w:rsidRPr="00063872">
        <w:rPr>
          <w:b/>
          <w:bCs/>
          <w:color w:val="333333"/>
          <w:sz w:val="21"/>
          <w:szCs w:val="21"/>
          <w:highlight w:val="yellow"/>
          <w:u w:val="single"/>
        </w:rPr>
        <w:t xml:space="preserve">sustainable infrastructure for exploring </w:t>
      </w:r>
      <w:r w:rsidRPr="00EE0763">
        <w:rPr>
          <w:b/>
          <w:bCs/>
          <w:color w:val="333333"/>
          <w:sz w:val="21"/>
          <w:szCs w:val="21"/>
          <w:u w:val="single"/>
        </w:rPr>
        <w:t xml:space="preserve">and developing </w:t>
      </w:r>
      <w:r w:rsidRPr="00063872">
        <w:rPr>
          <w:b/>
          <w:bCs/>
          <w:color w:val="333333"/>
          <w:sz w:val="21"/>
          <w:szCs w:val="21"/>
          <w:highlight w:val="yellow"/>
          <w:u w:val="single"/>
        </w:rPr>
        <w:t>outer space</w:t>
      </w:r>
      <w:r w:rsidRPr="00063872">
        <w:rPr>
          <w:b/>
          <w:bCs/>
          <w:color w:val="333333"/>
          <w:sz w:val="21"/>
          <w:szCs w:val="21"/>
          <w:u w:val="single"/>
        </w:rPr>
        <w:t xml:space="preserve">. </w:t>
      </w:r>
      <w:r w:rsidRPr="00EE0763">
        <w:rPr>
          <w:b/>
          <w:bCs/>
          <w:color w:val="333333"/>
          <w:sz w:val="21"/>
          <w:szCs w:val="21"/>
          <w:u w:val="single"/>
        </w:rPr>
        <w:t xml:space="preserve">And projects like Copenhagen Suborbital and </w:t>
      </w:r>
      <w:proofErr w:type="spellStart"/>
      <w:r w:rsidRPr="00EE0763">
        <w:rPr>
          <w:b/>
          <w:bCs/>
          <w:color w:val="333333"/>
          <w:sz w:val="21"/>
          <w:szCs w:val="21"/>
          <w:u w:val="single"/>
        </w:rPr>
        <w:t>Bitnation</w:t>
      </w:r>
      <w:proofErr w:type="spellEnd"/>
      <w:r w:rsidRPr="00EE0763">
        <w:rPr>
          <w:b/>
          <w:bCs/>
          <w:color w:val="333333"/>
          <w:sz w:val="21"/>
          <w:szCs w:val="21"/>
          <w:u w:val="single"/>
        </w:rPr>
        <w:t xml:space="preserve"> Space Agency are completing the evolution by relying entirely on open-source </w:t>
      </w:r>
      <w:proofErr w:type="gramStart"/>
      <w:r w:rsidRPr="00EE0763">
        <w:rPr>
          <w:b/>
          <w:bCs/>
          <w:color w:val="333333"/>
          <w:sz w:val="21"/>
          <w:szCs w:val="21"/>
          <w:u w:val="single"/>
        </w:rPr>
        <w:t>hardware, and</w:t>
      </w:r>
      <w:proofErr w:type="gramEnd"/>
      <w:r w:rsidRPr="00EE0763">
        <w:rPr>
          <w:b/>
          <w:bCs/>
          <w:color w:val="333333"/>
          <w:sz w:val="21"/>
          <w:szCs w:val="21"/>
          <w:u w:val="single"/>
        </w:rPr>
        <w:t xml:space="preserve"> replacing high-overhead managerial bureaucracies</w:t>
      </w:r>
      <w:r w:rsidRPr="00063872">
        <w:rPr>
          <w:b/>
          <w:bCs/>
          <w:color w:val="333333"/>
          <w:sz w:val="21"/>
          <w:szCs w:val="21"/>
          <w:u w:val="single"/>
        </w:rPr>
        <w:t xml:space="preserve"> with peer-network governance. Things look genuinely optimistic for the future of space exploration and human expansion into the solar system. The </w:t>
      </w:r>
      <w:r w:rsidRPr="00063872">
        <w:rPr>
          <w:b/>
          <w:bCs/>
          <w:color w:val="333333"/>
          <w:sz w:val="21"/>
          <w:szCs w:val="21"/>
          <w:highlight w:val="yellow"/>
          <w:u w:val="single"/>
        </w:rPr>
        <w:t>reason for hopefulness doesn’t lie with the state; and with luck, maybe it won’t lie with Elon Musk for much longer</w:t>
      </w:r>
      <w:r w:rsidRPr="00063872">
        <w:rPr>
          <w:b/>
          <w:bCs/>
          <w:color w:val="333333"/>
          <w:sz w:val="21"/>
          <w:szCs w:val="21"/>
          <w:u w:val="single"/>
        </w:rPr>
        <w:t xml:space="preserve"> either.</w:t>
      </w:r>
    </w:p>
    <w:p w14:paraId="1E0EFAA3" w14:textId="77777777" w:rsidR="00104066" w:rsidRPr="00EE0763" w:rsidRDefault="00104066" w:rsidP="00104066">
      <w:pPr>
        <w:pStyle w:val="Heading4"/>
        <w:rPr>
          <w:b w:val="0"/>
          <w:bCs w:val="0"/>
          <w:u w:val="single"/>
        </w:rPr>
      </w:pPr>
      <w:r>
        <w:t xml:space="preserve">Anarchist revolutions are fragile; they need space apart, space to grow strong – and the process of reading the </w:t>
      </w:r>
      <w:proofErr w:type="spellStart"/>
      <w:r>
        <w:t>kritik</w:t>
      </w:r>
      <w:proofErr w:type="spellEnd"/>
      <w:r>
        <w:t xml:space="preserve"> is one of creating revolutionary spaces in literal, actual space. </w:t>
      </w:r>
    </w:p>
    <w:p w14:paraId="3FB213F6" w14:textId="77777777" w:rsidR="00104066" w:rsidRDefault="00104066" w:rsidP="00104066">
      <w:proofErr w:type="spellStart"/>
      <w:r>
        <w:t>Bevensee</w:t>
      </w:r>
      <w:proofErr w:type="spellEnd"/>
      <w:r>
        <w:t>, Emmi. No Date.  “</w:t>
      </w:r>
      <w:r w:rsidRPr="009311C8">
        <w:t>Anarchists Need Space Because We’re Fighting in All Directions</w:t>
      </w:r>
      <w:r>
        <w:t xml:space="preserve">.” </w:t>
      </w:r>
      <w:hyperlink r:id="rId16" w:history="1">
        <w:r w:rsidRPr="00484CF1">
          <w:rPr>
            <w:rStyle w:val="Hyperlink"/>
          </w:rPr>
          <w:t>https://theanarchistlibrary.org/library/emmi-bevensee-anarchists-need-space-because-we-re-fighting-in-all-directions</w:t>
        </w:r>
      </w:hyperlink>
    </w:p>
    <w:p w14:paraId="2DB4888E" w14:textId="77777777" w:rsidR="00104066" w:rsidRPr="00063872" w:rsidRDefault="00104066" w:rsidP="00104066">
      <w:pPr>
        <w:rPr>
          <w:b/>
          <w:bCs/>
          <w:u w:val="single"/>
        </w:rPr>
      </w:pPr>
      <w:r w:rsidRPr="00267C8F">
        <w:rPr>
          <w:rFonts w:ascii="Helvetica Neue" w:hAnsi="Helvetica Neue"/>
          <w:b/>
          <w:bCs/>
          <w:color w:val="333333"/>
          <w:sz w:val="21"/>
          <w:szCs w:val="21"/>
          <w:highlight w:val="yellow"/>
          <w:u w:val="single"/>
        </w:rPr>
        <w:t>Space travel</w:t>
      </w:r>
      <w:r w:rsidRPr="004E5CC9">
        <w:rPr>
          <w:rFonts w:ascii="Helvetica Neue" w:hAnsi="Helvetica Neue"/>
          <w:b/>
          <w:bCs/>
          <w:color w:val="333333"/>
          <w:sz w:val="21"/>
          <w:szCs w:val="21"/>
          <w:u w:val="single"/>
        </w:rPr>
        <w:t xml:space="preserve"> throws the entire game board up in the air. The first and most obvious way is that it </w:t>
      </w:r>
      <w:r w:rsidRPr="00267C8F">
        <w:rPr>
          <w:rFonts w:ascii="Helvetica Neue" w:hAnsi="Helvetica Neue"/>
          <w:b/>
          <w:bCs/>
          <w:color w:val="333333"/>
          <w:sz w:val="21"/>
          <w:szCs w:val="21"/>
          <w:highlight w:val="yellow"/>
          <w:u w:val="single"/>
        </w:rPr>
        <w:t>makes the available places to build much more numerous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The notion that anarchists could have our own spaceships and be exploring and setting up shop on distant rocks might seem absurd now, </w:t>
      </w:r>
      <w:r w:rsidRPr="00EE0763">
        <w:rPr>
          <w:rFonts w:ascii="Helvetica Neue" w:hAnsi="Helvetica Neue"/>
          <w:b/>
          <w:bCs/>
          <w:color w:val="333333"/>
          <w:sz w:val="21"/>
          <w:szCs w:val="21"/>
          <w:u w:val="single"/>
        </w:rPr>
        <w:t>but it’s an eventuality in time</w:t>
      </w:r>
      <w:r w:rsidRPr="004E5CC9">
        <w:rPr>
          <w:rFonts w:ascii="Helvetica Neue" w:hAnsi="Helvetica Neue"/>
          <w:b/>
          <w:bCs/>
          <w:color w:val="333333"/>
          <w:sz w:val="21"/>
          <w:szCs w:val="21"/>
          <w:u w:val="single"/>
        </w:rPr>
        <w:t xml:space="preserve">. The technology will continue getting cheaper. </w:t>
      </w:r>
      <w:r w:rsidRPr="00267C8F">
        <w:rPr>
          <w:rFonts w:ascii="Helvetica Neue" w:hAnsi="Helvetica Neue"/>
          <w:b/>
          <w:bCs/>
          <w:color w:val="333333"/>
          <w:sz w:val="21"/>
          <w:szCs w:val="21"/>
          <w:highlight w:val="yellow"/>
          <w:u w:val="single"/>
        </w:rPr>
        <w:t>We will steal and reverse engineer</w:t>
      </w:r>
      <w:r w:rsidRPr="004E5CC9">
        <w:rPr>
          <w:rFonts w:ascii="Helvetica Neue" w:hAnsi="Helvetica Neue"/>
          <w:b/>
          <w:bCs/>
          <w:color w:val="333333"/>
          <w:sz w:val="21"/>
          <w:szCs w:val="21"/>
          <w:u w:val="single"/>
        </w:rPr>
        <w:t xml:space="preserve">. </w:t>
      </w:r>
      <w:r w:rsidRPr="0038328E">
        <w:rPr>
          <w:rFonts w:ascii="Helvetica Neue" w:hAnsi="Helvetica Neue"/>
          <w:color w:val="333333"/>
          <w:sz w:val="16"/>
          <w:szCs w:val="21"/>
        </w:rPr>
        <w:t xml:space="preserve">The radicals will go to space and when we get there, we will find places with no life on them that </w:t>
      </w:r>
      <w:proofErr w:type="gramStart"/>
      <w:r w:rsidRPr="0038328E">
        <w:rPr>
          <w:rFonts w:ascii="Helvetica Neue" w:hAnsi="Helvetica Neue"/>
          <w:color w:val="333333"/>
          <w:sz w:val="16"/>
          <w:szCs w:val="21"/>
        </w:rPr>
        <w:t>we’re can’t introduce</w:t>
      </w:r>
      <w:proofErr w:type="gramEnd"/>
      <w:r w:rsidRPr="0038328E">
        <w:rPr>
          <w:rFonts w:ascii="Helvetica Neue" w:hAnsi="Helvetica Neue"/>
          <w:color w:val="333333"/>
          <w:sz w:val="16"/>
          <w:szCs w:val="21"/>
        </w:rPr>
        <w:t xml:space="preserve"> microbiomes and decimate and </w:t>
      </w:r>
      <w:r w:rsidRPr="004E5CC9">
        <w:rPr>
          <w:rFonts w:ascii="Helvetica Neue" w:hAnsi="Helvetica Neue"/>
          <w:b/>
          <w:bCs/>
          <w:color w:val="333333"/>
          <w:sz w:val="21"/>
          <w:szCs w:val="21"/>
          <w:u w:val="single"/>
        </w:rPr>
        <w:t xml:space="preserve">we will be able to practice our </w:t>
      </w:r>
      <w:r w:rsidRPr="00267C8F">
        <w:rPr>
          <w:rFonts w:ascii="Helvetica Neue" w:hAnsi="Helvetica Neue"/>
          <w:b/>
          <w:bCs/>
          <w:color w:val="333333"/>
          <w:sz w:val="21"/>
          <w:szCs w:val="21"/>
          <w:highlight w:val="yellow"/>
          <w:u w:val="single"/>
        </w:rPr>
        <w:t xml:space="preserve">ways of being without having to pry the space back from the </w:t>
      </w:r>
      <w:r w:rsidRPr="004E5CC9">
        <w:rPr>
          <w:rFonts w:ascii="Helvetica Neue" w:hAnsi="Helvetica Neue"/>
          <w:b/>
          <w:bCs/>
          <w:color w:val="333333"/>
          <w:sz w:val="21"/>
          <w:szCs w:val="21"/>
          <w:u w:val="single"/>
        </w:rPr>
        <w:t xml:space="preserve">landlords capitalists and </w:t>
      </w:r>
      <w:r w:rsidRPr="00267C8F">
        <w:rPr>
          <w:rFonts w:ascii="Helvetica Neue" w:hAnsi="Helvetica Neue"/>
          <w:b/>
          <w:bCs/>
          <w:color w:val="333333"/>
          <w:sz w:val="21"/>
          <w:szCs w:val="21"/>
          <w:highlight w:val="yellow"/>
          <w:u w:val="single"/>
        </w:rPr>
        <w:t>state thugs</w:t>
      </w:r>
      <w:r w:rsidRPr="004E5CC9">
        <w:rPr>
          <w:rFonts w:ascii="Helvetica Neue" w:hAnsi="Helvetica Neue"/>
          <w:b/>
          <w:bCs/>
          <w:color w:val="333333"/>
          <w:sz w:val="21"/>
          <w:szCs w:val="21"/>
          <w:u w:val="single"/>
        </w:rPr>
        <w:t xml:space="preserve">. Or if there are signs of </w:t>
      </w:r>
      <w:proofErr w:type="gramStart"/>
      <w:r w:rsidRPr="004E5CC9">
        <w:rPr>
          <w:rFonts w:ascii="Helvetica Neue" w:hAnsi="Helvetica Neue"/>
          <w:b/>
          <w:bCs/>
          <w:color w:val="333333"/>
          <w:sz w:val="21"/>
          <w:szCs w:val="21"/>
          <w:u w:val="single"/>
        </w:rPr>
        <w:t>life, because</w:t>
      </w:r>
      <w:proofErr w:type="gramEnd"/>
      <w:r w:rsidRPr="004E5CC9">
        <w:rPr>
          <w:rFonts w:ascii="Helvetica Neue" w:hAnsi="Helvetica Neue"/>
          <w:b/>
          <w:bCs/>
          <w:color w:val="333333"/>
          <w:sz w:val="21"/>
          <w:szCs w:val="21"/>
          <w:u w:val="single"/>
        </w:rPr>
        <w:t xml:space="preserve"> anarchists actually care about deeply rooted ethics, we’ll be thoughtful and considerate about what our presence could mean. We need to play to our strengths. </w:t>
      </w:r>
      <w:r w:rsidRPr="0038328E">
        <w:rPr>
          <w:rFonts w:ascii="Helvetica Neue" w:hAnsi="Helvetica Neue"/>
          <w:color w:val="333333"/>
          <w:sz w:val="16"/>
          <w:szCs w:val="21"/>
        </w:rPr>
        <w:t xml:space="preserve">We should try to avoid war not just because it is fundamentally terrible, but because we’re not well suited for it. Guerilla insurrection we can do, but the losses are extreme. Because we’ll never have the monopoly on brutality we should try to go somewhere where we’re not bothering anyone and can </w:t>
      </w:r>
      <w:proofErr w:type="gramStart"/>
      <w:r w:rsidRPr="0038328E">
        <w:rPr>
          <w:rFonts w:ascii="Helvetica Neue" w:hAnsi="Helvetica Neue"/>
          <w:color w:val="333333"/>
          <w:sz w:val="16"/>
          <w:szCs w:val="21"/>
        </w:rPr>
        <w:t>more or less do</w:t>
      </w:r>
      <w:proofErr w:type="gramEnd"/>
      <w:r w:rsidRPr="0038328E">
        <w:rPr>
          <w:rFonts w:ascii="Helvetica Neue" w:hAnsi="Helvetica Neue"/>
          <w:color w:val="333333"/>
          <w:sz w:val="16"/>
          <w:szCs w:val="21"/>
        </w:rPr>
        <w:t xml:space="preserve"> our own thing. We would obviously still need to be able to defend </w:t>
      </w:r>
      <w:proofErr w:type="gramStart"/>
      <w:r w:rsidRPr="0038328E">
        <w:rPr>
          <w:rFonts w:ascii="Helvetica Neue" w:hAnsi="Helvetica Neue"/>
          <w:color w:val="333333"/>
          <w:sz w:val="16"/>
          <w:szCs w:val="21"/>
        </w:rPr>
        <w:t>ourselves</w:t>
      </w:r>
      <w:proofErr w:type="gramEnd"/>
      <w:r w:rsidRPr="0038328E">
        <w:rPr>
          <w:rFonts w:ascii="Helvetica Neue" w:hAnsi="Helvetica Neue"/>
          <w:color w:val="333333"/>
          <w:sz w:val="16"/>
          <w:szCs w:val="21"/>
        </w:rPr>
        <w:t xml:space="preserve"> but we can completely disentangle ourselves from the imperial geopolitical games of earth. To those ends, we should avoid trying to militaristically seize territories whenever possible because it sucks and </w:t>
      </w:r>
      <w:proofErr w:type="gramStart"/>
      <w:r w:rsidRPr="0038328E">
        <w:rPr>
          <w:rFonts w:ascii="Helvetica Neue" w:hAnsi="Helvetica Neue"/>
          <w:color w:val="333333"/>
          <w:sz w:val="16"/>
          <w:szCs w:val="21"/>
        </w:rPr>
        <w:t>again</w:t>
      </w:r>
      <w:proofErr w:type="gramEnd"/>
      <w:r w:rsidRPr="0038328E">
        <w:rPr>
          <w:rFonts w:ascii="Helvetica Neue" w:hAnsi="Helvetica Neue"/>
          <w:color w:val="333333"/>
          <w:sz w:val="16"/>
          <w:szCs w:val="21"/>
        </w:rPr>
        <w:t xml:space="preserve"> we suck at it</w:t>
      </w:r>
      <w:r w:rsidRPr="004E5CC9">
        <w:rPr>
          <w:rFonts w:ascii="Helvetica Neue" w:hAnsi="Helvetica Neue"/>
          <w:b/>
          <w:bCs/>
          <w:color w:val="333333"/>
          <w:sz w:val="21"/>
          <w:szCs w:val="21"/>
          <w:u w:val="single"/>
        </w:rPr>
        <w:t xml:space="preserve">. Assuming colonies will get set up on every rock within humanities ever expanding sphere of reach, we shouldn’t just keep </w:t>
      </w:r>
      <w:r w:rsidRPr="00EE0763">
        <w:rPr>
          <w:rFonts w:ascii="Helvetica Neue" w:hAnsi="Helvetica Neue"/>
          <w:b/>
          <w:bCs/>
          <w:color w:val="333333"/>
          <w:sz w:val="21"/>
          <w:szCs w:val="21"/>
          <w:u w:val="single"/>
        </w:rPr>
        <w:t xml:space="preserve">to ourselves. We can do our thing and infiltrate and agitate and challenge everywhere </w:t>
      </w:r>
      <w:r w:rsidRPr="004E5CC9">
        <w:rPr>
          <w:rFonts w:ascii="Helvetica Neue" w:hAnsi="Helvetica Neue"/>
          <w:b/>
          <w:bCs/>
          <w:color w:val="333333"/>
          <w:sz w:val="21"/>
          <w:szCs w:val="21"/>
          <w:u w:val="single"/>
        </w:rPr>
        <w:t xml:space="preserve">we </w:t>
      </w:r>
      <w:proofErr w:type="gramStart"/>
      <w:r w:rsidRPr="004E5CC9">
        <w:rPr>
          <w:rFonts w:ascii="Helvetica Neue" w:hAnsi="Helvetica Neue"/>
          <w:b/>
          <w:bCs/>
          <w:color w:val="333333"/>
          <w:sz w:val="21"/>
          <w:szCs w:val="21"/>
          <w:u w:val="single"/>
        </w:rPr>
        <w:t>are</w:t>
      </w:r>
      <w:proofErr w:type="gramEnd"/>
      <w:r w:rsidRPr="004E5CC9">
        <w:rPr>
          <w:rFonts w:ascii="Helvetica Neue" w:hAnsi="Helvetica Neue"/>
          <w:b/>
          <w:bCs/>
          <w:color w:val="333333"/>
          <w:sz w:val="21"/>
          <w:szCs w:val="21"/>
          <w:u w:val="single"/>
        </w:rPr>
        <w:t xml:space="preserve"> but the </w:t>
      </w:r>
      <w:r w:rsidRPr="00267C8F">
        <w:rPr>
          <w:rFonts w:ascii="Helvetica Neue" w:hAnsi="Helvetica Neue"/>
          <w:b/>
          <w:bCs/>
          <w:color w:val="333333"/>
          <w:sz w:val="21"/>
          <w:szCs w:val="21"/>
          <w:highlight w:val="yellow"/>
          <w:u w:val="single"/>
        </w:rPr>
        <w:t>vastness of space gives us more room to be ourselves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EE0763">
        <w:rPr>
          <w:rFonts w:ascii="Helvetica Neue" w:hAnsi="Helvetica Neue"/>
          <w:b/>
          <w:bCs/>
          <w:color w:val="333333"/>
          <w:sz w:val="21"/>
          <w:szCs w:val="21"/>
          <w:highlight w:val="yellow"/>
          <w:u w:val="single"/>
        </w:rPr>
        <w:t>We can deter</w:t>
      </w:r>
      <w:r w:rsidRPr="004E5CC9">
        <w:rPr>
          <w:rFonts w:ascii="Helvetica Neue" w:hAnsi="Helvetica Neue"/>
          <w:b/>
          <w:bCs/>
          <w:color w:val="333333"/>
          <w:sz w:val="21"/>
          <w:szCs w:val="21"/>
          <w:u w:val="single"/>
        </w:rPr>
        <w:t xml:space="preserve"> a lot of </w:t>
      </w:r>
      <w:r w:rsidRPr="00267C8F">
        <w:rPr>
          <w:rFonts w:ascii="Helvetica Neue" w:hAnsi="Helvetica Neue"/>
          <w:b/>
          <w:bCs/>
          <w:color w:val="333333"/>
          <w:sz w:val="21"/>
          <w:szCs w:val="21"/>
          <w:highlight w:val="yellow"/>
          <w:u w:val="single"/>
        </w:rPr>
        <w:t>threats by just being far enough out that we are perceived as a non-threat</w:t>
      </w:r>
      <w:r w:rsidRPr="004E5CC9">
        <w:rPr>
          <w:rFonts w:ascii="Helvetica Neue" w:hAnsi="Helvetica Neue"/>
          <w:b/>
          <w:bCs/>
          <w:color w:val="333333"/>
          <w:sz w:val="21"/>
          <w:szCs w:val="21"/>
          <w:u w:val="single"/>
        </w:rPr>
        <w:t xml:space="preserve"> and that travel costs make attacking us less appealing anyways</w:t>
      </w:r>
      <w:r w:rsidRPr="0038328E">
        <w:rPr>
          <w:rFonts w:ascii="Helvetica Neue" w:hAnsi="Helvetica Neue"/>
          <w:color w:val="333333"/>
          <w:sz w:val="16"/>
          <w:szCs w:val="21"/>
        </w:rPr>
        <w:t xml:space="preserve">. It works similarly with politics. Rather than playing the endless tug-of-war with reform and direct action we can follow our instincts and just leave the whole thing alone. </w:t>
      </w:r>
      <w:r w:rsidRPr="004E5CC9">
        <w:rPr>
          <w:rFonts w:ascii="Helvetica Neue" w:hAnsi="Helvetica Neue"/>
          <w:b/>
          <w:bCs/>
          <w:color w:val="333333"/>
          <w:sz w:val="21"/>
          <w:szCs w:val="21"/>
          <w:u w:val="single"/>
        </w:rPr>
        <w:t xml:space="preserve">We can </w:t>
      </w:r>
      <w:proofErr w:type="gramStart"/>
      <w:r w:rsidRPr="004E5CC9">
        <w:rPr>
          <w:rFonts w:ascii="Helvetica Neue" w:hAnsi="Helvetica Neue"/>
          <w:b/>
          <w:bCs/>
          <w:color w:val="333333"/>
          <w:sz w:val="21"/>
          <w:szCs w:val="21"/>
          <w:u w:val="single"/>
        </w:rPr>
        <w:t>actually put</w:t>
      </w:r>
      <w:proofErr w:type="gramEnd"/>
      <w:r w:rsidRPr="004E5CC9">
        <w:rPr>
          <w:rFonts w:ascii="Helvetica Neue" w:hAnsi="Helvetica Neue"/>
          <w:b/>
          <w:bCs/>
          <w:color w:val="333333"/>
          <w:sz w:val="21"/>
          <w:szCs w:val="21"/>
          <w:u w:val="single"/>
        </w:rPr>
        <w:t xml:space="preserve"> our ideas into </w:t>
      </w:r>
      <w:r w:rsidRPr="00EE0763">
        <w:rPr>
          <w:rFonts w:ascii="Helvetica Neue" w:hAnsi="Helvetica Neue"/>
          <w:b/>
          <w:bCs/>
          <w:color w:val="333333"/>
          <w:sz w:val="21"/>
          <w:szCs w:val="21"/>
          <w:u w:val="single"/>
        </w:rPr>
        <w:t>practice without the constant sabotage of state political repression and counterproductive</w:t>
      </w:r>
      <w:r w:rsidRPr="004E5CC9">
        <w:rPr>
          <w:rFonts w:ascii="Helvetica Neue" w:hAnsi="Helvetica Neue"/>
          <w:b/>
          <w:bCs/>
          <w:color w:val="333333"/>
          <w:sz w:val="21"/>
          <w:szCs w:val="21"/>
          <w:u w:val="single"/>
        </w:rPr>
        <w:t xml:space="preserve"> liberal progressivism. </w:t>
      </w:r>
      <w:proofErr w:type="gramStart"/>
      <w:r w:rsidRPr="004E5CC9">
        <w:rPr>
          <w:rFonts w:ascii="Helvetica Neue" w:hAnsi="Helvetica Neue"/>
          <w:b/>
          <w:bCs/>
          <w:color w:val="333333"/>
          <w:sz w:val="21"/>
          <w:szCs w:val="21"/>
          <w:u w:val="single"/>
        </w:rPr>
        <w:t>Obviously</w:t>
      </w:r>
      <w:proofErr w:type="gramEnd"/>
      <w:r w:rsidRPr="004E5CC9">
        <w:rPr>
          <w:rFonts w:ascii="Helvetica Neue" w:hAnsi="Helvetica Neue"/>
          <w:b/>
          <w:bCs/>
          <w:color w:val="333333"/>
          <w:sz w:val="21"/>
          <w:szCs w:val="21"/>
          <w:u w:val="single"/>
        </w:rPr>
        <w:t xml:space="preserve"> anarchist ideas, practices, and victories often make it into the mainstream of society but nonetheless </w:t>
      </w:r>
      <w:r w:rsidRPr="00EE0763">
        <w:rPr>
          <w:rFonts w:ascii="Helvetica Neue" w:hAnsi="Helvetica Neue"/>
          <w:b/>
          <w:bCs/>
          <w:color w:val="333333"/>
          <w:sz w:val="21"/>
          <w:szCs w:val="21"/>
          <w:highlight w:val="yellow"/>
          <w:u w:val="single"/>
        </w:rPr>
        <w:t>we are often a movement in the margins</w:t>
      </w:r>
      <w:r w:rsidRPr="004E5CC9">
        <w:rPr>
          <w:rFonts w:ascii="Helvetica Neue" w:hAnsi="Helvetica Neue"/>
          <w:b/>
          <w:bCs/>
          <w:color w:val="333333"/>
          <w:sz w:val="21"/>
          <w:szCs w:val="21"/>
          <w:u w:val="single"/>
        </w:rPr>
        <w:t xml:space="preserve">. This isn’t a defeatist view either. It’s just </w:t>
      </w:r>
      <w:r w:rsidRPr="004E5CC9">
        <w:rPr>
          <w:rFonts w:ascii="Helvetica Neue" w:hAnsi="Helvetica Neue"/>
          <w:b/>
          <w:bCs/>
          <w:color w:val="333333"/>
          <w:sz w:val="21"/>
          <w:szCs w:val="21"/>
          <w:u w:val="single"/>
        </w:rPr>
        <w:lastRenderedPageBreak/>
        <w:t xml:space="preserve">because the truly nuanced struggle for freedom is always going to be, in a sense, opposed to the prevailing order. That’s why we need to carve out our spaces here on earth, but if we can find them </w:t>
      </w:r>
      <w:r w:rsidRPr="00267C8F">
        <w:rPr>
          <w:rFonts w:ascii="Helvetica Neue" w:hAnsi="Helvetica Neue"/>
          <w:b/>
          <w:bCs/>
          <w:color w:val="333333"/>
          <w:sz w:val="21"/>
          <w:szCs w:val="21"/>
          <w:highlight w:val="yellow"/>
          <w:u w:val="single"/>
        </w:rPr>
        <w:t>out there</w:t>
      </w:r>
      <w:r w:rsidRPr="004E5CC9">
        <w:rPr>
          <w:rFonts w:ascii="Helvetica Neue" w:hAnsi="Helvetica Neue"/>
          <w:b/>
          <w:bCs/>
          <w:color w:val="333333"/>
          <w:sz w:val="21"/>
          <w:szCs w:val="21"/>
          <w:u w:val="single"/>
        </w:rPr>
        <w:t xml:space="preserve">, it </w:t>
      </w:r>
      <w:r w:rsidRPr="00EE0763">
        <w:rPr>
          <w:rFonts w:ascii="Helvetica Neue" w:hAnsi="Helvetica Neue"/>
          <w:b/>
          <w:bCs/>
          <w:color w:val="333333"/>
          <w:sz w:val="21"/>
          <w:szCs w:val="21"/>
          <w:highlight w:val="yellow"/>
          <w:u w:val="single"/>
        </w:rPr>
        <w:t>would be</w:t>
      </w:r>
      <w:r w:rsidRPr="004E5CC9">
        <w:rPr>
          <w:rFonts w:ascii="Helvetica Neue" w:hAnsi="Helvetica Neue"/>
          <w:b/>
          <w:bCs/>
          <w:color w:val="333333"/>
          <w:sz w:val="21"/>
          <w:szCs w:val="21"/>
          <w:u w:val="single"/>
        </w:rPr>
        <w:t xml:space="preserve"> </w:t>
      </w:r>
      <w:r w:rsidRPr="00267C8F">
        <w:rPr>
          <w:rFonts w:ascii="Helvetica Neue" w:hAnsi="Helvetica Neue"/>
          <w:b/>
          <w:bCs/>
          <w:color w:val="333333"/>
          <w:sz w:val="21"/>
          <w:szCs w:val="21"/>
          <w:highlight w:val="yellow"/>
          <w:u w:val="single"/>
        </w:rPr>
        <w:t>even better</w:t>
      </w:r>
      <w:r w:rsidRPr="004E5CC9">
        <w:rPr>
          <w:rFonts w:ascii="Helvetica Neue" w:hAnsi="Helvetica Neue"/>
          <w:b/>
          <w:bCs/>
          <w:color w:val="333333"/>
          <w:sz w:val="21"/>
          <w:szCs w:val="21"/>
          <w:u w:val="single"/>
        </w:rPr>
        <w:t>. The typical lefty retort to something like this is to compare the inherent homesteading attitude of these ideas to homesteading as it was practiced by colonists on earth. To be clear, the homesteader movement in the U.S. and most other places is deeply entrenched in the violence of indigenous dispossession and outright genocide. But what makes it bad isn’t the desire to move and to explore. Remember, those very same indigenous people also moved and explored depending on the timescale at play. What makes it bad is the murder and dispossession.</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With space colonization it’s a very different situation because </w:t>
      </w:r>
      <w:proofErr w:type="gramStart"/>
      <w:r w:rsidRPr="004E5CC9">
        <w:rPr>
          <w:rFonts w:ascii="Helvetica Neue" w:hAnsi="Helvetica Neue"/>
          <w:b/>
          <w:bCs/>
          <w:color w:val="333333"/>
          <w:sz w:val="21"/>
          <w:szCs w:val="21"/>
          <w:u w:val="single"/>
        </w:rPr>
        <w:t>the vast majority of</w:t>
      </w:r>
      <w:proofErr w:type="gramEnd"/>
      <w:r w:rsidRPr="004E5CC9">
        <w:rPr>
          <w:rFonts w:ascii="Helvetica Neue" w:hAnsi="Helvetica Neue"/>
          <w:b/>
          <w:bCs/>
          <w:color w:val="333333"/>
          <w:sz w:val="21"/>
          <w:szCs w:val="21"/>
          <w:u w:val="single"/>
        </w:rPr>
        <w:t xml:space="preserve"> places we would go will be completely lifeless. We will not be murdering or dispossessing anyone. In that sense the entire paradigm of colonial extraction is mis-played.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while the explorer mindset is horrifying for brutalist conquistadors, for nerdy anarchist scientists deeply rooted in a desire not to harm, it’s a very different situation. </w:t>
      </w:r>
      <w:r w:rsidRPr="0038328E">
        <w:rPr>
          <w:rFonts w:ascii="Helvetica Neue" w:hAnsi="Helvetica Neue"/>
          <w:color w:val="333333"/>
          <w:sz w:val="16"/>
          <w:szCs w:val="21"/>
        </w:rPr>
        <w:t xml:space="preserve">Aside from issues of defensibility and minimizing the need for defensive violence, there’s also a range of other practical issues. </w:t>
      </w:r>
      <w:r w:rsidRPr="004E5CC9">
        <w:rPr>
          <w:rFonts w:ascii="Helvetica Neue" w:hAnsi="Helvetica Neue"/>
          <w:b/>
          <w:bCs/>
          <w:color w:val="333333"/>
          <w:sz w:val="21"/>
          <w:szCs w:val="21"/>
          <w:u w:val="single"/>
        </w:rPr>
        <w:t xml:space="preserve">For example, </w:t>
      </w:r>
      <w:r w:rsidRPr="00267C8F">
        <w:rPr>
          <w:rFonts w:ascii="Helvetica Neue" w:hAnsi="Helvetica Neue"/>
          <w:b/>
          <w:bCs/>
          <w:color w:val="333333"/>
          <w:sz w:val="21"/>
          <w:szCs w:val="21"/>
          <w:highlight w:val="yellow"/>
          <w:u w:val="single"/>
        </w:rPr>
        <w:t xml:space="preserve">if we can scrape together some rock </w:t>
      </w:r>
      <w:proofErr w:type="gramStart"/>
      <w:r w:rsidRPr="00267C8F">
        <w:rPr>
          <w:rFonts w:ascii="Helvetica Neue" w:hAnsi="Helvetica Neue"/>
          <w:b/>
          <w:bCs/>
          <w:color w:val="333333"/>
          <w:sz w:val="21"/>
          <w:szCs w:val="21"/>
          <w:highlight w:val="yellow"/>
          <w:u w:val="single"/>
        </w:rPr>
        <w:t>hoppers</w:t>
      </w:r>
      <w:proofErr w:type="gramEnd"/>
      <w:r w:rsidRPr="00267C8F">
        <w:rPr>
          <w:rFonts w:ascii="Helvetica Neue" w:hAnsi="Helvetica Neue"/>
          <w:b/>
          <w:bCs/>
          <w:color w:val="333333"/>
          <w:sz w:val="21"/>
          <w:szCs w:val="21"/>
          <w:highlight w:val="yellow"/>
          <w:u w:val="single"/>
        </w:rPr>
        <w:t xml:space="preserve"> we can ethically harvest materials from asteroids</w:t>
      </w:r>
      <w:r w:rsidRPr="004E5CC9">
        <w:rPr>
          <w:rFonts w:ascii="Helvetica Neue" w:hAnsi="Helvetica Neue"/>
          <w:b/>
          <w:bCs/>
          <w:color w:val="333333"/>
          <w:sz w:val="21"/>
          <w:szCs w:val="21"/>
          <w:u w:val="single"/>
        </w:rPr>
        <w:t xml:space="preserve"> to develop and sustain our societies. No slave </w:t>
      </w:r>
      <w:proofErr w:type="gramStart"/>
      <w:r w:rsidRPr="004E5CC9">
        <w:rPr>
          <w:rFonts w:ascii="Helvetica Neue" w:hAnsi="Helvetica Neue"/>
          <w:b/>
          <w:bCs/>
          <w:color w:val="333333"/>
          <w:sz w:val="21"/>
          <w:szCs w:val="21"/>
          <w:u w:val="single"/>
        </w:rPr>
        <w:t>labor</w:t>
      </w:r>
      <w:proofErr w:type="gramEnd"/>
      <w:r w:rsidRPr="004E5CC9">
        <w:rPr>
          <w:rFonts w:ascii="Helvetica Neue" w:hAnsi="Helvetica Neue"/>
          <w:b/>
          <w:bCs/>
          <w:color w:val="333333"/>
          <w:sz w:val="21"/>
          <w:szCs w:val="21"/>
          <w:u w:val="single"/>
        </w:rPr>
        <w:t>. No deforestation. No ecocide</w:t>
      </w:r>
      <w:r w:rsidRPr="0038328E">
        <w:rPr>
          <w:rFonts w:ascii="Helvetica Neue" w:hAnsi="Helvetica Neue"/>
          <w:color w:val="333333"/>
          <w:sz w:val="16"/>
          <w:szCs w:val="21"/>
        </w:rPr>
        <w:t xml:space="preserve">. We can build research labs unencumbered by the fascist nationalism and capitalism in our present society that massively throttle progress. We can have ecosystems of testing that allow us to try out a wide range of anarchist approaches to existence. </w:t>
      </w:r>
      <w:r w:rsidRPr="004E5CC9">
        <w:rPr>
          <w:rFonts w:ascii="Helvetica Neue" w:hAnsi="Helvetica Neue"/>
          <w:b/>
          <w:bCs/>
          <w:color w:val="333333"/>
          <w:sz w:val="21"/>
          <w:szCs w:val="21"/>
          <w:u w:val="single"/>
        </w:rPr>
        <w:t xml:space="preserve">The love of space and the love of anarchism are themselves related in the degree to which they provide habitable environments to the other. Much like anarchists, </w:t>
      </w:r>
      <w:r w:rsidRPr="00EE0763">
        <w:rPr>
          <w:rFonts w:ascii="Helvetica Neue" w:hAnsi="Helvetica Neue"/>
          <w:b/>
          <w:bCs/>
          <w:color w:val="333333"/>
          <w:sz w:val="21"/>
          <w:szCs w:val="21"/>
          <w:highlight w:val="yellow"/>
          <w:u w:val="single"/>
        </w:rPr>
        <w:t>earth itself faces existential risks from all sides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Whether climate change or the boogey-man of unaligned AI, </w:t>
      </w:r>
      <w:proofErr w:type="gramStart"/>
      <w:r w:rsidRPr="004E5CC9">
        <w:rPr>
          <w:rFonts w:ascii="Helvetica Neue" w:hAnsi="Helvetica Neue"/>
          <w:b/>
          <w:bCs/>
          <w:color w:val="333333"/>
          <w:sz w:val="21"/>
          <w:szCs w:val="21"/>
          <w:u w:val="single"/>
        </w:rPr>
        <w:t>the human race</w:t>
      </w:r>
      <w:proofErr w:type="gramEnd"/>
      <w:r w:rsidRPr="004E5CC9">
        <w:rPr>
          <w:rFonts w:ascii="Helvetica Neue" w:hAnsi="Helvetica Neue"/>
          <w:b/>
          <w:bCs/>
          <w:color w:val="333333"/>
          <w:sz w:val="21"/>
          <w:szCs w:val="21"/>
          <w:u w:val="single"/>
        </w:rPr>
        <w:t xml:space="preserve"> faces massive threats to continuity. </w:t>
      </w:r>
      <w:r w:rsidRPr="00267C8F">
        <w:rPr>
          <w:rFonts w:ascii="Helvetica Neue" w:hAnsi="Helvetica Neue"/>
          <w:b/>
          <w:bCs/>
          <w:color w:val="333333"/>
          <w:sz w:val="21"/>
          <w:szCs w:val="21"/>
          <w:highlight w:val="yellow"/>
          <w:u w:val="single"/>
        </w:rPr>
        <w:t>Humans will go to space and it’s up to us to decide what that looks like</w:t>
      </w:r>
      <w:r w:rsidRPr="004E5CC9">
        <w:rPr>
          <w:rFonts w:ascii="Helvetica Neue" w:hAnsi="Helvetica Neue"/>
          <w:b/>
          <w:bCs/>
          <w:color w:val="333333"/>
          <w:sz w:val="21"/>
          <w:szCs w:val="21"/>
          <w:u w:val="single"/>
        </w:rPr>
        <w:t>. For anarcho-transhumanists specifically, we know that the existential risks facing humanity will require us to dramatically shift our notions of what being human means at a core level.</w:t>
      </w:r>
      <w:r w:rsidRPr="0038328E">
        <w:rPr>
          <w:rFonts w:ascii="Helvetica Neue" w:hAnsi="Helvetica Neue"/>
          <w:color w:val="333333"/>
          <w:sz w:val="16"/>
          <w:szCs w:val="21"/>
        </w:rPr>
        <w:t xml:space="preserve"> We need to make ourselves into swarming, </w:t>
      </w:r>
      <w:proofErr w:type="spellStart"/>
      <w:r w:rsidRPr="0038328E">
        <w:rPr>
          <w:rFonts w:ascii="Helvetica Neue" w:hAnsi="Helvetica Neue"/>
          <w:color w:val="333333"/>
          <w:sz w:val="16"/>
          <w:szCs w:val="21"/>
        </w:rPr>
        <w:t>stigmergic</w:t>
      </w:r>
      <w:proofErr w:type="spellEnd"/>
      <w:r w:rsidRPr="0038328E">
        <w:rPr>
          <w:rFonts w:ascii="Helvetica Neue" w:hAnsi="Helvetica Neue"/>
          <w:color w:val="333333"/>
          <w:sz w:val="16"/>
          <w:szCs w:val="21"/>
        </w:rPr>
        <w:t xml:space="preserve"> networks of interconnected minds. We need to </w:t>
      </w:r>
      <w:proofErr w:type="gramStart"/>
      <w:r w:rsidRPr="0038328E">
        <w:rPr>
          <w:rFonts w:ascii="Helvetica Neue" w:hAnsi="Helvetica Neue"/>
          <w:color w:val="333333"/>
          <w:sz w:val="16"/>
          <w:szCs w:val="21"/>
        </w:rPr>
        <w:t>technologically, pharmacologically, emotionally, and intellectually widen the bridges</w:t>
      </w:r>
      <w:proofErr w:type="gramEnd"/>
      <w:r w:rsidRPr="0038328E">
        <w:rPr>
          <w:rFonts w:ascii="Helvetica Neue" w:hAnsi="Helvetica Neue"/>
          <w:color w:val="333333"/>
          <w:sz w:val="16"/>
          <w:szCs w:val="21"/>
        </w:rPr>
        <w:t xml:space="preserve"> between us, increase our abilities, and decrease our needs. </w:t>
      </w:r>
      <w:r w:rsidRPr="004E5CC9">
        <w:rPr>
          <w:rFonts w:ascii="Helvetica Neue" w:hAnsi="Helvetica Neue"/>
          <w:b/>
          <w:bCs/>
          <w:color w:val="333333"/>
          <w:sz w:val="21"/>
          <w:szCs w:val="21"/>
          <w:u w:val="single"/>
        </w:rPr>
        <w:t>We need to develop what consciousness can be and hack ourselves to be able to meet the challenges we face</w:t>
      </w:r>
      <w:r w:rsidRPr="0038328E">
        <w:rPr>
          <w:rFonts w:ascii="Helvetica Neue" w:hAnsi="Helvetica Neue"/>
          <w:color w:val="333333"/>
          <w:sz w:val="16"/>
          <w:szCs w:val="21"/>
        </w:rPr>
        <w:t>. For climate change we need to change what our bodies need and what conditions we can live under. For AI we need to grow alongside it if we hope to maintain any of what makes being human special and meaningful. Our adaptations to both AI and climate X-risks aid our ability to go to space and our ability to blossom once there while simultaneously cultivating our adaptive resilience as a weapon for positive change. Changing what it means to be human is a part of changing what we see as possible in terms of our anarchist visions</w:t>
      </w:r>
      <w:r w:rsidRPr="004E5CC9">
        <w:rPr>
          <w:rFonts w:ascii="Helvetica Neue" w:hAnsi="Helvetica Neue"/>
          <w:b/>
          <w:bCs/>
          <w:color w:val="333333"/>
          <w:sz w:val="21"/>
          <w:szCs w:val="21"/>
          <w:u w:val="single"/>
        </w:rPr>
        <w:t>. One important piece of changing what it means to be human is changing where we associate being human with.</w:t>
      </w:r>
      <w:r w:rsidRPr="0038328E">
        <w:rPr>
          <w:rFonts w:ascii="Helvetica Neue" w:hAnsi="Helvetica Neue"/>
          <w:color w:val="333333"/>
          <w:sz w:val="16"/>
          <w:szCs w:val="21"/>
        </w:rPr>
        <w:t xml:space="preserve"> For those of us who know that we stand in the lineage that hopes to create paths not just to survive, but to radically thrive in space and a transhumanist world, these are the exciting questions. </w:t>
      </w:r>
      <w:r w:rsidRPr="00EE0763">
        <w:rPr>
          <w:rFonts w:ascii="Helvetica Neue" w:hAnsi="Helvetica Neue"/>
          <w:b/>
          <w:bCs/>
          <w:color w:val="333333"/>
          <w:sz w:val="21"/>
          <w:szCs w:val="21"/>
          <w:u w:val="single"/>
        </w:rPr>
        <w:t xml:space="preserve">We know that </w:t>
      </w:r>
      <w:r w:rsidRPr="00EE0763">
        <w:rPr>
          <w:rFonts w:ascii="Helvetica Neue" w:hAnsi="Helvetica Neue"/>
          <w:b/>
          <w:bCs/>
          <w:color w:val="333333"/>
          <w:sz w:val="21"/>
          <w:szCs w:val="21"/>
          <w:highlight w:val="yellow"/>
          <w:u w:val="single"/>
        </w:rPr>
        <w:t xml:space="preserve">we want </w:t>
      </w:r>
      <w:r w:rsidRPr="00EE0763">
        <w:rPr>
          <w:rFonts w:ascii="Helvetica Neue" w:hAnsi="Helvetica Neue"/>
          <w:b/>
          <w:bCs/>
          <w:color w:val="333333"/>
          <w:sz w:val="21"/>
          <w:szCs w:val="21"/>
          <w:u w:val="single"/>
        </w:rPr>
        <w:t xml:space="preserve">and need </w:t>
      </w:r>
      <w:r w:rsidRPr="00EE0763">
        <w:rPr>
          <w:rFonts w:ascii="Helvetica Neue" w:hAnsi="Helvetica Neue"/>
          <w:b/>
          <w:bCs/>
          <w:color w:val="333333"/>
          <w:sz w:val="21"/>
          <w:szCs w:val="21"/>
          <w:highlight w:val="yellow"/>
          <w:u w:val="single"/>
        </w:rPr>
        <w:t xml:space="preserve">space and are </w:t>
      </w:r>
      <w:r w:rsidRPr="00EE0763">
        <w:rPr>
          <w:rFonts w:ascii="Helvetica Neue" w:hAnsi="Helvetica Neue"/>
          <w:b/>
          <w:bCs/>
          <w:color w:val="333333"/>
          <w:sz w:val="21"/>
          <w:szCs w:val="21"/>
          <w:u w:val="single"/>
        </w:rPr>
        <w:t xml:space="preserve">more than anything just </w:t>
      </w:r>
      <w:r w:rsidRPr="00EE0763">
        <w:rPr>
          <w:rFonts w:ascii="Helvetica Neue" w:hAnsi="Helvetica Neue"/>
          <w:b/>
          <w:bCs/>
          <w:color w:val="333333"/>
          <w:sz w:val="21"/>
          <w:szCs w:val="21"/>
          <w:highlight w:val="yellow"/>
          <w:u w:val="single"/>
        </w:rPr>
        <w:t xml:space="preserve">excited to </w:t>
      </w:r>
      <w:r w:rsidRPr="00EE0763">
        <w:rPr>
          <w:rFonts w:ascii="Helvetica Neue" w:hAnsi="Helvetica Neue"/>
          <w:b/>
          <w:bCs/>
          <w:color w:val="333333"/>
          <w:sz w:val="21"/>
          <w:szCs w:val="21"/>
          <w:u w:val="single"/>
        </w:rPr>
        <w:t>build</w:t>
      </w:r>
      <w:r w:rsidRPr="004E5CC9">
        <w:rPr>
          <w:rFonts w:ascii="Helvetica Neue" w:hAnsi="Helvetica Neue"/>
          <w:b/>
          <w:bCs/>
          <w:color w:val="333333"/>
          <w:sz w:val="21"/>
          <w:szCs w:val="21"/>
          <w:u w:val="single"/>
        </w:rPr>
        <w:t xml:space="preserve"> and </w:t>
      </w:r>
      <w:r w:rsidRPr="00EE0763">
        <w:rPr>
          <w:rFonts w:ascii="Helvetica Neue" w:hAnsi="Helvetica Neue"/>
          <w:b/>
          <w:bCs/>
          <w:color w:val="333333"/>
          <w:sz w:val="21"/>
          <w:szCs w:val="21"/>
          <w:highlight w:val="yellow"/>
          <w:u w:val="single"/>
        </w:rPr>
        <w:t>dream</w:t>
      </w:r>
      <w:r w:rsidRPr="004E5CC9">
        <w:rPr>
          <w:rFonts w:ascii="Helvetica Neue" w:hAnsi="Helvetica Neue"/>
          <w:b/>
          <w:bCs/>
          <w:color w:val="333333"/>
          <w:sz w:val="21"/>
          <w:szCs w:val="21"/>
          <w:u w:val="single"/>
        </w:rPr>
        <w:t xml:space="preserve">. We are here for the gritty details. </w:t>
      </w:r>
      <w:r w:rsidRPr="00EE0763">
        <w:rPr>
          <w:rFonts w:ascii="Helvetica Neue" w:hAnsi="Helvetica Neue"/>
          <w:b/>
          <w:bCs/>
          <w:color w:val="333333"/>
          <w:sz w:val="21"/>
          <w:szCs w:val="21"/>
          <w:highlight w:val="yellow"/>
          <w:u w:val="single"/>
        </w:rPr>
        <w:t xml:space="preserve">How can we steal </w:t>
      </w:r>
      <w:r w:rsidRPr="004E5CC9">
        <w:rPr>
          <w:rFonts w:ascii="Helvetica Neue" w:hAnsi="Helvetica Neue"/>
          <w:b/>
          <w:bCs/>
          <w:color w:val="333333"/>
          <w:sz w:val="21"/>
          <w:szCs w:val="21"/>
          <w:u w:val="single"/>
        </w:rPr>
        <w:t xml:space="preserve">or build </w:t>
      </w:r>
      <w:r w:rsidRPr="00EE0763">
        <w:rPr>
          <w:rFonts w:ascii="Helvetica Neue" w:hAnsi="Helvetica Neue"/>
          <w:b/>
          <w:bCs/>
          <w:color w:val="333333"/>
          <w:sz w:val="21"/>
          <w:szCs w:val="21"/>
          <w:highlight w:val="yellow"/>
          <w:u w:val="single"/>
        </w:rPr>
        <w:t>ships to mine asteroids</w:t>
      </w:r>
      <w:r w:rsidRPr="004E5CC9">
        <w:rPr>
          <w:rFonts w:ascii="Helvetica Neue" w:hAnsi="Helvetica Neue"/>
          <w:b/>
          <w:bCs/>
          <w:color w:val="333333"/>
          <w:sz w:val="21"/>
          <w:szCs w:val="21"/>
          <w:u w:val="single"/>
        </w:rPr>
        <w:t xml:space="preserve">? How will we terraform in a way that promotes non-hierarchical societies of exchange and </w:t>
      </w:r>
      <w:proofErr w:type="gramStart"/>
      <w:r w:rsidRPr="004E5CC9">
        <w:rPr>
          <w:rFonts w:ascii="Helvetica Neue" w:hAnsi="Helvetica Neue"/>
          <w:b/>
          <w:bCs/>
          <w:color w:val="333333"/>
          <w:sz w:val="21"/>
          <w:szCs w:val="21"/>
          <w:u w:val="single"/>
        </w:rPr>
        <w:t>mutual-aid</w:t>
      </w:r>
      <w:proofErr w:type="gramEnd"/>
      <w:r w:rsidRPr="004E5CC9">
        <w:rPr>
          <w:rFonts w:ascii="Helvetica Neue" w:hAnsi="Helvetica Neue"/>
          <w:b/>
          <w:bCs/>
          <w:color w:val="333333"/>
          <w:sz w:val="21"/>
          <w:szCs w:val="21"/>
          <w:u w:val="single"/>
        </w:rPr>
        <w:t xml:space="preserve">? To what extent can we cultivate connections that would give us access to the closed source patent world of space-tech monopolies that we need to liberate? What do we need to learn </w:t>
      </w:r>
      <w:proofErr w:type="spellStart"/>
      <w:r w:rsidRPr="004E5CC9">
        <w:rPr>
          <w:rFonts w:ascii="Helvetica Neue" w:hAnsi="Helvetica Neue"/>
          <w:b/>
          <w:bCs/>
          <w:color w:val="333333"/>
          <w:sz w:val="21"/>
          <w:szCs w:val="21"/>
          <w:u w:val="single"/>
        </w:rPr>
        <w:t>now</w:t>
      </w:r>
      <w:proofErr w:type="spellEnd"/>
      <w:r w:rsidRPr="004E5CC9">
        <w:rPr>
          <w:rFonts w:ascii="Helvetica Neue" w:hAnsi="Helvetica Neue"/>
          <w:b/>
          <w:bCs/>
          <w:color w:val="333333"/>
          <w:sz w:val="21"/>
          <w:szCs w:val="21"/>
          <w:u w:val="single"/>
        </w:rPr>
        <w:t xml:space="preserve"> to survive then? How will we hold up against the sheer expanse of space? What vegetables would grow best on a long-distance space flight? How could we network our minds to catalyze our </w:t>
      </w:r>
      <w:proofErr w:type="gramStart"/>
      <w:r w:rsidRPr="004E5CC9">
        <w:rPr>
          <w:rFonts w:ascii="Helvetica Neue" w:hAnsi="Helvetica Neue"/>
          <w:b/>
          <w:bCs/>
          <w:color w:val="333333"/>
          <w:sz w:val="21"/>
          <w:szCs w:val="21"/>
          <w:u w:val="single"/>
        </w:rPr>
        <w:t>problem solving</w:t>
      </w:r>
      <w:proofErr w:type="gramEnd"/>
      <w:r w:rsidRPr="004E5CC9">
        <w:rPr>
          <w:rFonts w:ascii="Helvetica Neue" w:hAnsi="Helvetica Neue"/>
          <w:b/>
          <w:bCs/>
          <w:color w:val="333333"/>
          <w:sz w:val="21"/>
          <w:szCs w:val="21"/>
          <w:u w:val="single"/>
        </w:rPr>
        <w:t xml:space="preserve"> abilities? Should we settle-down or stay on the move? </w:t>
      </w:r>
      <w:r w:rsidRPr="00EE0763">
        <w:rPr>
          <w:rFonts w:ascii="Helvetica Neue" w:hAnsi="Helvetica Neue"/>
          <w:b/>
          <w:bCs/>
          <w:color w:val="333333"/>
          <w:sz w:val="21"/>
          <w:szCs w:val="21"/>
          <w:highlight w:val="yellow"/>
          <w:u w:val="single"/>
        </w:rPr>
        <w:t xml:space="preserve">In the </w:t>
      </w:r>
      <w:r w:rsidRPr="004E5CC9">
        <w:rPr>
          <w:rFonts w:ascii="Helvetica Neue" w:hAnsi="Helvetica Neue"/>
          <w:b/>
          <w:bCs/>
          <w:color w:val="333333"/>
          <w:sz w:val="21"/>
          <w:szCs w:val="21"/>
          <w:u w:val="single"/>
        </w:rPr>
        <w:t xml:space="preserve">anarchist </w:t>
      </w:r>
      <w:r w:rsidRPr="00EE0763">
        <w:rPr>
          <w:rFonts w:ascii="Helvetica Neue" w:hAnsi="Helvetica Neue"/>
          <w:b/>
          <w:bCs/>
          <w:color w:val="333333"/>
          <w:sz w:val="21"/>
          <w:szCs w:val="21"/>
          <w:highlight w:val="yellow"/>
          <w:u w:val="single"/>
        </w:rPr>
        <w:t xml:space="preserve">struggle we get tired of fighting battles </w:t>
      </w:r>
      <w:r w:rsidRPr="004E5CC9">
        <w:rPr>
          <w:rFonts w:ascii="Helvetica Neue" w:hAnsi="Helvetica Neue"/>
          <w:b/>
          <w:bCs/>
          <w:color w:val="333333"/>
          <w:sz w:val="21"/>
          <w:szCs w:val="21"/>
          <w:u w:val="single"/>
        </w:rPr>
        <w:t>in all directions at once.</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When you get tired, I encourage you to </w:t>
      </w:r>
      <w:r w:rsidRPr="00EE0763">
        <w:rPr>
          <w:rFonts w:ascii="Helvetica Neue" w:hAnsi="Helvetica Neue"/>
          <w:b/>
          <w:bCs/>
          <w:color w:val="333333"/>
          <w:sz w:val="21"/>
          <w:szCs w:val="21"/>
          <w:highlight w:val="yellow"/>
          <w:u w:val="single"/>
        </w:rPr>
        <w:t xml:space="preserve">take some </w:t>
      </w:r>
      <w:r w:rsidRPr="00EE0763">
        <w:rPr>
          <w:rFonts w:ascii="Helvetica Neue" w:hAnsi="Helvetica Neue"/>
          <w:b/>
          <w:bCs/>
          <w:color w:val="333333"/>
          <w:sz w:val="21"/>
          <w:szCs w:val="21"/>
          <w:highlight w:val="yellow"/>
          <w:u w:val="single"/>
        </w:rPr>
        <w:lastRenderedPageBreak/>
        <w:t xml:space="preserve">space </w:t>
      </w:r>
      <w:r w:rsidRPr="004E5CC9">
        <w:rPr>
          <w:rFonts w:ascii="Helvetica Neue" w:hAnsi="Helvetica Neue"/>
          <w:b/>
          <w:bCs/>
          <w:color w:val="333333"/>
          <w:sz w:val="21"/>
          <w:szCs w:val="21"/>
          <w:u w:val="single"/>
        </w:rPr>
        <w:t xml:space="preserve">and notice the feeling it gives you. </w:t>
      </w:r>
      <w:r w:rsidRPr="00EE0763">
        <w:rPr>
          <w:rFonts w:ascii="Helvetica Neue" w:hAnsi="Helvetica Neue"/>
          <w:b/>
          <w:bCs/>
          <w:color w:val="333333"/>
          <w:sz w:val="21"/>
          <w:szCs w:val="21"/>
          <w:highlight w:val="yellow"/>
          <w:u w:val="single"/>
        </w:rPr>
        <w:t xml:space="preserve">Respite </w:t>
      </w:r>
      <w:r w:rsidRPr="004E5CC9">
        <w:rPr>
          <w:rFonts w:ascii="Helvetica Neue" w:hAnsi="Helvetica Neue"/>
          <w:b/>
          <w:bCs/>
          <w:color w:val="333333"/>
          <w:sz w:val="21"/>
          <w:szCs w:val="21"/>
          <w:u w:val="single"/>
        </w:rPr>
        <w:t xml:space="preserve">and recharging. A revitalization and centering of our vision and faculties. The </w:t>
      </w:r>
      <w:r w:rsidRPr="00EE0763">
        <w:rPr>
          <w:rFonts w:ascii="Helvetica Neue" w:hAnsi="Helvetica Neue"/>
          <w:b/>
          <w:bCs/>
          <w:color w:val="333333"/>
          <w:sz w:val="21"/>
          <w:szCs w:val="21"/>
          <w:highlight w:val="yellow"/>
          <w:u w:val="single"/>
        </w:rPr>
        <w:t xml:space="preserve">playful curiosity </w:t>
      </w:r>
      <w:r w:rsidRPr="004E5CC9">
        <w:rPr>
          <w:rFonts w:ascii="Helvetica Neue" w:hAnsi="Helvetica Neue"/>
          <w:b/>
          <w:bCs/>
          <w:color w:val="333333"/>
          <w:sz w:val="21"/>
          <w:szCs w:val="21"/>
          <w:u w:val="single"/>
        </w:rPr>
        <w:t xml:space="preserve">is </w:t>
      </w:r>
      <w:r w:rsidRPr="00EE0763">
        <w:rPr>
          <w:rFonts w:ascii="Helvetica Neue" w:hAnsi="Helvetica Neue"/>
          <w:b/>
          <w:bCs/>
          <w:color w:val="333333"/>
          <w:sz w:val="21"/>
          <w:szCs w:val="21"/>
          <w:highlight w:val="yellow"/>
          <w:u w:val="single"/>
        </w:rPr>
        <w:t xml:space="preserve">born again </w:t>
      </w:r>
      <w:r w:rsidRPr="004E5CC9">
        <w:rPr>
          <w:rFonts w:ascii="Helvetica Neue" w:hAnsi="Helvetica Neue"/>
          <w:b/>
          <w:bCs/>
          <w:color w:val="333333"/>
          <w:sz w:val="21"/>
          <w:szCs w:val="21"/>
          <w:u w:val="single"/>
        </w:rPr>
        <w:t xml:space="preserve">anew. When we follow that </w:t>
      </w:r>
      <w:proofErr w:type="gramStart"/>
      <w:r w:rsidRPr="004E5CC9">
        <w:rPr>
          <w:rFonts w:ascii="Helvetica Neue" w:hAnsi="Helvetica Neue"/>
          <w:b/>
          <w:bCs/>
          <w:color w:val="333333"/>
          <w:sz w:val="21"/>
          <w:szCs w:val="21"/>
          <w:u w:val="single"/>
        </w:rPr>
        <w:t>curiosity</w:t>
      </w:r>
      <w:proofErr w:type="gramEnd"/>
      <w:r w:rsidRPr="004E5CC9">
        <w:rPr>
          <w:rFonts w:ascii="Helvetica Neue" w:hAnsi="Helvetica Neue"/>
          <w:b/>
          <w:bCs/>
          <w:color w:val="333333"/>
          <w:sz w:val="21"/>
          <w:szCs w:val="21"/>
          <w:u w:val="single"/>
        </w:rPr>
        <w:t xml:space="preserve"> we often find something amazing hidden in its path. Our eyes get big and glittery with awe. This is a tiny shard of what we want. </w:t>
      </w:r>
      <w:r w:rsidRPr="0038328E">
        <w:rPr>
          <w:rFonts w:ascii="Helvetica Neue" w:hAnsi="Helvetica Neue"/>
          <w:b/>
          <w:bCs/>
          <w:color w:val="333333"/>
          <w:sz w:val="21"/>
          <w:szCs w:val="21"/>
          <w:highlight w:val="yellow"/>
          <w:u w:val="single"/>
        </w:rPr>
        <w:t>Space gives us a chance to transform the struggle into a joyous militancy of hope</w:t>
      </w:r>
      <w:r w:rsidRPr="004E5CC9">
        <w:rPr>
          <w:rFonts w:ascii="Helvetica Neue" w:hAnsi="Helvetica Neue"/>
          <w:b/>
          <w:bCs/>
          <w:color w:val="333333"/>
          <w:sz w:val="21"/>
          <w:szCs w:val="21"/>
          <w:u w:val="single"/>
        </w:rPr>
        <w:t xml:space="preserve"> capable of exponentiating our goals. </w:t>
      </w:r>
      <w:r w:rsidRPr="0038328E">
        <w:rPr>
          <w:rFonts w:ascii="Helvetica Neue" w:hAnsi="Helvetica Neue"/>
          <w:b/>
          <w:bCs/>
          <w:color w:val="333333"/>
          <w:sz w:val="21"/>
          <w:szCs w:val="21"/>
          <w:highlight w:val="yellow"/>
          <w:u w:val="single"/>
        </w:rPr>
        <w:t>And if we don’t do it... we all die anyways</w:t>
      </w:r>
      <w:r w:rsidRPr="004E5CC9">
        <w:rPr>
          <w:rFonts w:ascii="Helvetica Neue" w:hAnsi="Helvetica Neue"/>
          <w:b/>
          <w:bCs/>
          <w:color w:val="333333"/>
          <w:sz w:val="21"/>
          <w:szCs w:val="21"/>
          <w:u w:val="single"/>
        </w:rPr>
        <w:t xml:space="preserve">.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we might as well try our </w:t>
      </w:r>
      <w:proofErr w:type="spellStart"/>
      <w:r w:rsidRPr="004E5CC9">
        <w:rPr>
          <w:rFonts w:ascii="Helvetica Neue" w:hAnsi="Helvetica Neue"/>
          <w:b/>
          <w:bCs/>
          <w:color w:val="333333"/>
          <w:sz w:val="21"/>
          <w:szCs w:val="21"/>
          <w:u w:val="single"/>
        </w:rPr>
        <w:t>damndest</w:t>
      </w:r>
      <w:proofErr w:type="spellEnd"/>
      <w:r w:rsidRPr="004E5CC9">
        <w:rPr>
          <w:rFonts w:ascii="Helvetica Neue" w:hAnsi="Helvetica Neue"/>
          <w:b/>
          <w:bCs/>
          <w:color w:val="333333"/>
          <w:sz w:val="21"/>
          <w:szCs w:val="21"/>
          <w:u w:val="single"/>
        </w:rPr>
        <w:t xml:space="preserve"> to do it and do it radically. Besides building our own better world and salvaging this one though, </w:t>
      </w:r>
      <w:r w:rsidRPr="00EE0763">
        <w:rPr>
          <w:rFonts w:ascii="Helvetica Neue" w:hAnsi="Helvetica Neue"/>
          <w:b/>
          <w:bCs/>
          <w:color w:val="333333"/>
          <w:sz w:val="21"/>
          <w:szCs w:val="21"/>
          <w:highlight w:val="yellow"/>
          <w:u w:val="single"/>
        </w:rPr>
        <w:t xml:space="preserve">who but us will fight the authoritarians and space capitalists </w:t>
      </w:r>
      <w:proofErr w:type="spellStart"/>
      <w:r w:rsidRPr="004E5CC9">
        <w:rPr>
          <w:rFonts w:ascii="Helvetica Neue" w:hAnsi="Helvetica Neue"/>
          <w:b/>
          <w:bCs/>
          <w:color w:val="333333"/>
          <w:sz w:val="21"/>
          <w:szCs w:val="21"/>
          <w:u w:val="single"/>
        </w:rPr>
        <w:t>andprevent</w:t>
      </w:r>
      <w:proofErr w:type="spellEnd"/>
      <w:r w:rsidRPr="004E5CC9">
        <w:rPr>
          <w:rFonts w:ascii="Helvetica Neue" w:hAnsi="Helvetica Neue"/>
          <w:b/>
          <w:bCs/>
          <w:color w:val="333333"/>
          <w:sz w:val="21"/>
          <w:szCs w:val="21"/>
          <w:u w:val="single"/>
        </w:rPr>
        <w:t xml:space="preserve"> them from expanding their sphere of havoc? </w:t>
      </w:r>
    </w:p>
    <w:p w14:paraId="01E76E4E" w14:textId="77777777" w:rsidR="00104066" w:rsidRPr="00063872" w:rsidRDefault="00104066" w:rsidP="00104066">
      <w:pPr>
        <w:pStyle w:val="Heading4"/>
        <w:rPr>
          <w:rFonts w:cs="Calibri"/>
          <w:shd w:val="clear" w:color="auto" w:fill="FFFFFF"/>
        </w:rPr>
      </w:pPr>
      <w:bookmarkStart w:id="0" w:name="_Hlk86565104"/>
      <w:r w:rsidRPr="00063872">
        <w:rPr>
          <w:rFonts w:cs="Calibri"/>
          <w:shd w:val="clear" w:color="auto" w:fill="FFFFFF"/>
        </w:rPr>
        <w:t xml:space="preserve">Capitalism is a death </w:t>
      </w:r>
      <w:proofErr w:type="gramStart"/>
      <w:r w:rsidRPr="00063872">
        <w:rPr>
          <w:rFonts w:cs="Calibri"/>
          <w:shd w:val="clear" w:color="auto" w:fill="FFFFFF"/>
        </w:rPr>
        <w:t>cult</w:t>
      </w:r>
      <w:proofErr w:type="gramEnd"/>
      <w:r w:rsidRPr="00063872">
        <w:rPr>
          <w:rFonts w:cs="Calibri"/>
          <w:shd w:val="clear" w:color="auto" w:fill="FFFFFF"/>
        </w:rPr>
        <w:t xml:space="preserve"> and the apocalypse is currently happening – </w:t>
      </w:r>
      <w:r>
        <w:rPr>
          <w:rFonts w:cs="Calibri"/>
          <w:shd w:val="clear" w:color="auto" w:fill="FFFFFF"/>
        </w:rPr>
        <w:t>Earth is doomed to climate change, but we can escape</w:t>
      </w:r>
      <w:r w:rsidRPr="00063872">
        <w:rPr>
          <w:rFonts w:cs="Calibri"/>
          <w:shd w:val="clear" w:color="auto" w:fill="FFFFFF"/>
        </w:rPr>
        <w:t xml:space="preserve">, </w:t>
      </w:r>
      <w:proofErr w:type="spellStart"/>
      <w:r w:rsidRPr="00063872">
        <w:rPr>
          <w:rFonts w:cs="Calibri"/>
          <w:shd w:val="clear" w:color="auto" w:fill="FFFFFF"/>
        </w:rPr>
        <w:t>Allinson</w:t>
      </w:r>
      <w:proofErr w:type="spellEnd"/>
      <w:r w:rsidRPr="00063872">
        <w:rPr>
          <w:rFonts w:cs="Calibri"/>
          <w:shd w:val="clear" w:color="auto" w:fill="FFFFFF"/>
        </w:rPr>
        <w:t xml:space="preserve"> 21</w:t>
      </w:r>
    </w:p>
    <w:p w14:paraId="267F5B16" w14:textId="77777777" w:rsidR="00104066" w:rsidRPr="00063872" w:rsidRDefault="00104066" w:rsidP="00104066">
      <w:proofErr w:type="spellStart"/>
      <w:r w:rsidRPr="00063872">
        <w:rPr>
          <w:color w:val="222222"/>
          <w:sz w:val="20"/>
          <w:szCs w:val="20"/>
          <w:shd w:val="clear" w:color="auto" w:fill="FFFFFF"/>
        </w:rPr>
        <w:t>Allinson</w:t>
      </w:r>
      <w:proofErr w:type="spellEnd"/>
      <w:r w:rsidRPr="00063872">
        <w:rPr>
          <w:color w:val="222222"/>
          <w:sz w:val="20"/>
          <w:szCs w:val="20"/>
          <w:shd w:val="clear" w:color="auto" w:fill="FFFFFF"/>
        </w:rPr>
        <w:t>, J. (2021). </w:t>
      </w:r>
      <w:r w:rsidRPr="00063872">
        <w:rPr>
          <w:i/>
          <w:iCs/>
          <w:color w:val="222222"/>
          <w:sz w:val="20"/>
          <w:szCs w:val="20"/>
          <w:shd w:val="clear" w:color="auto" w:fill="FFFFFF"/>
        </w:rPr>
        <w:t xml:space="preserve">The tragedy of the worker: towards the </w:t>
      </w:r>
      <w:proofErr w:type="spellStart"/>
      <w:r w:rsidRPr="00063872">
        <w:rPr>
          <w:i/>
          <w:iCs/>
          <w:color w:val="222222"/>
          <w:sz w:val="20"/>
          <w:szCs w:val="20"/>
          <w:shd w:val="clear" w:color="auto" w:fill="FFFFFF"/>
        </w:rPr>
        <w:t>proletarocene</w:t>
      </w:r>
      <w:proofErr w:type="spellEnd"/>
      <w:r w:rsidRPr="00063872">
        <w:rPr>
          <w:color w:val="222222"/>
          <w:sz w:val="20"/>
          <w:szCs w:val="20"/>
          <w:shd w:val="clear" w:color="auto" w:fill="FFFFFF"/>
        </w:rPr>
        <w:t>. Verso Books.</w:t>
      </w:r>
      <w:r w:rsidRPr="00063872">
        <w:t xml:space="preserve"> </w:t>
      </w:r>
      <w:proofErr w:type="spellStart"/>
      <w:r w:rsidRPr="00063872">
        <w:t>pg</w:t>
      </w:r>
      <w:proofErr w:type="spellEnd"/>
      <w:r w:rsidRPr="00063872">
        <w:t xml:space="preserve"> 8-17</w:t>
      </w:r>
    </w:p>
    <w:p w14:paraId="7ED63009" w14:textId="77777777" w:rsidR="00104066" w:rsidRDefault="00104066" w:rsidP="00104066">
      <w:pPr>
        <w:shd w:val="clear" w:color="auto" w:fill="FFFFFF"/>
        <w:spacing w:before="100" w:beforeAutospacing="1" w:after="100" w:afterAutospacing="1"/>
        <w:rPr>
          <w:sz w:val="10"/>
        </w:rPr>
      </w:pPr>
      <w:r w:rsidRPr="00063872">
        <w:rPr>
          <w:sz w:val="10"/>
        </w:rPr>
        <w:t xml:space="preserve">Capitalism, like certain bacteria, like the death-drive, is immortal. It has its limits and crises but, perversely, seems to </w:t>
      </w:r>
      <w:r w:rsidRPr="00063872">
        <w:rPr>
          <w:i/>
          <w:iCs/>
          <w:sz w:val="10"/>
        </w:rPr>
        <w:t xml:space="preserve">thrive </w:t>
      </w:r>
      <w:r w:rsidRPr="00063872">
        <w:rPr>
          <w:sz w:val="10"/>
        </w:rPr>
        <w:t xml:space="preserve">on these. Unlike the multi- species life-systems powering it, </w:t>
      </w:r>
      <w:r w:rsidRPr="00063872">
        <w:rPr>
          <w:b/>
          <w:bCs/>
          <w:highlight w:val="yellow"/>
          <w:u w:val="single"/>
        </w:rPr>
        <w:t xml:space="preserve">the only </w:t>
      </w:r>
      <w:r w:rsidRPr="00063872">
        <w:rPr>
          <w:b/>
          <w:bCs/>
          <w:i/>
          <w:iCs/>
          <w:u w:val="single"/>
        </w:rPr>
        <w:t xml:space="preserve">terminal </w:t>
      </w:r>
      <w:r w:rsidRPr="00063872">
        <w:rPr>
          <w:b/>
          <w:bCs/>
          <w:highlight w:val="yellow"/>
          <w:u w:val="single"/>
        </w:rPr>
        <w:t xml:space="preserve">limit to capital’s </w:t>
      </w:r>
      <w:r w:rsidRPr="00063872">
        <w:rPr>
          <w:b/>
          <w:bCs/>
          <w:u w:val="single"/>
        </w:rPr>
        <w:t xml:space="preserve">perpetual augmentation </w:t>
      </w:r>
      <w:r w:rsidRPr="00063872">
        <w:rPr>
          <w:b/>
          <w:bCs/>
          <w:highlight w:val="yellow"/>
          <w:u w:val="single"/>
        </w:rPr>
        <w:t>is</w:t>
      </w:r>
      <w:r w:rsidRPr="00063872">
        <w:rPr>
          <w:sz w:val="10"/>
        </w:rPr>
        <w:t xml:space="preserve">, if driven towards from within, external: </w:t>
      </w:r>
      <w:r w:rsidRPr="00063872">
        <w:rPr>
          <w:b/>
          <w:bCs/>
          <w:highlight w:val="yellow"/>
          <w:u w:val="single"/>
        </w:rPr>
        <w:t>either revolution or human extinction</w:t>
      </w:r>
      <w:r w:rsidRPr="00063872">
        <w:rPr>
          <w:sz w:val="10"/>
        </w:rPr>
        <w:t xml:space="preserve">; communism, or the common ruin of the contending classes.  Long ago, both Max Weber and Walter Benjamin saw an occulted religious foundation in capitalist </w:t>
      </w:r>
      <w:proofErr w:type="spellStart"/>
      <w:r w:rsidRPr="00063872">
        <w:rPr>
          <w:sz w:val="10"/>
        </w:rPr>
        <w:t>civilisation</w:t>
      </w:r>
      <w:proofErr w:type="spellEnd"/>
      <w:r w:rsidRPr="00063872">
        <w:rPr>
          <w:sz w:val="10"/>
        </w:rPr>
        <w:t xml:space="preserve">. As Michael </w:t>
      </w:r>
      <w:proofErr w:type="spellStart"/>
      <w:r w:rsidRPr="00063872">
        <w:rPr>
          <w:sz w:val="10"/>
        </w:rPr>
        <w:t>Löwy</w:t>
      </w:r>
      <w:proofErr w:type="spellEnd"/>
      <w:r w:rsidRPr="00063872">
        <w:rPr>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063872">
        <w:rPr>
          <w:sz w:val="10"/>
        </w:rPr>
        <w:t>buying</w:t>
      </w:r>
      <w:proofErr w:type="gramEnd"/>
      <w:r w:rsidRPr="00063872">
        <w:rPr>
          <w:sz w:val="10"/>
        </w:rPr>
        <w:t xml:space="preserve"> and selling. It has no dogma other than those ‘real abstractions’, as Alfred Sohn-</w:t>
      </w:r>
      <w:proofErr w:type="spellStart"/>
      <w:r w:rsidRPr="00063872">
        <w:rPr>
          <w:sz w:val="10"/>
        </w:rPr>
        <w:t>Rethel</w:t>
      </w:r>
      <w:proofErr w:type="spellEnd"/>
      <w:r w:rsidRPr="00063872">
        <w:rPr>
          <w:sz w:val="10"/>
        </w:rPr>
        <w:t xml:space="preserve"> put it, entailed by its rituals. In Sohn-</w:t>
      </w:r>
      <w:proofErr w:type="spellStart"/>
      <w:r w:rsidRPr="00063872">
        <w:rPr>
          <w:sz w:val="10"/>
        </w:rPr>
        <w:t>Rethel’s</w:t>
      </w:r>
      <w:proofErr w:type="spellEnd"/>
      <w:r w:rsidRPr="00063872">
        <w:rPr>
          <w:sz w:val="10"/>
        </w:rPr>
        <w:t xml:space="preserve"> words, the act of </w:t>
      </w:r>
      <w:proofErr w:type="spellStart"/>
      <w:r w:rsidRPr="00063872">
        <w:rPr>
          <w:sz w:val="10"/>
        </w:rPr>
        <w:t>commodityexchange</w:t>
      </w:r>
      <w:proofErr w:type="spellEnd"/>
      <w:r w:rsidRPr="00063872">
        <w:rPr>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i/>
          <w:iCs/>
          <w:sz w:val="10"/>
        </w:rPr>
        <w:t xml:space="preserve">Capital. </w:t>
      </w:r>
      <w:r w:rsidRPr="00063872">
        <w:rPr>
          <w:b/>
          <w:bCs/>
          <w:u w:val="single"/>
        </w:rPr>
        <w:t>Accumulation is, for capital, an imperative, not an option</w:t>
      </w:r>
      <w:r w:rsidRPr="00063872">
        <w:rPr>
          <w:sz w:val="10"/>
        </w:rPr>
        <w:t xml:space="preserve">. To exist as a unit of capital in conditions of universal competition is to accumulate or die. As long, therefore, as there is </w:t>
      </w:r>
      <w:proofErr w:type="spellStart"/>
      <w:proofErr w:type="gramStart"/>
      <w:r w:rsidRPr="00063872">
        <w:rPr>
          <w:sz w:val="10"/>
        </w:rPr>
        <w:t>labour</w:t>
      </w:r>
      <w:proofErr w:type="spellEnd"/>
      <w:r w:rsidRPr="00063872">
        <w:rPr>
          <w:sz w:val="10"/>
        </w:rPr>
        <w:t>-power</w:t>
      </w:r>
      <w:proofErr w:type="gramEnd"/>
      <w:r w:rsidRPr="00063872">
        <w:rPr>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063872">
        <w:rPr>
          <w:sz w:val="10"/>
        </w:rPr>
        <w:t>programme</w:t>
      </w:r>
      <w:proofErr w:type="spellEnd"/>
      <w:r w:rsidRPr="00063872">
        <w:rPr>
          <w:sz w:val="10"/>
        </w:rPr>
        <w:t xml:space="preserve">. It is related to a distinctive move of capitalist theology, currently given right- Evangelical sanction by Calvin </w:t>
      </w:r>
      <w:proofErr w:type="spellStart"/>
      <w:r w:rsidRPr="00063872">
        <w:rPr>
          <w:sz w:val="10"/>
        </w:rPr>
        <w:t>Beisner</w:t>
      </w:r>
      <w:proofErr w:type="spellEnd"/>
      <w:r w:rsidRPr="00063872">
        <w:rPr>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i/>
          <w:iCs/>
          <w:sz w:val="10"/>
        </w:rPr>
        <w:t xml:space="preserve">implicatory denial: </w:t>
      </w:r>
      <w:r w:rsidRPr="00063872">
        <w:rPr>
          <w:sz w:val="10"/>
        </w:rPr>
        <w:t xml:space="preserve">the seemingly evidence-proof conviction of capitalist states that </w:t>
      </w:r>
      <w:proofErr w:type="spellStart"/>
      <w:r w:rsidRPr="00063872">
        <w:rPr>
          <w:sz w:val="10"/>
        </w:rPr>
        <w:t>capitalogenic</w:t>
      </w:r>
      <w:proofErr w:type="spellEnd"/>
      <w:r w:rsidRPr="00063872">
        <w:rPr>
          <w:sz w:val="10"/>
        </w:rPr>
        <w:t xml:space="preserve"> climate change can be remedied by means, and according to systems, that guarantee its perpetuation. The </w:t>
      </w:r>
      <w:proofErr w:type="spellStart"/>
      <w:r w:rsidRPr="00063872">
        <w:rPr>
          <w:sz w:val="10"/>
        </w:rPr>
        <w:t>capitalocentric</w:t>
      </w:r>
      <w:proofErr w:type="spellEnd"/>
      <w:r w:rsidRPr="00063872">
        <w:rPr>
          <w:sz w:val="10"/>
        </w:rPr>
        <w:t xml:space="preserve"> purview is commonly, but mistakenly, identified with the anthropocentrism of ancient and medieval monotheisms. Here, however, it is clearly </w:t>
      </w:r>
      <w:r w:rsidRPr="00063872">
        <w:rPr>
          <w:i/>
          <w:iCs/>
          <w:sz w:val="10"/>
        </w:rPr>
        <w:t xml:space="preserve">not </w:t>
      </w:r>
      <w:r w:rsidRPr="00063872">
        <w:rPr>
          <w:sz w:val="10"/>
        </w:rPr>
        <w:t xml:space="preserve">the Anthropos that stands at the </w:t>
      </w:r>
      <w:proofErr w:type="spellStart"/>
      <w:r w:rsidRPr="00063872">
        <w:rPr>
          <w:sz w:val="10"/>
        </w:rPr>
        <w:t>centre</w:t>
      </w:r>
      <w:proofErr w:type="spellEnd"/>
      <w:r w:rsidRPr="00063872">
        <w:rPr>
          <w:sz w:val="10"/>
        </w:rPr>
        <w:t xml:space="preserve">, as though appointed by God to steward the garden of earth. At the </w:t>
      </w:r>
      <w:proofErr w:type="spellStart"/>
      <w:r w:rsidRPr="00063872">
        <w:rPr>
          <w:sz w:val="10"/>
        </w:rPr>
        <w:t>centre</w:t>
      </w:r>
      <w:proofErr w:type="spellEnd"/>
      <w:r w:rsidRPr="00063872">
        <w:rPr>
          <w:sz w:val="10"/>
        </w:rPr>
        <w:t xml:space="preserve"> is the ritual: that unconditional imperative to accumulate. And insofar as </w:t>
      </w:r>
      <w:proofErr w:type="gramStart"/>
      <w:r w:rsidRPr="00063872">
        <w:rPr>
          <w:sz w:val="10"/>
        </w:rPr>
        <w:t>this imperative drives</w:t>
      </w:r>
      <w:proofErr w:type="gramEnd"/>
      <w:r w:rsidRPr="00063872">
        <w:rPr>
          <w:sz w:val="10"/>
        </w:rPr>
        <w:t xml:space="preserve"> ‘adorers’, as Benjamin put it, to the horizon of human extinction, </w:t>
      </w:r>
      <w:r w:rsidRPr="00063872">
        <w:rPr>
          <w:b/>
          <w:bCs/>
          <w:highlight w:val="yellow"/>
          <w:u w:val="single"/>
        </w:rPr>
        <w:t>capitalism</w:t>
      </w:r>
      <w:r w:rsidRPr="00063872">
        <w:rPr>
          <w:sz w:val="10"/>
          <w:highlight w:val="yellow"/>
        </w:rPr>
        <w:t xml:space="preserve"> </w:t>
      </w:r>
      <w:r w:rsidRPr="00063872">
        <w:rPr>
          <w:sz w:val="10"/>
        </w:rPr>
        <w:t xml:space="preserve">can – </w:t>
      </w:r>
      <w:r w:rsidRPr="00063872">
        <w:rPr>
          <w:b/>
          <w:bCs/>
          <w:highlight w:val="yellow"/>
          <w:u w:val="single"/>
        </w:rPr>
        <w:t>must</w:t>
      </w:r>
      <w:r w:rsidRPr="00063872">
        <w:rPr>
          <w:sz w:val="10"/>
          <w:highlight w:val="yellow"/>
        </w:rPr>
        <w:t xml:space="preserve"> </w:t>
      </w:r>
      <w:r w:rsidRPr="00063872">
        <w:rPr>
          <w:sz w:val="10"/>
        </w:rPr>
        <w:t xml:space="preserve">– </w:t>
      </w:r>
      <w:r w:rsidRPr="00063872">
        <w:rPr>
          <w:b/>
          <w:bCs/>
          <w:highlight w:val="yellow"/>
          <w:u w:val="single"/>
        </w:rPr>
        <w:t>be described as a death</w:t>
      </w:r>
      <w:r w:rsidRPr="00063872">
        <w:rPr>
          <w:sz w:val="10"/>
          <w:highlight w:val="yellow"/>
        </w:rPr>
        <w:t xml:space="preserve"> </w:t>
      </w:r>
      <w:r w:rsidRPr="00063872">
        <w:rPr>
          <w:b/>
          <w:bCs/>
          <w:highlight w:val="yellow"/>
          <w:u w:val="single"/>
        </w:rPr>
        <w:t>cult</w:t>
      </w:r>
      <w:r w:rsidRPr="00063872">
        <w:rPr>
          <w:sz w:val="10"/>
        </w:rPr>
        <w:t xml:space="preserve">.  </w:t>
      </w:r>
      <w:r w:rsidRPr="00063872">
        <w:rPr>
          <w:b/>
          <w:bCs/>
          <w:u w:val="single"/>
        </w:rPr>
        <w:t>Fossil capital</w:t>
      </w:r>
      <w:r w:rsidRPr="00063872">
        <w:rPr>
          <w:sz w:val="10"/>
        </w:rPr>
        <w:t xml:space="preserve"> </w:t>
      </w:r>
      <w:r w:rsidRPr="00063872">
        <w:rPr>
          <w:b/>
          <w:bCs/>
          <w:u w:val="single"/>
        </w:rPr>
        <w:t>is</w:t>
      </w:r>
      <w:r w:rsidRPr="00063872">
        <w:rPr>
          <w:sz w:val="10"/>
        </w:rPr>
        <w:t xml:space="preserve"> but </w:t>
      </w:r>
      <w:r w:rsidRPr="00063872">
        <w:rPr>
          <w:b/>
          <w:bCs/>
          <w:u w:val="single"/>
        </w:rPr>
        <w:t>one modality of</w:t>
      </w:r>
      <w:r w:rsidRPr="00063872">
        <w:rPr>
          <w:sz w:val="10"/>
        </w:rPr>
        <w:t xml:space="preserve"> </w:t>
      </w:r>
      <w:r w:rsidRPr="00063872">
        <w:rPr>
          <w:b/>
          <w:bCs/>
          <w:u w:val="single"/>
        </w:rPr>
        <w:t>the death cult</w:t>
      </w:r>
      <w:r w:rsidRPr="00063872">
        <w:rPr>
          <w:sz w:val="10"/>
        </w:rPr>
        <w:t xml:space="preserve">, albeit a paragon. </w:t>
      </w:r>
      <w:r w:rsidRPr="00063872">
        <w:rPr>
          <w:b/>
          <w:bCs/>
          <w:highlight w:val="yellow"/>
          <w:u w:val="single"/>
        </w:rPr>
        <w:t>The ‘externalities’ of capital – climate chaos, biosphere destruction, resource depletion, topsoil erosion, ocean acidification, mass extinction</w:t>
      </w:r>
      <w:r w:rsidRPr="00063872">
        <w:rPr>
          <w:b/>
          <w:bCs/>
          <w:u w:val="single"/>
        </w:rPr>
        <w:t xml:space="preserve">, the accumulation of chemical, heavy metal, biological and nuclear wastes – </w:t>
      </w:r>
      <w:r w:rsidRPr="00063872">
        <w:rPr>
          <w:b/>
          <w:bCs/>
          <w:highlight w:val="yellow"/>
          <w:u w:val="single"/>
        </w:rPr>
        <w:t xml:space="preserve">extend far beyond the specific catastrophe of a </w:t>
      </w:r>
      <w:proofErr w:type="spellStart"/>
      <w:r w:rsidRPr="00063872">
        <w:rPr>
          <w:b/>
          <w:bCs/>
          <w:highlight w:val="yellow"/>
          <w:u w:val="single"/>
        </w:rPr>
        <w:t>carbonised</w:t>
      </w:r>
      <w:proofErr w:type="spellEnd"/>
      <w:r w:rsidRPr="00063872">
        <w:rPr>
          <w:b/>
          <w:bCs/>
          <w:highlight w:val="yellow"/>
          <w:u w:val="single"/>
        </w:rPr>
        <w:t xml:space="preserve"> atmosphere</w:t>
      </w:r>
      <w:r w:rsidRPr="00063872">
        <w:rPr>
          <w:b/>
          <w:bCs/>
          <w:u w:val="single"/>
        </w:rPr>
        <w:t>.</w:t>
      </w:r>
      <w:r w:rsidRPr="00063872">
        <w:rPr>
          <w:sz w:val="10"/>
        </w:rPr>
        <w:t xml:space="preserve"> Capitalism is a comprehensive system of work-energetics. The food industry, which powers waged </w:t>
      </w:r>
      <w:proofErr w:type="spellStart"/>
      <w:r w:rsidRPr="00063872">
        <w:rPr>
          <w:sz w:val="10"/>
        </w:rPr>
        <w:t>labour</w:t>
      </w:r>
      <w:proofErr w:type="spellEnd"/>
      <w:r w:rsidRPr="00063872">
        <w:rPr>
          <w:sz w:val="10"/>
        </w:rPr>
        <w:t xml:space="preserve">, and is key to the shifting value of </w:t>
      </w:r>
      <w:proofErr w:type="spellStart"/>
      <w:r w:rsidRPr="00063872">
        <w:rPr>
          <w:sz w:val="10"/>
        </w:rPr>
        <w:t>labour</w:t>
      </w:r>
      <w:proofErr w:type="spellEnd"/>
      <w:r w:rsidRPr="00063872">
        <w:rPr>
          <w:sz w:val="10"/>
        </w:rPr>
        <w:t>-power itself, is as central to the deterioration of the biosphere as is fossil-</w:t>
      </w:r>
      <w:proofErr w:type="spellStart"/>
      <w:r w:rsidRPr="00063872">
        <w:rPr>
          <w:sz w:val="10"/>
        </w:rPr>
        <w:t>fuelled</w:t>
      </w:r>
      <w:proofErr w:type="spellEnd"/>
      <w:r w:rsidRPr="00063872">
        <w:rPr>
          <w:sz w:val="10"/>
        </w:rPr>
        <w:t xml:space="preserve"> transit. Nonetheless, the continuing decision for fossil fuels as a solution to the energy demands of capitalist production, for all the growing denial of climate-change denial among the </w:t>
      </w:r>
      <w:proofErr w:type="spellStart"/>
      <w:r w:rsidRPr="00063872">
        <w:rPr>
          <w:sz w:val="10"/>
        </w:rPr>
        <w:t>antivulgarian</w:t>
      </w:r>
      <w:proofErr w:type="spellEnd"/>
      <w:r w:rsidRPr="00063872">
        <w:rPr>
          <w:sz w:val="10"/>
        </w:rPr>
        <w:t xml:space="preserve"> ruling class, for all their concerned mouth music, is an exemplary case of the capitalist imperative of competitive accumulation at work.  As Andreas </w:t>
      </w:r>
      <w:proofErr w:type="spellStart"/>
      <w:r w:rsidRPr="00063872">
        <w:rPr>
          <w:sz w:val="10"/>
        </w:rPr>
        <w:t>Malm</w:t>
      </w:r>
      <w:proofErr w:type="spellEnd"/>
      <w:r w:rsidRPr="00063872">
        <w:rPr>
          <w:sz w:val="10"/>
        </w:rPr>
        <w:t xml:space="preserve"> has fiercely and beautifully argued, </w:t>
      </w:r>
      <w:r w:rsidRPr="00063872">
        <w:rPr>
          <w:b/>
          <w:bCs/>
          <w:u w:val="single"/>
        </w:rPr>
        <w:t xml:space="preserve">capitalism did not settle for fossil fuels as a solution to energy scarcity. The common assumption that fossil energy is an </w:t>
      </w:r>
      <w:r w:rsidRPr="00063872">
        <w:rPr>
          <w:b/>
          <w:bCs/>
          <w:i/>
          <w:iCs/>
          <w:u w:val="single"/>
        </w:rPr>
        <w:t xml:space="preserve">intrinsically </w:t>
      </w:r>
      <w:r w:rsidRPr="00063872">
        <w:rPr>
          <w:b/>
          <w:bCs/>
          <w:u w:val="single"/>
        </w:rPr>
        <w:t>valuable energy resource worth competing over</w:t>
      </w:r>
      <w:r w:rsidRPr="00063872">
        <w:rPr>
          <w:sz w:val="10"/>
        </w:rPr>
        <w:t xml:space="preserve">, and fighting wars for </w:t>
      </w:r>
      <w:r w:rsidRPr="00063872">
        <w:rPr>
          <w:b/>
          <w:bCs/>
          <w:u w:val="single"/>
        </w:rPr>
        <w:t>is</w:t>
      </w:r>
      <w:r w:rsidRPr="00063872">
        <w:rPr>
          <w:sz w:val="10"/>
        </w:rPr>
        <w:t xml:space="preserve">, as geographer Matthew Huber argues, </w:t>
      </w:r>
      <w:r w:rsidRPr="00063872">
        <w:rPr>
          <w:b/>
          <w:bCs/>
          <w:u w:val="single"/>
        </w:rPr>
        <w:t>an example of fetishism. At the onset of steam power, water was abundant, and, even with its fixed costs, cheaper to use than coal.</w:t>
      </w:r>
      <w:r w:rsidRPr="00063872">
        <w:rPr>
          <w:sz w:val="10"/>
        </w:rPr>
        <w:t xml:space="preserve"> The hydraulic mammoths powered by water wheels required far less human </w:t>
      </w:r>
      <w:proofErr w:type="spellStart"/>
      <w:r w:rsidRPr="00063872">
        <w:rPr>
          <w:sz w:val="10"/>
        </w:rPr>
        <w:t>labour</w:t>
      </w:r>
      <w:proofErr w:type="spellEnd"/>
      <w:r w:rsidRPr="00063872">
        <w:rPr>
          <w:sz w:val="10"/>
        </w:rPr>
        <w:t xml:space="preserve"> to convert to </w:t>
      </w:r>
      <w:proofErr w:type="gramStart"/>
      <w:r w:rsidRPr="00063872">
        <w:rPr>
          <w:sz w:val="10"/>
        </w:rPr>
        <w:t>energy, and</w:t>
      </w:r>
      <w:proofErr w:type="gramEnd"/>
      <w:r w:rsidRPr="00063872">
        <w:rPr>
          <w:sz w:val="10"/>
        </w:rPr>
        <w:t xml:space="preserve"> were more energy-efficient. </w:t>
      </w:r>
      <w:r w:rsidRPr="00063872">
        <w:rPr>
          <w:b/>
          <w:bCs/>
          <w:u w:val="single"/>
        </w:rPr>
        <w:t xml:space="preserve">Even today, </w:t>
      </w:r>
      <w:r w:rsidRPr="00063872">
        <w:rPr>
          <w:b/>
          <w:bCs/>
          <w:highlight w:val="yellow"/>
          <w:u w:val="single"/>
        </w:rPr>
        <w:t xml:space="preserve">only a third of the energy in coal is </w:t>
      </w:r>
      <w:proofErr w:type="gramStart"/>
      <w:r w:rsidRPr="00063872">
        <w:rPr>
          <w:b/>
          <w:bCs/>
          <w:highlight w:val="yellow"/>
          <w:u w:val="single"/>
        </w:rPr>
        <w:t>actually converted</w:t>
      </w:r>
      <w:proofErr w:type="gramEnd"/>
      <w:r w:rsidRPr="00063872">
        <w:rPr>
          <w:b/>
          <w:bCs/>
          <w:highlight w:val="yellow"/>
          <w:u w:val="single"/>
        </w:rPr>
        <w:t xml:space="preserve"> in the industrial processes dedicated thereto</w:t>
      </w:r>
      <w:r w:rsidRPr="00063872">
        <w:rPr>
          <w:b/>
          <w:bCs/>
          <w:u w:val="single"/>
        </w:rPr>
        <w:t xml:space="preserve">: </w:t>
      </w:r>
      <w:r w:rsidRPr="00063872">
        <w:rPr>
          <w:b/>
          <w:bCs/>
          <w:highlight w:val="yellow"/>
          <w:u w:val="single"/>
        </w:rPr>
        <w:t>the only thing that is efficiently produced is carbon dioxide</w:t>
      </w:r>
      <w:r w:rsidRPr="00063872">
        <w:rPr>
          <w:b/>
          <w:bCs/>
          <w:u w:val="single"/>
        </w:rPr>
        <w:t xml:space="preserve">. On such basis, the striving for competitive advantage </w:t>
      </w:r>
      <w:proofErr w:type="gramStart"/>
      <w:r w:rsidRPr="00063872">
        <w:rPr>
          <w:b/>
          <w:bCs/>
          <w:u w:val="single"/>
        </w:rPr>
        <w:t>by  capitalists</w:t>
      </w:r>
      <w:proofErr w:type="gramEnd"/>
      <w:r w:rsidRPr="00063872">
        <w:rPr>
          <w:b/>
          <w:bCs/>
          <w:u w:val="single"/>
        </w:rPr>
        <w:t xml:space="preserve"> seeking maximum market control ‘should’ have </w:t>
      </w:r>
      <w:proofErr w:type="spellStart"/>
      <w:r w:rsidRPr="00063872">
        <w:rPr>
          <w:b/>
          <w:bCs/>
          <w:u w:val="single"/>
        </w:rPr>
        <w:t>favoured</w:t>
      </w:r>
      <w:proofErr w:type="spellEnd"/>
      <w:r w:rsidRPr="00063872">
        <w:rPr>
          <w:b/>
          <w:bCs/>
          <w:u w:val="single"/>
        </w:rPr>
        <w:t xml:space="preserve"> renewable energy.  </w:t>
      </w:r>
      <w:r w:rsidRPr="00063872">
        <w:rPr>
          <w:sz w:val="10"/>
        </w:rPr>
        <w:t xml:space="preserve">Capital, however, preferred the </w:t>
      </w:r>
      <w:proofErr w:type="spellStart"/>
      <w:r w:rsidRPr="00063872">
        <w:rPr>
          <w:sz w:val="10"/>
        </w:rPr>
        <w:t>spatio</w:t>
      </w:r>
      <w:proofErr w:type="spellEnd"/>
      <w:r w:rsidRPr="00063872">
        <w:rPr>
          <w:sz w:val="10"/>
        </w:rPr>
        <w:t xml:space="preserve">-temporal profile of stocks due to the internal politics of competitive accumulation. </w:t>
      </w:r>
      <w:r w:rsidRPr="00063872">
        <w:rPr>
          <w:b/>
          <w:bCs/>
          <w:u w:val="single"/>
        </w:rPr>
        <w:t>Water use necessitated communal administration, with its perilously collectivist implications</w:t>
      </w:r>
      <w:r w:rsidRPr="00063872">
        <w:rPr>
          <w:sz w:val="10"/>
        </w:rPr>
        <w:t xml:space="preserve">. Coal, and later oil, could be transported to urban </w:t>
      </w:r>
      <w:proofErr w:type="spellStart"/>
      <w:r w:rsidRPr="00063872">
        <w:rPr>
          <w:sz w:val="10"/>
        </w:rPr>
        <w:t>centres</w:t>
      </w:r>
      <w:proofErr w:type="spellEnd"/>
      <w:r w:rsidRPr="00063872">
        <w:rPr>
          <w:sz w:val="10"/>
        </w:rPr>
        <w:t xml:space="preserve">, where workers were acculturated to the </w:t>
      </w:r>
      <w:proofErr w:type="gramStart"/>
      <w:r w:rsidRPr="00063872">
        <w:rPr>
          <w:sz w:val="10"/>
        </w:rPr>
        <w:t>work-time</w:t>
      </w:r>
      <w:proofErr w:type="gramEnd"/>
      <w:r w:rsidRPr="00063872">
        <w:rPr>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063872">
        <w:rPr>
          <w:sz w:val="10"/>
        </w:rPr>
        <w:t>atomised</w:t>
      </w:r>
      <w:proofErr w:type="spellEnd"/>
      <w:r w:rsidRPr="00063872">
        <w:rPr>
          <w:sz w:val="10"/>
        </w:rPr>
        <w:t xml:space="preserve"> systems of reproduction, from transport to heating. </w:t>
      </w:r>
      <w:r w:rsidRPr="00063872">
        <w:rPr>
          <w:b/>
          <w:bCs/>
          <w:u w:val="single"/>
        </w:rPr>
        <w:t xml:space="preserve"> Thus, locked in by the short-</w:t>
      </w:r>
      <w:proofErr w:type="spellStart"/>
      <w:r w:rsidRPr="00063872">
        <w:rPr>
          <w:b/>
          <w:bCs/>
          <w:u w:val="single"/>
        </w:rPr>
        <w:t>termist</w:t>
      </w:r>
      <w:proofErr w:type="spellEnd"/>
      <w:r w:rsidRPr="00063872">
        <w:rPr>
          <w:b/>
          <w:bCs/>
          <w:u w:val="single"/>
        </w:rPr>
        <w:t xml:space="preserve"> imperatives of competitive accumulation, fossil capital assumed a politically privileged position within an emerging world capitalist ecology</w:t>
      </w:r>
      <w:r w:rsidRPr="00063872">
        <w:rPr>
          <w:sz w:val="10"/>
        </w:rPr>
        <w:t xml:space="preserve">. It </w:t>
      </w:r>
      <w:proofErr w:type="spellStart"/>
      <w:r w:rsidRPr="00063872">
        <w:rPr>
          <w:sz w:val="10"/>
        </w:rPr>
        <w:t>monopolised</w:t>
      </w:r>
      <w:proofErr w:type="spellEnd"/>
      <w:r w:rsidRPr="00063872">
        <w:rPr>
          <w:sz w:val="10"/>
        </w:rPr>
        <w:t xml:space="preserve"> the supply of energy for dead </w:t>
      </w:r>
      <w:proofErr w:type="spellStart"/>
      <w:r w:rsidRPr="00063872">
        <w:rPr>
          <w:sz w:val="10"/>
        </w:rPr>
        <w:t>labour</w:t>
      </w:r>
      <w:proofErr w:type="spellEnd"/>
      <w:r w:rsidRPr="00063872">
        <w:rPr>
          <w:sz w:val="10"/>
        </w:rPr>
        <w:t xml:space="preserve">, albeit in a highly inefficient way. </w:t>
      </w:r>
      <w:r w:rsidRPr="00063872">
        <w:rPr>
          <w:b/>
          <w:bCs/>
          <w:u w:val="single"/>
        </w:rPr>
        <w:t xml:space="preserve"> </w:t>
      </w:r>
      <w:r w:rsidRPr="00063872">
        <w:rPr>
          <w:sz w:val="10"/>
        </w:rPr>
        <w:t xml:space="preserve">This is the tragedy of the worker. That, as avatar of a </w:t>
      </w:r>
      <w:proofErr w:type="gramStart"/>
      <w:r w:rsidRPr="00063872">
        <w:rPr>
          <w:sz w:val="10"/>
        </w:rPr>
        <w:t>class in itself, she</w:t>
      </w:r>
      <w:proofErr w:type="gramEnd"/>
      <w:r w:rsidRPr="00063872">
        <w:rPr>
          <w:sz w:val="10"/>
        </w:rPr>
        <w:t xml:space="preserve"> was put to work for the accumulation of capital, from capitalism’s youth, amid means of production not of her choosing, and with a telos of ecological catastrophe. </w:t>
      </w:r>
      <w:r w:rsidRPr="00063872">
        <w:rPr>
          <w:b/>
          <w:bCs/>
          <w:u w:val="single"/>
        </w:rPr>
        <w:t xml:space="preserve">That thus, </w:t>
      </w:r>
      <w:r w:rsidRPr="00063872">
        <w:rPr>
          <w:b/>
          <w:bCs/>
          <w:u w:val="single"/>
        </w:rPr>
        <w:lastRenderedPageBreak/>
        <w:t xml:space="preserve">even </w:t>
      </w:r>
      <w:r w:rsidRPr="00063872">
        <w:rPr>
          <w:b/>
          <w:bCs/>
          <w:highlight w:val="yellow"/>
          <w:u w:val="single"/>
        </w:rPr>
        <w:t>should the proletariat become a class for itself</w:t>
      </w:r>
      <w:r w:rsidRPr="00063872">
        <w:rPr>
          <w:b/>
          <w:bCs/>
          <w:u w:val="single"/>
        </w:rPr>
        <w:t xml:space="preserve">, and even if it does so at a point of history where the full horror of the methods of fossil capitalism is becoming clear, </w:t>
      </w:r>
      <w:r w:rsidRPr="00063872">
        <w:rPr>
          <w:b/>
          <w:bCs/>
          <w:highlight w:val="yellow"/>
          <w:u w:val="single"/>
        </w:rPr>
        <w:t xml:space="preserve">it </w:t>
      </w:r>
      <w:r w:rsidRPr="00063872">
        <w:rPr>
          <w:b/>
          <w:bCs/>
          <w:u w:val="single"/>
        </w:rPr>
        <w:t xml:space="preserve">would – </w:t>
      </w:r>
      <w:r w:rsidRPr="00063872">
        <w:rPr>
          <w:b/>
          <w:bCs/>
          <w:highlight w:val="yellow"/>
          <w:u w:val="single"/>
        </w:rPr>
        <w:t>will – inherit productive forces inextricable from mass, trans-species death</w:t>
      </w:r>
      <w:r w:rsidRPr="00063872">
        <w:rPr>
          <w:b/>
          <w:bCs/>
          <w:u w:val="single"/>
        </w:rPr>
        <w:t xml:space="preserve">. </w:t>
      </w:r>
      <w:r w:rsidRPr="00063872">
        <w:rPr>
          <w:b/>
          <w:bCs/>
          <w:highlight w:val="yellow"/>
          <w:u w:val="single"/>
        </w:rPr>
        <w:t>This does not preclude systemic, planet-wide transformatio</w:t>
      </w:r>
      <w:r w:rsidRPr="00063872">
        <w:rPr>
          <w:sz w:val="10"/>
          <w:highlight w:val="yellow"/>
        </w:rPr>
        <w:t>n</w:t>
      </w:r>
      <w:r w:rsidRPr="00063872">
        <w:rPr>
          <w:sz w:val="10"/>
        </w:rPr>
        <w:t xml:space="preserve">. Particularly given the inevitably uneven global growth of class consciousness and resistance, however, and the concomitant </w:t>
      </w:r>
      <w:proofErr w:type="spellStart"/>
      <w:r w:rsidRPr="00063872">
        <w:rPr>
          <w:sz w:val="10"/>
        </w:rPr>
        <w:t>embattledness</w:t>
      </w:r>
      <w:proofErr w:type="spellEnd"/>
      <w:r w:rsidRPr="00063872">
        <w:rPr>
          <w:sz w:val="10"/>
        </w:rPr>
        <w:t xml:space="preserve"> of any reformist, let alone revolutionary, power on the global stage, </w:t>
      </w:r>
      <w:r w:rsidRPr="00063872">
        <w:rPr>
          <w:b/>
          <w:bCs/>
          <w:u w:val="single"/>
        </w:rPr>
        <w:t>it does ensure that it faces extraordinary barriers</w:t>
      </w:r>
      <w:r w:rsidRPr="00063872">
        <w:rPr>
          <w:sz w:val="10"/>
        </w:rPr>
        <w:t>. As will become clear</w:t>
      </w:r>
      <w:r w:rsidRPr="00063872">
        <w:rPr>
          <w:b/>
          <w:bCs/>
          <w:u w:val="single"/>
        </w:rPr>
        <w:t>.  As of 2015, estimates suggested that humanity produced a total of 15.5 trillion watts of energy each year, of which a considerable 29 per cent was not used</w:t>
      </w:r>
      <w:r w:rsidRPr="00063872">
        <w:rPr>
          <w:sz w:val="10"/>
        </w:rPr>
        <w:t xml:space="preserve">. At an average of 2,000 watts per person (rising to 10,000 watts in the core capitalist economies), the majority was used for industry, </w:t>
      </w:r>
      <w:proofErr w:type="gramStart"/>
      <w:r w:rsidRPr="00063872">
        <w:rPr>
          <w:sz w:val="10"/>
        </w:rPr>
        <w:t>commerce</w:t>
      </w:r>
      <w:proofErr w:type="gramEnd"/>
      <w:r w:rsidRPr="00063872">
        <w:rPr>
          <w:sz w:val="10"/>
        </w:rPr>
        <w:t xml:space="preserve"> and transit, with only 22 per cent for household consumption. Some 90 per cent of this output was powered by fossil fuels: oil, coal, gas. This monopoly, enabling </w:t>
      </w:r>
      <w:proofErr w:type="spellStart"/>
      <w:r w:rsidRPr="00063872">
        <w:rPr>
          <w:sz w:val="10"/>
        </w:rPr>
        <w:t>superprofits</w:t>
      </w:r>
      <w:proofErr w:type="spellEnd"/>
      <w:r w:rsidRPr="00063872">
        <w:rPr>
          <w:sz w:val="10"/>
        </w:rPr>
        <w:t xml:space="preserve"> as monopolies do, ensured that fossil capital would always </w:t>
      </w:r>
      <w:proofErr w:type="spellStart"/>
      <w:r w:rsidRPr="00063872">
        <w:rPr>
          <w:sz w:val="10"/>
        </w:rPr>
        <w:t>realise</w:t>
      </w:r>
      <w:proofErr w:type="spellEnd"/>
      <w:r w:rsidRPr="00063872">
        <w:rPr>
          <w:sz w:val="10"/>
        </w:rPr>
        <w:t xml:space="preserve"> profit margins far higher than the industrial average. It has, in </w:t>
      </w:r>
      <w:proofErr w:type="spellStart"/>
      <w:r w:rsidRPr="00063872">
        <w:rPr>
          <w:sz w:val="10"/>
        </w:rPr>
        <w:t>Malm’s</w:t>
      </w:r>
      <w:proofErr w:type="spellEnd"/>
      <w:r w:rsidRPr="00063872">
        <w:rPr>
          <w:sz w:val="10"/>
        </w:rPr>
        <w:t xml:space="preserve"> term, become worth a ‘planet of value’. Each fossil fuel plant represents decades of investment awaiting </w:t>
      </w:r>
      <w:proofErr w:type="spellStart"/>
      <w:r w:rsidRPr="00063872">
        <w:rPr>
          <w:sz w:val="10"/>
        </w:rPr>
        <w:t>realisation</w:t>
      </w:r>
      <w:proofErr w:type="spellEnd"/>
      <w:r w:rsidRPr="00063872">
        <w:rPr>
          <w:sz w:val="10"/>
        </w:rPr>
        <w:t xml:space="preserve">. </w:t>
      </w:r>
      <w:r w:rsidRPr="00063872">
        <w:rPr>
          <w:b/>
          <w:bCs/>
          <w:u w:val="single"/>
        </w:rPr>
        <w:t xml:space="preserve"> </w:t>
      </w:r>
      <w:r w:rsidRPr="00063872">
        <w:rPr>
          <w:b/>
          <w:bCs/>
          <w:highlight w:val="yellow"/>
          <w:u w:val="single"/>
        </w:rPr>
        <w:t xml:space="preserve">To avert planetary disaster is to inflict an earth-sized blow on capitalist industry. It is to choose between burning a planet of </w:t>
      </w:r>
      <w:proofErr w:type="gramStart"/>
      <w:r w:rsidRPr="00063872">
        <w:rPr>
          <w:b/>
          <w:bCs/>
          <w:highlight w:val="yellow"/>
          <w:u w:val="single"/>
        </w:rPr>
        <w:t>value, and</w:t>
      </w:r>
      <w:proofErr w:type="gramEnd"/>
      <w:r w:rsidRPr="00063872">
        <w:rPr>
          <w:b/>
          <w:bCs/>
          <w:highlight w:val="yellow"/>
          <w:u w:val="single"/>
        </w:rPr>
        <w:t xml:space="preserve"> burning the planet itself</w:t>
      </w:r>
      <w:r w:rsidRPr="00063872">
        <w:rPr>
          <w:b/>
          <w:bCs/>
          <w:u w:val="single"/>
        </w:rPr>
        <w:t>.</w:t>
      </w:r>
      <w:r w:rsidRPr="00063872">
        <w:rPr>
          <w:sz w:val="10"/>
        </w:rPr>
        <w:t xml:space="preserve"> But the death cult is so strong, so pervasive, that, against all resistance, the choice has already been made.  </w:t>
      </w:r>
      <w:r w:rsidRPr="00063872">
        <w:rPr>
          <w:b/>
          <w:bCs/>
          <w:highlight w:val="yellow"/>
          <w:u w:val="single"/>
        </w:rPr>
        <w:t>Apocalypse has begun</w:t>
      </w:r>
      <w:r w:rsidRPr="00063872">
        <w:rPr>
          <w:b/>
          <w:bCs/>
          <w:u w:val="single"/>
        </w:rPr>
        <w:t>. The button has been pushed</w:t>
      </w:r>
      <w:r w:rsidRPr="00063872">
        <w:rPr>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063872">
        <w:rPr>
          <w:sz w:val="10"/>
        </w:rPr>
        <w:t>mad-eyed</w:t>
      </w:r>
      <w:proofErr w:type="gramEnd"/>
      <w:r w:rsidRPr="00063872">
        <w:rPr>
          <w:sz w:val="10"/>
        </w:rPr>
        <w:t xml:space="preserve"> from stating the obvious’. To understand the scale of what faces us, and the way it ramifies into every corner of our lives, is to marvel that we aren’t having emergency meetings in every city, </w:t>
      </w:r>
      <w:proofErr w:type="gramStart"/>
      <w:r w:rsidRPr="00063872">
        <w:rPr>
          <w:sz w:val="10"/>
        </w:rPr>
        <w:t>town</w:t>
      </w:r>
      <w:proofErr w:type="gramEnd"/>
      <w:r w:rsidRPr="00063872">
        <w:rPr>
          <w:sz w:val="10"/>
        </w:rPr>
        <w:t xml:space="preserve"> and village every week. </w:t>
      </w:r>
      <w:r w:rsidRPr="00063872">
        <w:rPr>
          <w:b/>
          <w:bCs/>
          <w:highlight w:val="yellow"/>
          <w:u w:val="single"/>
        </w:rPr>
        <w:t>We are</w:t>
      </w:r>
      <w:r w:rsidRPr="00063872">
        <w:rPr>
          <w:b/>
          <w:bCs/>
          <w:u w:val="single"/>
        </w:rPr>
        <w:t xml:space="preserve">, increasingly, </w:t>
      </w:r>
      <w:r w:rsidRPr="00063872">
        <w:rPr>
          <w:b/>
          <w:bCs/>
          <w:highlight w:val="yellow"/>
          <w:u w:val="single"/>
        </w:rPr>
        <w:t>out of time</w:t>
      </w:r>
      <w:r w:rsidRPr="00063872">
        <w:rPr>
          <w:b/>
          <w:bCs/>
          <w:u w:val="single"/>
        </w:rPr>
        <w:t>. In</w:t>
      </w:r>
      <w:r w:rsidRPr="00063872">
        <w:rPr>
          <w:sz w:val="10"/>
        </w:rPr>
        <w:t xml:space="preserve"> the capitalist </w:t>
      </w:r>
      <w:proofErr w:type="spellStart"/>
      <w:r w:rsidRPr="00063872">
        <w:rPr>
          <w:i/>
          <w:iCs/>
          <w:sz w:val="10"/>
        </w:rPr>
        <w:t>untimelich</w:t>
      </w:r>
      <w:proofErr w:type="spellEnd"/>
      <w:r w:rsidRPr="00063872">
        <w:rPr>
          <w:i/>
          <w:iCs/>
          <w:sz w:val="10"/>
        </w:rPr>
        <w:t xml:space="preserve">, </w:t>
      </w:r>
      <w:r w:rsidRPr="00063872">
        <w:rPr>
          <w:sz w:val="10"/>
        </w:rPr>
        <w:t xml:space="preserve">the time of the living and the time of the dead, human </w:t>
      </w:r>
      <w:proofErr w:type="gramStart"/>
      <w:r w:rsidRPr="00063872">
        <w:rPr>
          <w:sz w:val="10"/>
        </w:rPr>
        <w:t>history</w:t>
      </w:r>
      <w:proofErr w:type="gramEnd"/>
      <w:r w:rsidRPr="00063872">
        <w:rPr>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063872">
        <w:rPr>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sz w:val="10"/>
        </w:rPr>
        <w:t xml:space="preserve"> </w:t>
      </w:r>
      <w:r w:rsidRPr="00063872">
        <w:rPr>
          <w:b/>
          <w:bCs/>
          <w:u w:val="single"/>
        </w:rPr>
        <w:t>years</w:t>
      </w:r>
      <w:r w:rsidRPr="00063872">
        <w:rPr>
          <w:sz w:val="10"/>
        </w:rPr>
        <w:t xml:space="preserve">. The polar vortex wanders, perturbed, and the mid-West freezes. In a parody of Revelations, Mediterranean storms rain fish on the island of Malta. </w:t>
      </w:r>
      <w:r w:rsidRPr="00063872">
        <w:rPr>
          <w:b/>
          <w:bCs/>
          <w:highlight w:val="yellow"/>
          <w:u w:val="single"/>
        </w:rPr>
        <w:t>Stochastic weather events accumulate. Birds fall dead from the sky</w:t>
      </w:r>
      <w:r w:rsidRPr="00063872">
        <w:rPr>
          <w:b/>
          <w:bCs/>
          <w:u w:val="single"/>
        </w:rPr>
        <w:t>.</w:t>
      </w:r>
      <w:r w:rsidRPr="00063872">
        <w:rPr>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063872">
        <w:rPr>
          <w:sz w:val="10"/>
        </w:rPr>
        <w:t>civilisation</w:t>
      </w:r>
      <w:proofErr w:type="spellEnd"/>
      <w:r w:rsidRPr="00063872">
        <w:rPr>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063872">
        <w:rPr>
          <w:sz w:val="10"/>
        </w:rPr>
        <w:t>solastalgia</w:t>
      </w:r>
      <w:proofErr w:type="spellEnd"/>
      <w:r w:rsidRPr="00063872">
        <w:rPr>
          <w:sz w:val="10"/>
        </w:rPr>
        <w:t xml:space="preserve">’, Ashlee </w:t>
      </w:r>
      <w:proofErr w:type="spellStart"/>
      <w:r w:rsidRPr="00063872">
        <w:rPr>
          <w:sz w:val="10"/>
        </w:rPr>
        <w:t>Cunsolo</w:t>
      </w:r>
      <w:proofErr w:type="spellEnd"/>
      <w:r w:rsidRPr="00063872">
        <w:rPr>
          <w:sz w:val="10"/>
        </w:rPr>
        <w:t xml:space="preserve"> and Neville Ellis’s ‘ecological grief’, Renee </w:t>
      </w:r>
      <w:proofErr w:type="spellStart"/>
      <w:r w:rsidRPr="00063872">
        <w:rPr>
          <w:sz w:val="10"/>
        </w:rPr>
        <w:t>Lertzmann’s</w:t>
      </w:r>
      <w:proofErr w:type="spellEnd"/>
      <w:r w:rsidRPr="00063872">
        <w:rPr>
          <w:sz w:val="10"/>
        </w:rPr>
        <w:t xml:space="preserve"> ‘environmental melancholia’. Even at the end of 2018, 70 per cent of Americans describing themselves as ‘worried’ about climate change, and it has been a long two years for that fear to wax. </w:t>
      </w:r>
      <w:r w:rsidRPr="00063872">
        <w:rPr>
          <w:b/>
          <w:bCs/>
          <w:highlight w:val="yellow"/>
          <w:u w:val="single"/>
        </w:rPr>
        <w:t>The sixth mass extinction</w:t>
      </w:r>
      <w:r w:rsidRPr="00063872">
        <w:rPr>
          <w:b/>
          <w:bCs/>
          <w:u w:val="single"/>
        </w:rPr>
        <w:t xml:space="preserve">, </w:t>
      </w:r>
      <w:proofErr w:type="spellStart"/>
      <w:r w:rsidRPr="00063872">
        <w:rPr>
          <w:b/>
          <w:bCs/>
          <w:u w:val="single"/>
        </w:rPr>
        <w:t>signalled</w:t>
      </w:r>
      <w:proofErr w:type="spellEnd"/>
      <w:r w:rsidRPr="00063872">
        <w:rPr>
          <w:b/>
          <w:bCs/>
          <w:u w:val="single"/>
        </w:rPr>
        <w:t xml:space="preserve"> by what one study calls ‘biological annihilation’, </w:t>
      </w:r>
      <w:r w:rsidRPr="00063872">
        <w:rPr>
          <w:b/>
          <w:bCs/>
          <w:highlight w:val="yellow"/>
          <w:u w:val="single"/>
        </w:rPr>
        <w:t>is underway</w:t>
      </w:r>
      <w:r w:rsidRPr="00063872">
        <w:rPr>
          <w:sz w:val="10"/>
        </w:rPr>
        <w:t xml:space="preserve">. </w:t>
      </w:r>
      <w:r w:rsidRPr="00063872">
        <w:rPr>
          <w:b/>
          <w:bCs/>
          <w:u w:val="single"/>
        </w:rPr>
        <w:t xml:space="preserve">The oceans, which produce roughly half of the oxygen we breathe, are acidifying, and are swept by heatwaves, says a recent study, ‘like wildfire’. Coral reefs, home to a quarter of marine life, are bleaching. </w:t>
      </w:r>
      <w:r w:rsidRPr="00063872">
        <w:rPr>
          <w:b/>
          <w:bCs/>
          <w:highlight w:val="yellow"/>
          <w:u w:val="single"/>
        </w:rPr>
        <w:t>Insect biomass collapses</w:t>
      </w:r>
      <w:r w:rsidRPr="00063872">
        <w:rPr>
          <w:b/>
          <w:bCs/>
          <w:u w:val="single"/>
        </w:rPr>
        <w:t>, with 40 per cent of all species undergoing drastic decline</w:t>
      </w:r>
      <w:r w:rsidRPr="00063872">
        <w:rPr>
          <w:sz w:val="10"/>
        </w:rPr>
        <w:t xml:space="preserve">. </w:t>
      </w:r>
      <w:r w:rsidRPr="00063872">
        <w:rPr>
          <w:b/>
          <w:bCs/>
          <w:u w:val="single"/>
        </w:rPr>
        <w:t xml:space="preserve">The bees, that once we believed were saved, are disappearing eight times faster than are mammals, </w:t>
      </w:r>
      <w:proofErr w:type="gramStart"/>
      <w:r w:rsidRPr="00063872">
        <w:rPr>
          <w:b/>
          <w:bCs/>
          <w:u w:val="single"/>
        </w:rPr>
        <w:t>birds</w:t>
      </w:r>
      <w:proofErr w:type="gramEnd"/>
      <w:r w:rsidRPr="00063872">
        <w:rPr>
          <w:b/>
          <w:bCs/>
          <w:u w:val="single"/>
        </w:rPr>
        <w:t xml:space="preserve"> or reptiles. Without their pollination work, </w:t>
      </w:r>
      <w:r w:rsidRPr="00063872">
        <w:rPr>
          <w:b/>
          <w:bCs/>
          <w:highlight w:val="yellow"/>
          <w:u w:val="single"/>
        </w:rPr>
        <w:t>70 per cent of the crops that feed 90 per cent of the planet will fail</w:t>
      </w:r>
      <w:r w:rsidRPr="00063872">
        <w:rPr>
          <w:sz w:val="10"/>
          <w:highlight w:val="yellow"/>
        </w:rPr>
        <w:t xml:space="preserve">.  </w:t>
      </w:r>
      <w:r w:rsidRPr="00BB7BDD">
        <w:rPr>
          <w:b/>
          <w:bCs/>
          <w:u w:val="single"/>
        </w:rPr>
        <w:t xml:space="preserve">The question of human survival is inextricable from that of what sort of humans we should be. </w:t>
      </w:r>
      <w:r w:rsidRPr="00063872">
        <w:rPr>
          <w:b/>
          <w:bCs/>
          <w:highlight w:val="yellow"/>
          <w:u w:val="single"/>
        </w:rPr>
        <w:t xml:space="preserve">By 2070, MIT research says, the new norm for ‘many </w:t>
      </w:r>
      <w:proofErr w:type="gramStart"/>
      <w:r w:rsidRPr="00063872">
        <w:rPr>
          <w:b/>
          <w:bCs/>
          <w:highlight w:val="yellow"/>
          <w:u w:val="single"/>
        </w:rPr>
        <w:t>billions’</w:t>
      </w:r>
      <w:proofErr w:type="gramEnd"/>
      <w:r w:rsidRPr="00063872">
        <w:rPr>
          <w:b/>
          <w:bCs/>
          <w:highlight w:val="yellow"/>
          <w:u w:val="single"/>
        </w:rPr>
        <w:t xml:space="preserve"> of people will be impossibly high temperatures that will kill less fit people and make outdoor work impossible</w:t>
      </w:r>
      <w:r w:rsidRPr="00063872">
        <w:rPr>
          <w:b/>
          <w:bCs/>
          <w:u w:val="single"/>
        </w:rPr>
        <w:t xml:space="preserve">. Half a billion will experience temperatures that would ‘kill even healthy people in the shade within six </w:t>
      </w:r>
      <w:proofErr w:type="gramStart"/>
      <w:r w:rsidRPr="00063872">
        <w:rPr>
          <w:b/>
          <w:bCs/>
          <w:u w:val="single"/>
        </w:rPr>
        <w:t>hours’</w:t>
      </w:r>
      <w:proofErr w:type="gramEnd"/>
      <w:r w:rsidRPr="00063872">
        <w:rPr>
          <w:sz w:val="10"/>
        </w:rPr>
        <w:t xml:space="preserve">. </w:t>
      </w:r>
      <w:r w:rsidRPr="00063872">
        <w:rPr>
          <w:b/>
          <w:bCs/>
          <w:u w:val="single"/>
        </w:rPr>
        <w:t xml:space="preserve">The </w:t>
      </w:r>
      <w:r w:rsidRPr="00063872">
        <w:rPr>
          <w:b/>
          <w:bCs/>
          <w:highlight w:val="yellow"/>
          <w:u w:val="single"/>
        </w:rPr>
        <w:t>Arctic</w:t>
      </w:r>
      <w:r w:rsidRPr="00063872">
        <w:rPr>
          <w:b/>
          <w:bCs/>
          <w:u w:val="single"/>
        </w:rPr>
        <w:t xml:space="preserve">, that ‘sluggish and congealed sea’ discovered by </w:t>
      </w:r>
      <w:proofErr w:type="spellStart"/>
      <w:r w:rsidRPr="00063872">
        <w:rPr>
          <w:b/>
          <w:bCs/>
          <w:u w:val="single"/>
        </w:rPr>
        <w:t>Pytheas</w:t>
      </w:r>
      <w:proofErr w:type="spellEnd"/>
      <w:r w:rsidRPr="00063872">
        <w:rPr>
          <w:b/>
          <w:bCs/>
          <w:u w:val="single"/>
        </w:rPr>
        <w:t xml:space="preserve">, a breathing ‘mixture like sea-lung’, </w:t>
      </w:r>
      <w:r w:rsidRPr="00063872">
        <w:rPr>
          <w:b/>
          <w:bCs/>
          <w:highlight w:val="yellow"/>
          <w:u w:val="single"/>
        </w:rPr>
        <w:t>will be gone</w:t>
      </w:r>
      <w:r w:rsidRPr="00063872">
        <w:rPr>
          <w:b/>
          <w:bCs/>
          <w:u w:val="single"/>
        </w:rPr>
        <w:t>, on conservative estimates by 2040.</w:t>
      </w:r>
      <w:r w:rsidRPr="00063872">
        <w:rPr>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063872">
        <w:rPr>
          <w:b/>
          <w:bCs/>
          <w:u w:val="single"/>
        </w:rPr>
        <w:t>So</w:t>
      </w:r>
      <w:proofErr w:type="gramEnd"/>
      <w:r w:rsidRPr="00063872">
        <w:rPr>
          <w:b/>
          <w:bCs/>
          <w:u w:val="single"/>
        </w:rPr>
        <w:t xml:space="preserve"> adapt. But to what?</w:t>
      </w:r>
      <w:r w:rsidRPr="00063872">
        <w:rPr>
          <w:sz w:val="10"/>
        </w:rPr>
        <w:t xml:space="preserve"> Those species now going extinct were once well adapted. The widely accepted geo-</w:t>
      </w:r>
      <w:proofErr w:type="spellStart"/>
      <w:r w:rsidRPr="00063872">
        <w:rPr>
          <w:sz w:val="10"/>
        </w:rPr>
        <w:t>logism</w:t>
      </w:r>
      <w:proofErr w:type="spellEnd"/>
      <w:r w:rsidRPr="00063872">
        <w:rPr>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063872">
        <w:rPr>
          <w:sz w:val="10"/>
        </w:rPr>
        <w:t>petro</w:t>
      </w:r>
      <w:proofErr w:type="spellEnd"/>
      <w:r w:rsidRPr="00063872">
        <w:rPr>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063872">
        <w:rPr>
          <w:sz w:val="10"/>
        </w:rPr>
        <w:t>weaponised</w:t>
      </w:r>
      <w:proofErr w:type="spellEnd"/>
      <w:r w:rsidRPr="00063872">
        <w:rPr>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063872">
        <w:rPr>
          <w:sz w:val="10"/>
        </w:rPr>
        <w:t>eople</w:t>
      </w:r>
      <w:proofErr w:type="spellEnd"/>
      <w:r w:rsidRPr="00063872">
        <w:rPr>
          <w:sz w:val="10"/>
        </w:rPr>
        <w:t xml:space="preserve"> do not want to pay large sums of money ... </w:t>
      </w:r>
      <w:proofErr w:type="gramStart"/>
      <w:r w:rsidRPr="00063872">
        <w:rPr>
          <w:sz w:val="10"/>
        </w:rPr>
        <w:t>in order to</w:t>
      </w:r>
      <w:proofErr w:type="gramEnd"/>
      <w:r w:rsidRPr="00063872">
        <w:rPr>
          <w:sz w:val="10"/>
        </w:rPr>
        <w:t xml:space="preserve"> maybe protect the environment’.  In fact, however, and allowing that the movement is hardly monolithic, the French uprising was </w:t>
      </w:r>
      <w:proofErr w:type="spellStart"/>
      <w:r w:rsidRPr="00063872">
        <w:rPr>
          <w:sz w:val="10"/>
        </w:rPr>
        <w:t>characterised</w:t>
      </w:r>
      <w:proofErr w:type="spellEnd"/>
      <w:r w:rsidRPr="00063872">
        <w:rPr>
          <w:sz w:val="10"/>
        </w:rPr>
        <w:t xml:space="preserve"> by a remarkable </w:t>
      </w:r>
      <w:r w:rsidRPr="00063872">
        <w:rPr>
          <w:i/>
          <w:iCs/>
          <w:sz w:val="10"/>
        </w:rPr>
        <w:t xml:space="preserve">refusal to refuse </w:t>
      </w:r>
      <w:r w:rsidRPr="00063872">
        <w:rPr>
          <w:sz w:val="10"/>
        </w:rPr>
        <w:t xml:space="preserve">to engage with questions of ecology, particularly compared, say, to the fuel- price protests in the UK in 2000 and 2005. Far from being </w:t>
      </w:r>
      <w:proofErr w:type="spellStart"/>
      <w:r w:rsidRPr="00063872">
        <w:rPr>
          <w:sz w:val="10"/>
        </w:rPr>
        <w:t>characterised</w:t>
      </w:r>
      <w:proofErr w:type="spellEnd"/>
      <w:r w:rsidRPr="00063872">
        <w:rPr>
          <w:sz w:val="10"/>
        </w:rPr>
        <w:t xml:space="preserve"> by ecological indifference, what </w:t>
      </w:r>
      <w:proofErr w:type="spellStart"/>
      <w:r w:rsidRPr="00063872">
        <w:rPr>
          <w:sz w:val="10"/>
        </w:rPr>
        <w:t>characterised</w:t>
      </w:r>
      <w:proofErr w:type="spellEnd"/>
      <w:r w:rsidRPr="00063872">
        <w:rPr>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063872">
        <w:rPr>
          <w:sz w:val="10"/>
        </w:rPr>
        <w:t>Jerôme</w:t>
      </w:r>
      <w:proofErr w:type="spellEnd"/>
      <w:r w:rsidRPr="00063872">
        <w:rPr>
          <w:sz w:val="10"/>
        </w:rPr>
        <w:t xml:space="preserve"> Rodriguez that ‘[e]</w:t>
      </w:r>
      <w:proofErr w:type="spellStart"/>
      <w:r w:rsidRPr="00063872">
        <w:rPr>
          <w:sz w:val="10"/>
        </w:rPr>
        <w:t>ventually</w:t>
      </w:r>
      <w:proofErr w:type="spellEnd"/>
      <w:r w:rsidRPr="00063872">
        <w:rPr>
          <w:sz w:val="10"/>
        </w:rPr>
        <w:t xml:space="preserve">, when we obtain the first things, ecology will have its place’; of the latter, the words of another, </w:t>
      </w:r>
      <w:proofErr w:type="spellStart"/>
      <w:r w:rsidRPr="00063872">
        <w:rPr>
          <w:sz w:val="10"/>
        </w:rPr>
        <w:t>François</w:t>
      </w:r>
      <w:proofErr w:type="spellEnd"/>
      <w:r w:rsidRPr="00063872">
        <w:rPr>
          <w:sz w:val="10"/>
        </w:rPr>
        <w:t xml:space="preserve"> </w:t>
      </w:r>
      <w:proofErr w:type="spellStart"/>
      <w:r w:rsidRPr="00063872">
        <w:rPr>
          <w:sz w:val="10"/>
        </w:rPr>
        <w:t>Boulot</w:t>
      </w:r>
      <w:proofErr w:type="spellEnd"/>
      <w:r w:rsidRPr="00063872">
        <w:rPr>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063872">
        <w:rPr>
          <w:sz w:val="10"/>
        </w:rPr>
        <w:t>compartmentalise</w:t>
      </w:r>
      <w:proofErr w:type="spellEnd"/>
      <w:r w:rsidRPr="00063872">
        <w:rPr>
          <w:sz w:val="10"/>
        </w:rPr>
        <w:t xml:space="preserve"> is </w:t>
      </w:r>
      <w:proofErr w:type="spellStart"/>
      <w:r w:rsidRPr="00063872">
        <w:rPr>
          <w:sz w:val="10"/>
        </w:rPr>
        <w:t>energising</w:t>
      </w:r>
      <w:proofErr w:type="spellEnd"/>
      <w:r w:rsidRPr="00063872">
        <w:rPr>
          <w:sz w:val="10"/>
        </w:rPr>
        <w:t xml:space="preserve"> evidence of the new </w:t>
      </w:r>
      <w:proofErr w:type="spellStart"/>
      <w:r w:rsidRPr="00063872">
        <w:rPr>
          <w:sz w:val="10"/>
        </w:rPr>
        <w:t>politicisation</w:t>
      </w:r>
      <w:proofErr w:type="spellEnd"/>
      <w:r w:rsidRPr="00063872">
        <w:rPr>
          <w:sz w:val="10"/>
        </w:rPr>
        <w:t xml:space="preserve"> of the moment.  Still, that not everyone opposed to the fuel tax rise has been so assiduous in drawing the connections is in part because the dispersed, </w:t>
      </w:r>
      <w:proofErr w:type="spellStart"/>
      <w:r w:rsidRPr="00063872">
        <w:rPr>
          <w:sz w:val="10"/>
        </w:rPr>
        <w:t>privatised</w:t>
      </w:r>
      <w:proofErr w:type="spellEnd"/>
      <w:r w:rsidRPr="00063872">
        <w:rPr>
          <w:sz w:val="10"/>
        </w:rPr>
        <w:t xml:space="preserve"> accommodation and </w:t>
      </w:r>
      <w:proofErr w:type="spellStart"/>
      <w:r w:rsidRPr="00063872">
        <w:rPr>
          <w:sz w:val="10"/>
        </w:rPr>
        <w:t>individualised</w:t>
      </w:r>
      <w:proofErr w:type="spellEnd"/>
      <w:r w:rsidRPr="00063872">
        <w:rPr>
          <w:sz w:val="10"/>
        </w:rPr>
        <w:t xml:space="preserve"> transportation of modern life offer </w:t>
      </w:r>
      <w:proofErr w:type="spellStart"/>
      <w:r w:rsidRPr="00063872">
        <w:rPr>
          <w:sz w:val="10"/>
        </w:rPr>
        <w:t>individualised</w:t>
      </w:r>
      <w:proofErr w:type="spellEnd"/>
      <w:r w:rsidRPr="00063872">
        <w:rPr>
          <w:sz w:val="10"/>
        </w:rPr>
        <w:t xml:space="preserve">, immediate-term and distinctively capitalist answer to specifically human strivings. The concept of the Anthropocene is a tacit acknowledgment that the alienated </w:t>
      </w:r>
      <w:proofErr w:type="spellStart"/>
      <w:r w:rsidRPr="00063872">
        <w:rPr>
          <w:sz w:val="10"/>
        </w:rPr>
        <w:t>labour</w:t>
      </w:r>
      <w:proofErr w:type="spellEnd"/>
      <w:r w:rsidRPr="00063872">
        <w:rPr>
          <w:sz w:val="10"/>
        </w:rPr>
        <w:t xml:space="preserve"> of humanity has itself become a selective evolutionary pressure. It has already forced rapid adaptation in some species, where it has not resulted in extinction, as Bernard </w:t>
      </w:r>
      <w:proofErr w:type="spellStart"/>
      <w:r w:rsidRPr="00063872">
        <w:rPr>
          <w:sz w:val="10"/>
        </w:rPr>
        <w:t>Kettlewell’s</w:t>
      </w:r>
      <w:proofErr w:type="spellEnd"/>
      <w:r w:rsidRPr="00063872">
        <w:rPr>
          <w:sz w:val="10"/>
        </w:rPr>
        <w:t xml:space="preserve"> experiments with peppered moths show. The </w:t>
      </w:r>
      <w:proofErr w:type="spellStart"/>
      <w:r w:rsidRPr="00063872">
        <w:rPr>
          <w:sz w:val="10"/>
        </w:rPr>
        <w:t>besooting</w:t>
      </w:r>
      <w:proofErr w:type="spellEnd"/>
      <w:r w:rsidRPr="00063872">
        <w:rPr>
          <w:sz w:val="10"/>
        </w:rPr>
        <w:t xml:space="preserve"> of tree bark in industrial areas became a powerful selective force, </w:t>
      </w:r>
      <w:proofErr w:type="spellStart"/>
      <w:r w:rsidRPr="00063872">
        <w:rPr>
          <w:sz w:val="10"/>
        </w:rPr>
        <w:t>favouring</w:t>
      </w:r>
      <w:proofErr w:type="spellEnd"/>
      <w:r w:rsidRPr="00063872">
        <w:rPr>
          <w:sz w:val="10"/>
        </w:rPr>
        <w:t xml:space="preserve"> darker moths, harder for birds to see and pick off</w:t>
      </w:r>
      <w:r w:rsidRPr="00063872">
        <w:rPr>
          <w:b/>
          <w:bCs/>
          <w:u w:val="single"/>
        </w:rPr>
        <w:t xml:space="preserve">. Now </w:t>
      </w:r>
      <w:r w:rsidRPr="00063872">
        <w:rPr>
          <w:b/>
          <w:bCs/>
          <w:highlight w:val="yellow"/>
          <w:u w:val="single"/>
        </w:rPr>
        <w:t xml:space="preserve">such </w:t>
      </w:r>
      <w:r w:rsidRPr="00063872">
        <w:rPr>
          <w:b/>
          <w:bCs/>
          <w:highlight w:val="yellow"/>
          <w:u w:val="single"/>
        </w:rPr>
        <w:lastRenderedPageBreak/>
        <w:t xml:space="preserve">pressures are coming for us, as powerful as the asteroid strike </w:t>
      </w:r>
      <w:r w:rsidRPr="00063872">
        <w:rPr>
          <w:b/>
          <w:bCs/>
          <w:u w:val="single"/>
        </w:rPr>
        <w:t xml:space="preserve">behind the Cretaceous-Paleogene mass extinction. We </w:t>
      </w:r>
      <w:r w:rsidRPr="00063872">
        <w:rPr>
          <w:b/>
          <w:bCs/>
          <w:highlight w:val="yellow"/>
          <w:u w:val="single"/>
        </w:rPr>
        <w:t>are compelled to adapt to ourselves</w:t>
      </w:r>
      <w:r w:rsidRPr="00063872">
        <w:rPr>
          <w:b/>
          <w:bCs/>
          <w:u w:val="single"/>
        </w:rPr>
        <w:t xml:space="preserve">. </w:t>
      </w:r>
      <w:r w:rsidRPr="00063872">
        <w:rPr>
          <w:sz w:val="10"/>
        </w:rPr>
        <w:t xml:space="preserve">From this point of view, there is no difference between adaptation and mitigation. </w:t>
      </w:r>
      <w:r w:rsidRPr="00063872">
        <w:rPr>
          <w:b/>
          <w:bCs/>
          <w:u w:val="single"/>
        </w:rPr>
        <w:t xml:space="preserve">To close the fossil fuel plants, </w:t>
      </w:r>
      <w:r w:rsidRPr="00063872">
        <w:rPr>
          <w:b/>
          <w:bCs/>
          <w:highlight w:val="yellow"/>
          <w:u w:val="single"/>
        </w:rPr>
        <w:t xml:space="preserve">to destroy </w:t>
      </w:r>
      <w:r w:rsidRPr="00063872">
        <w:rPr>
          <w:b/>
          <w:bCs/>
          <w:u w:val="single"/>
        </w:rPr>
        <w:t xml:space="preserve">a planet of value, or even, dare we hope, </w:t>
      </w:r>
      <w:r w:rsidRPr="00063872">
        <w:rPr>
          <w:b/>
          <w:bCs/>
          <w:highlight w:val="yellow"/>
          <w:u w:val="single"/>
        </w:rPr>
        <w:t>the value-form itself</w:t>
      </w:r>
      <w:r w:rsidRPr="00063872">
        <w:rPr>
          <w:b/>
          <w:bCs/>
          <w:u w:val="single"/>
        </w:rPr>
        <w:t xml:space="preserve">: </w:t>
      </w:r>
      <w:r w:rsidRPr="00063872">
        <w:rPr>
          <w:sz w:val="10"/>
        </w:rPr>
        <w:t>are these not adaptations</w:t>
      </w:r>
      <w:r w:rsidRPr="00063872">
        <w:rPr>
          <w:b/>
          <w:bCs/>
          <w:u w:val="single"/>
        </w:rPr>
        <w:t xml:space="preserve">? </w:t>
      </w:r>
      <w:r w:rsidRPr="00063872">
        <w:rPr>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9FDC054" w14:textId="77777777" w:rsidR="00104066" w:rsidRDefault="00104066" w:rsidP="00104066">
      <w:pPr>
        <w:pStyle w:val="Heading4"/>
      </w:pPr>
      <w:r>
        <w:t>The alternative is an anarchist space program making us space pirates. Revolution on earth is doomed. We don’t need to solve—we need to dream. =</w:t>
      </w:r>
    </w:p>
    <w:p w14:paraId="16C8487C" w14:textId="77777777" w:rsidR="00104066" w:rsidRDefault="00104066" w:rsidP="00104066">
      <w:proofErr w:type="spellStart"/>
      <w:r w:rsidRPr="009311C8">
        <w:t>Debord</w:t>
      </w:r>
      <w:proofErr w:type="spellEnd"/>
      <w:r w:rsidRPr="009311C8">
        <w:t>, Syzygy.</w:t>
      </w:r>
      <w:r>
        <w:t xml:space="preserve"> 2020</w:t>
      </w:r>
      <w:r w:rsidRPr="009311C8">
        <w:t xml:space="preserve"> “Another Galaxy for Another Life.” </w:t>
      </w:r>
      <w:r>
        <w:t xml:space="preserve"> </w:t>
      </w:r>
      <w:hyperlink r:id="rId17" w:history="1">
        <w:r w:rsidRPr="00484CF1">
          <w:rPr>
            <w:rStyle w:val="Hyperlink"/>
          </w:rPr>
          <w:t>https://theanarchistlibrary.org/library/syzygy-debord-another-galaxy-for-another-life</w:t>
        </w:r>
      </w:hyperlink>
    </w:p>
    <w:p w14:paraId="1C917B2A" w14:textId="77777777" w:rsidR="00104066" w:rsidRPr="00D04272" w:rsidRDefault="00104066" w:rsidP="00104066">
      <w:pPr>
        <w:rPr>
          <w:b/>
          <w:bCs/>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t>
      </w:r>
      <w:r w:rsidRPr="003B0556">
        <w:rPr>
          <w:b/>
          <w:bCs/>
          <w:highlight w:val="yellow"/>
          <w:u w:val="single"/>
        </w:rPr>
        <w:t>What is needed is an</w:t>
      </w:r>
      <w:r w:rsidRPr="00F222D9">
        <w:rPr>
          <w:b/>
          <w:bCs/>
          <w:u w:val="single"/>
        </w:rPr>
        <w:t xml:space="preserve">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w:t>
      </w:r>
      <w:proofErr w:type="gramStart"/>
      <w:r w:rsidRPr="00656526">
        <w:rPr>
          <w:sz w:val="16"/>
        </w:rPr>
        <w:t>third rate, third class</w:t>
      </w:r>
      <w:proofErr w:type="gramEnd"/>
      <w:r w:rsidRPr="00656526">
        <w:rPr>
          <w:sz w:val="16"/>
        </w:rPr>
        <w:t xml:space="preserve"> slum known as “America.” </w:t>
      </w:r>
      <w:r w:rsidRPr="003B0556">
        <w:rPr>
          <w:b/>
          <w:bCs/>
          <w:highlight w:val="yellow"/>
          <w:u w:val="single"/>
        </w:rPr>
        <w:t>They can have this wretched heap</w:t>
      </w:r>
      <w:r w:rsidRPr="00F222D9">
        <w:rPr>
          <w:b/>
          <w:bCs/>
          <w:u w:val="single"/>
        </w:rPr>
        <w:t xml:space="preserve">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w:t>
      </w:r>
      <w:proofErr w:type="gramStart"/>
      <w:r w:rsidRPr="00F222D9">
        <w:rPr>
          <w:b/>
          <w:bCs/>
          <w:u w:val="single"/>
        </w:rPr>
        <w:t>fucking buildings</w:t>
      </w:r>
      <w:proofErr w:type="gramEnd"/>
      <w:r w:rsidRPr="00F222D9">
        <w:rPr>
          <w:b/>
          <w:bCs/>
          <w:u w:val="single"/>
        </w:rPr>
        <w:t xml:space="preserve"> and their repugnant light pollution that asphyxiates the night. Such archaisms are of no use to us. </w:t>
      </w:r>
      <w:r w:rsidRPr="003B0556">
        <w:rPr>
          <w:b/>
          <w:bCs/>
          <w:highlight w:val="yellow"/>
          <w:u w:val="single"/>
        </w:rPr>
        <w:t xml:space="preserve">We won’t even give a minute of our life in </w:t>
      </w:r>
      <w:r w:rsidRPr="00F222D9">
        <w:rPr>
          <w:b/>
          <w:bCs/>
          <w:u w:val="single"/>
        </w:rPr>
        <w:t xml:space="preserve">the </w:t>
      </w:r>
      <w:r w:rsidRPr="003B0556">
        <w:rPr>
          <w:b/>
          <w:bCs/>
          <w:highlight w:val="yellow"/>
          <w:u w:val="single"/>
        </w:rPr>
        <w:t xml:space="preserve">hope that the multitude will suddenly become aware </w:t>
      </w:r>
      <w:r w:rsidRPr="003B0556">
        <w:rPr>
          <w:b/>
          <w:bCs/>
          <w:u w:val="single"/>
        </w:rPr>
        <w:t xml:space="preserve">and take </w:t>
      </w:r>
      <w:r w:rsidRPr="00F222D9">
        <w:rPr>
          <w:b/>
          <w:bCs/>
          <w:u w:val="single"/>
        </w:rPr>
        <w:t>off</w:t>
      </w:r>
      <w:r w:rsidRPr="003B0556">
        <w:rPr>
          <w:b/>
          <w:bCs/>
          <w:u w:val="single"/>
        </w:rPr>
        <w:t>! If the gravitationally oppressed are not ready to raise the launchpad, this is a problem of the gravitationally oppressed</w:t>
      </w:r>
      <w:r w:rsidRPr="00656526">
        <w:rPr>
          <w:sz w:val="16"/>
        </w:rPr>
        <w:t>.</w:t>
      </w:r>
      <w:hyperlink r:id="rId18"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 xml:space="preserve">the socialist and communist antitheses only serve as mere corrections </w:t>
      </w:r>
      <w:r w:rsidRPr="003B0556">
        <w:rPr>
          <w:b/>
          <w:bCs/>
          <w:u w:val="single"/>
        </w:rPr>
        <w:t xml:space="preserve">and additives to the initial thesis </w:t>
      </w:r>
      <w:r w:rsidRPr="0095348D">
        <w:rPr>
          <w:b/>
          <w:bCs/>
          <w:highlight w:val="yellow"/>
          <w:u w:val="single"/>
        </w:rPr>
        <w:t>of capitalism. Nothing truly changes</w:t>
      </w:r>
      <w:r w:rsidRPr="00F222D9">
        <w:rPr>
          <w:b/>
          <w:bCs/>
          <w:u w:val="single"/>
        </w:rPr>
        <w:t xml:space="preserve">. </w:t>
      </w:r>
      <w:r w:rsidRPr="00656526">
        <w:rPr>
          <w:sz w:val="16"/>
        </w:rPr>
        <w:t xml:space="preserve">Not even in what you feel. </w:t>
      </w:r>
      <w:r w:rsidRPr="00F222D9">
        <w:rPr>
          <w:b/>
          <w:bCs/>
          <w:u w:val="single"/>
        </w:rPr>
        <w:t xml:space="preserve">In our hearts, we all know </w:t>
      </w:r>
      <w:r w:rsidRPr="003B0556">
        <w:rPr>
          <w:b/>
          <w:bCs/>
          <w:highlight w:val="yellow"/>
          <w:u w:val="single"/>
        </w:rPr>
        <w:t>Earth will not be saved</w:t>
      </w:r>
      <w:r w:rsidRPr="00F222D9">
        <w:rPr>
          <w:b/>
          <w:bCs/>
          <w:u w:val="single"/>
        </w:rPr>
        <w:t>.</w:t>
      </w:r>
      <w:r w:rsidRPr="00656526">
        <w:rPr>
          <w:sz w:val="16"/>
        </w:rPr>
        <w:t xml:space="preserve"> Every revolt is cut off from its mode of success in advance. The empire squats solidly upon its own immunity! </w:t>
      </w:r>
      <w:r w:rsidRPr="003B0556">
        <w:rPr>
          <w:b/>
          <w:bCs/>
          <w:u w:val="single"/>
        </w:rPr>
        <w:t>However, this does not mean the proposed systems in space will necessarily fail. What will a socialis</w:t>
      </w:r>
      <w:r w:rsidRPr="00F222D9">
        <w:rPr>
          <w:b/>
          <w:bCs/>
          <w:u w:val="single"/>
        </w:rPr>
        <w:t xml:space="preserve">tic community look like without imperialism imposing on self-determination? </w:t>
      </w:r>
      <w:r w:rsidRPr="003B0556">
        <w:rPr>
          <w:b/>
          <w:bCs/>
          <w:highlight w:val="yellow"/>
          <w:u w:val="single"/>
        </w:rPr>
        <w:t xml:space="preserve">What will </w:t>
      </w:r>
      <w:r w:rsidRPr="00F222D9">
        <w:rPr>
          <w:b/>
          <w:bCs/>
          <w:u w:val="single"/>
        </w:rPr>
        <w:t xml:space="preserve">anarchistic </w:t>
      </w:r>
      <w:r w:rsidRPr="003B0556">
        <w:rPr>
          <w:b/>
          <w:bCs/>
          <w:highlight w:val="yellow"/>
          <w:u w:val="single"/>
        </w:rPr>
        <w:t xml:space="preserve">communities look like when </w:t>
      </w:r>
      <w:r w:rsidRPr="00F222D9">
        <w:rPr>
          <w:b/>
          <w:bCs/>
          <w:u w:val="single"/>
        </w:rPr>
        <w:t xml:space="preserve">freed of the threat of state violence? What objectives, what plans, what lives, what adventures are there when the oppressions are abandoned and </w:t>
      </w:r>
      <w:r w:rsidRPr="003B0556">
        <w:rPr>
          <w:b/>
          <w:bCs/>
          <w:highlight w:val="yellow"/>
          <w:u w:val="single"/>
        </w:rPr>
        <w:t>we float away from the world; not disabled by disillusionment, but unburdened by it? No gods, no masters, no gravity</w:t>
      </w:r>
      <w:r w:rsidRPr="003B0556">
        <w:rPr>
          <w:sz w:val="16"/>
          <w:highlight w:val="yellow"/>
        </w:rPr>
        <w:t xml:space="preserve"> </w:t>
      </w:r>
      <w:r w:rsidRPr="00656526">
        <w:rPr>
          <w:sz w:val="16"/>
        </w:rPr>
        <w:t xml:space="preserve">–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xml:space="preserve">. We refuse to be fooled. We </w:t>
      </w:r>
      <w:r w:rsidRPr="00F222D9">
        <w:rPr>
          <w:b/>
          <w:bCs/>
          <w:u w:val="single"/>
        </w:rPr>
        <w:lastRenderedPageBreak/>
        <w:t>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proofErr w:type="gramStart"/>
      <w:r w:rsidRPr="003B0556">
        <w:rPr>
          <w:b/>
          <w:bCs/>
          <w:highlight w:val="yellow"/>
          <w:u w:val="single"/>
        </w:rPr>
        <w:t>However</w:t>
      </w:r>
      <w:proofErr w:type="gramEnd"/>
      <w:r w:rsidRPr="003B0556">
        <w:rPr>
          <w:b/>
          <w:bCs/>
          <w:highlight w:val="yellow"/>
          <w:u w:val="single"/>
        </w:rPr>
        <w:t xml:space="preserve"> much it hurts to hope for the impossible, to imagine a future we don’t believe in</w:t>
      </w:r>
      <w:r w:rsidRPr="00F222D9">
        <w:rPr>
          <w:b/>
          <w:bCs/>
          <w:u w:val="single"/>
        </w:rPr>
        <w:t xml:space="preserve"> (the Earth being saved, Global revolution, etc.), </w:t>
      </w:r>
      <w:r w:rsidRPr="003B0556">
        <w:rPr>
          <w:b/>
          <w:bCs/>
          <w:highlight w:val="yellow"/>
          <w:u w:val="single"/>
        </w:rPr>
        <w:t xml:space="preserve">what matters is the strength we feel </w:t>
      </w:r>
      <w:r w:rsidRPr="003B0556">
        <w:rPr>
          <w:b/>
          <w:bCs/>
          <w:u w:val="single"/>
        </w:rPr>
        <w:t>every time we don’t bow our heads, every time we destroy the false idols of civilization</w:t>
      </w:r>
      <w:r w:rsidRPr="00F222D9">
        <w:rPr>
          <w:b/>
          <w:bCs/>
          <w:u w:val="single"/>
        </w:rPr>
        <w:t xml:space="preserve">, </w:t>
      </w:r>
      <w:r w:rsidRPr="003B0556">
        <w:rPr>
          <w:b/>
          <w:bCs/>
          <w:highlight w:val="yellow"/>
          <w:u w:val="single"/>
        </w:rPr>
        <w:t>every time our eyes meet those of our comrades</w:t>
      </w:r>
      <w:r w:rsidRPr="00F222D9">
        <w:rPr>
          <w:b/>
          <w:bCs/>
          <w:u w:val="single"/>
        </w:rPr>
        <w:t>, every time that our hands set fire to the symbols of Power</w:t>
      </w:r>
      <w:r w:rsidRPr="00656526">
        <w:rPr>
          <w:sz w:val="16"/>
        </w:rPr>
        <w:t xml:space="preserve">. </w:t>
      </w:r>
      <w:r w:rsidRPr="00F222D9">
        <w:rPr>
          <w:b/>
          <w:bCs/>
          <w:u w:val="single"/>
        </w:rPr>
        <w:t xml:space="preserve">In those moments </w:t>
      </w:r>
      <w:r w:rsidRPr="003B0556">
        <w:rPr>
          <w:b/>
          <w:bCs/>
          <w:highlight w:val="yellow"/>
          <w:u w:val="single"/>
        </w:rPr>
        <w:t xml:space="preserve">we don’t ask ourselves: ‘Will </w:t>
      </w:r>
      <w:r w:rsidRPr="00F222D9">
        <w:rPr>
          <w:b/>
          <w:bCs/>
          <w:u w:val="single"/>
        </w:rPr>
        <w:t xml:space="preserve">we win? Will </w:t>
      </w:r>
      <w:r w:rsidRPr="003B0556">
        <w:rPr>
          <w:b/>
          <w:bCs/>
          <w:highlight w:val="yellow"/>
          <w:u w:val="single"/>
        </w:rPr>
        <w:t>we lose</w:t>
      </w:r>
      <w:r w:rsidRPr="00F222D9">
        <w:rPr>
          <w:b/>
          <w:bCs/>
          <w:u w:val="single"/>
        </w:rPr>
        <w:t xml:space="preserv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 xml:space="preserve">Most importantly, </w:t>
      </w:r>
      <w:r w:rsidRPr="003B0556">
        <w:rPr>
          <w:b/>
          <w:bCs/>
          <w:highlight w:val="yellow"/>
          <w:u w:val="single"/>
        </w:rPr>
        <w:t xml:space="preserve">we are not advocating a definitive plan for leaving this planet </w:t>
      </w:r>
      <w:r w:rsidRPr="00F222D9">
        <w:rPr>
          <w:b/>
          <w:bCs/>
          <w:u w:val="single"/>
        </w:rPr>
        <w:t xml:space="preserve">or for what ought to be done in space. It is left to the self-determination of individuals and unions to decide what is appropriate and ideal for them. </w:t>
      </w:r>
      <w:r w:rsidRPr="003B0556">
        <w:rPr>
          <w:b/>
          <w:bCs/>
          <w:highlight w:val="yellow"/>
          <w:u w:val="single"/>
        </w:rPr>
        <w:t xml:space="preserve">The accent is placed not on the content of a choice </w:t>
      </w:r>
      <w:r w:rsidRPr="00F222D9">
        <w:rPr>
          <w:b/>
          <w:bCs/>
          <w:u w:val="single"/>
        </w:rPr>
        <w:t xml:space="preserve">proposed, </w:t>
      </w:r>
      <w:r w:rsidRPr="003B0556">
        <w:rPr>
          <w:b/>
          <w:bCs/>
          <w:highlight w:val="yellow"/>
          <w:u w:val="single"/>
        </w:rPr>
        <w:t>but the fact of choosing</w:t>
      </w:r>
      <w:r w:rsidRPr="00F222D9">
        <w:rPr>
          <w:b/>
          <w:bCs/>
          <w:u w:val="single"/>
        </w:rPr>
        <w:t>.</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D04272">
        <w:rPr>
          <w:b/>
          <w:bCs/>
          <w:u w:val="single"/>
        </w:rPr>
        <w:t>Astronauts of all determinations, unite! We have a world to lose, but a universe to gain!</w:t>
      </w:r>
    </w:p>
    <w:bookmarkEnd w:id="0"/>
    <w:p w14:paraId="142EC3FE" w14:textId="77777777" w:rsidR="00104066" w:rsidRPr="00063872" w:rsidRDefault="00104066" w:rsidP="00104066">
      <w:pPr>
        <w:pStyle w:val="Heading4"/>
        <w:rPr>
          <w:rFonts w:cs="Calibri"/>
        </w:rPr>
      </w:pPr>
      <w:r w:rsidRPr="00063872">
        <w:rPr>
          <w:rFonts w:cs="Calibri"/>
        </w:rPr>
        <w:t>The role of the ballot is fidelity to the truth – dedication to a shared horizon is liberatory</w:t>
      </w:r>
      <w:r>
        <w:rPr>
          <w:rFonts w:cs="Calibri"/>
        </w:rPr>
        <w:t xml:space="preserve"> and space is the best horizon of all</w:t>
      </w:r>
      <w:r w:rsidRPr="00063872">
        <w:rPr>
          <w:rFonts w:cs="Calibri"/>
        </w:rPr>
        <w:t>, Dean 19:</w:t>
      </w:r>
    </w:p>
    <w:p w14:paraId="6121908F" w14:textId="77777777" w:rsidR="00104066" w:rsidRPr="00063872" w:rsidRDefault="00104066" w:rsidP="00104066">
      <w:r w:rsidRPr="00063872">
        <w:t xml:space="preserve">Dean, Jodi. Comrade: An essay on political belonging. Verso, 2019. // LHP BT + LHP PS </w:t>
      </w:r>
    </w:p>
    <w:p w14:paraId="5FB39B02" w14:textId="77777777" w:rsidR="00104066" w:rsidRPr="00063872" w:rsidRDefault="00104066" w:rsidP="00104066">
      <w:pPr>
        <w:spacing w:before="24"/>
        <w:jc w:val="both"/>
        <w:rPr>
          <w:b/>
          <w:color w:val="000000"/>
          <w:u w:val="single"/>
        </w:rPr>
      </w:pPr>
      <w:r w:rsidRPr="00063872">
        <w:rPr>
          <w:color w:val="000000"/>
          <w:sz w:val="8"/>
        </w:rPr>
        <w:t xml:space="preserve">The idea that comrades are those who belong to the same side of a political struggle leads to the fourth thesis: </w:t>
      </w:r>
      <w:r w:rsidRPr="00063872">
        <w:rPr>
          <w:b/>
          <w:color w:val="000000"/>
          <w:u w:val="single"/>
        </w:rPr>
        <w:t xml:space="preserve">The </w:t>
      </w:r>
      <w:r w:rsidRPr="00063872">
        <w:rPr>
          <w:rStyle w:val="Emphasis"/>
          <w:highlight w:val="yellow"/>
        </w:rPr>
        <w:t>relation between comrades is mediated by</w:t>
      </w:r>
      <w:r w:rsidRPr="00063872">
        <w:rPr>
          <w:b/>
          <w:color w:val="000000"/>
          <w:u w:val="single"/>
        </w:rPr>
        <w:t xml:space="preserve"> fidelity to a </w:t>
      </w:r>
      <w:r w:rsidRPr="00063872">
        <w:rPr>
          <w:rStyle w:val="Emphasis"/>
          <w:highlight w:val="yellow"/>
        </w:rPr>
        <w:t>truth</w:t>
      </w:r>
      <w:r w:rsidRPr="00063872">
        <w:rPr>
          <w:b/>
          <w:color w:val="000000"/>
          <w:u w:val="single"/>
        </w:rPr>
        <w:t xml:space="preserve">; </w:t>
      </w:r>
      <w:r w:rsidRPr="00063872">
        <w:rPr>
          <w:rStyle w:val="Emphasis"/>
          <w:highlight w:val="yellow"/>
        </w:rPr>
        <w:t>practices</w:t>
      </w:r>
      <w:r w:rsidRPr="00063872">
        <w:rPr>
          <w:b/>
          <w:color w:val="000000"/>
          <w:u w:val="single"/>
        </w:rPr>
        <w:t xml:space="preserve"> of comradeship </w:t>
      </w:r>
      <w:r w:rsidRPr="00063872">
        <w:rPr>
          <w:rStyle w:val="Emphasis"/>
          <w:highlight w:val="yellow"/>
        </w:rPr>
        <w:t>materialize</w:t>
      </w:r>
      <w:r w:rsidRPr="00063872">
        <w:rPr>
          <w:b/>
          <w:color w:val="000000"/>
          <w:u w:val="single"/>
        </w:rPr>
        <w:t xml:space="preserve"> this </w:t>
      </w:r>
      <w:r w:rsidRPr="00063872">
        <w:rPr>
          <w:rStyle w:val="Emphasis"/>
          <w:highlight w:val="yellow"/>
        </w:rPr>
        <w:t>fidelity</w:t>
      </w:r>
      <w:r w:rsidRPr="00063872">
        <w:rPr>
          <w:b/>
          <w:color w:val="000000"/>
          <w:u w:val="single"/>
        </w:rPr>
        <w:t>. The “same side” points to the truth comrades are faithful to—the political truth that unites them</w:t>
      </w:r>
      <w:r w:rsidRPr="00063872">
        <w:rPr>
          <w:color w:val="000000"/>
          <w:sz w:val="8"/>
        </w:rPr>
        <w:t>—</w:t>
      </w:r>
      <w:r w:rsidRPr="00063872">
        <w:rPr>
          <w:b/>
          <w:color w:val="000000"/>
          <w:u w:val="single"/>
        </w:rPr>
        <w:t>and the fidelity with which they work to realize this truth in the world.</w:t>
      </w:r>
      <w:r w:rsidRPr="00063872">
        <w:rPr>
          <w:color w:val="000000"/>
          <w:sz w:val="8"/>
        </w:rPr>
        <w:t xml:space="preserve"> “Belonging” invites attention to the expectations, practices, and affects that being on the same side generates. The notions of truth and fidelity at work here </w:t>
      </w:r>
      <w:r w:rsidRPr="00063872">
        <w:rPr>
          <w:color w:val="000000"/>
          <w:sz w:val="8"/>
        </w:rPr>
        <w:lastRenderedPageBreak/>
        <w:t xml:space="preserve">come from Alain </w:t>
      </w:r>
      <w:proofErr w:type="spellStart"/>
      <w:r w:rsidRPr="00063872">
        <w:rPr>
          <w:color w:val="000000"/>
          <w:sz w:val="8"/>
        </w:rPr>
        <w:t>Badiou</w:t>
      </w:r>
      <w:proofErr w:type="spellEnd"/>
      <w:r w:rsidRPr="00063872">
        <w:rPr>
          <w:color w:val="000000"/>
          <w:sz w:val="8"/>
        </w:rPr>
        <w:t xml:space="preserve">. In brief, </w:t>
      </w:r>
      <w:proofErr w:type="spellStart"/>
      <w:r w:rsidRPr="00063872">
        <w:rPr>
          <w:b/>
          <w:color w:val="000000"/>
          <w:u w:val="single"/>
        </w:rPr>
        <w:t>Badiou</w:t>
      </w:r>
      <w:proofErr w:type="spellEnd"/>
      <w:r w:rsidRPr="00063872">
        <w:rPr>
          <w:b/>
          <w:color w:val="000000"/>
          <w:u w:val="single"/>
        </w:rPr>
        <w:t xml:space="preserve"> rejects the idea of truth as a proposition or judgment, arguing instead that </w:t>
      </w:r>
      <w:r w:rsidRPr="00063872">
        <w:rPr>
          <w:rStyle w:val="StyleUnderline"/>
          <w:highlight w:val="yellow"/>
        </w:rPr>
        <w:t>truth is a process</w:t>
      </w:r>
      <w:r w:rsidRPr="00063872">
        <w:rPr>
          <w:b/>
          <w:color w:val="000000"/>
          <w:u w:val="single"/>
        </w:rPr>
        <w:t xml:space="preserve">. The </w:t>
      </w:r>
      <w:r w:rsidRPr="00063872">
        <w:rPr>
          <w:b/>
          <w:color w:val="000000"/>
          <w:highlight w:val="yellow"/>
          <w:u w:val="single"/>
        </w:rPr>
        <w:t>process begins</w:t>
      </w:r>
      <w:r w:rsidRPr="00063872">
        <w:rPr>
          <w:b/>
          <w:color w:val="000000"/>
          <w:u w:val="single"/>
        </w:rPr>
        <w:t xml:space="preserve"> </w:t>
      </w:r>
      <w:r w:rsidRPr="00063872">
        <w:rPr>
          <w:b/>
          <w:color w:val="000000"/>
          <w:highlight w:val="yellow"/>
          <w:u w:val="single"/>
        </w:rPr>
        <w:t>with</w:t>
      </w:r>
      <w:r w:rsidRPr="00063872">
        <w:rPr>
          <w:b/>
          <w:color w:val="000000"/>
          <w:u w:val="single"/>
        </w:rPr>
        <w:t xml:space="preserve"> the eruption of something new, </w:t>
      </w:r>
      <w:r w:rsidRPr="00063872">
        <w:rPr>
          <w:b/>
          <w:color w:val="000000"/>
          <w:highlight w:val="yellow"/>
          <w:u w:val="single"/>
        </w:rPr>
        <w:t>an event</w:t>
      </w:r>
      <w:r w:rsidRPr="00063872">
        <w:rPr>
          <w:b/>
          <w:color w:val="000000"/>
          <w:u w:val="single"/>
        </w:rPr>
        <w:t>.</w:t>
      </w:r>
      <w:r w:rsidRPr="00063872">
        <w:rPr>
          <w:color w:val="000000"/>
          <w:sz w:val="8"/>
        </w:rPr>
        <w:t xml:space="preserve"> </w:t>
      </w:r>
      <w:r w:rsidRPr="00063872">
        <w:rPr>
          <w:b/>
          <w:color w:val="000000"/>
          <w:u w:val="single"/>
        </w:rPr>
        <w:t xml:space="preserve">Because an event changes the situation, breaks the confines of the given, </w:t>
      </w:r>
      <w:r w:rsidRPr="00063872">
        <w:rPr>
          <w:b/>
          <w:color w:val="000000"/>
          <w:highlight w:val="yellow"/>
          <w:u w:val="single"/>
        </w:rPr>
        <w:t>it is undecidable</w:t>
      </w:r>
      <w:r w:rsidRPr="00063872">
        <w:rPr>
          <w:b/>
          <w:color w:val="000000"/>
          <w:u w:val="single"/>
        </w:rPr>
        <w:t xml:space="preserve"> in terms of the given; it is something entirely new</w:t>
      </w:r>
      <w:r w:rsidRPr="00063872">
        <w:rPr>
          <w:color w:val="000000"/>
          <w:sz w:val="8"/>
        </w:rPr>
        <w:t xml:space="preserve">. </w:t>
      </w:r>
      <w:proofErr w:type="spellStart"/>
      <w:r w:rsidRPr="00063872">
        <w:rPr>
          <w:color w:val="000000"/>
          <w:sz w:val="8"/>
        </w:rPr>
        <w:t>Badiou</w:t>
      </w:r>
      <w:proofErr w:type="spellEnd"/>
      <w:r w:rsidRPr="00063872">
        <w:rPr>
          <w:color w:val="000000"/>
          <w:sz w:val="8"/>
        </w:rPr>
        <w:t xml:space="preserve"> argues that this undecidability “induces the appearance of a </w:t>
      </w:r>
      <w:r w:rsidRPr="00063872">
        <w:rPr>
          <w:i/>
          <w:color w:val="000000"/>
          <w:sz w:val="8"/>
        </w:rPr>
        <w:t>subject</w:t>
      </w:r>
      <w:r w:rsidRPr="00063872">
        <w:rPr>
          <w:color w:val="000000"/>
          <w:sz w:val="8"/>
        </w:rPr>
        <w:t xml:space="preserve"> of the event.”</w:t>
      </w:r>
      <w:hyperlink r:id="rId19">
        <w:r w:rsidRPr="00063872">
          <w:rPr>
            <w:color w:val="0000FF"/>
            <w:u w:val="single"/>
            <w:vertAlign w:val="superscript"/>
          </w:rPr>
          <w:t>60</w:t>
        </w:r>
      </w:hyperlink>
      <w:r w:rsidRPr="00063872">
        <w:rPr>
          <w:color w:val="000000"/>
          <w:sz w:val="8"/>
        </w:rPr>
        <w:t xml:space="preserve"> </w:t>
      </w:r>
      <w:r w:rsidRPr="00063872">
        <w:rPr>
          <w:b/>
          <w:color w:val="000000"/>
          <w:highlight w:val="yellow"/>
          <w:u w:val="single"/>
        </w:rPr>
        <w:t>This subject isn’t the cause of the event. It’s an effect</w:t>
      </w:r>
      <w:r w:rsidRPr="00063872">
        <w:rPr>
          <w:b/>
          <w:color w:val="000000"/>
          <w:u w:val="single"/>
        </w:rPr>
        <w:t xml:space="preserve"> of </w:t>
      </w:r>
      <w:r w:rsidRPr="00063872">
        <w:rPr>
          <w:b/>
          <w:color w:val="000000"/>
          <w:highlight w:val="yellow"/>
          <w:u w:val="single"/>
        </w:rPr>
        <w:t>or response</w:t>
      </w:r>
      <w:r w:rsidRPr="00063872">
        <w:rPr>
          <w:b/>
          <w:color w:val="000000"/>
          <w:u w:val="single"/>
        </w:rPr>
        <w:t xml:space="preserve"> to the event,</w:t>
      </w:r>
      <w:r w:rsidRPr="00063872">
        <w:rPr>
          <w:color w:val="000000"/>
          <w:sz w:val="8"/>
        </w:rPr>
        <w:t xml:space="preserve"> “the decision to </w:t>
      </w:r>
      <w:r w:rsidRPr="00063872">
        <w:rPr>
          <w:i/>
          <w:color w:val="000000"/>
          <w:sz w:val="8"/>
        </w:rPr>
        <w:t>say</w:t>
      </w:r>
      <w:r w:rsidRPr="00063872">
        <w:rPr>
          <w:color w:val="000000"/>
          <w:sz w:val="8"/>
        </w:rPr>
        <w:t xml:space="preserve"> that the event has taken place.” Grammar might seduce us into rendering this subject as “I.” </w:t>
      </w:r>
      <w:r w:rsidRPr="00063872">
        <w:rPr>
          <w:b/>
          <w:color w:val="000000"/>
          <w:u w:val="single"/>
        </w:rPr>
        <w:t>We should</w:t>
      </w:r>
      <w:r w:rsidRPr="00063872">
        <w:rPr>
          <w:color w:val="000000"/>
          <w:sz w:val="8"/>
        </w:rPr>
        <w:t xml:space="preserve"> avoid this temptation and </w:t>
      </w:r>
      <w:r w:rsidRPr="00063872">
        <w:rPr>
          <w:b/>
          <w:color w:val="000000"/>
          <w:highlight w:val="yellow"/>
          <w:u w:val="single"/>
        </w:rPr>
        <w:t>recognize the subject</w:t>
      </w:r>
      <w:r w:rsidRPr="00063872">
        <w:rPr>
          <w:color w:val="000000"/>
          <w:sz w:val="8"/>
          <w:highlight w:val="yellow"/>
        </w:rPr>
        <w:t xml:space="preserve"> </w:t>
      </w:r>
      <w:r w:rsidRPr="00063872">
        <w:rPr>
          <w:b/>
          <w:color w:val="000000"/>
          <w:highlight w:val="yellow"/>
          <w:u w:val="single"/>
        </w:rPr>
        <w:t>as</w:t>
      </w:r>
      <w:r w:rsidRPr="00063872">
        <w:rPr>
          <w:color w:val="000000"/>
          <w:sz w:val="8"/>
        </w:rPr>
        <w:t xml:space="preserve"> designating an inflection point, </w:t>
      </w:r>
      <w:r w:rsidRPr="00063872">
        <w:rPr>
          <w:b/>
          <w:color w:val="000000"/>
          <w:highlight w:val="yellow"/>
          <w:u w:val="single"/>
        </w:rPr>
        <w:t>a response that extends the event</w:t>
      </w:r>
      <w:r w:rsidRPr="00063872">
        <w:rPr>
          <w:b/>
          <w:color w:val="000000"/>
          <w:u w:val="single"/>
        </w:rPr>
        <w:t>.</w:t>
      </w:r>
      <w:r w:rsidRPr="00063872">
        <w:rPr>
          <w:color w:val="000000"/>
          <w:sz w:val="8"/>
        </w:rPr>
        <w:t xml:space="preserve"> </w:t>
      </w:r>
      <w:r w:rsidRPr="00063872">
        <w:rPr>
          <w:b/>
          <w:color w:val="000000"/>
          <w:u w:val="single"/>
        </w:rPr>
        <w:t xml:space="preserve">The decision that a truth has appeared, that an event has occurred, </w:t>
      </w:r>
      <w:r w:rsidRPr="00063872">
        <w:rPr>
          <w:b/>
          <w:color w:val="000000"/>
          <w:highlight w:val="yellow"/>
          <w:u w:val="single"/>
        </w:rPr>
        <w:t>incites a process of verification</w:t>
      </w:r>
      <w:r w:rsidRPr="00063872">
        <w:rPr>
          <w:color w:val="000000"/>
          <w:sz w:val="8"/>
        </w:rPr>
        <w:t xml:space="preserve">, the “infinite procedure of verification of the true,” </w:t>
      </w:r>
      <w:r w:rsidRPr="00063872">
        <w:rPr>
          <w:b/>
          <w:color w:val="000000"/>
          <w:u w:val="single"/>
        </w:rPr>
        <w:t>in</w:t>
      </w:r>
      <w:r w:rsidRPr="00063872">
        <w:rPr>
          <w:color w:val="000000"/>
          <w:sz w:val="8"/>
        </w:rPr>
        <w:t xml:space="preserve"> </w:t>
      </w:r>
      <w:r w:rsidRPr="00063872">
        <w:rPr>
          <w:b/>
          <w:color w:val="000000"/>
          <w:u w:val="single"/>
        </w:rPr>
        <w:t xml:space="preserve">what </w:t>
      </w:r>
      <w:proofErr w:type="spellStart"/>
      <w:r w:rsidRPr="00063872">
        <w:rPr>
          <w:b/>
          <w:color w:val="000000"/>
          <w:u w:val="single"/>
        </w:rPr>
        <w:t>Badiou</w:t>
      </w:r>
      <w:proofErr w:type="spellEnd"/>
      <w:r w:rsidRPr="00063872">
        <w:rPr>
          <w:b/>
          <w:color w:val="000000"/>
          <w:u w:val="single"/>
        </w:rPr>
        <w:t xml:space="preserve"> calls </w:t>
      </w:r>
      <w:r w:rsidRPr="00063872">
        <w:rPr>
          <w:b/>
          <w:color w:val="000000"/>
          <w:highlight w:val="yellow"/>
          <w:u w:val="single"/>
        </w:rPr>
        <w:t>an “exercise of fidelity</w:t>
      </w:r>
      <w:r w:rsidRPr="00063872">
        <w:rPr>
          <w:color w:val="000000"/>
          <w:sz w:val="8"/>
        </w:rPr>
        <w:t>.”</w:t>
      </w:r>
      <w:hyperlink r:id="rId20">
        <w:r w:rsidRPr="00063872">
          <w:rPr>
            <w:color w:val="0000FF"/>
            <w:u w:val="single"/>
            <w:vertAlign w:val="superscript"/>
          </w:rPr>
          <w:t>61</w:t>
        </w:r>
      </w:hyperlink>
      <w:r w:rsidRPr="00063872">
        <w:rPr>
          <w:color w:val="000000"/>
          <w:sz w:val="8"/>
        </w:rPr>
        <w:t xml:space="preserve"> </w:t>
      </w:r>
      <w:r w:rsidRPr="00063872">
        <w:rPr>
          <w:b/>
          <w:color w:val="000000"/>
          <w:u w:val="single"/>
        </w:rPr>
        <w:t xml:space="preserve">Fidelity is a working out and </w:t>
      </w:r>
      <w:r w:rsidRPr="00063872">
        <w:rPr>
          <w:b/>
          <w:color w:val="000000"/>
          <w:highlight w:val="yellow"/>
          <w:u w:val="single"/>
        </w:rPr>
        <w:t>working through</w:t>
      </w:r>
      <w:r w:rsidRPr="00063872">
        <w:rPr>
          <w:b/>
          <w:color w:val="000000"/>
          <w:u w:val="single"/>
        </w:rPr>
        <w:t xml:space="preserve"> of the </w:t>
      </w:r>
      <w:r w:rsidRPr="00063872">
        <w:rPr>
          <w:b/>
          <w:color w:val="000000"/>
          <w:highlight w:val="yellow"/>
          <w:u w:val="single"/>
        </w:rPr>
        <w:t>truth</w:t>
      </w:r>
      <w:r w:rsidRPr="00063872">
        <w:rPr>
          <w:b/>
          <w:color w:val="000000"/>
          <w:u w:val="single"/>
        </w:rPr>
        <w:t xml:space="preserve">, an </w:t>
      </w:r>
      <w:r w:rsidRPr="00063872">
        <w:rPr>
          <w:b/>
          <w:color w:val="000000"/>
          <w:highlight w:val="yellow"/>
          <w:u w:val="single"/>
        </w:rPr>
        <w:t>engagement</w:t>
      </w:r>
      <w:r w:rsidRPr="00063872">
        <w:rPr>
          <w:b/>
          <w:color w:val="000000"/>
          <w:u w:val="single"/>
        </w:rPr>
        <w:t xml:space="preserve"> with truth </w:t>
      </w:r>
      <w:r w:rsidRPr="00063872">
        <w:rPr>
          <w:b/>
          <w:color w:val="000000"/>
          <w:highlight w:val="yellow"/>
          <w:u w:val="single"/>
        </w:rPr>
        <w:t>that extends</w:t>
      </w:r>
      <w:r w:rsidRPr="00063872">
        <w:rPr>
          <w:b/>
          <w:color w:val="000000"/>
          <w:u w:val="single"/>
        </w:rPr>
        <w:t xml:space="preserve"> out </w:t>
      </w:r>
      <w:r w:rsidRPr="00063872">
        <w:rPr>
          <w:b/>
          <w:color w:val="000000"/>
          <w:highlight w:val="yellow"/>
          <w:u w:val="single"/>
        </w:rPr>
        <w:t>into</w:t>
      </w:r>
      <w:r w:rsidRPr="00063872">
        <w:rPr>
          <w:b/>
          <w:color w:val="000000"/>
          <w:u w:val="single"/>
        </w:rPr>
        <w:t xml:space="preserve"> </w:t>
      </w:r>
      <w:r w:rsidRPr="00063872">
        <w:rPr>
          <w:b/>
          <w:color w:val="000000"/>
          <w:highlight w:val="yellow"/>
          <w:u w:val="single"/>
        </w:rPr>
        <w:t>and</w:t>
      </w:r>
      <w:r w:rsidRPr="00063872">
        <w:rPr>
          <w:b/>
          <w:color w:val="000000"/>
          <w:u w:val="single"/>
        </w:rPr>
        <w:t xml:space="preserve"> </w:t>
      </w:r>
      <w:r w:rsidRPr="00063872">
        <w:rPr>
          <w:b/>
          <w:color w:val="000000"/>
          <w:highlight w:val="yellow"/>
          <w:u w:val="single"/>
        </w:rPr>
        <w:t>changes the world</w:t>
      </w:r>
      <w:r w:rsidRPr="00063872">
        <w:rPr>
          <w:b/>
          <w:color w:val="000000"/>
          <w:u w:val="single"/>
        </w:rPr>
        <w:t xml:space="preserve">. We should recognize here the unavoidably collective dimension of fidelity: </w:t>
      </w:r>
      <w:r w:rsidRPr="00063872">
        <w:rPr>
          <w:b/>
          <w:color w:val="000000"/>
          <w:highlight w:val="yellow"/>
          <w:u w:val="single"/>
        </w:rPr>
        <w:t>in</w:t>
      </w:r>
      <w:r w:rsidRPr="00063872">
        <w:rPr>
          <w:b/>
          <w:color w:val="000000"/>
          <w:u w:val="single"/>
        </w:rPr>
        <w:t xml:space="preserve"> the </w:t>
      </w:r>
      <w:r w:rsidRPr="00063872">
        <w:rPr>
          <w:b/>
          <w:color w:val="000000"/>
          <w:highlight w:val="yellow"/>
          <w:u w:val="single"/>
        </w:rPr>
        <w:t>political</w:t>
      </w:r>
      <w:r w:rsidRPr="00063872">
        <w:rPr>
          <w:b/>
          <w:color w:val="000000"/>
          <w:u w:val="single"/>
        </w:rPr>
        <w:t xml:space="preserve"> field, </w:t>
      </w:r>
      <w:r w:rsidRPr="00063872">
        <w:rPr>
          <w:b/>
          <w:color w:val="000000"/>
          <w:highlight w:val="yellow"/>
          <w:u w:val="single"/>
        </w:rPr>
        <w:t>verification is a struggle</w:t>
      </w:r>
      <w:r w:rsidRPr="00063872">
        <w:rPr>
          <w:b/>
          <w:color w:val="000000"/>
          <w:u w:val="single"/>
        </w:rPr>
        <w:t xml:space="preserve"> of the many. </w:t>
      </w:r>
      <w:r w:rsidRPr="00063872">
        <w:rPr>
          <w:color w:val="000000"/>
          <w:sz w:val="8"/>
        </w:rPr>
        <w:t xml:space="preserve">Peter Hallward draws out some implications of </w:t>
      </w:r>
      <w:proofErr w:type="spellStart"/>
      <w:r w:rsidRPr="00063872">
        <w:rPr>
          <w:color w:val="000000"/>
          <w:sz w:val="8"/>
        </w:rPr>
        <w:t>Badiou’s</w:t>
      </w:r>
      <w:proofErr w:type="spellEnd"/>
      <w:r w:rsidRPr="00063872">
        <w:rPr>
          <w:color w:val="000000"/>
          <w:sz w:val="8"/>
        </w:rPr>
        <w:t xml:space="preserve"> conception of truth. First, it is subjective. Those faithful to an </w:t>
      </w:r>
      <w:proofErr w:type="spellStart"/>
      <w:r w:rsidRPr="00063872">
        <w:rPr>
          <w:color w:val="000000"/>
          <w:sz w:val="8"/>
        </w:rPr>
        <w:t>evental</w:t>
      </w:r>
      <w:proofErr w:type="spellEnd"/>
      <w:r w:rsidRPr="00063872">
        <w:rPr>
          <w:color w:val="000000"/>
          <w:sz w:val="8"/>
        </w:rPr>
        <w:t xml:space="preserve"> truth involve themselves in working it out, exploring its consequences.</w:t>
      </w:r>
      <w:hyperlink r:id="rId21">
        <w:r w:rsidRPr="00063872">
          <w:rPr>
            <w:color w:val="0000FF"/>
            <w:u w:val="single"/>
            <w:vertAlign w:val="superscript"/>
          </w:rPr>
          <w:t>62</w:t>
        </w:r>
      </w:hyperlink>
      <w:r w:rsidRPr="00063872">
        <w:rPr>
          <w:color w:val="000000"/>
          <w:sz w:val="8"/>
        </w:rPr>
        <w:t xml:space="preserve"> Second, fidelity is not blind faith; it is rigorous engagement unconcerned with individual personality and incorporated into the body of truth that it generates. Hallward writes:</w:t>
      </w:r>
      <w:r w:rsidRPr="00063872">
        <w:rPr>
          <w:b/>
          <w:color w:val="000000"/>
          <w:u w:val="single"/>
        </w:rPr>
        <w:t xml:space="preserve"> </w:t>
      </w:r>
      <w:r w:rsidRPr="00063872">
        <w:rPr>
          <w:color w:val="000000"/>
          <w:sz w:val="8"/>
        </w:rPr>
        <w:t xml:space="preserve">Fidelity is, by definition, ex-centric, directed outward, beyond the limits of a merely personal integrity. To be faithful to an </w:t>
      </w:r>
      <w:proofErr w:type="spellStart"/>
      <w:r w:rsidRPr="00063872">
        <w:rPr>
          <w:color w:val="000000"/>
          <w:sz w:val="8"/>
        </w:rPr>
        <w:t>evental</w:t>
      </w:r>
      <w:proofErr w:type="spellEnd"/>
      <w:r w:rsidRPr="00063872">
        <w:rPr>
          <w:color w:val="000000"/>
          <w:sz w:val="8"/>
        </w:rPr>
        <w:t xml:space="preserve"> implication always means to abandon oneself, rigorously, to the unfolding of its consequences. </w:t>
      </w:r>
      <w:r w:rsidRPr="00063872">
        <w:rPr>
          <w:b/>
          <w:color w:val="000000"/>
          <w:u w:val="single"/>
        </w:rPr>
        <w:t>Fidelity implies that, if there is truth, it can be only cruelly indifferent to the private as such.</w:t>
      </w:r>
      <w:r w:rsidRPr="00063872">
        <w:rPr>
          <w:color w:val="000000"/>
          <w:sz w:val="8"/>
        </w:rPr>
        <w:t xml:space="preserve"> </w:t>
      </w:r>
      <w:r w:rsidRPr="0006387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2">
        <w:r w:rsidRPr="00063872">
          <w:rPr>
            <w:b/>
            <w:color w:val="0000FF"/>
            <w:u w:val="single"/>
            <w:vertAlign w:val="superscript"/>
          </w:rPr>
          <w:t>63</w:t>
        </w:r>
      </w:hyperlink>
      <w:r w:rsidRPr="00063872">
        <w:rPr>
          <w:b/>
          <w:color w:val="000000"/>
          <w:u w:val="single"/>
        </w:rPr>
        <w:t xml:space="preserve"> The truth process builds a new body</w:t>
      </w:r>
      <w:r w:rsidRPr="00063872">
        <w:rPr>
          <w:color w:val="000000"/>
          <w:sz w:val="8"/>
        </w:rPr>
        <w:t>. This body of truth is a collective formed to “work for the consequences of the new” and this work, this collective, disciplines and subsumes the faithful.</w:t>
      </w:r>
      <w:hyperlink r:id="rId23">
        <w:r w:rsidRPr="00063872">
          <w:rPr>
            <w:color w:val="0000FF"/>
            <w:u w:val="single"/>
            <w:vertAlign w:val="superscript"/>
          </w:rPr>
          <w:t>64</w:t>
        </w:r>
      </w:hyperlink>
      <w:r w:rsidRPr="00063872">
        <w:rPr>
          <w:color w:val="000000"/>
          <w:sz w:val="8"/>
        </w:rPr>
        <w:t>Third, collectivity does not imply uniformity. The infinite procedure of verification incorporates multiple experiments, enactments, and effects.</w:t>
      </w:r>
      <w:r w:rsidRPr="00063872">
        <w:rPr>
          <w:b/>
          <w:color w:val="000000"/>
          <w:u w:val="single"/>
        </w:rPr>
        <w:t xml:space="preserve"> </w:t>
      </w:r>
      <w:proofErr w:type="spellStart"/>
      <w:r w:rsidRPr="00063872">
        <w:rPr>
          <w:color w:val="000000"/>
          <w:sz w:val="8"/>
        </w:rPr>
        <w:t>Badiou</w:t>
      </w:r>
      <w:proofErr w:type="spellEnd"/>
      <w:r w:rsidRPr="00063872">
        <w:rPr>
          <w:color w:val="000000"/>
          <w:sz w:val="8"/>
        </w:rPr>
        <w:t xml:space="preserve"> writes, “An organization lies at the intersection between an </w:t>
      </w:r>
      <w:proofErr w:type="gramStart"/>
      <w:r w:rsidRPr="00063872">
        <w:rPr>
          <w:color w:val="000000"/>
          <w:sz w:val="8"/>
        </w:rPr>
        <w:t>Idea</w:t>
      </w:r>
      <w:proofErr w:type="gramEnd"/>
      <w:r w:rsidRPr="00063872">
        <w:rPr>
          <w:color w:val="000000"/>
          <w:sz w:val="8"/>
        </w:rPr>
        <w:t xml:space="preserve"> and an event. However, this intersection only exists as process, whose immediate subject is the political militant.”</w:t>
      </w:r>
      <w:hyperlink r:id="rId24">
        <w:r w:rsidRPr="00063872">
          <w:rPr>
            <w:color w:val="0000FF"/>
            <w:u w:val="single"/>
            <w:vertAlign w:val="superscript"/>
          </w:rPr>
          <w:t>65</w:t>
        </w:r>
      </w:hyperlink>
      <w:r w:rsidRPr="00063872">
        <w:rPr>
          <w:color w:val="000000"/>
          <w:sz w:val="8"/>
        </w:rPr>
        <w:t xml:space="preserve"> We should amend this statement by replacing </w:t>
      </w:r>
      <w:r w:rsidRPr="00063872">
        <w:rPr>
          <w:i/>
          <w:color w:val="000000"/>
          <w:sz w:val="8"/>
        </w:rPr>
        <w:t>militant</w:t>
      </w:r>
      <w:r w:rsidRPr="00063872">
        <w:rPr>
          <w:color w:val="000000"/>
          <w:sz w:val="8"/>
        </w:rPr>
        <w:t xml:space="preserve"> with </w:t>
      </w:r>
      <w:r w:rsidRPr="00063872">
        <w:rPr>
          <w:i/>
          <w:color w:val="000000"/>
          <w:sz w:val="8"/>
        </w:rPr>
        <w:t>comrade</w:t>
      </w:r>
      <w:r w:rsidRPr="0006387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063872">
        <w:rPr>
          <w:color w:val="000000"/>
          <w:sz w:val="8"/>
        </w:rPr>
        <w:t>body</w:t>
      </w:r>
      <w:proofErr w:type="gramEnd"/>
      <w:r w:rsidRPr="00063872">
        <w:rPr>
          <w:color w:val="000000"/>
          <w:sz w:val="8"/>
        </w:rPr>
        <w:t xml:space="preserve"> and that body is the party, in both its historical and formal sense. Already in </w:t>
      </w:r>
      <w:r w:rsidRPr="00063872">
        <w:rPr>
          <w:i/>
          <w:color w:val="000000"/>
          <w:sz w:val="8"/>
        </w:rPr>
        <w:t>Theory of the Subject</w:t>
      </w:r>
      <w:r w:rsidRPr="00063872">
        <w:rPr>
          <w:color w:val="000000"/>
          <w:sz w:val="8"/>
        </w:rPr>
        <w:t xml:space="preserve">, </w:t>
      </w:r>
      <w:proofErr w:type="spellStart"/>
      <w:r w:rsidRPr="00063872">
        <w:rPr>
          <w:color w:val="000000"/>
          <w:sz w:val="8"/>
        </w:rPr>
        <w:t>Badiou</w:t>
      </w:r>
      <w:proofErr w:type="spellEnd"/>
      <w:r w:rsidRPr="00063872">
        <w:rPr>
          <w:color w:val="000000"/>
          <w:sz w:val="8"/>
        </w:rPr>
        <w:t xml:space="preserve"> recognizes the necessity of a political body, the party as the “subject-support of all politics.”</w:t>
      </w:r>
      <w:hyperlink r:id="rId25">
        <w:r w:rsidRPr="00063872">
          <w:rPr>
            <w:color w:val="0000FF"/>
            <w:u w:val="single"/>
            <w:vertAlign w:val="superscript"/>
          </w:rPr>
          <w:t>66</w:t>
        </w:r>
      </w:hyperlink>
      <w:r w:rsidRPr="00063872">
        <w:rPr>
          <w:color w:val="000000"/>
          <w:sz w:val="8"/>
        </w:rPr>
        <w:t xml:space="preserve"> He writes:</w:t>
      </w:r>
      <w:r w:rsidRPr="00063872">
        <w:rPr>
          <w:b/>
          <w:color w:val="000000"/>
          <w:u w:val="single"/>
        </w:rPr>
        <w:t xml:space="preserve"> </w:t>
      </w:r>
      <w:r w:rsidRPr="0006387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6">
        <w:r w:rsidRPr="00063872">
          <w:rPr>
            <w:color w:val="0000FF"/>
            <w:u w:val="single"/>
            <w:vertAlign w:val="superscript"/>
          </w:rPr>
          <w:t>67</w:t>
        </w:r>
      </w:hyperlink>
      <w:r w:rsidRPr="00063872">
        <w:rPr>
          <w:b/>
          <w:color w:val="000000"/>
          <w:u w:val="single"/>
        </w:rPr>
        <w:t xml:space="preserve"> As a figure of political belonging, the </w:t>
      </w:r>
      <w:r w:rsidRPr="00063872">
        <w:rPr>
          <w:b/>
          <w:color w:val="000000"/>
          <w:highlight w:val="yellow"/>
          <w:u w:val="single"/>
        </w:rPr>
        <w:t>comrade</w:t>
      </w:r>
      <w:r w:rsidRPr="00063872">
        <w:rPr>
          <w:b/>
          <w:color w:val="000000"/>
          <w:u w:val="single"/>
        </w:rPr>
        <w:t xml:space="preserve"> is a faithful </w:t>
      </w:r>
      <w:r w:rsidRPr="00063872">
        <w:rPr>
          <w:b/>
          <w:color w:val="000000"/>
          <w:highlight w:val="yellow"/>
          <w:u w:val="single"/>
        </w:rPr>
        <w:t>response</w:t>
      </w:r>
      <w:r w:rsidRPr="00063872">
        <w:rPr>
          <w:b/>
          <w:color w:val="000000"/>
          <w:u w:val="single"/>
        </w:rPr>
        <w:t xml:space="preserve"> </w:t>
      </w:r>
      <w:r w:rsidRPr="00063872">
        <w:rPr>
          <w:b/>
          <w:color w:val="000000"/>
          <w:highlight w:val="yellow"/>
          <w:u w:val="single"/>
        </w:rPr>
        <w:t xml:space="preserve">to </w:t>
      </w:r>
      <w:r w:rsidRPr="00063872">
        <w:rPr>
          <w:b/>
          <w:color w:val="000000"/>
          <w:u w:val="single"/>
        </w:rPr>
        <w:t xml:space="preserve">the </w:t>
      </w:r>
      <w:proofErr w:type="spellStart"/>
      <w:r w:rsidRPr="00063872">
        <w:rPr>
          <w:b/>
          <w:color w:val="000000"/>
          <w:u w:val="single"/>
        </w:rPr>
        <w:t>evental</w:t>
      </w:r>
      <w:proofErr w:type="spellEnd"/>
      <w:r w:rsidRPr="00063872">
        <w:rPr>
          <w:b/>
          <w:color w:val="000000"/>
          <w:u w:val="single"/>
        </w:rPr>
        <w:t xml:space="preserve"> </w:t>
      </w:r>
      <w:r w:rsidRPr="00063872">
        <w:rPr>
          <w:b/>
          <w:color w:val="000000"/>
          <w:highlight w:val="yellow"/>
          <w:u w:val="single"/>
        </w:rPr>
        <w:t>rupture of</w:t>
      </w:r>
      <w:r w:rsidRPr="00063872">
        <w:rPr>
          <w:b/>
          <w:color w:val="000000"/>
          <w:u w:val="single"/>
        </w:rPr>
        <w:t xml:space="preserve"> crowds and </w:t>
      </w:r>
      <w:r w:rsidRPr="00063872">
        <w:rPr>
          <w:b/>
          <w:color w:val="000000"/>
          <w:highlight w:val="yellow"/>
          <w:u w:val="single"/>
        </w:rPr>
        <w:t>movements</w:t>
      </w:r>
      <w:r w:rsidRPr="00063872">
        <w:rPr>
          <w:b/>
          <w:color w:val="000000"/>
          <w:u w:val="single"/>
        </w:rPr>
        <w:t xml:space="preserve">, to the egalitarian discharge that erupts from the force of the many where they don’t belong, to the movement </w:t>
      </w:r>
      <w:r w:rsidRPr="00063872">
        <w:rPr>
          <w:b/>
          <w:color w:val="000000"/>
          <w:highlight w:val="yellow"/>
          <w:u w:val="single"/>
        </w:rPr>
        <w:t xml:space="preserve">of </w:t>
      </w:r>
      <w:r w:rsidRPr="00063872">
        <w:rPr>
          <w:b/>
          <w:color w:val="000000"/>
          <w:u w:val="single"/>
        </w:rPr>
        <w:t xml:space="preserve">the </w:t>
      </w:r>
      <w:r w:rsidRPr="00063872">
        <w:rPr>
          <w:b/>
          <w:color w:val="000000"/>
          <w:highlight w:val="yellow"/>
          <w:u w:val="single"/>
        </w:rPr>
        <w:t>people</w:t>
      </w:r>
      <w:r w:rsidRPr="00063872">
        <w:rPr>
          <w:b/>
          <w:color w:val="000000"/>
          <w:u w:val="single"/>
        </w:rPr>
        <w:t xml:space="preserve"> </w:t>
      </w:r>
      <w:r w:rsidRPr="00063872">
        <w:rPr>
          <w:b/>
          <w:color w:val="000000"/>
          <w:highlight w:val="yellow"/>
          <w:u w:val="single"/>
        </w:rPr>
        <w:t xml:space="preserve">as </w:t>
      </w:r>
      <w:r w:rsidRPr="00063872">
        <w:rPr>
          <w:b/>
          <w:color w:val="000000"/>
          <w:u w:val="single"/>
        </w:rPr>
        <w:t xml:space="preserve">the </w:t>
      </w:r>
      <w:r w:rsidRPr="00063872">
        <w:rPr>
          <w:b/>
          <w:color w:val="000000"/>
          <w:highlight w:val="yellow"/>
          <w:u w:val="single"/>
        </w:rPr>
        <w:t>subject of politics</w:t>
      </w:r>
      <w:r w:rsidRPr="00063872">
        <w:rPr>
          <w:b/>
          <w:color w:val="000000"/>
          <w:u w:val="single"/>
        </w:rPr>
        <w:t>.</w:t>
      </w:r>
      <w:hyperlink r:id="rId27">
        <w:r w:rsidRPr="00063872">
          <w:rPr>
            <w:b/>
            <w:color w:val="0000FF"/>
            <w:u w:val="single"/>
            <w:vertAlign w:val="superscript"/>
          </w:rPr>
          <w:t>68</w:t>
        </w:r>
      </w:hyperlink>
      <w:r w:rsidRPr="00063872">
        <w:rPr>
          <w:b/>
          <w:color w:val="000000"/>
          <w:u w:val="single"/>
        </w:rPr>
        <w:t xml:space="preserve"> </w:t>
      </w:r>
      <w:r w:rsidRPr="00063872">
        <w:rPr>
          <w:b/>
          <w:color w:val="000000"/>
          <w:highlight w:val="yellow"/>
          <w:u w:val="single"/>
        </w:rPr>
        <w:t>Comrades</w:t>
      </w:r>
      <w:r w:rsidRPr="00063872">
        <w:rPr>
          <w:b/>
          <w:color w:val="000000"/>
          <w:u w:val="single"/>
        </w:rPr>
        <w:t xml:space="preserve"> </w:t>
      </w:r>
      <w:r w:rsidRPr="00063872">
        <w:rPr>
          <w:b/>
          <w:color w:val="000000"/>
          <w:highlight w:val="yellow"/>
          <w:u w:val="single"/>
        </w:rPr>
        <w:t>demonstrate fidelity through political work;</w:t>
      </w:r>
      <w:r w:rsidRPr="00063872">
        <w:rPr>
          <w:b/>
          <w:color w:val="000000"/>
          <w:u w:val="single"/>
        </w:rPr>
        <w:t xml:space="preserve"> through concerted, </w:t>
      </w:r>
      <w:r w:rsidRPr="00063872">
        <w:rPr>
          <w:b/>
          <w:color w:val="000000"/>
          <w:highlight w:val="yellow"/>
          <w:u w:val="single"/>
        </w:rPr>
        <w:t>disciplined engagement</w:t>
      </w:r>
      <w:r w:rsidRPr="00063872">
        <w:rPr>
          <w:b/>
          <w:color w:val="000000"/>
          <w:u w:val="single"/>
        </w:rPr>
        <w:t>. Their practical political work ex</w:t>
      </w:r>
      <w:r w:rsidRPr="00063872">
        <w:rPr>
          <w:b/>
          <w:color w:val="000000"/>
          <w:highlight w:val="yellow"/>
          <w:u w:val="single"/>
        </w:rPr>
        <w:t>tends the truth of the emancipatory egalitarian struggle of the oppressed into the world</w:t>
      </w:r>
      <w:r w:rsidRPr="00063872">
        <w:rPr>
          <w:b/>
          <w:color w:val="000000"/>
          <w:u w:val="single"/>
        </w:rPr>
        <w:t>.</w:t>
      </w:r>
      <w:r w:rsidRPr="00063872">
        <w:rPr>
          <w:color w:val="000000"/>
          <w:sz w:val="8"/>
        </w:rPr>
        <w:t xml:space="preserve"> Amending </w:t>
      </w:r>
      <w:proofErr w:type="spellStart"/>
      <w:r w:rsidRPr="00063872">
        <w:rPr>
          <w:color w:val="000000"/>
          <w:sz w:val="8"/>
        </w:rPr>
        <w:t>Badiou</w:t>
      </w:r>
      <w:proofErr w:type="spellEnd"/>
      <w:r w:rsidRPr="00063872">
        <w:rPr>
          <w:color w:val="000000"/>
          <w:sz w:val="8"/>
        </w:rPr>
        <w:t xml:space="preserve"> (by drawing from his earlier work), we can say that the comrade is not a faithful subject but a political relation faithful to the divided people as the subject of emancipatory egalitarian politics.</w:t>
      </w:r>
      <w:hyperlink r:id="rId28">
        <w:r w:rsidRPr="00063872">
          <w:rPr>
            <w:color w:val="0000FF"/>
            <w:u w:val="single"/>
            <w:vertAlign w:val="superscript"/>
          </w:rPr>
          <w:t>69</w:t>
        </w:r>
      </w:hyperlink>
      <w:r w:rsidRPr="00063872">
        <w:rPr>
          <w:color w:val="000000"/>
          <w:sz w:val="8"/>
        </w:rPr>
        <w:t xml:space="preserve"> </w:t>
      </w:r>
      <w:r w:rsidRPr="00063872">
        <w:rPr>
          <w:b/>
          <w:color w:val="000000"/>
          <w:u w:val="single"/>
        </w:rPr>
        <w:t xml:space="preserve">For us </w:t>
      </w:r>
      <w:r w:rsidRPr="00063872">
        <w:rPr>
          <w:b/>
          <w:color w:val="000000"/>
          <w:highlight w:val="yellow"/>
          <w:u w:val="single"/>
        </w:rPr>
        <w:t>to see t</w:t>
      </w:r>
      <w:r w:rsidRPr="00063872">
        <w:rPr>
          <w:b/>
          <w:color w:val="000000"/>
          <w:u w:val="single"/>
        </w:rPr>
        <w:t xml:space="preserve">he </w:t>
      </w:r>
      <w:r w:rsidRPr="00063872">
        <w:rPr>
          <w:b/>
          <w:color w:val="000000"/>
          <w:highlight w:val="yellow"/>
          <w:u w:val="single"/>
        </w:rPr>
        <w:t>revolution</w:t>
      </w:r>
      <w:r w:rsidRPr="00063872">
        <w:rPr>
          <w:b/>
          <w:color w:val="000000"/>
          <w:u w:val="single"/>
        </w:rPr>
        <w:t>ary people as the subject i</w:t>
      </w:r>
      <w:r w:rsidRPr="00063872">
        <w:rPr>
          <w:b/>
          <w:color w:val="000000"/>
          <w:highlight w:val="yellow"/>
          <w:u w:val="single"/>
        </w:rPr>
        <w:t>n the struggles of</w:t>
      </w:r>
      <w:r w:rsidRPr="00063872">
        <w:rPr>
          <w:b/>
          <w:color w:val="000000"/>
          <w:u w:val="single"/>
        </w:rPr>
        <w:t xml:space="preserve"> the </w:t>
      </w:r>
      <w:r w:rsidRPr="00063872">
        <w:rPr>
          <w:b/>
          <w:color w:val="000000"/>
          <w:highlight w:val="yellow"/>
          <w:u w:val="single"/>
        </w:rPr>
        <w:t>oppressed</w:t>
      </w:r>
      <w:r w:rsidRPr="00063872">
        <w:rPr>
          <w:b/>
          <w:color w:val="000000"/>
          <w:u w:val="single"/>
        </w:rPr>
        <w:t xml:space="preserve">, for their subject to be found, </w:t>
      </w:r>
      <w:r w:rsidRPr="00063872">
        <w:rPr>
          <w:b/>
          <w:color w:val="000000"/>
          <w:highlight w:val="yellow"/>
          <w:u w:val="single"/>
        </w:rPr>
        <w:t>we must be comrades</w:t>
      </w:r>
      <w:r w:rsidRPr="00063872">
        <w:rPr>
          <w:b/>
          <w:color w:val="000000"/>
          <w:u w:val="single"/>
        </w:rPr>
        <w:t xml:space="preserve">. </w:t>
      </w:r>
      <w:r w:rsidRPr="00063872">
        <w:rPr>
          <w:color w:val="000000"/>
          <w:sz w:val="8"/>
        </w:rPr>
        <w:t xml:space="preserve">In </w:t>
      </w:r>
      <w:r w:rsidRPr="00063872">
        <w:rPr>
          <w:i/>
          <w:color w:val="000000"/>
          <w:sz w:val="8"/>
        </w:rPr>
        <w:t>Ninotchka</w:t>
      </w:r>
      <w:r w:rsidRPr="00063872">
        <w:rPr>
          <w:color w:val="000000"/>
          <w:sz w:val="8"/>
        </w:rPr>
        <w:t xml:space="preserve">, Nina Ivanova </w:t>
      </w:r>
      <w:proofErr w:type="spellStart"/>
      <w:r w:rsidRPr="00063872">
        <w:rPr>
          <w:color w:val="000000"/>
          <w:sz w:val="8"/>
        </w:rPr>
        <w:t>Yakushova</w:t>
      </w:r>
      <w:proofErr w:type="spellEnd"/>
      <w:r w:rsidRPr="00063872">
        <w:rPr>
          <w:color w:val="000000"/>
          <w:sz w:val="8"/>
        </w:rPr>
        <w:t xml:space="preserve"> can’t tell who her comrades are by looking at them. The party has told her who to look for, but she </w:t>
      </w:r>
      <w:proofErr w:type="gramStart"/>
      <w:r w:rsidRPr="00063872">
        <w:rPr>
          <w:color w:val="000000"/>
          <w:sz w:val="8"/>
        </w:rPr>
        <w:t>has to</w:t>
      </w:r>
      <w:proofErr w:type="gramEnd"/>
      <w:r w:rsidRPr="00063872">
        <w:rPr>
          <w:color w:val="000000"/>
          <w:sz w:val="8"/>
        </w:rPr>
        <w:t xml:space="preserve"> ask. After </w:t>
      </w:r>
      <w:proofErr w:type="spellStart"/>
      <w:r w:rsidRPr="00063872">
        <w:rPr>
          <w:color w:val="000000"/>
          <w:sz w:val="8"/>
        </w:rPr>
        <w:t>Iranoff</w:t>
      </w:r>
      <w:proofErr w:type="spellEnd"/>
      <w:r w:rsidRPr="00063872">
        <w:rPr>
          <w:color w:val="000000"/>
          <w:sz w:val="8"/>
        </w:rPr>
        <w:t xml:space="preserve"> identifies himself, </w:t>
      </w:r>
      <w:proofErr w:type="spellStart"/>
      <w:r w:rsidRPr="00063872">
        <w:rPr>
          <w:color w:val="000000"/>
          <w:sz w:val="8"/>
        </w:rPr>
        <w:t>Yakushova</w:t>
      </w:r>
      <w:proofErr w:type="spellEnd"/>
      <w:r w:rsidRPr="00063872">
        <w:rPr>
          <w:color w:val="000000"/>
          <w:sz w:val="8"/>
        </w:rPr>
        <w:t xml:space="preserve"> tells him her name and the name and position of the party comrade who authorized her visit. </w:t>
      </w:r>
      <w:proofErr w:type="spellStart"/>
      <w:r w:rsidRPr="00063872">
        <w:rPr>
          <w:color w:val="000000"/>
          <w:sz w:val="8"/>
        </w:rPr>
        <w:t>Iranoff</w:t>
      </w:r>
      <w:proofErr w:type="spellEnd"/>
      <w:r w:rsidRPr="00063872">
        <w:rPr>
          <w:color w:val="000000"/>
          <w:sz w:val="8"/>
        </w:rPr>
        <w:t xml:space="preserve"> introduces </w:t>
      </w:r>
      <w:proofErr w:type="spellStart"/>
      <w:r w:rsidRPr="00063872">
        <w:rPr>
          <w:color w:val="000000"/>
          <w:sz w:val="8"/>
        </w:rPr>
        <w:t>Buljanoff</w:t>
      </w:r>
      <w:proofErr w:type="spellEnd"/>
      <w:r w:rsidRPr="00063872">
        <w:rPr>
          <w:color w:val="000000"/>
          <w:sz w:val="8"/>
        </w:rPr>
        <w:t xml:space="preserve"> and </w:t>
      </w:r>
      <w:proofErr w:type="spellStart"/>
      <w:r w:rsidRPr="00063872">
        <w:rPr>
          <w:color w:val="000000"/>
          <w:sz w:val="8"/>
        </w:rPr>
        <w:t>Kopalski</w:t>
      </w:r>
      <w:proofErr w:type="spellEnd"/>
      <w:r w:rsidRPr="00063872">
        <w:rPr>
          <w:color w:val="000000"/>
          <w:sz w:val="8"/>
        </w:rPr>
        <w:t xml:space="preserve">. </w:t>
      </w:r>
      <w:proofErr w:type="spellStart"/>
      <w:r w:rsidRPr="00063872">
        <w:rPr>
          <w:color w:val="000000"/>
          <w:sz w:val="8"/>
        </w:rPr>
        <w:t>Yakushova</w:t>
      </w:r>
      <w:proofErr w:type="spellEnd"/>
      <w:r w:rsidRPr="00063872">
        <w:rPr>
          <w:color w:val="000000"/>
          <w:sz w:val="8"/>
        </w:rPr>
        <w:t xml:space="preserve"> addresses each as comrade. But it’s not the address that makes them all comrades. They are comrades because they are members of the same party. </w:t>
      </w:r>
      <w:r w:rsidRPr="00063872">
        <w:rPr>
          <w:b/>
          <w:color w:val="000000"/>
          <w:u w:val="single"/>
        </w:rPr>
        <w:t>The party is the organized body of truth that mediates their relationship. This mediation makes clear what is expected of comrades—</w:t>
      </w:r>
      <w:r w:rsidRPr="00063872">
        <w:rPr>
          <w:b/>
          <w:color w:val="000000"/>
          <w:highlight w:val="yellow"/>
          <w:u w:val="single"/>
        </w:rPr>
        <w:t>disciplined, faithful work</w:t>
      </w:r>
      <w:r w:rsidRPr="00063872">
        <w:rPr>
          <w:b/>
          <w:color w:val="000000"/>
          <w:u w:val="single"/>
        </w:rPr>
        <w:t>.</w:t>
      </w:r>
      <w:r w:rsidRPr="00063872">
        <w:rPr>
          <w:color w:val="000000"/>
          <w:sz w:val="8"/>
        </w:rPr>
        <w:t xml:space="preserve"> </w:t>
      </w:r>
      <w:proofErr w:type="spellStart"/>
      <w:r w:rsidRPr="00063872">
        <w:rPr>
          <w:color w:val="000000"/>
          <w:sz w:val="8"/>
        </w:rPr>
        <w:t>Iranoff</w:t>
      </w:r>
      <w:proofErr w:type="spellEnd"/>
      <w:r w:rsidRPr="00063872">
        <w:rPr>
          <w:color w:val="000000"/>
          <w:sz w:val="8"/>
        </w:rPr>
        <w:t xml:space="preserve">, </w:t>
      </w:r>
      <w:proofErr w:type="spellStart"/>
      <w:r w:rsidRPr="00063872">
        <w:rPr>
          <w:color w:val="000000"/>
          <w:sz w:val="8"/>
        </w:rPr>
        <w:t>Buljanoff</w:t>
      </w:r>
      <w:proofErr w:type="spellEnd"/>
      <w:r w:rsidRPr="00063872">
        <w:rPr>
          <w:color w:val="000000"/>
          <w:sz w:val="8"/>
        </w:rPr>
        <w:t xml:space="preserve">, and </w:t>
      </w:r>
      <w:proofErr w:type="spellStart"/>
      <w:r w:rsidRPr="00063872">
        <w:rPr>
          <w:color w:val="000000"/>
          <w:sz w:val="8"/>
        </w:rPr>
        <w:t>Kopalski</w:t>
      </w:r>
      <w:proofErr w:type="spellEnd"/>
      <w:r w:rsidRPr="00063872">
        <w:rPr>
          <w:color w:val="000000"/>
          <w:sz w:val="8"/>
        </w:rPr>
        <w:t xml:space="preserve"> have not been doing the work expected of comrades, which is why Moscow sent </w:t>
      </w:r>
      <w:proofErr w:type="spellStart"/>
      <w:r w:rsidRPr="00063872">
        <w:rPr>
          <w:color w:val="000000"/>
          <w:sz w:val="8"/>
        </w:rPr>
        <w:t>Yakushova</w:t>
      </w:r>
      <w:proofErr w:type="spellEnd"/>
      <w:r w:rsidRPr="00063872">
        <w:rPr>
          <w:color w:val="000000"/>
          <w:sz w:val="8"/>
        </w:rPr>
        <w:t xml:space="preserve"> to oversee them in Paris. That </w:t>
      </w:r>
      <w:proofErr w:type="spellStart"/>
      <w:r w:rsidRPr="00063872">
        <w:rPr>
          <w:color w:val="000000"/>
          <w:sz w:val="8"/>
        </w:rPr>
        <w:t>Kopalski</w:t>
      </w:r>
      <w:proofErr w:type="spellEnd"/>
      <w:r w:rsidRPr="00063872">
        <w:rPr>
          <w:color w:val="000000"/>
          <w:sz w:val="8"/>
        </w:rPr>
        <w:t xml:space="preserve"> says they would have greeted her with flowers demonstrates their </w:t>
      </w:r>
      <w:proofErr w:type="spellStart"/>
      <w:r w:rsidRPr="00063872">
        <w:rPr>
          <w:i/>
          <w:color w:val="000000"/>
          <w:sz w:val="8"/>
        </w:rPr>
        <w:t>embourgeoisment</w:t>
      </w:r>
      <w:proofErr w:type="spellEnd"/>
      <w:r w:rsidRPr="0006387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063872">
        <w:rPr>
          <w:b/>
          <w:color w:val="000000"/>
          <w:u w:val="single"/>
        </w:rPr>
        <w:t>Comrades are not simply those who believe in the same truth—as in, for example, the idea of communism. Their fidelity to a certain truth is manifested in practical work.</w:t>
      </w:r>
      <w:r w:rsidRPr="00063872">
        <w:rPr>
          <w:color w:val="000000"/>
          <w:sz w:val="8"/>
        </w:rPr>
        <w:t xml:space="preserve"> Work for the realization of a political truth brings people into comradely relation. </w:t>
      </w:r>
      <w:r w:rsidRPr="00063872">
        <w:rPr>
          <w:b/>
          <w:color w:val="000000"/>
          <w:u w:val="single"/>
        </w:rPr>
        <w:t xml:space="preserve">But carrying out similar tasks in fidelity to the same truth isn’t sufficient for comradeship. The work must be in common; </w:t>
      </w:r>
      <w:r w:rsidRPr="00063872">
        <w:rPr>
          <w:b/>
          <w:color w:val="000000"/>
          <w:highlight w:val="yellow"/>
          <w:u w:val="single"/>
        </w:rPr>
        <w:t>no one is a comrade on their own</w:t>
      </w:r>
      <w:r w:rsidRPr="00063872">
        <w:rPr>
          <w:b/>
          <w:color w:val="000000"/>
          <w:u w:val="single"/>
        </w:rPr>
        <w:t xml:space="preserve">. </w:t>
      </w:r>
      <w:r w:rsidRPr="00063872">
        <w:rPr>
          <w:b/>
          <w:color w:val="000000"/>
          <w:highlight w:val="yellow"/>
          <w:u w:val="single"/>
        </w:rPr>
        <w:t>Practices of comradeship are</w:t>
      </w:r>
      <w:r w:rsidRPr="00063872">
        <w:rPr>
          <w:b/>
          <w:color w:val="000000"/>
          <w:u w:val="single"/>
        </w:rPr>
        <w:t xml:space="preserve"> coordinated, </w:t>
      </w:r>
      <w:r w:rsidRPr="00063872">
        <w:rPr>
          <w:b/>
          <w:color w:val="000000"/>
          <w:highlight w:val="yellow"/>
          <w:u w:val="single"/>
        </w:rPr>
        <w:t>organized</w:t>
      </w:r>
      <w:r w:rsidRPr="00063872">
        <w:rPr>
          <w:b/>
          <w:color w:val="000000"/>
          <w:u w:val="single"/>
        </w:rPr>
        <w:t xml:space="preserve">. </w:t>
      </w:r>
      <w:r w:rsidRPr="00063872">
        <w:rPr>
          <w:b/>
          <w:color w:val="000000"/>
          <w:highlight w:val="yellow"/>
          <w:u w:val="single"/>
        </w:rPr>
        <w:t>The party is</w:t>
      </w:r>
      <w:r w:rsidRPr="00063872">
        <w:rPr>
          <w:b/>
          <w:color w:val="000000"/>
          <w:u w:val="single"/>
        </w:rPr>
        <w:t xml:space="preserve"> the organization out of </w:t>
      </w:r>
      <w:r w:rsidRPr="00063872">
        <w:rPr>
          <w:b/>
          <w:color w:val="000000"/>
          <w:highlight w:val="yellow"/>
          <w:u w:val="single"/>
        </w:rPr>
        <w:t>which comradeship emerges</w:t>
      </w:r>
      <w:r w:rsidRPr="00063872">
        <w:rPr>
          <w:b/>
          <w:color w:val="000000"/>
          <w:u w:val="single"/>
        </w:rPr>
        <w:t xml:space="preserve"> </w:t>
      </w:r>
      <w:r w:rsidRPr="00063872">
        <w:rPr>
          <w:b/>
          <w:color w:val="000000"/>
          <w:highlight w:val="yellow"/>
          <w:u w:val="single"/>
        </w:rPr>
        <w:t>and</w:t>
      </w:r>
      <w:r w:rsidRPr="00063872">
        <w:rPr>
          <w:b/>
          <w:color w:val="000000"/>
          <w:u w:val="single"/>
        </w:rPr>
        <w:t xml:space="preserve"> that comrade </w:t>
      </w:r>
      <w:r w:rsidRPr="00063872">
        <w:rPr>
          <w:b/>
          <w:color w:val="000000"/>
          <w:highlight w:val="yellow"/>
          <w:u w:val="single"/>
        </w:rPr>
        <w:t>relations produce</w:t>
      </w:r>
      <w:r w:rsidRPr="00063872">
        <w:rPr>
          <w:b/>
          <w:color w:val="000000"/>
          <w:u w:val="single"/>
        </w:rPr>
        <w:t xml:space="preserve">. </w:t>
      </w:r>
      <w:r w:rsidRPr="00063872">
        <w:rPr>
          <w:b/>
          <w:color w:val="000000"/>
          <w:highlight w:val="yellow"/>
          <w:u w:val="single"/>
        </w:rPr>
        <w:t>It concentrates comradeship</w:t>
      </w:r>
      <w:r w:rsidRPr="00063872">
        <w:rPr>
          <w:b/>
          <w:color w:val="000000"/>
          <w:u w:val="single"/>
        </w:rPr>
        <w:t xml:space="preserve"> even as comradeship exceeds it.</w:t>
      </w:r>
    </w:p>
    <w:p w14:paraId="4778048D" w14:textId="77777777" w:rsidR="00104066" w:rsidRPr="00104066" w:rsidRDefault="00104066" w:rsidP="00104066"/>
    <w:p w14:paraId="64785300" w14:textId="51FF153F" w:rsidR="00E42E4C" w:rsidRDefault="00857630" w:rsidP="00857630">
      <w:pPr>
        <w:pStyle w:val="Heading2"/>
      </w:pPr>
      <w:r>
        <w:lastRenderedPageBreak/>
        <w:t>UTIL</w:t>
      </w:r>
    </w:p>
    <w:p w14:paraId="49F80B9E" w14:textId="35F153D0" w:rsidR="00857630" w:rsidRDefault="00857630" w:rsidP="00857630">
      <w:pPr>
        <w:pStyle w:val="Heading4"/>
      </w:pPr>
      <w:r>
        <w:t xml:space="preserve">[1] Pleasure and Pain are false incentives if a serial killer has pleasure killing that justifies them killing people [a] There are more feelings than pleasure and pain </w:t>
      </w:r>
      <w:proofErr w:type="gramStart"/>
      <w:r>
        <w:t>i.e.</w:t>
      </w:r>
      <w:proofErr w:type="gramEnd"/>
      <w:r>
        <w:t xml:space="preserve"> revengeful</w:t>
      </w:r>
    </w:p>
    <w:p w14:paraId="4A249D8F" w14:textId="6883C048" w:rsidR="00857630" w:rsidRDefault="00857630" w:rsidP="00857630">
      <w:pPr>
        <w:pStyle w:val="Heading4"/>
      </w:pPr>
      <w:r>
        <w:t xml:space="preserve">[2] Actor spec leads to competition </w:t>
      </w:r>
      <w:proofErr w:type="spellStart"/>
      <w:r>
        <w:t>bettween</w:t>
      </w:r>
      <w:proofErr w:type="spellEnd"/>
      <w:r>
        <w:t xml:space="preserve"> states which is bad [</w:t>
      </w:r>
      <w:proofErr w:type="gramStart"/>
      <w:r>
        <w:t>a]  Multiple</w:t>
      </w:r>
      <w:proofErr w:type="gramEnd"/>
      <w:r>
        <w:t xml:space="preserve"> people in a </w:t>
      </w:r>
      <w:proofErr w:type="spellStart"/>
      <w:r>
        <w:t>gove</w:t>
      </w:r>
      <w:proofErr w:type="spellEnd"/>
      <w:r>
        <w:t xml:space="preserve"> which leads to different opinions</w:t>
      </w:r>
    </w:p>
    <w:p w14:paraId="23E0E22D" w14:textId="5F47DAAB" w:rsidR="00857630" w:rsidRDefault="00857630" w:rsidP="00857630">
      <w:pPr>
        <w:pStyle w:val="Heading4"/>
      </w:pPr>
      <w:r>
        <w:t xml:space="preserve">[3] Policy makers are bad. </w:t>
      </w:r>
      <w:proofErr w:type="spellStart"/>
      <w:r>
        <w:t>Theya</w:t>
      </w:r>
      <w:proofErr w:type="spellEnd"/>
      <w:r>
        <w:t xml:space="preserve"> re inherently capitalist</w:t>
      </w:r>
    </w:p>
    <w:p w14:paraId="416FD696" w14:textId="701F41B0" w:rsidR="00857630" w:rsidRDefault="00857630" w:rsidP="00857630">
      <w:pPr>
        <w:pStyle w:val="Heading4"/>
      </w:pPr>
      <w:r>
        <w:t>[4] util triggers permissibility</w:t>
      </w:r>
    </w:p>
    <w:p w14:paraId="2DDEF53B" w14:textId="0D63FE4B" w:rsidR="00857630" w:rsidRDefault="00857630" w:rsidP="00857630">
      <w:pPr>
        <w:pStyle w:val="Heading4"/>
      </w:pPr>
      <w:r>
        <w:t>A] Cascading ~</w:t>
      </w:r>
    </w:p>
    <w:p w14:paraId="7475E653" w14:textId="4DFCA48E" w:rsidR="00857630" w:rsidRDefault="00857630" w:rsidP="00857630">
      <w:pPr>
        <w:pStyle w:val="Heading4"/>
      </w:pPr>
      <w:r>
        <w:t>B] induction ~</w:t>
      </w:r>
    </w:p>
    <w:p w14:paraId="7041AE01" w14:textId="1E946331" w:rsidR="00857630" w:rsidRDefault="00DA14CD" w:rsidP="00DA14CD">
      <w:pPr>
        <w:pStyle w:val="Heading4"/>
      </w:pPr>
      <w:r>
        <w:t>[</w:t>
      </w:r>
      <w:proofErr w:type="gramStart"/>
      <w:r>
        <w:t>5]EP</w:t>
      </w:r>
      <w:proofErr w:type="gramEnd"/>
      <w:r>
        <w:t xml:space="preserve">  Destroys </w:t>
      </w:r>
      <w:proofErr w:type="spellStart"/>
      <w:r>
        <w:t>fw</w:t>
      </w:r>
      <w:proofErr w:type="spellEnd"/>
      <w:r>
        <w:t xml:space="preserve"> debate as it frames the round and how we evaluate [b] destroys </w:t>
      </w:r>
      <w:proofErr w:type="spellStart"/>
      <w:r>
        <w:t>imapct</w:t>
      </w:r>
      <w:proofErr w:type="spellEnd"/>
      <w:r>
        <w:t xml:space="preserve"> debate as if they are winning EP but I am winning </w:t>
      </w:r>
      <w:proofErr w:type="spellStart"/>
      <w:r>
        <w:t>fw</w:t>
      </w:r>
      <w:proofErr w:type="spellEnd"/>
      <w:r>
        <w:t xml:space="preserve"> their impacts don’t matter</w:t>
      </w:r>
    </w:p>
    <w:p w14:paraId="3DAE105D" w14:textId="500A864B" w:rsidR="00D04272" w:rsidRPr="00D04272" w:rsidRDefault="00D04272" w:rsidP="00D04272">
      <w:pPr>
        <w:pStyle w:val="Heading4"/>
      </w:pPr>
      <w:r>
        <w:t xml:space="preserve">[6] Capitalism frames </w:t>
      </w:r>
      <w:proofErr w:type="spellStart"/>
      <w:r>
        <w:t>whats</w:t>
      </w:r>
      <w:proofErr w:type="spellEnd"/>
      <w:r>
        <w:t xml:space="preserve"> pleasurable and not </w:t>
      </w:r>
      <w:proofErr w:type="gramStart"/>
      <w:r>
        <w:t>i.e.</w:t>
      </w:r>
      <w:proofErr w:type="gramEnd"/>
      <w:r>
        <w:t xml:space="preserve"> exploiting others for your own gain is good meaning in order to have a right sense of pleasure we have to destroy capital</w:t>
      </w:r>
    </w:p>
    <w:p w14:paraId="5475855B" w14:textId="5D236AE5" w:rsidR="00857630" w:rsidRDefault="00857630" w:rsidP="00857630">
      <w:pPr>
        <w:pStyle w:val="Heading2"/>
      </w:pPr>
      <w:r>
        <w:lastRenderedPageBreak/>
        <w:t>Case</w:t>
      </w:r>
    </w:p>
    <w:p w14:paraId="32C8BC51" w14:textId="217B69FE" w:rsidR="00104066" w:rsidRDefault="00104066" w:rsidP="00104066">
      <w:pPr>
        <w:pStyle w:val="Heading4"/>
      </w:pPr>
      <w:r>
        <w:t xml:space="preserve">[1] Space congestion does not. Double bind [a] either the </w:t>
      </w:r>
      <w:proofErr w:type="spellStart"/>
      <w:r>
        <w:t>aff</w:t>
      </w:r>
      <w:proofErr w:type="spellEnd"/>
      <w:r>
        <w:t xml:space="preserve"> </w:t>
      </w:r>
      <w:proofErr w:type="spellStart"/>
      <w:proofErr w:type="gramStart"/>
      <w:r>
        <w:t>cant</w:t>
      </w:r>
      <w:proofErr w:type="spellEnd"/>
      <w:proofErr w:type="gramEnd"/>
      <w:r>
        <w:t xml:space="preserve"> put </w:t>
      </w:r>
      <w:proofErr w:type="spellStart"/>
      <w:r>
        <w:t>gps</w:t>
      </w:r>
      <w:proofErr w:type="spellEnd"/>
      <w:r>
        <w:t xml:space="preserve"> tracking sites into orbit, [b] they can which allows private entities to as well</w:t>
      </w:r>
      <w:r w:rsidR="00294A4D">
        <w:t xml:space="preserve"> [c] </w:t>
      </w:r>
      <w:proofErr w:type="spellStart"/>
      <w:r w:rsidR="00294A4D">
        <w:t>nasa</w:t>
      </w:r>
      <w:proofErr w:type="spellEnd"/>
      <w:r w:rsidR="00294A4D">
        <w:t xml:space="preserve"> has satellites and Us has more money</w:t>
      </w:r>
    </w:p>
    <w:p w14:paraId="150ADF9D" w14:textId="21C38815" w:rsidR="00104066" w:rsidRDefault="00104066" w:rsidP="00104066">
      <w:pPr>
        <w:pStyle w:val="Heading4"/>
      </w:pPr>
      <w:r>
        <w:t>[2]</w:t>
      </w:r>
      <w:r w:rsidR="00946F48">
        <w:t xml:space="preserve"> Turn – Military GPS satellites being </w:t>
      </w:r>
      <w:r w:rsidR="00265E49">
        <w:t xml:space="preserve">are still used by states </w:t>
      </w:r>
      <w:proofErr w:type="gramStart"/>
      <w:r w:rsidR="00265E49">
        <w:t xml:space="preserve">abut </w:t>
      </w:r>
      <w:r w:rsidR="00946F48">
        <w:t xml:space="preserve"> increases</w:t>
      </w:r>
      <w:proofErr w:type="gramEnd"/>
      <w:r w:rsidR="00946F48">
        <w:t xml:space="preserve"> tensions between </w:t>
      </w:r>
      <w:r w:rsidR="00DA14CD">
        <w:t xml:space="preserve">public </w:t>
      </w:r>
      <w:r w:rsidR="00946F48">
        <w:t xml:space="preserve">nations as they could be used to spy on </w:t>
      </w:r>
      <w:proofErr w:type="spellStart"/>
      <w:r w:rsidR="00946F48">
        <w:t>eachother</w:t>
      </w:r>
      <w:proofErr w:type="spellEnd"/>
      <w:r w:rsidR="00946F48">
        <w:t xml:space="preserve"> leading to war</w:t>
      </w:r>
    </w:p>
    <w:p w14:paraId="6366F53F" w14:textId="5333AFD0" w:rsidR="00946F48" w:rsidRDefault="00946F48" w:rsidP="00946F48">
      <w:pPr>
        <w:pStyle w:val="Heading4"/>
      </w:pPr>
      <w:r>
        <w:t xml:space="preserve">[3] Turn - States having GPS access </w:t>
      </w:r>
      <w:proofErr w:type="spellStart"/>
      <w:r>
        <w:t>networse</w:t>
      </w:r>
      <w:proofErr w:type="spellEnd"/>
      <w:r>
        <w:t xml:space="preserve">. States are the people that use cyberattacks </w:t>
      </w:r>
      <w:proofErr w:type="gramStart"/>
      <w:r>
        <w:t>i.e.</w:t>
      </w:r>
      <w:proofErr w:type="gramEnd"/>
      <w:r>
        <w:t xml:space="preserve"> China recently did it to the US</w:t>
      </w:r>
    </w:p>
    <w:p w14:paraId="00EC9FAC" w14:textId="7781F177" w:rsidR="00946F48" w:rsidRDefault="00946F48" w:rsidP="00946F48">
      <w:pPr>
        <w:pStyle w:val="Heading4"/>
      </w:pPr>
      <w:r>
        <w:t>[4] GPS destruction does not lead to war</w:t>
      </w:r>
    </w:p>
    <w:p w14:paraId="4F1959E4" w14:textId="6BE9621D" w:rsidR="00DA14CD" w:rsidRPr="00DA14CD" w:rsidRDefault="00DA14CD" w:rsidP="00DA14CD">
      <w:pPr>
        <w:pStyle w:val="Heading4"/>
      </w:pPr>
      <w:r>
        <w:t xml:space="preserve">They don’t ban states from appropriating outer space its empirical Nasa has </w:t>
      </w:r>
      <w:proofErr w:type="spellStart"/>
      <w:r>
        <w:t>satellties</w:t>
      </w:r>
      <w:proofErr w:type="spellEnd"/>
      <w:r>
        <w:t xml:space="preserve"> and there is an international space statio</w:t>
      </w:r>
      <w:r w:rsidR="00115847">
        <w:t xml:space="preserve">n They ban </w:t>
      </w:r>
      <w:proofErr w:type="spellStart"/>
      <w:r w:rsidR="00115847">
        <w:t>prvate</w:t>
      </w:r>
      <w:proofErr w:type="spellEnd"/>
      <w:r w:rsidR="00115847">
        <w:t xml:space="preserve"> </w:t>
      </w:r>
      <w:proofErr w:type="spellStart"/>
      <w:r w:rsidR="00115847">
        <w:t>entties</w:t>
      </w:r>
      <w:proofErr w:type="spellEnd"/>
      <w:r w:rsidR="00115847">
        <w:t xml:space="preserve"> that don’t have a say in </w:t>
      </w:r>
      <w:proofErr w:type="spellStart"/>
      <w:r w:rsidR="00115847">
        <w:t>intternationak</w:t>
      </w:r>
      <w:proofErr w:type="spellEnd"/>
    </w:p>
    <w:p w14:paraId="4A025AEB" w14:textId="5603F914" w:rsidR="00946F48" w:rsidRPr="00946F48" w:rsidRDefault="00946F48" w:rsidP="00946F48">
      <w:pPr>
        <w:pStyle w:val="Heading4"/>
        <w:rPr>
          <w:rFonts w:cs="Arial"/>
        </w:rPr>
      </w:pPr>
      <w:r>
        <w:rPr>
          <w:rFonts w:cs="Arial"/>
        </w:rPr>
        <w:t xml:space="preserve">No Escalation over Satellites: </w:t>
      </w:r>
    </w:p>
    <w:p w14:paraId="543E18FE" w14:textId="77777777" w:rsidR="00946F48" w:rsidRPr="00FE4F08" w:rsidRDefault="00946F48" w:rsidP="00946F48"/>
    <w:p w14:paraId="6D51AAF4" w14:textId="77777777" w:rsidR="00946F48" w:rsidRPr="00F35F0D" w:rsidRDefault="00946F48" w:rsidP="00946F48">
      <w:pPr>
        <w:pStyle w:val="Heading4"/>
        <w:rPr>
          <w:rFonts w:cs="Arial"/>
          <w:b w:val="0"/>
          <w:bCs w:val="0"/>
        </w:rPr>
      </w:pPr>
      <w:r w:rsidRPr="00F35F0D">
        <w:rPr>
          <w:rFonts w:cs="Arial"/>
        </w:rPr>
        <w:t>No one’s going to war over a downed satellite</w:t>
      </w:r>
    </w:p>
    <w:p w14:paraId="711834F2" w14:textId="77777777" w:rsidR="00946F48" w:rsidRPr="00F35F0D" w:rsidRDefault="00946F48" w:rsidP="00946F4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8B40DBE" w14:textId="77777777" w:rsidR="00946F48" w:rsidRDefault="00946F48" w:rsidP="00946F48">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3E80062B" w14:textId="77777777" w:rsidR="00946F48" w:rsidRPr="00F35F0D" w:rsidRDefault="00946F48" w:rsidP="00946F48">
      <w:pPr>
        <w:rPr>
          <w:sz w:val="16"/>
        </w:rPr>
      </w:pPr>
    </w:p>
    <w:p w14:paraId="507978C9" w14:textId="77777777" w:rsidR="00946F48" w:rsidRPr="00F35F0D" w:rsidRDefault="00946F48" w:rsidP="00946F48">
      <w:pPr>
        <w:pStyle w:val="Heading4"/>
        <w:rPr>
          <w:rFonts w:cs="Arial"/>
          <w:u w:val="single"/>
        </w:rPr>
      </w:pPr>
      <w:bookmarkStart w:id="1"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5F1B96B4" w14:textId="77777777" w:rsidR="00946F48" w:rsidRPr="00F35F0D" w:rsidRDefault="00946F48" w:rsidP="00946F48">
      <w:r w:rsidRPr="00F35F0D">
        <w:rPr>
          <w:rStyle w:val="Style13ptBold"/>
        </w:rPr>
        <w:t>Firth 7/1</w:t>
      </w:r>
      <w:r w:rsidRPr="00F35F0D">
        <w:t>/19 [News Editor at MIT Technology Review, was Chief News Editor at New Scientist. How to fight a war in space (and get away with it). July 1, 2019. MIT Technology Review]</w:t>
      </w:r>
    </w:p>
    <w:p w14:paraId="40714F82" w14:textId="77777777" w:rsidR="00946F48" w:rsidRDefault="00946F48" w:rsidP="00946F48">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4D7EB825" w14:textId="2BEEADC5" w:rsidR="00857630" w:rsidRDefault="00946F48" w:rsidP="00946F48">
      <w:pPr>
        <w:pStyle w:val="Heading4"/>
      </w:pPr>
      <w:r>
        <w:lastRenderedPageBreak/>
        <w:t>GPS have been hacked before and there has been no war</w:t>
      </w:r>
      <w:r w:rsidR="003C7253">
        <w:t xml:space="preserve"> so </w:t>
      </w:r>
      <w:proofErr w:type="spellStart"/>
      <w:r w:rsidR="003C7253">
        <w:t>its</w:t>
      </w:r>
      <w:proofErr w:type="spellEnd"/>
      <w:r w:rsidR="003C7253">
        <w:t xml:space="preserve"> not try or die, they give the example in their own evidence</w:t>
      </w:r>
    </w:p>
    <w:p w14:paraId="2CCAEFB7" w14:textId="1095ACBF" w:rsidR="00DA14CD" w:rsidRPr="00DA14CD" w:rsidRDefault="003C7253" w:rsidP="00223A30">
      <w:pPr>
        <w:pStyle w:val="Heading4"/>
      </w:pPr>
      <w:r>
        <w:br/>
      </w:r>
    </w:p>
    <w:sectPr w:rsidR="00DA14CD" w:rsidRPr="00DA14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76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04066"/>
    <w:rsid w:val="00115847"/>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A30"/>
    <w:rsid w:val="0022589F"/>
    <w:rsid w:val="002343FE"/>
    <w:rsid w:val="00235F7B"/>
    <w:rsid w:val="002502CF"/>
    <w:rsid w:val="00265E49"/>
    <w:rsid w:val="00267EBB"/>
    <w:rsid w:val="0027023B"/>
    <w:rsid w:val="00272F3F"/>
    <w:rsid w:val="00274EDB"/>
    <w:rsid w:val="0027729E"/>
    <w:rsid w:val="002843B2"/>
    <w:rsid w:val="00284ED6"/>
    <w:rsid w:val="00290C5A"/>
    <w:rsid w:val="00290C92"/>
    <w:rsid w:val="00294A4D"/>
    <w:rsid w:val="0029647A"/>
    <w:rsid w:val="00296504"/>
    <w:rsid w:val="002B5511"/>
    <w:rsid w:val="002B7ACF"/>
    <w:rsid w:val="002E0643"/>
    <w:rsid w:val="002E166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25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1ED"/>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63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F4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6FB2"/>
    <w:rsid w:val="00A071C0"/>
    <w:rsid w:val="00A13F5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27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4C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40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B65CC5"/>
  <w14:defaultImageDpi w14:val="300"/>
  <w15:docId w15:val="{E6277E9D-7B5E-1B40-B063-1E1523543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763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576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76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76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8576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76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7630"/>
  </w:style>
  <w:style w:type="character" w:customStyle="1" w:styleId="Heading1Char">
    <w:name w:val="Heading 1 Char"/>
    <w:aliases w:val="Pocket Char"/>
    <w:basedOn w:val="DefaultParagraphFont"/>
    <w:link w:val="Heading1"/>
    <w:uiPriority w:val="9"/>
    <w:rsid w:val="008576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76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76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85763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5763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857630"/>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85763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5763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57630"/>
    <w:rPr>
      <w:color w:val="auto"/>
      <w:u w:val="none"/>
    </w:rPr>
  </w:style>
  <w:style w:type="paragraph" w:styleId="DocumentMap">
    <w:name w:val="Document Map"/>
    <w:basedOn w:val="Normal"/>
    <w:link w:val="DocumentMapChar"/>
    <w:uiPriority w:val="99"/>
    <w:semiHidden/>
    <w:unhideWhenUsed/>
    <w:rsid w:val="008576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7630"/>
    <w:rPr>
      <w:rFonts w:ascii="Lucida Grande" w:hAnsi="Lucida Grande" w:cs="Lucida Grande"/>
    </w:rPr>
  </w:style>
  <w:style w:type="paragraph" w:customStyle="1" w:styleId="textbold">
    <w:name w:val="text bold"/>
    <w:basedOn w:val="Normal"/>
    <w:link w:val="Emphasis"/>
    <w:uiPriority w:val="20"/>
    <w:qFormat/>
    <w:rsid w:val="00104066"/>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card"/>
    <w:basedOn w:val="Heading1"/>
    <w:link w:val="Hyperlink"/>
    <w:autoRedefine/>
    <w:uiPriority w:val="99"/>
    <w:qFormat/>
    <w:rsid w:val="001040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04066"/>
    <w:pPr>
      <w:spacing w:before="100" w:beforeAutospacing="1" w:after="100" w:afterAutospacing="1"/>
    </w:pPr>
  </w:style>
  <w:style w:type="paragraph" w:customStyle="1" w:styleId="Emphasis1">
    <w:name w:val="Emphasis1"/>
    <w:basedOn w:val="Normal"/>
    <w:autoRedefine/>
    <w:uiPriority w:val="20"/>
    <w:qFormat/>
    <w:rsid w:val="00946F4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insider.com/dictionary/local-personnel" TargetMode="External"/><Relationship Id="rId18" Type="http://schemas.openxmlformats.org/officeDocument/2006/relationships/hyperlink" Target="https://theanarchistlibrary.org/library/syzygy-debord-another-galaxy-for-another-life"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www.lawinsider.com/clause/state" TargetMode="External"/><Relationship Id="rId17" Type="http://schemas.openxmlformats.org/officeDocument/2006/relationships/hyperlink" Target="https://theanarchistlibrary.org/library/syzygy-debord-another-galaxy-for-another-life" TargetMode="External"/><Relationship Id="rId25"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s://theanarchistlibrary.org/library/emmi-bevensee-anarchists-need-space-because-we-re-fighting-in-all-directions" TargetMode="External"/><Relationship Id="rId20" Type="http://schemas.openxmlformats.org/officeDocument/2006/relationships/hyperlink" Target="about:blan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sider.com/clause/federal" TargetMode="Externa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https://theanarchistlibrary.org/library/kevin-carson-ephemeralization-for-post-capitalist-space-exploration"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10" Type="http://schemas.openxmlformats.org/officeDocument/2006/relationships/hyperlink" Target="https://www.lawinsider.com/clause/organizations"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www.lawinsider.com/clause/individuals" TargetMode="External"/><Relationship Id="rId14" Type="http://schemas.openxmlformats.org/officeDocument/2006/relationships/hyperlink" Target="https://www.lawinsider.com/clause/agencies"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15</Pages>
  <Words>9630</Words>
  <Characters>54895</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5</cp:revision>
  <dcterms:created xsi:type="dcterms:W3CDTF">2022-02-12T19:05:00Z</dcterms:created>
  <dcterms:modified xsi:type="dcterms:W3CDTF">2022-02-12T20:18:00Z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