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8CC3" w14:textId="77777777" w:rsidR="006B3D74" w:rsidRPr="004B0F84" w:rsidRDefault="006B3D74" w:rsidP="006B3D74">
      <w:pPr>
        <w:pBdr>
          <w:top w:val="single" w:sz="24" w:space="1" w:color="000000"/>
          <w:left w:val="single" w:sz="24" w:space="4" w:color="000000"/>
          <w:bottom w:val="single" w:sz="24" w:space="1" w:color="000000"/>
          <w:right w:val="single" w:sz="24" w:space="4" w:color="000000"/>
        </w:pBdr>
        <w:spacing w:before="240"/>
        <w:jc w:val="center"/>
        <w:outlineLvl w:val="0"/>
        <w:rPr>
          <w:rFonts w:ascii="Times New Roman" w:eastAsia="Times New Roman" w:hAnsi="Times New Roman" w:cs="Times New Roman"/>
          <w:b/>
          <w:bCs/>
          <w:kern w:val="36"/>
          <w:sz w:val="48"/>
          <w:szCs w:val="48"/>
        </w:rPr>
      </w:pPr>
      <w:r w:rsidRPr="004B0F84">
        <w:rPr>
          <w:rFonts w:eastAsia="Times New Roman" w:cs="Calibri"/>
          <w:b/>
          <w:bCs/>
          <w:color w:val="000000"/>
          <w:kern w:val="36"/>
          <w:sz w:val="52"/>
          <w:szCs w:val="52"/>
        </w:rPr>
        <w:t>Util</w:t>
      </w:r>
    </w:p>
    <w:p w14:paraId="45FDF5CC"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The Value is morality because ought in the resolution implies a moral obligation, according to Meriam Webster.</w:t>
      </w:r>
    </w:p>
    <w:p w14:paraId="3ACB6E99" w14:textId="77777777" w:rsidR="006B3D74" w:rsidRPr="004B0F84" w:rsidRDefault="006B3D74" w:rsidP="006B3D74">
      <w:pPr>
        <w:spacing w:before="40"/>
        <w:jc w:val="center"/>
        <w:outlineLvl w:val="2"/>
        <w:rPr>
          <w:rFonts w:ascii="Times New Roman" w:eastAsia="Times New Roman" w:hAnsi="Times New Roman" w:cs="Times New Roman"/>
          <w:b/>
          <w:bCs/>
          <w:sz w:val="27"/>
          <w:szCs w:val="27"/>
        </w:rPr>
      </w:pPr>
      <w:r w:rsidRPr="004B0F84">
        <w:rPr>
          <w:rFonts w:eastAsia="Times New Roman" w:cs="Calibri"/>
          <w:b/>
          <w:bCs/>
          <w:color w:val="000000"/>
          <w:sz w:val="32"/>
          <w:szCs w:val="32"/>
          <w:u w:val="single"/>
        </w:rPr>
        <w:t>Util – Syllogism + Independent Reasons</w:t>
      </w:r>
    </w:p>
    <w:p w14:paraId="295EB51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The meta-ethic is moral naturalism – ethics that begin with a priori truth are epistemically inaccessible - Papineau 15:</w:t>
      </w:r>
    </w:p>
    <w:p w14:paraId="31569843"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David Papineau, </w:t>
      </w:r>
      <w:hyperlink r:id="rId9" w:history="1">
        <w:r w:rsidRPr="004B0F84">
          <w:rPr>
            <w:rFonts w:eastAsia="Times New Roman" w:cs="Calibri"/>
            <w:color w:val="000000"/>
            <w:szCs w:val="22"/>
            <w:u w:val="single"/>
          </w:rPr>
          <w:t>https://plato.stanford.edu/entries/naturalism/</w:t>
        </w:r>
      </w:hyperlink>
      <w:r w:rsidRPr="004B0F84">
        <w:rPr>
          <w:rFonts w:eastAsia="Times New Roman" w:cs="Calibri"/>
          <w:color w:val="000000"/>
          <w:szCs w:val="22"/>
        </w:rPr>
        <w:t>. Stanford Encyclopedia of Philosophy. Sep 15</w:t>
      </w:r>
      <w:proofErr w:type="gramStart"/>
      <w:r w:rsidRPr="004B0F84">
        <w:rPr>
          <w:rFonts w:eastAsia="Times New Roman" w:cs="Calibri"/>
          <w:color w:val="000000"/>
          <w:szCs w:val="22"/>
        </w:rPr>
        <w:t xml:space="preserve"> 2015</w:t>
      </w:r>
      <w:proofErr w:type="gramEnd"/>
      <w:r w:rsidRPr="004B0F84">
        <w:rPr>
          <w:rFonts w:eastAsia="Times New Roman" w:cs="Calibri"/>
          <w:color w:val="000000"/>
          <w:szCs w:val="22"/>
        </w:rPr>
        <w:t>.</w:t>
      </w:r>
    </w:p>
    <w:p w14:paraId="621C18CE"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Moore took this argument to show that moral facts constitute a distinct species of non-natural fact. However, </w:t>
      </w:r>
      <w:r w:rsidRPr="004B0F84">
        <w:rPr>
          <w:rFonts w:eastAsia="Times New Roman" w:cs="Calibri"/>
          <w:b/>
          <w:bCs/>
          <w:color w:val="000000"/>
          <w:szCs w:val="22"/>
          <w:u w:val="single"/>
        </w:rPr>
        <w:t xml:space="preserve">any such non-naturalist view of morality faces immediate difficulties, deriving ultimately from the kind of causal closure thesis discussed above. </w:t>
      </w:r>
      <w:r w:rsidRPr="004B0F84">
        <w:rPr>
          <w:rFonts w:eastAsia="Times New Roman" w:cs="Calibri"/>
          <w:b/>
          <w:bCs/>
          <w:color w:val="000000"/>
          <w:szCs w:val="22"/>
          <w:u w:val="single"/>
          <w:shd w:val="clear" w:color="auto" w:fill="FFFF00"/>
        </w:rPr>
        <w:t>If all physical effects are due to</w:t>
      </w:r>
      <w:r w:rsidRPr="004B0F84">
        <w:rPr>
          <w:rFonts w:eastAsia="Times New Roman" w:cs="Calibri"/>
          <w:b/>
          <w:bCs/>
          <w:color w:val="000000"/>
          <w:szCs w:val="22"/>
          <w:u w:val="single"/>
        </w:rPr>
        <w:t xml:space="preserve"> a limited range of </w:t>
      </w:r>
      <w:proofErr w:type="gramStart"/>
      <w:r w:rsidRPr="004B0F84">
        <w:rPr>
          <w:rFonts w:eastAsia="Times New Roman" w:cs="Calibri"/>
          <w:b/>
          <w:bCs/>
          <w:color w:val="000000"/>
          <w:szCs w:val="22"/>
          <w:u w:val="single"/>
          <w:shd w:val="clear" w:color="auto" w:fill="FFFF00"/>
        </w:rPr>
        <w:t>physical</w:t>
      </w:r>
      <w:r w:rsidRPr="004B0F84">
        <w:rPr>
          <w:rFonts w:eastAsia="Times New Roman" w:cs="Calibri"/>
          <w:b/>
          <w:bCs/>
          <w:color w:val="000000"/>
          <w:szCs w:val="22"/>
          <w:u w:val="single"/>
        </w:rPr>
        <w:t>ly-grounded</w:t>
      </w:r>
      <w:proofErr w:type="gramEnd"/>
      <w:r w:rsidRPr="004B0F84">
        <w:rPr>
          <w:rFonts w:eastAsia="Times New Roman" w:cs="Calibri"/>
          <w:b/>
          <w:bCs/>
          <w:color w:val="000000"/>
          <w:szCs w:val="22"/>
          <w:u w:val="single"/>
        </w:rPr>
        <w:t xml:space="preserve"> natural </w:t>
      </w:r>
      <w:r w:rsidRPr="004B0F84">
        <w:rPr>
          <w:rFonts w:eastAsia="Times New Roman" w:cs="Calibri"/>
          <w:b/>
          <w:bCs/>
          <w:color w:val="000000"/>
          <w:szCs w:val="22"/>
          <w:u w:val="single"/>
          <w:shd w:val="clear" w:color="auto" w:fill="FFFF00"/>
        </w:rPr>
        <w:t>causes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 xml:space="preserve">and </w:t>
      </w:r>
      <w:r w:rsidRPr="004B0F84">
        <w:rPr>
          <w:rFonts w:eastAsia="Times New Roman" w:cs="Calibri"/>
          <w:b/>
          <w:bCs/>
          <w:color w:val="000000"/>
          <w:szCs w:val="22"/>
          <w:u w:val="single"/>
        </w:rPr>
        <w:t xml:space="preserve">if </w:t>
      </w:r>
      <w:r w:rsidRPr="004B0F84">
        <w:rPr>
          <w:rFonts w:eastAsia="Times New Roman" w:cs="Calibri"/>
          <w:b/>
          <w:bCs/>
          <w:color w:val="000000"/>
          <w:szCs w:val="22"/>
          <w:u w:val="single"/>
          <w:shd w:val="clear" w:color="auto" w:fill="FFFF00"/>
        </w:rPr>
        <w:t>moral facts lie outside this</w:t>
      </w:r>
      <w:r w:rsidRPr="004B0F84">
        <w:rPr>
          <w:rFonts w:eastAsia="Times New Roman" w:cs="Calibri"/>
          <w:b/>
          <w:bCs/>
          <w:color w:val="000000"/>
          <w:szCs w:val="22"/>
          <w:u w:val="single"/>
        </w:rPr>
        <w:t xml:space="preserve"> range, </w:t>
      </w:r>
      <w:r w:rsidRPr="004B0F84">
        <w:rPr>
          <w:rFonts w:eastAsia="Times New Roman" w:cs="Calibri"/>
          <w:b/>
          <w:bCs/>
          <w:color w:val="000000"/>
          <w:szCs w:val="22"/>
          <w:u w:val="single"/>
          <w:shd w:val="clear" w:color="auto" w:fill="FFFF00"/>
        </w:rPr>
        <w:t>then</w:t>
      </w:r>
      <w:r w:rsidRPr="004B0F84">
        <w:rPr>
          <w:rFonts w:eastAsia="Times New Roman" w:cs="Calibri"/>
          <w:b/>
          <w:bCs/>
          <w:color w:val="000000"/>
          <w:szCs w:val="22"/>
          <w:u w:val="single"/>
        </w:rPr>
        <w:t xml:space="preserve"> it follow that </w:t>
      </w:r>
      <w:r w:rsidRPr="004B0F84">
        <w:rPr>
          <w:rFonts w:eastAsia="Times New Roman" w:cs="Calibri"/>
          <w:b/>
          <w:bCs/>
          <w:color w:val="000000"/>
          <w:szCs w:val="22"/>
          <w:u w:val="single"/>
          <w:shd w:val="clear" w:color="auto" w:fill="FFFF00"/>
        </w:rPr>
        <w:t>moral facts can never make a</w:t>
      </w:r>
      <w:r w:rsidRPr="004B0F84">
        <w:rPr>
          <w:rFonts w:eastAsia="Times New Roman" w:cs="Calibri"/>
          <w:b/>
          <w:bCs/>
          <w:color w:val="000000"/>
          <w:szCs w:val="22"/>
          <w:u w:val="single"/>
        </w:rPr>
        <w:t>ny</w:t>
      </w:r>
      <w:r w:rsidRPr="004B0F84">
        <w:rPr>
          <w:rFonts w:eastAsia="Times New Roman" w:cs="Calibri"/>
          <w:b/>
          <w:bCs/>
          <w:color w:val="000000"/>
          <w:szCs w:val="22"/>
          <w:u w:val="single"/>
          <w:shd w:val="clear" w:color="auto" w:fill="FFFF00"/>
        </w:rPr>
        <w:t xml:space="preserve"> difference </w:t>
      </w:r>
      <w:r w:rsidRPr="004B0F84">
        <w:rPr>
          <w:rFonts w:eastAsia="Times New Roman" w:cs="Calibri"/>
          <w:b/>
          <w:bCs/>
          <w:color w:val="000000"/>
          <w:szCs w:val="22"/>
          <w:u w:val="single"/>
        </w:rPr>
        <w:t xml:space="preserve">to what happens </w:t>
      </w:r>
      <w:r w:rsidRPr="004B0F84">
        <w:rPr>
          <w:rFonts w:eastAsia="Times New Roman" w:cs="Calibri"/>
          <w:b/>
          <w:bCs/>
          <w:color w:val="000000"/>
          <w:szCs w:val="22"/>
          <w:u w:val="single"/>
          <w:shd w:val="clear" w:color="auto" w:fill="FFFF00"/>
        </w:rPr>
        <w:t>in the</w:t>
      </w:r>
      <w:r w:rsidRPr="004B0F84">
        <w:rPr>
          <w:rFonts w:eastAsia="Times New Roman" w:cs="Calibri"/>
          <w:b/>
          <w:bCs/>
          <w:color w:val="000000"/>
          <w:szCs w:val="22"/>
          <w:u w:val="single"/>
        </w:rPr>
        <w:t xml:space="preserve"> physical </w:t>
      </w:r>
      <w:r w:rsidRPr="004B0F84">
        <w:rPr>
          <w:rFonts w:eastAsia="Times New Roman" w:cs="Calibri"/>
          <w:b/>
          <w:bCs/>
          <w:color w:val="000000"/>
          <w:szCs w:val="22"/>
          <w:u w:val="single"/>
          <w:shd w:val="clear" w:color="auto" w:fill="FFFF00"/>
        </w:rPr>
        <w:t>world</w:t>
      </w:r>
      <w:r w:rsidRPr="004B0F84">
        <w:rPr>
          <w:rFonts w:eastAsia="Times New Roman" w:cs="Calibri"/>
          <w:color w:val="000000"/>
          <w:sz w:val="16"/>
          <w:szCs w:val="16"/>
        </w:rPr>
        <w:t xml:space="preserve"> (Harman 1986). At first sight this may seem tolerable (perhaps moral facts indeed don’t have any physical effects). But it has awkward epistemological consequences. </w:t>
      </w:r>
      <w:r w:rsidRPr="004B0F84">
        <w:rPr>
          <w:rFonts w:eastAsia="Times New Roman" w:cs="Calibri"/>
          <w:b/>
          <w:bCs/>
          <w:color w:val="000000"/>
          <w:szCs w:val="22"/>
          <w:u w:val="single"/>
        </w:rPr>
        <w:t xml:space="preserve">For beings like us, </w:t>
      </w:r>
      <w:r w:rsidRPr="004B0F84">
        <w:rPr>
          <w:rFonts w:eastAsia="Times New Roman" w:cs="Calibri"/>
          <w:b/>
          <w:bCs/>
          <w:color w:val="000000"/>
          <w:szCs w:val="22"/>
          <w:u w:val="single"/>
          <w:shd w:val="clear" w:color="auto" w:fill="FFFF00"/>
        </w:rPr>
        <w:t>knowledge of the</w:t>
      </w:r>
      <w:r w:rsidRPr="004B0F84">
        <w:rPr>
          <w:rFonts w:eastAsia="Times New Roman" w:cs="Calibri"/>
          <w:b/>
          <w:bCs/>
          <w:color w:val="000000"/>
          <w:szCs w:val="22"/>
          <w:u w:val="single"/>
        </w:rPr>
        <w:t xml:space="preserve"> spatiotemporal </w:t>
      </w:r>
      <w:r w:rsidRPr="004B0F84">
        <w:rPr>
          <w:rFonts w:eastAsia="Times New Roman" w:cs="Calibri"/>
          <w:b/>
          <w:bCs/>
          <w:color w:val="000000"/>
          <w:szCs w:val="22"/>
          <w:u w:val="single"/>
          <w:shd w:val="clear" w:color="auto" w:fill="FFFF00"/>
        </w:rPr>
        <w:t>world is mediated by physical processes involving our sense</w:t>
      </w:r>
      <w:r w:rsidRPr="004B0F84">
        <w:rPr>
          <w:rFonts w:eastAsia="Times New Roman" w:cs="Calibri"/>
          <w:b/>
          <w:bCs/>
          <w:color w:val="000000"/>
          <w:szCs w:val="22"/>
          <w:u w:val="single"/>
        </w:rPr>
        <w:t xml:space="preserve"> organ</w:t>
      </w:r>
      <w:r w:rsidRPr="004B0F84">
        <w:rPr>
          <w:rFonts w:eastAsia="Times New Roman" w:cs="Calibri"/>
          <w:b/>
          <w:bCs/>
          <w:color w:val="000000"/>
          <w:szCs w:val="22"/>
          <w:u w:val="single"/>
          <w:shd w:val="clear" w:color="auto" w:fill="FFFF00"/>
        </w:rPr>
        <w:t>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and cognitive systems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 xml:space="preserve">If moral facts cannot influence the physical world, then it is hard to see how we can </w:t>
      </w:r>
      <w:r w:rsidRPr="004B0F84">
        <w:rPr>
          <w:rFonts w:eastAsia="Times New Roman" w:cs="Calibri"/>
          <w:b/>
          <w:bCs/>
          <w:color w:val="000000"/>
          <w:szCs w:val="22"/>
          <w:u w:val="single"/>
        </w:rPr>
        <w:t xml:space="preserve">have any </w:t>
      </w:r>
      <w:r w:rsidRPr="004B0F84">
        <w:rPr>
          <w:rFonts w:eastAsia="Times New Roman" w:cs="Calibri"/>
          <w:b/>
          <w:bCs/>
          <w:color w:val="000000"/>
          <w:szCs w:val="22"/>
          <w:u w:val="single"/>
          <w:shd w:val="clear" w:color="auto" w:fill="FFFF00"/>
        </w:rPr>
        <w:t>know</w:t>
      </w:r>
      <w:r w:rsidRPr="004B0F84">
        <w:rPr>
          <w:rFonts w:eastAsia="Times New Roman" w:cs="Calibri"/>
          <w:b/>
          <w:bCs/>
          <w:color w:val="000000"/>
          <w:szCs w:val="22"/>
          <w:u w:val="single"/>
        </w:rPr>
        <w:t xml:space="preserve">ledge of </w:t>
      </w:r>
      <w:r w:rsidRPr="004B0F84">
        <w:rPr>
          <w:rFonts w:eastAsia="Times New Roman" w:cs="Calibri"/>
          <w:b/>
          <w:bCs/>
          <w:color w:val="000000"/>
          <w:szCs w:val="22"/>
          <w:u w:val="single"/>
          <w:shd w:val="clear" w:color="auto" w:fill="FFFF00"/>
        </w:rPr>
        <w:t>them.</w:t>
      </w:r>
    </w:p>
    <w:p w14:paraId="6AF08833"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Naturalism means that ethics must start with moral intuitions - </w:t>
      </w:r>
    </w:p>
    <w:p w14:paraId="28A605EA"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[1] Ethical Uncertainty – </w:t>
      </w:r>
      <w:proofErr w:type="spellStart"/>
      <w:r w:rsidRPr="004B0F84">
        <w:rPr>
          <w:rFonts w:eastAsia="Times New Roman" w:cs="Calibri"/>
          <w:b/>
          <w:bCs/>
          <w:color w:val="000000"/>
          <w:sz w:val="26"/>
          <w:szCs w:val="26"/>
        </w:rPr>
        <w:t>phil</w:t>
      </w:r>
      <w:proofErr w:type="spellEnd"/>
      <w:r w:rsidRPr="004B0F84">
        <w:rPr>
          <w:rFonts w:eastAsia="Times New Roman" w:cs="Calibri"/>
          <w:b/>
          <w:bCs/>
          <w:color w:val="000000"/>
          <w:sz w:val="26"/>
          <w:szCs w:val="26"/>
        </w:rPr>
        <w:t xml:space="preserve"> debates have gone on for thousands of years and there hasn’t been a coherent way to explain everything – </w:t>
      </w:r>
      <w:proofErr w:type="spellStart"/>
      <w:r w:rsidRPr="004B0F84">
        <w:rPr>
          <w:rFonts w:eastAsia="Times New Roman" w:cs="Calibri"/>
          <w:b/>
          <w:bCs/>
          <w:color w:val="000000"/>
          <w:sz w:val="26"/>
          <w:szCs w:val="26"/>
        </w:rPr>
        <w:t>theres</w:t>
      </w:r>
      <w:proofErr w:type="spellEnd"/>
      <w:r w:rsidRPr="004B0F84">
        <w:rPr>
          <w:rFonts w:eastAsia="Times New Roman" w:cs="Calibri"/>
          <w:b/>
          <w:bCs/>
          <w:color w:val="000000"/>
          <w:sz w:val="26"/>
          <w:szCs w:val="26"/>
        </w:rPr>
        <w:t xml:space="preserve"> always small dilemmas that are able to be solved via intuitions but not through the extremely broad decision-making processes of different frameworks that [a] means you default to intuitions – if we know something is intuitively wrong there is a higher probability it is [b] means you should use EM to eval the debate </w:t>
      </w:r>
    </w:p>
    <w:p w14:paraId="043D9F61"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[2] Bindingness – [a] agents can’t reject intuitions – that </w:t>
      </w:r>
      <w:proofErr w:type="gramStart"/>
      <w:r w:rsidRPr="004B0F84">
        <w:rPr>
          <w:rFonts w:eastAsia="Times New Roman" w:cs="Calibri"/>
          <w:b/>
          <w:bCs/>
          <w:color w:val="000000"/>
          <w:sz w:val="26"/>
          <w:szCs w:val="26"/>
        </w:rPr>
        <w:t>in itself is</w:t>
      </w:r>
      <w:proofErr w:type="gramEnd"/>
      <w:r w:rsidRPr="004B0F84">
        <w:rPr>
          <w:rFonts w:eastAsia="Times New Roman" w:cs="Calibri"/>
          <w:b/>
          <w:bCs/>
          <w:color w:val="000000"/>
          <w:sz w:val="26"/>
          <w:szCs w:val="26"/>
        </w:rPr>
        <w:t xml:space="preserve"> a conceptual contradiction – in order to not want to act on intuitions you must have some preconception and intuition that intuitions in themselves ought not be used – proving our ethic is inevitable and that means all other ethics collapse [b] inevitability – any strand of reasoning must start with a presumptive claim about the world that begins with assuming moral facts about the world </w:t>
      </w:r>
    </w:p>
    <w:p w14:paraId="4B17F6A6"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And all justifications of actions rely on value statuses of pain and pleasure – they’re </w:t>
      </w:r>
      <w:r w:rsidRPr="004B0F84">
        <w:rPr>
          <w:rFonts w:eastAsia="Times New Roman" w:cs="Calibri"/>
          <w:b/>
          <w:bCs/>
          <w:color w:val="000000"/>
          <w:sz w:val="26"/>
          <w:szCs w:val="26"/>
          <w:u w:val="single"/>
        </w:rPr>
        <w:t>intrinsically valuable</w:t>
      </w:r>
      <w:r w:rsidRPr="004B0F84">
        <w:rPr>
          <w:rFonts w:eastAsia="Times New Roman" w:cs="Calibri"/>
          <w:b/>
          <w:bCs/>
          <w:color w:val="000000"/>
          <w:sz w:val="26"/>
          <w:szCs w:val="26"/>
        </w:rPr>
        <w:t xml:space="preserve"> – to justify beyond that runs into </w:t>
      </w:r>
      <w:r w:rsidRPr="004B0F84">
        <w:rPr>
          <w:rFonts w:eastAsia="Times New Roman" w:cs="Calibri"/>
          <w:b/>
          <w:bCs/>
          <w:color w:val="000000"/>
          <w:sz w:val="26"/>
          <w:szCs w:val="26"/>
          <w:u w:val="single"/>
        </w:rPr>
        <w:t>moral incoherence.</w:t>
      </w:r>
      <w:r w:rsidRPr="004B0F84">
        <w:rPr>
          <w:rFonts w:eastAsia="Times New Roman" w:cs="Calibri"/>
          <w:b/>
          <w:bCs/>
          <w:color w:val="000000"/>
          <w:sz w:val="26"/>
          <w:szCs w:val="26"/>
        </w:rPr>
        <w:t xml:space="preserve"> Moen 16,</w:t>
      </w:r>
    </w:p>
    <w:p w14:paraId="715E10CC"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Cs w:val="22"/>
          <w:u w:val="single"/>
        </w:rPr>
        <w:lastRenderedPageBreak/>
        <w:t>Moen 16</w:t>
      </w:r>
      <w:r w:rsidRPr="004B0F84">
        <w:rPr>
          <w:rFonts w:eastAsia="Times New Roman" w:cs="Calibri"/>
          <w:color w:val="000000"/>
          <w:sz w:val="16"/>
          <w:szCs w:val="16"/>
        </w:rPr>
        <w:t xml:space="preserve"> [Ole Martin Moen, Research Fellow in Philosophy at University of Oslo “An Argument for Hedonism” Journal of Value Inquiry (Springer), 50 (2) 2016: 267–281] SJDI // RCT by </w:t>
      </w:r>
      <w:proofErr w:type="spellStart"/>
      <w:r w:rsidRPr="004B0F84">
        <w:rPr>
          <w:rFonts w:eastAsia="Times New Roman" w:cs="Calibri"/>
          <w:color w:val="000000"/>
          <w:sz w:val="16"/>
          <w:szCs w:val="16"/>
        </w:rPr>
        <w:t>JPark</w:t>
      </w:r>
      <w:proofErr w:type="spellEnd"/>
    </w:p>
    <w:p w14:paraId="40B761CA"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Let us start by observing, empirically, that </w:t>
      </w:r>
      <w:r w:rsidRPr="004B0F84">
        <w:rPr>
          <w:rFonts w:eastAsia="Times New Roman" w:cs="Calibri"/>
          <w:color w:val="000000"/>
          <w:szCs w:val="22"/>
          <w:u w:val="single"/>
        </w:rPr>
        <w:t xml:space="preserve">a widely shared judgment about intrinsic value and disvalue is that </w:t>
      </w:r>
      <w:r w:rsidRPr="004B0F84">
        <w:rPr>
          <w:rFonts w:eastAsia="Times New Roman" w:cs="Calibri"/>
          <w:color w:val="000000"/>
          <w:szCs w:val="22"/>
          <w:u w:val="single"/>
          <w:shd w:val="clear" w:color="auto" w:fill="FFFF00"/>
        </w:rPr>
        <w:t xml:space="preserve">pleasure is intrinsically </w:t>
      </w:r>
      <w:proofErr w:type="gramStart"/>
      <w:r w:rsidRPr="004B0F84">
        <w:rPr>
          <w:rFonts w:eastAsia="Times New Roman" w:cs="Calibri"/>
          <w:color w:val="000000"/>
          <w:szCs w:val="22"/>
          <w:u w:val="single"/>
          <w:shd w:val="clear" w:color="auto" w:fill="FFFF00"/>
        </w:rPr>
        <w:t>valuable</w:t>
      </w:r>
      <w:proofErr w:type="gramEnd"/>
      <w:r w:rsidRPr="004B0F84">
        <w:rPr>
          <w:rFonts w:eastAsia="Times New Roman" w:cs="Calibri"/>
          <w:color w:val="000000"/>
          <w:szCs w:val="22"/>
          <w:u w:val="single"/>
          <w:shd w:val="clear" w:color="auto" w:fill="FFFF00"/>
        </w:rPr>
        <w:t xml:space="preserve"> and pain is intrinsically </w:t>
      </w:r>
      <w:proofErr w:type="spellStart"/>
      <w:r w:rsidRPr="004B0F84">
        <w:rPr>
          <w:rFonts w:eastAsia="Times New Roman" w:cs="Calibri"/>
          <w:color w:val="000000"/>
          <w:szCs w:val="22"/>
          <w:u w:val="single"/>
          <w:shd w:val="clear" w:color="auto" w:fill="FFFF00"/>
        </w:rPr>
        <w:t>disvaluable</w:t>
      </w:r>
      <w:proofErr w:type="spellEnd"/>
      <w:r w:rsidRPr="004B0F84">
        <w:rPr>
          <w:rFonts w:eastAsia="Times New Roman" w:cs="Calibri"/>
          <w:color w:val="000000"/>
          <w:szCs w:val="22"/>
          <w:u w:val="single"/>
        </w:rPr>
        <w:t>.</w:t>
      </w:r>
      <w:r w:rsidRPr="004B0F84">
        <w:rPr>
          <w:rFonts w:eastAsia="Times New Roman" w:cs="Calibri"/>
          <w:color w:val="000000"/>
          <w:sz w:val="16"/>
          <w:szCs w:val="16"/>
        </w:rPr>
        <w:t xml:space="preserve"> </w:t>
      </w:r>
      <w:r w:rsidRPr="004B0F84">
        <w:rPr>
          <w:rFonts w:eastAsia="Times New Roman" w:cs="Calibri"/>
          <w:color w:val="000000"/>
          <w:szCs w:val="22"/>
          <w:u w:val="single"/>
        </w:rPr>
        <w:t>On virtually any proposed list of intrinsic values and disvalues (we will look at some of them below), pleasure is included among the intrinsic values and pain among the intrinsic disvalues.</w:t>
      </w:r>
      <w:r w:rsidRPr="004B0F84">
        <w:rPr>
          <w:rFonts w:eastAsia="Times New Roman" w:cs="Calibri"/>
          <w:color w:val="000000"/>
          <w:sz w:val="16"/>
          <w:szCs w:val="16"/>
        </w:rPr>
        <w:t xml:space="preserve"> This inclusion makes intuitive sense, moreover, for </w:t>
      </w:r>
      <w:r w:rsidRPr="004B0F84">
        <w:rPr>
          <w:rFonts w:eastAsia="Times New Roman" w:cs="Calibri"/>
          <w:color w:val="000000"/>
          <w:szCs w:val="22"/>
          <w:u w:val="single"/>
          <w:shd w:val="clear" w:color="auto" w:fill="FFFF00"/>
        </w:rPr>
        <w:t>there is something undeniably good about</w:t>
      </w:r>
      <w:r w:rsidRPr="004B0F84">
        <w:rPr>
          <w:rFonts w:eastAsia="Times New Roman" w:cs="Calibri"/>
          <w:color w:val="000000"/>
          <w:szCs w:val="22"/>
          <w:u w:val="single"/>
        </w:rPr>
        <w:t xml:space="preserve"> the way </w:t>
      </w:r>
      <w:r w:rsidRPr="004B0F84">
        <w:rPr>
          <w:rFonts w:eastAsia="Times New Roman" w:cs="Calibri"/>
          <w:color w:val="000000"/>
          <w:szCs w:val="22"/>
          <w:u w:val="single"/>
          <w:shd w:val="clear" w:color="auto" w:fill="FFFF00"/>
        </w:rPr>
        <w:t>pleasure</w:t>
      </w:r>
      <w:r w:rsidRPr="004B0F84">
        <w:rPr>
          <w:rFonts w:eastAsia="Times New Roman" w:cs="Calibri"/>
          <w:color w:val="000000"/>
          <w:szCs w:val="22"/>
          <w:u w:val="single"/>
        </w:rPr>
        <w:t xml:space="preserve"> feels </w:t>
      </w:r>
      <w:r w:rsidRPr="004B0F84">
        <w:rPr>
          <w:rFonts w:eastAsia="Times New Roman" w:cs="Calibri"/>
          <w:color w:val="000000"/>
          <w:szCs w:val="22"/>
          <w:u w:val="single"/>
          <w:shd w:val="clear" w:color="auto" w:fill="FFFF00"/>
        </w:rPr>
        <w:t>and something undeniably bad about</w:t>
      </w:r>
      <w:r w:rsidRPr="004B0F84">
        <w:rPr>
          <w:rFonts w:eastAsia="Times New Roman" w:cs="Calibri"/>
          <w:color w:val="000000"/>
          <w:szCs w:val="22"/>
          <w:u w:val="single"/>
        </w:rPr>
        <w:t xml:space="preserve"> the way </w:t>
      </w:r>
      <w:r w:rsidRPr="004B0F84">
        <w:rPr>
          <w:rFonts w:eastAsia="Times New Roman" w:cs="Calibri"/>
          <w:color w:val="000000"/>
          <w:szCs w:val="22"/>
          <w:u w:val="single"/>
          <w:shd w:val="clear" w:color="auto" w:fill="FFFF00"/>
        </w:rPr>
        <w:t>pain</w:t>
      </w:r>
      <w:r w:rsidRPr="004B0F84">
        <w:rPr>
          <w:rFonts w:eastAsia="Times New Roman" w:cs="Calibri"/>
          <w:color w:val="000000"/>
          <w:szCs w:val="22"/>
          <w:u w:val="single"/>
        </w:rPr>
        <w:t xml:space="preserve"> feels, and neither the goodness of pleasure nor the badness of pain seems to be exhausted by the further effects that these experiences might have.</w:t>
      </w:r>
      <w:r w:rsidRPr="004B0F84">
        <w:rPr>
          <w:rFonts w:eastAsia="Times New Roman" w:cs="Calibri"/>
          <w:color w:val="000000"/>
          <w:sz w:val="16"/>
          <w:szCs w:val="16"/>
        </w:rPr>
        <w:t xml:space="preserve"> “Pleasure” and “pain” are here understood inclusively, as encompassing anything hedonically positive and anything hedonically negative.2 </w:t>
      </w:r>
      <w:r w:rsidRPr="004B0F84">
        <w:rPr>
          <w:rFonts w:eastAsia="Times New Roman" w:cs="Calibri"/>
          <w:color w:val="000000"/>
          <w:szCs w:val="22"/>
          <w:u w:val="single"/>
        </w:rPr>
        <w:t xml:space="preserve">The special </w:t>
      </w:r>
      <w:r w:rsidRPr="004B0F84">
        <w:rPr>
          <w:rFonts w:eastAsia="Times New Roman" w:cs="Calibri"/>
          <w:color w:val="000000"/>
          <w:szCs w:val="22"/>
          <w:u w:val="single"/>
          <w:shd w:val="clear" w:color="auto" w:fill="FFFF00"/>
        </w:rPr>
        <w:t>value statuses of pleasure and pain are manifested in how we treat</w:t>
      </w:r>
      <w:r w:rsidRPr="004B0F84">
        <w:rPr>
          <w:rFonts w:eastAsia="Times New Roman" w:cs="Calibri"/>
          <w:color w:val="000000"/>
          <w:szCs w:val="22"/>
          <w:u w:val="single"/>
        </w:rPr>
        <w:t xml:space="preserve"> these </w:t>
      </w:r>
      <w:r w:rsidRPr="004B0F84">
        <w:rPr>
          <w:rFonts w:eastAsia="Times New Roman" w:cs="Calibri"/>
          <w:color w:val="000000"/>
          <w:szCs w:val="22"/>
          <w:u w:val="single"/>
          <w:shd w:val="clear" w:color="auto" w:fill="FFFF00"/>
        </w:rPr>
        <w:t>experiences in</w:t>
      </w:r>
      <w:r w:rsidRPr="004B0F84">
        <w:rPr>
          <w:rFonts w:eastAsia="Times New Roman" w:cs="Calibri"/>
          <w:color w:val="000000"/>
          <w:szCs w:val="22"/>
          <w:u w:val="single"/>
        </w:rPr>
        <w:t xml:space="preserve"> our </w:t>
      </w:r>
      <w:r w:rsidRPr="004B0F84">
        <w:rPr>
          <w:rFonts w:eastAsia="Times New Roman" w:cs="Calibri"/>
          <w:color w:val="000000"/>
          <w:szCs w:val="22"/>
          <w:u w:val="single"/>
          <w:shd w:val="clear" w:color="auto" w:fill="FFFF00"/>
        </w:rPr>
        <w:t>everyday reasoning</w:t>
      </w:r>
      <w:r w:rsidRPr="004B0F84">
        <w:rPr>
          <w:rFonts w:eastAsia="Times New Roman" w:cs="Calibri"/>
          <w:color w:val="000000"/>
          <w:szCs w:val="22"/>
          <w:u w:val="single"/>
        </w:rPr>
        <w:t xml:space="preserve"> about values.</w:t>
      </w:r>
      <w:r w:rsidRPr="004B0F84">
        <w:rPr>
          <w:rFonts w:eastAsia="Times New Roman" w:cs="Calibri"/>
          <w:color w:val="000000"/>
          <w:sz w:val="16"/>
          <w:szCs w:val="16"/>
        </w:rPr>
        <w:t xml:space="preserve"> If you tell me that you are heading for the convenience store, </w:t>
      </w:r>
      <w:r w:rsidRPr="004B0F84">
        <w:rPr>
          <w:rFonts w:eastAsia="Times New Roman" w:cs="Calibri"/>
          <w:color w:val="000000"/>
          <w:szCs w:val="22"/>
          <w:u w:val="single"/>
        </w:rPr>
        <w:t>I might ask: “What for?” This is a reasonable question, for when you go to the convenience store you usually do so</w:t>
      </w:r>
      <w:r w:rsidRPr="004B0F84">
        <w:rPr>
          <w:rFonts w:eastAsia="Times New Roman" w:cs="Calibri"/>
          <w:color w:val="000000"/>
          <w:sz w:val="16"/>
          <w:szCs w:val="16"/>
        </w:rPr>
        <w:t xml:space="preserve">, not merely for the sake of going to the convenience store, but </w:t>
      </w:r>
      <w:r w:rsidRPr="004B0F84">
        <w:rPr>
          <w:rFonts w:eastAsia="Times New Roman" w:cs="Calibri"/>
          <w:color w:val="000000"/>
          <w:szCs w:val="22"/>
          <w:u w:val="single"/>
        </w:rPr>
        <w:t>for the sake of achieving something further that you deem to be valuable.</w:t>
      </w:r>
      <w:r w:rsidRPr="004B0F84">
        <w:rPr>
          <w:rFonts w:eastAsia="Times New Roman" w:cs="Calibr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B0F84">
        <w:rPr>
          <w:rFonts w:eastAsia="Times New Roman" w:cs="Calibri"/>
          <w:color w:val="000000"/>
          <w:szCs w:val="22"/>
          <w:u w:val="single"/>
          <w:shd w:val="clear" w:color="auto" w:fill="FFFF00"/>
        </w:rPr>
        <w:t xml:space="preserve">If </w:t>
      </w:r>
      <w:proofErr w:type="gramStart"/>
      <w:r w:rsidRPr="004B0F84">
        <w:rPr>
          <w:rFonts w:eastAsia="Times New Roman" w:cs="Calibri"/>
          <w:color w:val="000000"/>
          <w:szCs w:val="22"/>
          <w:u w:val="single"/>
          <w:shd w:val="clear" w:color="auto" w:fill="FFFF00"/>
        </w:rPr>
        <w:t>I</w:t>
      </w:r>
      <w:proofErr w:type="gramEnd"/>
      <w:r w:rsidRPr="004B0F84">
        <w:rPr>
          <w:rFonts w:eastAsia="Times New Roman" w:cs="Calibri"/>
          <w:color w:val="000000"/>
          <w:szCs w:val="22"/>
          <w:u w:val="single"/>
        </w:rPr>
        <w:t xml:space="preserve"> then proceed by </w:t>
      </w:r>
      <w:r w:rsidRPr="004B0F84">
        <w:rPr>
          <w:rFonts w:eastAsia="Times New Roman" w:cs="Calibri"/>
          <w:color w:val="000000"/>
          <w:szCs w:val="22"/>
          <w:u w:val="single"/>
          <w:shd w:val="clear" w:color="auto" w:fill="FFFF00"/>
        </w:rPr>
        <w:t>ask</w:t>
      </w:r>
      <w:r w:rsidRPr="004B0F84">
        <w:rPr>
          <w:rFonts w:eastAsia="Times New Roman" w:cs="Calibri"/>
          <w:color w:val="000000"/>
          <w:szCs w:val="22"/>
          <w:u w:val="single"/>
        </w:rPr>
        <w:t xml:space="preserve">ing “But </w:t>
      </w:r>
      <w:r w:rsidRPr="004B0F84">
        <w:rPr>
          <w:rFonts w:eastAsia="Times New Roman" w:cs="Calibri"/>
          <w:color w:val="000000"/>
          <w:szCs w:val="22"/>
          <w:u w:val="single"/>
          <w:shd w:val="clear" w:color="auto" w:fill="FFFF00"/>
        </w:rPr>
        <w:t>what is the pleasure of drinking the soda good for</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the discussion</w:t>
      </w:r>
      <w:r w:rsidRPr="004B0F84">
        <w:rPr>
          <w:rFonts w:eastAsia="Times New Roman" w:cs="Calibri"/>
          <w:color w:val="000000"/>
          <w:szCs w:val="22"/>
          <w:u w:val="single"/>
        </w:rPr>
        <w:t xml:space="preserve"> is likely to </w:t>
      </w:r>
      <w:r w:rsidRPr="004B0F84">
        <w:rPr>
          <w:rFonts w:eastAsia="Times New Roman" w:cs="Calibri"/>
          <w:color w:val="000000"/>
          <w:szCs w:val="22"/>
          <w:u w:val="single"/>
          <w:shd w:val="clear" w:color="auto" w:fill="FFFF00"/>
        </w:rPr>
        <w:t>reach an awkward end</w:t>
      </w:r>
      <w:r w:rsidRPr="004B0F84">
        <w:rPr>
          <w:rFonts w:eastAsia="Times New Roman" w:cs="Calibri"/>
          <w:color w:val="000000"/>
          <w:szCs w:val="22"/>
          <w:u w:val="single"/>
        </w:rPr>
        <w:t xml:space="preserve">. The reason is that the </w:t>
      </w:r>
      <w:r w:rsidRPr="004B0F84">
        <w:rPr>
          <w:rFonts w:eastAsia="Times New Roman" w:cs="Calibri"/>
          <w:color w:val="000000"/>
          <w:szCs w:val="22"/>
          <w:u w:val="single"/>
          <w:shd w:val="clear" w:color="auto" w:fill="FFFF00"/>
        </w:rPr>
        <w:t>pleasure is not good for anything further</w:t>
      </w:r>
      <w:r w:rsidRPr="004B0F84">
        <w:rPr>
          <w:rFonts w:eastAsia="Times New Roman" w:cs="Calibri"/>
          <w:color w:val="000000"/>
          <w:szCs w:val="22"/>
          <w:u w:val="single"/>
        </w:rPr>
        <w:t>; it is simply that for which going to the convenience store and buying the soda is good.</w:t>
      </w:r>
      <w:r w:rsidRPr="004B0F84">
        <w:rPr>
          <w:rFonts w:eastAsia="Times New Roman" w:cs="Calibri"/>
          <w:color w:val="000000"/>
          <w:sz w:val="16"/>
          <w:szCs w:val="16"/>
        </w:rPr>
        <w:t>3 As Aristotle observes</w:t>
      </w:r>
      <w:r w:rsidRPr="004B0F84">
        <w:rPr>
          <w:rFonts w:eastAsia="Times New Roman" w:cs="Calibri"/>
          <w:color w:val="000000"/>
          <w:szCs w:val="22"/>
          <w:u w:val="single"/>
        </w:rPr>
        <w:t>: “We never ask [a man] what his end is in being pleased, because we assume that pleasure is choice worthy in itself.</w:t>
      </w:r>
      <w:r w:rsidRPr="004B0F84">
        <w:rPr>
          <w:rFonts w:eastAsia="Times New Roman" w:cs="Calibr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B0F84">
        <w:rPr>
          <w:rFonts w:eastAsia="Times New Roman" w:cs="Calibri"/>
          <w:color w:val="000000"/>
          <w:szCs w:val="22"/>
          <w:u w:val="single"/>
        </w:rPr>
        <w:t>pleasure and pain are both places where we reach the end of the line in matters of value. </w:t>
      </w:r>
    </w:p>
    <w:p w14:paraId="562F49A3"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Thus, the standard is maximizing expected well-being. Independently prefer: </w:t>
      </w:r>
    </w:p>
    <w:p w14:paraId="6F28E873"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0F6A75BF"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0233DE82"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[3] theory:</w:t>
      </w:r>
    </w:p>
    <w:p w14:paraId="1AEBC498"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[A] Topic lit – most articles are written through the lens of util since they’re crafted for policymakers and the </w:t>
      </w:r>
      <w:proofErr w:type="gramStart"/>
      <w:r w:rsidRPr="004B0F84">
        <w:rPr>
          <w:rFonts w:eastAsia="Times New Roman" w:cs="Calibri"/>
          <w:b/>
          <w:bCs/>
          <w:color w:val="000000"/>
          <w:sz w:val="26"/>
          <w:szCs w:val="26"/>
        </w:rPr>
        <w:t>general public</w:t>
      </w:r>
      <w:proofErr w:type="gramEnd"/>
      <w:r w:rsidRPr="004B0F84">
        <w:rPr>
          <w:rFonts w:eastAsia="Times New Roman" w:cs="Calibri"/>
          <w:b/>
          <w:bCs/>
          <w:color w:val="000000"/>
          <w:sz w:val="26"/>
          <w:szCs w:val="26"/>
        </w:rPr>
        <w:t xml:space="preserve"> to understand who take consequences to be important, not philosophy majors. Fairness and education since it’s a lens through which we engage the res. </w:t>
      </w:r>
    </w:p>
    <w:p w14:paraId="61E1CADE" w14:textId="77777777" w:rsidR="006B3D74" w:rsidRPr="004B0F84" w:rsidRDefault="006B3D74" w:rsidP="006B3D74">
      <w:pPr>
        <w:rPr>
          <w:rFonts w:ascii="Times New Roman" w:eastAsia="Times New Roman" w:hAnsi="Times New Roman" w:cs="Times New Roman"/>
        </w:rPr>
      </w:pPr>
    </w:p>
    <w:p w14:paraId="2E309AB7"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[4] Extinction hijacks and side constrains the framework – </w:t>
      </w:r>
      <w:proofErr w:type="gramStart"/>
      <w:r w:rsidRPr="004B0F84">
        <w:rPr>
          <w:rFonts w:eastAsia="Times New Roman" w:cs="Calibri"/>
          <w:b/>
          <w:bCs/>
          <w:color w:val="000000"/>
          <w:sz w:val="26"/>
          <w:szCs w:val="26"/>
        </w:rPr>
        <w:t>it</w:t>
      </w:r>
      <w:proofErr w:type="gramEnd"/>
      <w:r w:rsidRPr="004B0F84">
        <w:rPr>
          <w:rFonts w:eastAsia="Times New Roman" w:cs="Calibri"/>
          <w:b/>
          <w:bCs/>
          <w:color w:val="000000"/>
          <w:sz w:val="26"/>
          <w:szCs w:val="26"/>
        </w:rPr>
        <w:t xml:space="preserve"> o/w and comes first</w:t>
      </w:r>
    </w:p>
    <w:p w14:paraId="19AC1FD2"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b/>
          <w:bCs/>
          <w:color w:val="000000"/>
          <w:sz w:val="26"/>
          <w:szCs w:val="26"/>
        </w:rPr>
        <w:t>Pummer</w:t>
      </w:r>
      <w:proofErr w:type="spellEnd"/>
      <w:r w:rsidRPr="004B0F84">
        <w:rPr>
          <w:rFonts w:eastAsia="Times New Roman" w:cs="Calibri"/>
          <w:b/>
          <w:bCs/>
          <w:color w:val="000000"/>
          <w:sz w:val="26"/>
          <w:szCs w:val="26"/>
        </w:rPr>
        <w:t xml:space="preserve"> 15</w:t>
      </w:r>
      <w:r w:rsidRPr="004B0F84">
        <w:rPr>
          <w:rFonts w:eastAsia="Times New Roman" w:cs="Calibri"/>
          <w:color w:val="000000"/>
          <w:szCs w:val="22"/>
        </w:rPr>
        <w:t xml:space="preserve"> [Theron, Junior Research Fellow in Philosophy at St. Anne's College, University of Oxford. “Moral Agreement on Saving the World” Practical Ethics, University of Oxford. May 18, 2015] AT</w:t>
      </w:r>
    </w:p>
    <w:p w14:paraId="7B4D7DBF"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u w:val="single"/>
        </w:rPr>
        <w:t>There appears to be lot of disagreement in moral philosophy. Whether these many apparent disagreements are deep and irresolvable, I believe there is at least one thing it is reasonable to agree on right now</w:t>
      </w:r>
      <w:r w:rsidRPr="004B0F84">
        <w:rPr>
          <w:rFonts w:eastAsia="Times New Roman" w:cs="Calibri"/>
          <w:color w:val="000000"/>
          <w:sz w:val="14"/>
          <w:szCs w:val="14"/>
        </w:rPr>
        <w:t>, whatever general moral view we adopt</w:t>
      </w:r>
      <w:r w:rsidRPr="004B0F84">
        <w:rPr>
          <w:rFonts w:eastAsia="Times New Roman" w:cs="Calibri"/>
          <w:color w:val="000000"/>
          <w:szCs w:val="22"/>
          <w:u w:val="single"/>
        </w:rPr>
        <w:t>: that it is very important to reduce the risk that all intelligent beings on this planet are eliminated by an enormous catastrophe, such as a nuclear war.</w:t>
      </w:r>
      <w:r w:rsidRPr="004B0F84">
        <w:rPr>
          <w:rFonts w:eastAsia="Times New Roman" w:cs="Calibri"/>
          <w:color w:val="000000"/>
          <w:sz w:val="14"/>
          <w:szCs w:val="14"/>
        </w:rPr>
        <w:t xml:space="preserve"> How we might in fact try to reduce such existential risks is discussed elsewhere. My claim here is only that </w:t>
      </w:r>
      <w:r w:rsidRPr="004B0F84">
        <w:rPr>
          <w:rFonts w:eastAsia="Times New Roman" w:cs="Calibri"/>
          <w:color w:val="000000"/>
          <w:szCs w:val="22"/>
          <w:u w:val="single"/>
        </w:rPr>
        <w:t xml:space="preserve">we – whether we’re consequentialists, deontologists, or virtue ethicists – should all agree that we should try to save the world. </w:t>
      </w:r>
      <w:r w:rsidRPr="004B0F84">
        <w:rPr>
          <w:rFonts w:eastAsia="Times New Roman" w:cs="Calibri"/>
          <w:color w:val="000000"/>
          <w:sz w:val="14"/>
          <w:szCs w:val="14"/>
        </w:rPr>
        <w:t xml:space="preserve">According to consequentialism, we should maximize the good, where this is taken to be the goodness, from an impartial perspective, of outcomes. </w:t>
      </w:r>
      <w:r w:rsidRPr="004B0F84">
        <w:rPr>
          <w:rFonts w:eastAsia="Times New Roman" w:cs="Calibri"/>
          <w:color w:val="000000"/>
          <w:szCs w:val="22"/>
          <w:u w:val="single"/>
        </w:rPr>
        <w:t>Clearly one thing that makes an outcome good is that the people in it are doing well. There is little disagreement here.</w:t>
      </w:r>
      <w:r w:rsidRPr="004B0F84">
        <w:rPr>
          <w:rFonts w:eastAsia="Times New Roman" w:cs="Calibri"/>
          <w:color w:val="000000"/>
          <w:sz w:val="14"/>
          <w:szCs w:val="14"/>
        </w:rPr>
        <w:t xml:space="preserve"> If the happiness or well-being of possible future people is just as important as that of people who already exist, and if they would have good lives, it is not hard to see how</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 xml:space="preserve">reducing existential risk is </w:t>
      </w:r>
      <w:r w:rsidRPr="004B0F84">
        <w:rPr>
          <w:rFonts w:eastAsia="Times New Roman" w:cs="Calibri"/>
          <w:color w:val="000000"/>
          <w:szCs w:val="22"/>
          <w:u w:val="single"/>
        </w:rPr>
        <w:t xml:space="preserve">easily </w:t>
      </w:r>
      <w:r w:rsidRPr="004B0F84">
        <w:rPr>
          <w:rFonts w:eastAsia="Times New Roman" w:cs="Calibri"/>
          <w:color w:val="000000"/>
          <w:szCs w:val="22"/>
          <w:u w:val="single"/>
          <w:shd w:val="clear" w:color="auto" w:fill="FFFF00"/>
        </w:rPr>
        <w:t>the most important thing in the whole world.</w:t>
      </w:r>
      <w:r w:rsidRPr="004B0F84">
        <w:rPr>
          <w:rFonts w:eastAsia="Times New Roman" w:cs="Calibri"/>
          <w:color w:val="000000"/>
          <w:szCs w:val="22"/>
          <w:u w:val="single"/>
        </w:rPr>
        <w:t xml:space="preserve"> This is for the familiar reason that there are </w:t>
      </w:r>
      <w:r w:rsidRPr="004B0F84">
        <w:rPr>
          <w:rFonts w:eastAsia="Times New Roman" w:cs="Calibri"/>
          <w:color w:val="000000"/>
          <w:szCs w:val="22"/>
          <w:u w:val="single"/>
          <w:shd w:val="clear" w:color="auto" w:fill="FFFF00"/>
        </w:rPr>
        <w:t xml:space="preserve">so many people </w:t>
      </w:r>
      <w:r w:rsidRPr="004B0F84">
        <w:rPr>
          <w:rFonts w:eastAsia="Times New Roman" w:cs="Calibri"/>
          <w:color w:val="000000"/>
          <w:szCs w:val="22"/>
          <w:u w:val="single"/>
        </w:rPr>
        <w:t xml:space="preserve">who </w:t>
      </w:r>
      <w:r w:rsidRPr="004B0F84">
        <w:rPr>
          <w:rFonts w:eastAsia="Times New Roman" w:cs="Calibri"/>
          <w:color w:val="000000"/>
          <w:szCs w:val="22"/>
          <w:u w:val="single"/>
          <w:shd w:val="clear" w:color="auto" w:fill="FFFF00"/>
        </w:rPr>
        <w:t>could exist in the future</w:t>
      </w:r>
      <w:r w:rsidRPr="004B0F84">
        <w:rPr>
          <w:rFonts w:eastAsia="Times New Roman" w:cs="Calibri"/>
          <w:color w:val="000000"/>
          <w:szCs w:val="22"/>
          <w:u w:val="single"/>
        </w:rPr>
        <w:t xml:space="preserve"> – there are </w:t>
      </w:r>
      <w:r w:rsidRPr="004B0F84">
        <w:rPr>
          <w:rFonts w:eastAsia="Times New Roman" w:cs="Calibri"/>
          <w:color w:val="000000"/>
          <w:szCs w:val="22"/>
          <w:u w:val="single"/>
          <w:shd w:val="clear" w:color="auto" w:fill="FFFF00"/>
        </w:rPr>
        <w:t>trillions upon trillions</w:t>
      </w:r>
      <w:r w:rsidRPr="004B0F84">
        <w:rPr>
          <w:rFonts w:eastAsia="Times New Roman" w:cs="Calibri"/>
          <w:color w:val="000000"/>
          <w:szCs w:val="22"/>
          <w:u w:val="single"/>
        </w:rPr>
        <w:t xml:space="preserve">… upon trillions. There are so many possible future people that </w:t>
      </w:r>
      <w:r w:rsidRPr="004B0F84">
        <w:rPr>
          <w:rFonts w:eastAsia="Times New Roman" w:cs="Calibri"/>
          <w:color w:val="000000"/>
          <w:szCs w:val="22"/>
          <w:u w:val="single"/>
          <w:shd w:val="clear" w:color="auto" w:fill="FFFF00"/>
        </w:rPr>
        <w:t>reducing existential risk is</w:t>
      </w:r>
      <w:r w:rsidRPr="004B0F84">
        <w:rPr>
          <w:rFonts w:eastAsia="Times New Roman" w:cs="Calibri"/>
          <w:color w:val="000000"/>
          <w:szCs w:val="22"/>
          <w:u w:val="single"/>
        </w:rPr>
        <w:t xml:space="preserve"> arguably </w:t>
      </w:r>
      <w:r w:rsidRPr="004B0F84">
        <w:rPr>
          <w:rFonts w:eastAsia="Times New Roman" w:cs="Calibri"/>
          <w:color w:val="000000"/>
          <w:szCs w:val="22"/>
          <w:u w:val="single"/>
          <w:shd w:val="clear" w:color="auto" w:fill="FFFF00"/>
        </w:rPr>
        <w:t>the most important</w:t>
      </w:r>
      <w:r w:rsidRPr="004B0F84">
        <w:rPr>
          <w:rFonts w:eastAsia="Times New Roman" w:cs="Calibri"/>
          <w:color w:val="000000"/>
          <w:szCs w:val="22"/>
          <w:u w:val="single"/>
        </w:rPr>
        <w:t xml:space="preserve"> thing in the world, </w:t>
      </w:r>
      <w:r w:rsidRPr="004B0F84">
        <w:rPr>
          <w:rFonts w:eastAsia="Times New Roman" w:cs="Calibri"/>
          <w:color w:val="000000"/>
          <w:szCs w:val="22"/>
          <w:u w:val="single"/>
          <w:shd w:val="clear" w:color="auto" w:fill="FFFF00"/>
        </w:rPr>
        <w:t xml:space="preserve">even if the well-being of these possible people were given only 0.001% as much weight </w:t>
      </w:r>
      <w:r w:rsidRPr="004B0F84">
        <w:rPr>
          <w:rFonts w:eastAsia="Times New Roman" w:cs="Calibri"/>
          <w:color w:val="000000"/>
          <w:szCs w:val="22"/>
          <w:u w:val="single"/>
        </w:rPr>
        <w:t>as that of existing people.</w:t>
      </w:r>
      <w:r w:rsidRPr="004B0F84">
        <w:rPr>
          <w:rFonts w:eastAsia="Times New Roman" w:cs="Calibri"/>
          <w:color w:val="000000"/>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B0F84">
        <w:rPr>
          <w:rFonts w:eastAsia="Times New Roman" w:cs="Calibri"/>
          <w:color w:val="000000"/>
          <w:szCs w:val="22"/>
          <w:u w:val="single"/>
        </w:rPr>
        <w:t xml:space="preserve">this case is strengthened by the fact that there’s a good chance that many existing people will, with the aid of life-extension technology, live very long and very </w:t>
      </w:r>
      <w:proofErr w:type="gramStart"/>
      <w:r w:rsidRPr="004B0F84">
        <w:rPr>
          <w:rFonts w:eastAsia="Times New Roman" w:cs="Calibri"/>
          <w:color w:val="000000"/>
          <w:szCs w:val="22"/>
          <w:u w:val="single"/>
        </w:rPr>
        <w:t>high quality</w:t>
      </w:r>
      <w:proofErr w:type="gramEnd"/>
      <w:r w:rsidRPr="004B0F84">
        <w:rPr>
          <w:rFonts w:eastAsia="Times New Roman" w:cs="Calibri"/>
          <w:color w:val="000000"/>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B0F84">
        <w:rPr>
          <w:rFonts w:eastAsia="Times New Roman" w:cs="Calibri"/>
          <w:b/>
          <w:bCs/>
          <w:color w:val="000000"/>
          <w:szCs w:val="22"/>
          <w:u w:val="single"/>
        </w:rPr>
        <w:t>that is a huge mistake.</w:t>
      </w:r>
      <w:r w:rsidRPr="004B0F84">
        <w:rPr>
          <w:rFonts w:eastAsia="Times New Roman" w:cs="Calibri"/>
          <w:color w:val="000000"/>
          <w:sz w:val="14"/>
          <w:szCs w:val="14"/>
        </w:rPr>
        <w:t xml:space="preserve"> </w:t>
      </w:r>
      <w:r w:rsidRPr="004B0F84">
        <w:rPr>
          <w:rFonts w:eastAsia="Times New Roman" w:cs="Calibri"/>
          <w:color w:val="000000"/>
          <w:szCs w:val="22"/>
          <w:u w:val="single"/>
        </w:rPr>
        <w:t xml:space="preserve">Non-consequentialism is the view that there’s more that determines rightness than the goodness of consequences or outcomes; </w:t>
      </w:r>
      <w:r w:rsidRPr="004B0F84">
        <w:rPr>
          <w:rFonts w:eastAsia="Times New Roman" w:cs="Calibri"/>
          <w:b/>
          <w:bCs/>
          <w:color w:val="000000"/>
          <w:szCs w:val="22"/>
          <w:u w:val="single"/>
        </w:rPr>
        <w:t>it is not the view that the latter don’t matter</w:t>
      </w:r>
      <w:r w:rsidRPr="004B0F84">
        <w:rPr>
          <w:rFonts w:eastAsia="Times New Roman" w:cs="Calibri"/>
          <w:color w:val="000000"/>
          <w:szCs w:val="22"/>
          <w:u w:val="single"/>
        </w:rPr>
        <w:t>.</w:t>
      </w:r>
      <w:r w:rsidRPr="004B0F84">
        <w:rPr>
          <w:rFonts w:eastAsia="Times New Roman" w:cs="Calibri"/>
          <w:color w:val="000000"/>
          <w:sz w:val="14"/>
          <w:szCs w:val="14"/>
        </w:rPr>
        <w:t xml:space="preserve"> Even John Rawls wrote, “</w:t>
      </w:r>
      <w:r w:rsidRPr="004B0F84">
        <w:rPr>
          <w:rFonts w:eastAsia="Times New Roman" w:cs="Calibri"/>
          <w:color w:val="000000"/>
          <w:szCs w:val="22"/>
          <w:u w:val="single"/>
        </w:rPr>
        <w:t>All ethical doctrines worth our attention take consequences into account in judging rightness. One which did not would simply be irrational, crazy.</w:t>
      </w:r>
      <w:r w:rsidRPr="004B0F84">
        <w:rPr>
          <w:rFonts w:eastAsia="Times New Roman" w:cs="Calibri"/>
          <w:color w:val="000000"/>
          <w:sz w:val="14"/>
          <w:szCs w:val="14"/>
        </w:rPr>
        <w:t xml:space="preserve">” </w:t>
      </w:r>
      <w:r w:rsidRPr="004B0F84">
        <w:rPr>
          <w:rFonts w:eastAsia="Times New Roman" w:cs="Calibri"/>
          <w:b/>
          <w:bCs/>
          <w:color w:val="000000"/>
          <w:szCs w:val="22"/>
          <w:u w:val="single"/>
        </w:rPr>
        <w:t>Minimally plausible versions of deontology and virtue ethics must be concerned in part with promoting the good</w:t>
      </w:r>
      <w:r w:rsidRPr="004B0F84">
        <w:rPr>
          <w:rFonts w:eastAsia="Times New Roman" w:cs="Calibri"/>
          <w:color w:val="000000"/>
          <w:szCs w:val="22"/>
          <w:u w:val="single"/>
        </w:rPr>
        <w:t>, from an impartial point of view.</w:t>
      </w:r>
      <w:r w:rsidRPr="004B0F84">
        <w:rPr>
          <w:rFonts w:eastAsia="Times New Roman" w:cs="Calibri"/>
          <w:color w:val="000000"/>
          <w:sz w:val="14"/>
          <w:szCs w:val="14"/>
        </w:rPr>
        <w:t xml:space="preserve"> </w:t>
      </w:r>
      <w:r w:rsidRPr="004B0F84">
        <w:rPr>
          <w:rFonts w:eastAsia="Times New Roman" w:cs="Calibri"/>
          <w:color w:val="000000"/>
          <w:szCs w:val="22"/>
          <w:u w:val="single"/>
        </w:rPr>
        <w:t>They’d thus imply very strong reasons to reduce existential risk</w:t>
      </w:r>
      <w:r w:rsidRPr="004B0F84">
        <w:rPr>
          <w:rFonts w:eastAsia="Times New Roman" w:cs="Calibri"/>
          <w:color w:val="000000"/>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B0F84">
        <w:rPr>
          <w:rFonts w:eastAsia="Times New Roman" w:cs="Calibri"/>
          <w:color w:val="000000"/>
          <w:szCs w:val="22"/>
          <w:u w:val="single"/>
        </w:rPr>
        <w:t>Even egoism, the view that each agent should maximize her own good, might imply strong reasons to reduce existential risk.</w:t>
      </w:r>
      <w:r w:rsidRPr="004B0F84">
        <w:rPr>
          <w:rFonts w:eastAsia="Times New Roman" w:cs="Calibri"/>
          <w:color w:val="000000"/>
          <w:sz w:val="14"/>
          <w:szCs w:val="14"/>
        </w:rPr>
        <w:t xml:space="preserve"> It will depend, among other things, on what one’s own good </w:t>
      </w:r>
      <w:proofErr w:type="gramStart"/>
      <w:r w:rsidRPr="004B0F84">
        <w:rPr>
          <w:rFonts w:eastAsia="Times New Roman" w:cs="Calibri"/>
          <w:color w:val="000000"/>
          <w:sz w:val="14"/>
          <w:szCs w:val="14"/>
        </w:rPr>
        <w:t>consists</w:t>
      </w:r>
      <w:proofErr w:type="gramEnd"/>
      <w:r w:rsidRPr="004B0F84">
        <w:rPr>
          <w:rFonts w:eastAsia="Times New Roman" w:cs="Calibri"/>
          <w:color w:val="000000"/>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B0F84">
        <w:rPr>
          <w:rFonts w:eastAsia="Times New Roman" w:cs="Calibri"/>
          <w:color w:val="000000"/>
          <w:sz w:val="14"/>
          <w:szCs w:val="14"/>
        </w:rPr>
        <w:t>actually desires</w:t>
      </w:r>
      <w:proofErr w:type="gramEnd"/>
      <w:r w:rsidRPr="004B0F84">
        <w:rPr>
          <w:rFonts w:eastAsia="Times New Roman" w:cs="Calibri"/>
          <w:color w:val="000000"/>
          <w:sz w:val="14"/>
          <w:szCs w:val="14"/>
        </w:rPr>
        <w:t xml:space="preserve"> to do that act). </w:t>
      </w:r>
      <w:r w:rsidRPr="004B0F84">
        <w:rPr>
          <w:rFonts w:eastAsia="Times New Roman" w:cs="Calibri"/>
          <w:color w:val="000000"/>
          <w:szCs w:val="22"/>
          <w:u w:val="single"/>
        </w:rPr>
        <w:t>To be minimally plausible, egoism will need to be paired with a more sophisticated account of well-being.</w:t>
      </w:r>
      <w:r w:rsidRPr="004B0F84">
        <w:rPr>
          <w:rFonts w:eastAsia="Times New Roman" w:cs="Calibri"/>
          <w:color w:val="000000"/>
          <w:sz w:val="14"/>
          <w:szCs w:val="14"/>
        </w:rPr>
        <w:t xml:space="preserve"> To see this, it is enough to consider, as Plato did, the possibility of a ring of invisibility – </w:t>
      </w:r>
      <w:r w:rsidRPr="004B0F84">
        <w:rPr>
          <w:rFonts w:eastAsia="Times New Roman" w:cs="Calibri"/>
          <w:color w:val="000000"/>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B0F84">
        <w:rPr>
          <w:rFonts w:eastAsia="Times New Roman" w:cs="Calibri"/>
          <w:color w:val="000000"/>
          <w:sz w:val="14"/>
          <w:szCs w:val="14"/>
        </w:rPr>
        <w:t xml:space="preserve">, in some robust way, where this would to a significant extent be a function of other-regarding concerns (see chapter 12 of this classic intro to ethics). But </w:t>
      </w:r>
      <w:r w:rsidRPr="004B0F84">
        <w:rPr>
          <w:rFonts w:eastAsia="Times New Roman" w:cs="Calibri"/>
          <w:color w:val="000000"/>
          <w:szCs w:val="22"/>
          <w:u w:val="single"/>
        </w:rPr>
        <w:t>once these elements are included, we can (roughly, as above) argue that this sort of egoism will imply strong reasons to reduce existential risk.</w:t>
      </w:r>
      <w:r w:rsidRPr="004B0F84">
        <w:rPr>
          <w:rFonts w:eastAsia="Times New Roman" w:cs="Calibri"/>
          <w:color w:val="000000"/>
          <w:sz w:val="14"/>
          <w:szCs w:val="14"/>
        </w:rPr>
        <w:t xml:space="preserve"> Add to </w:t>
      </w:r>
      <w:proofErr w:type="gramStart"/>
      <w:r w:rsidRPr="004B0F84">
        <w:rPr>
          <w:rFonts w:eastAsia="Times New Roman" w:cs="Calibri"/>
          <w:color w:val="000000"/>
          <w:sz w:val="14"/>
          <w:szCs w:val="14"/>
        </w:rPr>
        <w:t>all of</w:t>
      </w:r>
      <w:proofErr w:type="gramEnd"/>
      <w:r w:rsidRPr="004B0F84">
        <w:rPr>
          <w:rFonts w:eastAsia="Times New Roman" w:cs="Calibri"/>
          <w:color w:val="000000"/>
          <w:sz w:val="14"/>
          <w:szCs w:val="14"/>
        </w:rPr>
        <w:t xml:space="preserve"> this Samuel </w:t>
      </w:r>
      <w:r w:rsidRPr="004B0F84">
        <w:rPr>
          <w:rFonts w:eastAsia="Times New Roman" w:cs="Calibri"/>
          <w:color w:val="000000"/>
          <w:sz w:val="14"/>
          <w:szCs w:val="14"/>
        </w:rPr>
        <w:lastRenderedPageBreak/>
        <w:t xml:space="preserve">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B0F84">
        <w:rPr>
          <w:rFonts w:eastAsia="Times New Roman" w:cs="Calibri"/>
          <w:b/>
          <w:bCs/>
          <w:color w:val="000000"/>
          <w:szCs w:val="22"/>
          <w:u w:val="single"/>
          <w:shd w:val="clear" w:color="auto" w:fill="FFFF00"/>
        </w:rPr>
        <w:t xml:space="preserve">We should also </w:t>
      </w:r>
      <w:proofErr w:type="gramStart"/>
      <w:r w:rsidRPr="004B0F84">
        <w:rPr>
          <w:rFonts w:eastAsia="Times New Roman" w:cs="Calibri"/>
          <w:b/>
          <w:bCs/>
          <w:color w:val="000000"/>
          <w:szCs w:val="22"/>
          <w:u w:val="single"/>
          <w:shd w:val="clear" w:color="auto" w:fill="FFFF00"/>
        </w:rPr>
        <w:t>take into account</w:t>
      </w:r>
      <w:proofErr w:type="gramEnd"/>
      <w:r w:rsidRPr="004B0F84">
        <w:rPr>
          <w:rFonts w:eastAsia="Times New Roman" w:cs="Calibri"/>
          <w:b/>
          <w:bCs/>
          <w:color w:val="000000"/>
          <w:szCs w:val="22"/>
          <w:u w:val="single"/>
          <w:shd w:val="clear" w:color="auto" w:fill="FFFF00"/>
        </w:rPr>
        <w:t xml:space="preserve"> moral uncertainty.</w:t>
      </w:r>
      <w:r w:rsidRPr="004B0F84">
        <w:rPr>
          <w:rFonts w:eastAsia="Times New Roman" w:cs="Calibri"/>
          <w:color w:val="000000"/>
          <w:sz w:val="14"/>
          <w:szCs w:val="14"/>
        </w:rPr>
        <w:t xml:space="preserve"> </w:t>
      </w:r>
      <w:r w:rsidRPr="004B0F84">
        <w:rPr>
          <w:rFonts w:eastAsia="Times New Roman" w:cs="Calibri"/>
          <w:color w:val="000000"/>
          <w:szCs w:val="22"/>
          <w:u w:val="single"/>
        </w:rPr>
        <w:t>What is it reasonable for one to do, when one is uncertain not (only) about the empirical facts, but also about the moral facts?</w:t>
      </w:r>
      <w:r w:rsidRPr="004B0F84">
        <w:rPr>
          <w:rFonts w:eastAsia="Times New Roman" w:cs="Calibri"/>
          <w:color w:val="000000"/>
          <w:sz w:val="14"/>
          <w:szCs w:val="14"/>
        </w:rPr>
        <w:t xml:space="preserve"> I’ve just argued that </w:t>
      </w:r>
      <w:r w:rsidRPr="004B0F84">
        <w:rPr>
          <w:rFonts w:eastAsia="Times New Roman" w:cs="Calibri"/>
          <w:color w:val="000000"/>
          <w:szCs w:val="22"/>
          <w:u w:val="single"/>
        </w:rPr>
        <w:t>there’s agreement among minimally plausible ethical views that we have strong reason to reduce existential risk – not only consequentialists, but also deontologists, virtue ethicists, and sophisticated egoists should agree.</w:t>
      </w:r>
      <w:r w:rsidRPr="004B0F84">
        <w:rPr>
          <w:rFonts w:eastAsia="Times New Roman" w:cs="Calibri"/>
          <w:color w:val="000000"/>
          <w:sz w:val="14"/>
          <w:szCs w:val="14"/>
        </w:rPr>
        <w:t xml:space="preserve"> But </w:t>
      </w:r>
      <w:r w:rsidRPr="004B0F84">
        <w:rPr>
          <w:rFonts w:eastAsia="Times New Roman" w:cs="Calibri"/>
          <w:color w:val="000000"/>
          <w:szCs w:val="22"/>
          <w:u w:val="single"/>
        </w:rPr>
        <w:t xml:space="preserve">even those (hedonistic egoists) who disagree should have a significant level of confidence that they are mistaken, and that one of the above views is correct. Even if they were 90% sure that their view is the correct one </w:t>
      </w:r>
      <w:r w:rsidRPr="004B0F84">
        <w:rPr>
          <w:rFonts w:eastAsia="Times New Roman" w:cs="Calibri"/>
          <w:color w:val="000000"/>
          <w:sz w:val="14"/>
          <w:szCs w:val="14"/>
        </w:rPr>
        <w:t xml:space="preserve">(and 10% sure that one of these other ones is correct), </w:t>
      </w:r>
      <w:r w:rsidRPr="004B0F84">
        <w:rPr>
          <w:rFonts w:eastAsia="Times New Roman" w:cs="Calibri"/>
          <w:color w:val="000000"/>
          <w:szCs w:val="22"/>
          <w:u w:val="single"/>
        </w:rPr>
        <w:t xml:space="preserve">they would have </w:t>
      </w:r>
      <w:proofErr w:type="gramStart"/>
      <w:r w:rsidRPr="004B0F84">
        <w:rPr>
          <w:rFonts w:eastAsia="Times New Roman" w:cs="Calibri"/>
          <w:color w:val="000000"/>
          <w:szCs w:val="22"/>
          <w:u w:val="single"/>
        </w:rPr>
        <w:t>pretty strong</w:t>
      </w:r>
      <w:proofErr w:type="gramEnd"/>
      <w:r w:rsidRPr="004B0F84">
        <w:rPr>
          <w:rFonts w:eastAsia="Times New Roman" w:cs="Calibri"/>
          <w:color w:val="000000"/>
          <w:szCs w:val="22"/>
          <w:u w:val="single"/>
        </w:rPr>
        <w:t xml:space="preserve"> reason, from the standpoint of moral uncertainty, to reduce existential risk.</w:t>
      </w:r>
      <w:r w:rsidRPr="004B0F84">
        <w:rPr>
          <w:rFonts w:eastAsia="Times New Roman" w:cs="Calibri"/>
          <w:color w:val="000000"/>
          <w:sz w:val="14"/>
          <w:szCs w:val="14"/>
        </w:rPr>
        <w:t xml:space="preserve"> Perhaps most disturbingly still, </w:t>
      </w:r>
      <w:r w:rsidRPr="004B0F84">
        <w:rPr>
          <w:rFonts w:eastAsia="Times New Roman" w:cs="Calibri"/>
          <w:color w:val="000000"/>
          <w:szCs w:val="22"/>
          <w:u w:val="single"/>
          <w:shd w:val="clear" w:color="auto" w:fill="FFFF00"/>
        </w:rPr>
        <w:t xml:space="preserve">even if we are only 1% sure that </w:t>
      </w:r>
      <w:r w:rsidRPr="004B0F84">
        <w:rPr>
          <w:rFonts w:eastAsia="Times New Roman" w:cs="Calibri"/>
          <w:color w:val="000000"/>
          <w:szCs w:val="22"/>
          <w:u w:val="single"/>
        </w:rPr>
        <w:t xml:space="preserve">the </w:t>
      </w:r>
      <w:r w:rsidRPr="004B0F84">
        <w:rPr>
          <w:rFonts w:eastAsia="Times New Roman" w:cs="Calibri"/>
          <w:color w:val="000000"/>
          <w:szCs w:val="22"/>
          <w:u w:val="single"/>
          <w:shd w:val="clear" w:color="auto" w:fill="FFFF00"/>
        </w:rPr>
        <w:t xml:space="preserve">well-being </w:t>
      </w:r>
      <w:r w:rsidRPr="004B0F84">
        <w:rPr>
          <w:rFonts w:eastAsia="Times New Roman" w:cs="Calibri"/>
          <w:color w:val="000000"/>
          <w:szCs w:val="22"/>
          <w:u w:val="single"/>
        </w:rPr>
        <w:t xml:space="preserve">of possible future people </w:t>
      </w:r>
      <w:r w:rsidRPr="004B0F84">
        <w:rPr>
          <w:rFonts w:eastAsia="Times New Roman" w:cs="Calibri"/>
          <w:color w:val="000000"/>
          <w:szCs w:val="22"/>
          <w:u w:val="single"/>
          <w:shd w:val="clear" w:color="auto" w:fill="FFFF00"/>
        </w:rPr>
        <w:t>matters, it</w:t>
      </w:r>
      <w:r w:rsidRPr="004B0F84">
        <w:rPr>
          <w:rFonts w:eastAsia="Times New Roman" w:cs="Calibri"/>
          <w:color w:val="000000"/>
          <w:szCs w:val="22"/>
          <w:u w:val="single"/>
        </w:rPr>
        <w:t xml:space="preserve"> is at least arguable that, </w:t>
      </w:r>
      <w:r w:rsidRPr="004B0F84">
        <w:rPr>
          <w:rFonts w:eastAsia="Times New Roman" w:cs="Calibri"/>
          <w:color w:val="000000"/>
          <w:szCs w:val="22"/>
          <w:u w:val="single"/>
          <w:shd w:val="clear" w:color="auto" w:fill="FFFF00"/>
        </w:rPr>
        <w:t xml:space="preserve">from </w:t>
      </w:r>
      <w:r w:rsidRPr="004B0F84">
        <w:rPr>
          <w:rFonts w:eastAsia="Times New Roman" w:cs="Calibri"/>
          <w:color w:val="000000"/>
          <w:szCs w:val="22"/>
          <w:u w:val="single"/>
        </w:rPr>
        <w:t xml:space="preserve">the standpoint of </w:t>
      </w:r>
      <w:r w:rsidRPr="004B0F84">
        <w:rPr>
          <w:rFonts w:eastAsia="Times New Roman" w:cs="Calibri"/>
          <w:color w:val="000000"/>
          <w:szCs w:val="22"/>
          <w:u w:val="single"/>
          <w:shd w:val="clear" w:color="auto" w:fill="FFFF00"/>
        </w:rPr>
        <w:t>moral uncertainty, reducing existential risk is the most important thing in the world.</w:t>
      </w:r>
      <w:r w:rsidRPr="004B0F84">
        <w:rPr>
          <w:rFonts w:eastAsia="Times New Roman" w:cs="Calibri"/>
          <w:color w:val="000000"/>
          <w:sz w:val="14"/>
          <w:szCs w:val="14"/>
        </w:rPr>
        <w:t xml:space="preserve"> Again, this is largely </w:t>
      </w:r>
      <w:proofErr w:type="gramStart"/>
      <w:r w:rsidRPr="004B0F84">
        <w:rPr>
          <w:rFonts w:eastAsia="Times New Roman" w:cs="Calibri"/>
          <w:color w:val="000000"/>
          <w:sz w:val="14"/>
          <w:szCs w:val="14"/>
        </w:rPr>
        <w:t>for the reason that</w:t>
      </w:r>
      <w:proofErr w:type="gramEnd"/>
      <w:r w:rsidRPr="004B0F84">
        <w:rPr>
          <w:rFonts w:eastAsia="Times New Roman" w:cs="Calibri"/>
          <w:color w:val="000000"/>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B0F84">
        <w:rPr>
          <w:rFonts w:eastAsia="Times New Roman" w:cs="Calibri"/>
          <w:color w:val="000000"/>
          <w:szCs w:val="22"/>
          <w:u w:val="single"/>
        </w:rPr>
        <w:t>It is enough for my claim that there is moral agreement in the relevant sense if</w:t>
      </w:r>
      <w:r w:rsidRPr="004B0F84">
        <w:rPr>
          <w:rFonts w:eastAsia="Times New Roman" w:cs="Calibri"/>
          <w:color w:val="000000"/>
          <w:sz w:val="14"/>
          <w:szCs w:val="14"/>
        </w:rPr>
        <w:t xml:space="preserve">, at least given certain empirical claims about what future lives would most likely be like, </w:t>
      </w:r>
      <w:r w:rsidRPr="004B0F84">
        <w:rPr>
          <w:rFonts w:eastAsia="Times New Roman" w:cs="Calibri"/>
          <w:b/>
          <w:bCs/>
          <w:color w:val="000000"/>
          <w:szCs w:val="22"/>
          <w:u w:val="single"/>
          <w:shd w:val="clear" w:color="auto" w:fill="FFFF00"/>
        </w:rPr>
        <w:t xml:space="preserve">all minimally plausible moral views would converge </w:t>
      </w:r>
      <w:r w:rsidRPr="004B0F84">
        <w:rPr>
          <w:rFonts w:eastAsia="Times New Roman" w:cs="Calibri"/>
          <w:b/>
          <w:bCs/>
          <w:color w:val="000000"/>
          <w:szCs w:val="22"/>
          <w:u w:val="single"/>
        </w:rPr>
        <w:t xml:space="preserve">on the conclusion </w:t>
      </w:r>
      <w:r w:rsidRPr="004B0F84">
        <w:rPr>
          <w:rFonts w:eastAsia="Times New Roman" w:cs="Calibri"/>
          <w:b/>
          <w:bCs/>
          <w:color w:val="000000"/>
          <w:szCs w:val="22"/>
          <w:u w:val="single"/>
          <w:shd w:val="clear" w:color="auto" w:fill="FFFF00"/>
        </w:rPr>
        <w:t>that we should try to save the world</w:t>
      </w:r>
      <w:r w:rsidRPr="004B0F84">
        <w:rPr>
          <w:rFonts w:eastAsia="Times New Roman" w:cs="Calibri"/>
          <w:color w:val="000000"/>
          <w:szCs w:val="22"/>
          <w:u w:val="single"/>
          <w:shd w:val="clear" w:color="auto" w:fill="FFFF00"/>
        </w:rPr>
        <w:t>.</w:t>
      </w:r>
      <w:r w:rsidRPr="004B0F84">
        <w:rPr>
          <w:rFonts w:eastAsia="Times New Roman" w:cs="Calibri"/>
          <w:color w:val="000000"/>
          <w:sz w:val="14"/>
          <w:szCs w:val="14"/>
        </w:rPr>
        <w:t xml:space="preserve"> While there are some non-crazy </w:t>
      </w:r>
      <w:r w:rsidRPr="004B0F84">
        <w:rPr>
          <w:rFonts w:eastAsia="Times New Roman" w:cs="Calibri"/>
          <w:color w:val="000000"/>
          <w:szCs w:val="22"/>
          <w:u w:val="single"/>
        </w:rPr>
        <w:t>views that place significantly greater moral weight on avoiding suffering than on promoting happiness</w:t>
      </w:r>
      <w:r w:rsidRPr="004B0F84">
        <w:rPr>
          <w:rFonts w:eastAsia="Times New Roman" w:cs="Calibri"/>
          <w:color w:val="000000"/>
          <w:sz w:val="14"/>
          <w:szCs w:val="14"/>
        </w:rPr>
        <w:t xml:space="preserve">, for reasons others have offered (and for independent reasons I won’t get into here unless requested to), they nonetheless </w:t>
      </w:r>
      <w:r w:rsidRPr="004B0F84">
        <w:rPr>
          <w:rFonts w:eastAsia="Times New Roman" w:cs="Calibri"/>
          <w:color w:val="000000"/>
          <w:szCs w:val="22"/>
          <w:u w:val="single"/>
        </w:rPr>
        <w:t xml:space="preserve">seem to be </w:t>
      </w:r>
      <w:proofErr w:type="gramStart"/>
      <w:r w:rsidRPr="004B0F84">
        <w:rPr>
          <w:rFonts w:eastAsia="Times New Roman" w:cs="Calibri"/>
          <w:color w:val="000000"/>
          <w:szCs w:val="22"/>
          <w:u w:val="single"/>
        </w:rPr>
        <w:t>fairly implausible</w:t>
      </w:r>
      <w:proofErr w:type="gramEnd"/>
      <w:r w:rsidRPr="004B0F84">
        <w:rPr>
          <w:rFonts w:eastAsia="Times New Roman" w:cs="Calibri"/>
          <w:color w:val="000000"/>
          <w:szCs w:val="22"/>
          <w:u w:val="single"/>
        </w:rPr>
        <w:t xml:space="preserve"> views.</w:t>
      </w:r>
      <w:r w:rsidRPr="004B0F84">
        <w:rPr>
          <w:rFonts w:eastAsia="Times New Roman" w:cs="Calibri"/>
          <w:color w:val="000000"/>
          <w:sz w:val="14"/>
          <w:szCs w:val="14"/>
        </w:rPr>
        <w:t xml:space="preserve"> And </w:t>
      </w:r>
      <w:r w:rsidRPr="004B0F84">
        <w:rPr>
          <w:rFonts w:eastAsia="Times New Roman" w:cs="Calibri"/>
          <w:color w:val="000000"/>
          <w:szCs w:val="22"/>
          <w:u w:val="single"/>
        </w:rPr>
        <w:t xml:space="preserve">even if things did not go well for our ancestors, I am optimistic that they will overall go fantastically well for our </w:t>
      </w:r>
      <w:proofErr w:type="gramStart"/>
      <w:r w:rsidRPr="004B0F84">
        <w:rPr>
          <w:rFonts w:eastAsia="Times New Roman" w:cs="Calibri"/>
          <w:color w:val="000000"/>
          <w:szCs w:val="22"/>
          <w:u w:val="single"/>
        </w:rPr>
        <w:t>descendants, if</w:t>
      </w:r>
      <w:proofErr w:type="gramEnd"/>
      <w:r w:rsidRPr="004B0F84">
        <w:rPr>
          <w:rFonts w:eastAsia="Times New Roman" w:cs="Calibri"/>
          <w:color w:val="000000"/>
          <w:szCs w:val="22"/>
          <w:u w:val="single"/>
        </w:rPr>
        <w:t xml:space="preserve"> we allow them to. I suspect that most of us alive today – at least those of us not suffering from extreme illness or poverty – have lives that are well worth living, and that things will continue to improve.</w:t>
      </w:r>
      <w:r w:rsidRPr="004B0F84">
        <w:rPr>
          <w:rFonts w:eastAsia="Times New Roman" w:cs="Calibri"/>
          <w:color w:val="000000"/>
          <w:sz w:val="14"/>
          <w:szCs w:val="14"/>
        </w:rPr>
        <w:t xml:space="preserve"> Derek Parfit, whose work has emphasized future generations as well as agreement in ethics, described our situation clearly and accurately: “We live during the hinge of history. </w:t>
      </w:r>
      <w:r w:rsidRPr="004B0F84">
        <w:rPr>
          <w:rFonts w:eastAsia="Times New Roman" w:cs="Calibri"/>
          <w:color w:val="000000"/>
          <w:szCs w:val="22"/>
          <w:u w:val="single"/>
        </w:rPr>
        <w:t xml:space="preserve">Given the scientific and technological discoveries of the last two centuries, the world has never changed as fast. </w:t>
      </w:r>
      <w:r w:rsidRPr="004B0F84">
        <w:rPr>
          <w:rFonts w:eastAsia="Times New Roman" w:cs="Calibri"/>
          <w:color w:val="000000"/>
          <w:sz w:val="14"/>
          <w:szCs w:val="14"/>
        </w:rPr>
        <w:t xml:space="preserve">We shall soon have even greater powers to transform, not only our surroundings, but ourselves and our successors. </w:t>
      </w:r>
      <w:r w:rsidRPr="004B0F84">
        <w:rPr>
          <w:rFonts w:eastAsia="Times New Roman" w:cs="Calibri"/>
          <w:color w:val="000000"/>
          <w:szCs w:val="22"/>
          <w:u w:val="single"/>
        </w:rPr>
        <w:t xml:space="preserve">If we act wisely in the next few centuries, humanity will survive its most dangerous and decisive period. </w:t>
      </w:r>
      <w:r w:rsidRPr="004B0F84">
        <w:rPr>
          <w:rFonts w:eastAsia="Times New Roman" w:cs="Calibri"/>
          <w:color w:val="000000"/>
          <w:sz w:val="14"/>
          <w:szCs w:val="14"/>
        </w:rPr>
        <w:t xml:space="preserve">Our descendants could, if necessary, go elsewhere, spreading through this galaxy…. </w:t>
      </w:r>
      <w:r w:rsidRPr="004B0F84">
        <w:rPr>
          <w:rFonts w:eastAsia="Times New Roman" w:cs="Calibri"/>
          <w:color w:val="000000"/>
          <w:szCs w:val="22"/>
          <w:u w:val="single"/>
        </w:rPr>
        <w:t>Our descendants might, I believe, make the further future very good. But that good future may also depend in part on us. If our selfish recklessness ends human history, we would be acting very wrongly.</w:t>
      </w:r>
      <w:r w:rsidRPr="004B0F84">
        <w:rPr>
          <w:rFonts w:eastAsia="Times New Roman" w:cs="Calibri"/>
          <w:color w:val="000000"/>
          <w:sz w:val="14"/>
          <w:szCs w:val="14"/>
        </w:rPr>
        <w:t>” (From chapter 36 of On What Matters)</w:t>
      </w:r>
    </w:p>
    <w:p w14:paraId="66DE0D02"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Extra 2</w:t>
      </w:r>
    </w:p>
    <w:p w14:paraId="6FA5F30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Consequentialism is the only non-arbitrary way to explain moral intuitions – Sinnott-Armstrong 19 </w:t>
      </w:r>
    </w:p>
    <w:p w14:paraId="4C69EDB9"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Sinnott-Armstrong, Walter, "Consequentialism", The Stanford Encyclopedia of Philosophy (Summer 2019 Edition), Edward N. </w:t>
      </w:r>
      <w:proofErr w:type="spellStart"/>
      <w:r w:rsidRPr="004B0F84">
        <w:rPr>
          <w:rFonts w:eastAsia="Times New Roman" w:cs="Calibri"/>
          <w:color w:val="000000"/>
          <w:szCs w:val="22"/>
        </w:rPr>
        <w:t>Zalta</w:t>
      </w:r>
      <w:proofErr w:type="spellEnd"/>
      <w:r w:rsidRPr="004B0F84">
        <w:rPr>
          <w:rFonts w:eastAsia="Times New Roman" w:cs="Calibri"/>
          <w:color w:val="000000"/>
          <w:szCs w:val="22"/>
        </w:rPr>
        <w:t xml:space="preserve"> (ed.), URL = &lt;https://plato.stanford.edu/archives/sum2019/entries/consequentialism/&gt;. // LHP PS </w:t>
      </w:r>
    </w:p>
    <w:p w14:paraId="16D1AE72"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u w:val="single"/>
          <w:shd w:val="clear" w:color="auto" w:fill="FFFF00"/>
        </w:rPr>
        <w:t>Consequentialism</w:t>
      </w:r>
      <w:r w:rsidRPr="004B0F84">
        <w:rPr>
          <w:rFonts w:eastAsia="Times New Roman" w:cs="Calibri"/>
          <w:color w:val="000000"/>
          <w:szCs w:val="22"/>
          <w:u w:val="single"/>
        </w:rPr>
        <w:t xml:space="preserve"> also might be </w:t>
      </w:r>
      <w:r w:rsidRPr="004B0F84">
        <w:rPr>
          <w:rFonts w:eastAsia="Times New Roman" w:cs="Calibri"/>
          <w:color w:val="000000"/>
          <w:szCs w:val="22"/>
          <w:u w:val="single"/>
          <w:shd w:val="clear" w:color="auto" w:fill="FFFF00"/>
        </w:rPr>
        <w:t>supported</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 xml:space="preserve">by </w:t>
      </w:r>
      <w:r w:rsidRPr="004B0F84">
        <w:rPr>
          <w:rFonts w:eastAsia="Times New Roman" w:cs="Calibri"/>
          <w:color w:val="000000"/>
          <w:szCs w:val="22"/>
          <w:u w:val="single"/>
        </w:rPr>
        <w:t xml:space="preserve">an inference to the best explanation of our </w:t>
      </w:r>
      <w:r w:rsidRPr="004B0F84">
        <w:rPr>
          <w:rFonts w:eastAsia="Times New Roman" w:cs="Calibri"/>
          <w:color w:val="000000"/>
          <w:szCs w:val="22"/>
          <w:u w:val="single"/>
          <w:shd w:val="clear" w:color="auto" w:fill="FFFF00"/>
        </w:rPr>
        <w:t>moral intuitions</w:t>
      </w:r>
      <w:r w:rsidRPr="004B0F84">
        <w:rPr>
          <w:rFonts w:eastAsia="Times New Roman" w:cs="Calibri"/>
          <w:color w:val="000000"/>
          <w:szCs w:val="22"/>
        </w:rPr>
        <w:t xml:space="preserve">. </w:t>
      </w:r>
      <w:r w:rsidRPr="004B0F84">
        <w:rPr>
          <w:rFonts w:eastAsia="Times New Roman" w:cs="Calibri"/>
          <w:color w:val="000000"/>
          <w:szCs w:val="22"/>
          <w:u w:val="single"/>
        </w:rPr>
        <w:t xml:space="preserve">This argument might surprise those who think of consequentialism as counterintuitive, but in fact </w:t>
      </w:r>
      <w:r w:rsidRPr="004B0F84">
        <w:rPr>
          <w:rFonts w:eastAsia="Times New Roman" w:cs="Calibri"/>
          <w:color w:val="000000"/>
          <w:szCs w:val="22"/>
          <w:u w:val="single"/>
          <w:shd w:val="clear" w:color="auto" w:fill="FFFF00"/>
        </w:rPr>
        <w:t>consequentialists</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can explain</w:t>
      </w:r>
      <w:r w:rsidRPr="004B0F84">
        <w:rPr>
          <w:rFonts w:eastAsia="Times New Roman" w:cs="Calibri"/>
          <w:color w:val="000000"/>
          <w:szCs w:val="22"/>
          <w:u w:val="single"/>
        </w:rPr>
        <w:t xml:space="preserve"> many </w:t>
      </w:r>
      <w:r w:rsidRPr="004B0F84">
        <w:rPr>
          <w:rFonts w:eastAsia="Times New Roman" w:cs="Calibri"/>
          <w:color w:val="000000"/>
          <w:szCs w:val="22"/>
          <w:u w:val="single"/>
          <w:shd w:val="clear" w:color="auto" w:fill="FFFF00"/>
        </w:rPr>
        <w:t>moral intuitions</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that trouble deontological theories</w:t>
      </w:r>
      <w:r w:rsidRPr="004B0F84">
        <w:rPr>
          <w:rFonts w:eastAsia="Times New Roman" w:cs="Calibri"/>
          <w:color w:val="000000"/>
          <w:szCs w:val="22"/>
          <w:u w:val="single"/>
        </w:rPr>
        <w:t>.</w:t>
      </w:r>
      <w:r w:rsidRPr="004B0F84">
        <w:rPr>
          <w:rFonts w:eastAsia="Times New Roman" w:cs="Calibri"/>
          <w:color w:val="000000"/>
          <w:szCs w:val="22"/>
        </w:rPr>
        <w:t xml:space="preserve"> </w:t>
      </w:r>
      <w:r w:rsidRPr="004B0F84">
        <w:rPr>
          <w:rFonts w:eastAsia="Times New Roman" w:cs="Calibri"/>
          <w:color w:val="000000"/>
          <w:szCs w:val="22"/>
          <w:u w:val="single"/>
        </w:rPr>
        <w:t xml:space="preserve">Moderate </w:t>
      </w:r>
      <w:r w:rsidRPr="004B0F84">
        <w:rPr>
          <w:rFonts w:eastAsia="Times New Roman" w:cs="Calibri"/>
          <w:color w:val="000000"/>
          <w:szCs w:val="22"/>
          <w:u w:val="single"/>
          <w:shd w:val="clear" w:color="auto" w:fill="FFFF00"/>
        </w:rPr>
        <w:t>deontologists</w:t>
      </w:r>
      <w:r w:rsidRPr="004B0F84">
        <w:rPr>
          <w:rFonts w:eastAsia="Times New Roman" w:cs="Calibri"/>
          <w:color w:val="000000"/>
          <w:szCs w:val="22"/>
          <w:u w:val="single"/>
        </w:rPr>
        <w:t>,</w:t>
      </w:r>
      <w:r w:rsidRPr="004B0F84">
        <w:rPr>
          <w:rFonts w:eastAsia="Times New Roman" w:cs="Calibri"/>
          <w:color w:val="000000"/>
          <w:szCs w:val="22"/>
        </w:rPr>
        <w:t xml:space="preserve"> for example, </w:t>
      </w:r>
      <w:r w:rsidRPr="004B0F84">
        <w:rPr>
          <w:rFonts w:eastAsia="Times New Roman" w:cs="Calibri"/>
          <w:color w:val="000000"/>
          <w:szCs w:val="22"/>
          <w:u w:val="single"/>
        </w:rPr>
        <w:t xml:space="preserve">often </w:t>
      </w:r>
      <w:r w:rsidRPr="004B0F84">
        <w:rPr>
          <w:rFonts w:eastAsia="Times New Roman" w:cs="Calibri"/>
          <w:color w:val="000000"/>
          <w:szCs w:val="22"/>
          <w:u w:val="single"/>
          <w:shd w:val="clear" w:color="auto" w:fill="FFFF00"/>
        </w:rPr>
        <w:t>judge that it is morally wrong to kill one person to save five</w:t>
      </w:r>
      <w:r w:rsidRPr="004B0F84">
        <w:rPr>
          <w:rFonts w:eastAsia="Times New Roman" w:cs="Calibri"/>
          <w:color w:val="000000"/>
          <w:szCs w:val="22"/>
          <w:u w:val="single"/>
        </w:rPr>
        <w:t xml:space="preserve"> b</w:t>
      </w:r>
      <w:r w:rsidRPr="004B0F84">
        <w:rPr>
          <w:rFonts w:eastAsia="Times New Roman" w:cs="Calibri"/>
          <w:color w:val="000000"/>
          <w:szCs w:val="22"/>
          <w:u w:val="single"/>
          <w:shd w:val="clear" w:color="auto" w:fill="FFFF00"/>
        </w:rPr>
        <w:t>ut not morally wrong to kill one person to save a million</w:t>
      </w:r>
      <w:r w:rsidRPr="004B0F84">
        <w:rPr>
          <w:rFonts w:eastAsia="Times New Roman" w:cs="Calibri"/>
          <w:color w:val="000000"/>
          <w:szCs w:val="22"/>
          <w:u w:val="single"/>
        </w:rPr>
        <w:t>.</w:t>
      </w:r>
      <w:r w:rsidRPr="004B0F84">
        <w:rPr>
          <w:rFonts w:eastAsia="Times New Roman" w:cs="Calibri"/>
          <w:color w:val="000000"/>
          <w:szCs w:val="22"/>
        </w:rPr>
        <w:t xml:space="preserve"> </w:t>
      </w:r>
      <w:r w:rsidRPr="004B0F84">
        <w:rPr>
          <w:rFonts w:eastAsia="Times New Roman" w:cs="Calibri"/>
          <w:color w:val="000000"/>
          <w:szCs w:val="22"/>
          <w:u w:val="single"/>
          <w:shd w:val="clear" w:color="auto" w:fill="FFFF00"/>
        </w:rPr>
        <w:t>They</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never specify the line between</w:t>
      </w:r>
      <w:r w:rsidRPr="004B0F84">
        <w:rPr>
          <w:rFonts w:eastAsia="Times New Roman" w:cs="Calibri"/>
          <w:color w:val="000000"/>
          <w:szCs w:val="22"/>
          <w:u w:val="single"/>
        </w:rPr>
        <w:t xml:space="preserve"> what is morally wrong and what is not morally wrong,</w:t>
      </w:r>
      <w:r w:rsidRPr="004B0F84">
        <w:rPr>
          <w:rFonts w:eastAsia="Times New Roman" w:cs="Calibri"/>
          <w:color w:val="000000"/>
          <w:szCs w:val="22"/>
        </w:rPr>
        <w:t xml:space="preserve"> and </w:t>
      </w:r>
      <w:r w:rsidRPr="004B0F84">
        <w:rPr>
          <w:rFonts w:eastAsia="Times New Roman" w:cs="Calibri"/>
          <w:color w:val="000000"/>
          <w:szCs w:val="22"/>
          <w:u w:val="single"/>
          <w:shd w:val="clear" w:color="auto" w:fill="FFFF00"/>
        </w:rPr>
        <w:t>it is hard to imagine any non-arbitrary way for</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deontologists</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lastRenderedPageBreak/>
        <w:t>to justify a cutoff point</w:t>
      </w:r>
      <w:r w:rsidRPr="004B0F84">
        <w:rPr>
          <w:rFonts w:eastAsia="Times New Roman" w:cs="Calibri"/>
          <w:color w:val="000000"/>
          <w:szCs w:val="22"/>
          <w:u w:val="single"/>
        </w:rPr>
        <w:t>.</w:t>
      </w:r>
      <w:r w:rsidRPr="004B0F84">
        <w:rPr>
          <w:rFonts w:eastAsia="Times New Roman" w:cs="Calibri"/>
          <w:color w:val="000000"/>
          <w:szCs w:val="22"/>
        </w:rPr>
        <w:t xml:space="preserve"> In contrast, </w:t>
      </w:r>
      <w:r w:rsidRPr="004B0F84">
        <w:rPr>
          <w:rFonts w:eastAsia="Times New Roman" w:cs="Calibri"/>
          <w:color w:val="000000"/>
          <w:szCs w:val="22"/>
          <w:u w:val="single"/>
          <w:shd w:val="clear" w:color="auto" w:fill="FFFF00"/>
        </w:rPr>
        <w:t>consequentialists can</w:t>
      </w:r>
      <w:r w:rsidRPr="004B0F84">
        <w:rPr>
          <w:rFonts w:eastAsia="Times New Roman" w:cs="Calibri"/>
          <w:color w:val="000000"/>
          <w:szCs w:val="22"/>
          <w:u w:val="single"/>
        </w:rPr>
        <w:t xml:space="preserve"> simply </w:t>
      </w:r>
      <w:r w:rsidRPr="004B0F84">
        <w:rPr>
          <w:rFonts w:eastAsia="Times New Roman" w:cs="Calibri"/>
          <w:color w:val="000000"/>
          <w:szCs w:val="22"/>
          <w:u w:val="single"/>
          <w:shd w:val="clear" w:color="auto" w:fill="FFFF00"/>
        </w:rPr>
        <w:t>say that the line belongs wherever the benefits outweigh the costs</w:t>
      </w:r>
      <w:r w:rsidRPr="004B0F84">
        <w:rPr>
          <w:rFonts w:eastAsia="Times New Roman" w:cs="Calibri"/>
          <w:color w:val="000000"/>
          <w:szCs w:val="22"/>
        </w:rPr>
        <w:t xml:space="preserve"> (</w:t>
      </w:r>
      <w:r w:rsidRPr="004B0F84">
        <w:rPr>
          <w:rFonts w:eastAsia="Times New Roman" w:cs="Calibri"/>
          <w:color w:val="000000"/>
          <w:szCs w:val="22"/>
          <w:u w:val="single"/>
        </w:rPr>
        <w:t>including any bad side effects</w:t>
      </w:r>
      <w:r w:rsidRPr="004B0F84">
        <w:rPr>
          <w:rFonts w:eastAsia="Times New Roman" w:cs="Calibri"/>
          <w:color w:val="000000"/>
          <w:szCs w:val="22"/>
        </w:rPr>
        <w:t xml:space="preserve">). Similarly, when two promises conflict, it often seems clear which one we should keep, and </w:t>
      </w:r>
      <w:r w:rsidRPr="004B0F84">
        <w:rPr>
          <w:rFonts w:eastAsia="Times New Roman" w:cs="Calibri"/>
          <w:color w:val="000000"/>
          <w:szCs w:val="22"/>
          <w:u w:val="single"/>
        </w:rPr>
        <w:t xml:space="preserve">that </w:t>
      </w:r>
      <w:r w:rsidRPr="004B0F84">
        <w:rPr>
          <w:rFonts w:eastAsia="Times New Roman" w:cs="Calibri"/>
          <w:color w:val="000000"/>
          <w:szCs w:val="22"/>
          <w:u w:val="single"/>
          <w:shd w:val="clear" w:color="auto" w:fill="FFFF00"/>
        </w:rPr>
        <w:t>intuition can</w:t>
      </w:r>
      <w:r w:rsidRPr="004B0F84">
        <w:rPr>
          <w:rFonts w:eastAsia="Times New Roman" w:cs="Calibri"/>
          <w:color w:val="000000"/>
          <w:szCs w:val="22"/>
          <w:u w:val="single"/>
        </w:rPr>
        <w:t xml:space="preserve"> often </w:t>
      </w:r>
      <w:r w:rsidRPr="004B0F84">
        <w:rPr>
          <w:rFonts w:eastAsia="Times New Roman" w:cs="Calibri"/>
          <w:color w:val="000000"/>
          <w:szCs w:val="22"/>
          <w:u w:val="single"/>
          <w:shd w:val="clear" w:color="auto" w:fill="FFFF00"/>
        </w:rPr>
        <w:t>be</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explained by the amount of harm that would be caused by breaking each promise</w:t>
      </w:r>
      <w:r w:rsidRPr="004B0F84">
        <w:rPr>
          <w:rFonts w:eastAsia="Times New Roman" w:cs="Calibri"/>
          <w:color w:val="000000"/>
          <w:szCs w:val="22"/>
        </w:rPr>
        <w:t xml:space="preserve">. In contrast, </w:t>
      </w:r>
      <w:r w:rsidRPr="004B0F84">
        <w:rPr>
          <w:rFonts w:eastAsia="Times New Roman" w:cs="Calibri"/>
          <w:color w:val="000000"/>
          <w:szCs w:val="22"/>
          <w:u w:val="single"/>
        </w:rPr>
        <w:t>deontologists are hard pressed to explain which promise is overriding if the reason to keep each promise is simply that it was made</w:t>
      </w:r>
      <w:r w:rsidRPr="004B0F84">
        <w:rPr>
          <w:rFonts w:eastAsia="Times New Roman" w:cs="Calibri"/>
          <w:color w:val="000000"/>
          <w:szCs w:val="22"/>
        </w:rPr>
        <w:t xml:space="preserve"> (Sinnott-Armstrong 2009). If </w:t>
      </w:r>
      <w:r w:rsidRPr="004B0F84">
        <w:rPr>
          <w:rFonts w:eastAsia="Times New Roman" w:cs="Calibri"/>
          <w:color w:val="000000"/>
          <w:szCs w:val="22"/>
          <w:u w:val="single"/>
          <w:shd w:val="clear" w:color="auto" w:fill="FFFF00"/>
        </w:rPr>
        <w:t>consequentialists</w:t>
      </w:r>
      <w:r w:rsidRPr="004B0F84">
        <w:rPr>
          <w:rFonts w:eastAsia="Times New Roman" w:cs="Calibri"/>
          <w:color w:val="000000"/>
          <w:szCs w:val="22"/>
          <w:u w:val="single"/>
        </w:rPr>
        <w:t xml:space="preserve"> can better explain more common moral intuitions</w:t>
      </w:r>
      <w:r w:rsidRPr="004B0F84">
        <w:rPr>
          <w:rFonts w:eastAsia="Times New Roman" w:cs="Calibri"/>
          <w:color w:val="000000"/>
          <w:szCs w:val="22"/>
        </w:rPr>
        <w:t xml:space="preserve">, </w:t>
      </w:r>
      <w:r w:rsidRPr="004B0F84">
        <w:rPr>
          <w:rFonts w:eastAsia="Times New Roman" w:cs="Calibri"/>
          <w:color w:val="000000"/>
          <w:szCs w:val="22"/>
          <w:u w:val="single"/>
        </w:rPr>
        <w:t xml:space="preserve">then consequentialism might </w:t>
      </w:r>
      <w:r w:rsidRPr="004B0F84">
        <w:rPr>
          <w:rFonts w:eastAsia="Times New Roman" w:cs="Calibri"/>
          <w:color w:val="000000"/>
          <w:szCs w:val="22"/>
          <w:u w:val="single"/>
          <w:shd w:val="clear" w:color="auto" w:fill="FFFF00"/>
        </w:rPr>
        <w:t>have more explanatory coherence</w:t>
      </w:r>
      <w:r w:rsidRPr="004B0F84">
        <w:rPr>
          <w:rFonts w:eastAsia="Times New Roman" w:cs="Calibri"/>
          <w:color w:val="000000"/>
          <w:szCs w:val="22"/>
          <w:u w:val="single"/>
        </w:rPr>
        <w:t xml:space="preserve"> overall</w:t>
      </w:r>
      <w:r w:rsidRPr="004B0F84">
        <w:rPr>
          <w:rFonts w:eastAsia="Times New Roman" w:cs="Calibri"/>
          <w:color w:val="000000"/>
          <w:szCs w:val="22"/>
        </w:rPr>
        <w:t xml:space="preserve">, despite being counterintuitive in some cases. (Compare Sidgwick 1907, Book IV, Chap. III; and </w:t>
      </w:r>
      <w:proofErr w:type="spellStart"/>
      <w:r w:rsidRPr="004B0F84">
        <w:rPr>
          <w:rFonts w:eastAsia="Times New Roman" w:cs="Calibri"/>
          <w:color w:val="000000"/>
          <w:szCs w:val="22"/>
        </w:rPr>
        <w:t>Sverdlik</w:t>
      </w:r>
      <w:proofErr w:type="spellEnd"/>
      <w:r w:rsidRPr="004B0F84">
        <w:rPr>
          <w:rFonts w:eastAsia="Times New Roman" w:cs="Calibri"/>
          <w:color w:val="000000"/>
          <w:szCs w:val="22"/>
        </w:rPr>
        <w:t xml:space="preserve"> 2011.) And even if act consequentialists cannot argue in this way, it still might work for rule consequentialists (such as Hooker 2000).</w:t>
      </w:r>
    </w:p>
    <w:p w14:paraId="051E15E6" w14:textId="77777777" w:rsidR="006B3D74" w:rsidRPr="004B0F84" w:rsidRDefault="006B3D74" w:rsidP="006B3D74">
      <w:pPr>
        <w:rPr>
          <w:rFonts w:ascii="Times New Roman" w:eastAsia="Times New Roman" w:hAnsi="Times New Roman" w:cs="Times New Roman"/>
        </w:rPr>
      </w:pPr>
    </w:p>
    <w:p w14:paraId="6E3ABACB" w14:textId="77777777" w:rsidR="006B3D74" w:rsidRPr="004B0F84" w:rsidRDefault="006B3D74" w:rsidP="006B3D74">
      <w:pPr>
        <w:pBdr>
          <w:top w:val="single" w:sz="24" w:space="1" w:color="000000"/>
          <w:left w:val="single" w:sz="24" w:space="4" w:color="000000"/>
          <w:bottom w:val="single" w:sz="24" w:space="1" w:color="000000"/>
          <w:right w:val="single" w:sz="24" w:space="4" w:color="000000"/>
        </w:pBdr>
        <w:spacing w:before="240"/>
        <w:jc w:val="center"/>
        <w:outlineLvl w:val="0"/>
        <w:rPr>
          <w:rFonts w:ascii="Times New Roman" w:eastAsia="Times New Roman" w:hAnsi="Times New Roman" w:cs="Times New Roman"/>
          <w:b/>
          <w:bCs/>
          <w:kern w:val="36"/>
          <w:sz w:val="48"/>
          <w:szCs w:val="48"/>
        </w:rPr>
      </w:pPr>
      <w:r w:rsidRPr="004B0F84">
        <w:rPr>
          <w:rFonts w:eastAsia="Times New Roman" w:cs="Calibri"/>
          <w:b/>
          <w:bCs/>
          <w:color w:val="000000"/>
          <w:kern w:val="36"/>
          <w:sz w:val="52"/>
          <w:szCs w:val="52"/>
        </w:rPr>
        <w:t>DAs</w:t>
      </w:r>
    </w:p>
    <w:p w14:paraId="5E1CFE52" w14:textId="26B262CF" w:rsidR="006B3D74" w:rsidRPr="004B0F84" w:rsidRDefault="00CC17D8" w:rsidP="004A3F88">
      <w:pPr>
        <w:pStyle w:val="Heading2"/>
        <w:rPr>
          <w:rFonts w:ascii="Times New Roman" w:hAnsi="Times New Roman" w:cs="Times New Roman"/>
        </w:rPr>
      </w:pPr>
      <w:r>
        <w:lastRenderedPageBreak/>
        <w:t>33</w:t>
      </w:r>
      <w:r w:rsidR="006B3D74" w:rsidRPr="004B0F84">
        <w:t>SO21 – DA – Innovation (1:05-1:15)</w:t>
      </w:r>
    </w:p>
    <w:p w14:paraId="1955844E"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Pharma innovation is strong now – patent incentives are key to maintaining progress, Austin and Hayford 21:</w:t>
      </w:r>
    </w:p>
    <w:p w14:paraId="00C16920"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4B0F84">
        <w:rPr>
          <w:rFonts w:eastAsia="Times New Roman" w:cs="Calibri"/>
          <w:color w:val="000000"/>
          <w:szCs w:val="22"/>
        </w:rPr>
        <w:t>Kile</w:t>
      </w:r>
      <w:proofErr w:type="spellEnd"/>
      <w:r w:rsidRPr="004B0F84">
        <w:rPr>
          <w:rFonts w:eastAsia="Times New Roman" w:cs="Calibri"/>
          <w:color w:val="000000"/>
          <w:szCs w:val="22"/>
        </w:rPr>
        <w:t xml:space="preserve">, Lyle Nelson, and Julie </w:t>
      </w:r>
      <w:proofErr w:type="spellStart"/>
      <w:r w:rsidRPr="004B0F84">
        <w:rPr>
          <w:rFonts w:eastAsia="Times New Roman" w:cs="Calibri"/>
          <w:color w:val="000000"/>
          <w:szCs w:val="22"/>
        </w:rPr>
        <w:t>Topoleski</w:t>
      </w:r>
      <w:proofErr w:type="spellEnd"/>
      <w:r w:rsidRPr="004B0F84">
        <w:rPr>
          <w:rFonts w:eastAsia="Times New Roman" w:cs="Calibri"/>
          <w:color w:val="000000"/>
          <w:szCs w:val="22"/>
        </w:rPr>
        <w:t xml:space="preserve">. Christopher Adams, Pranav Bhandarkar, and David Wylie (formerly of CBO) contributed to the analysis., April 2021, “Research and Development in the Pharmaceutical Industry” </w:t>
      </w:r>
      <w:hyperlink r:id="rId10" w:history="1">
        <w:r w:rsidRPr="004B0F84">
          <w:rPr>
            <w:rFonts w:eastAsia="Times New Roman" w:cs="Calibri"/>
            <w:color w:val="000000"/>
            <w:szCs w:val="22"/>
            <w:u w:val="single"/>
          </w:rPr>
          <w:t>https://www.cbo.gov/publication/57126</w:t>
        </w:r>
      </w:hyperlink>
      <w:r w:rsidRPr="004B0F84">
        <w:rPr>
          <w:rFonts w:eastAsia="Times New Roman" w:cs="Calibri"/>
          <w:color w:val="000000"/>
          <w:szCs w:val="22"/>
        </w:rPr>
        <w:t xml:space="preserve"> //LHP AV DOA: 9/8/21</w:t>
      </w:r>
    </w:p>
    <w:p w14:paraId="16EA9A5D" w14:textId="77777777" w:rsidR="006B3D74" w:rsidRPr="004B0F84" w:rsidRDefault="006B3D74" w:rsidP="006B3D74">
      <w:pPr>
        <w:rPr>
          <w:rFonts w:ascii="Times New Roman" w:eastAsia="Times New Roman" w:hAnsi="Times New Roman" w:cs="Times New Roman"/>
        </w:rPr>
      </w:pPr>
      <w:proofErr w:type="gramStart"/>
      <w:r w:rsidRPr="004B0F84">
        <w:rPr>
          <w:rFonts w:eastAsia="Times New Roman" w:cs="Calibri"/>
          <w:color w:val="000000"/>
          <w:sz w:val="10"/>
          <w:szCs w:val="10"/>
        </w:rPr>
        <w:t>At a Glance</w:t>
      </w:r>
      <w:proofErr w:type="gramEnd"/>
      <w:r w:rsidRPr="004B0F84">
        <w:rPr>
          <w:rFonts w:eastAsia="Times New Roman" w:cs="Calibri"/>
          <w:color w:val="000000"/>
          <w:sz w:val="10"/>
          <w:szCs w:val="10"/>
        </w:rPr>
        <w:t xml:space="preserve"> This report examines research and development (R&amp;D) by the pharmaceutical industry. Spending on R&amp;D and Its Results. </w:t>
      </w:r>
      <w:r w:rsidRPr="004B0F84">
        <w:rPr>
          <w:rFonts w:eastAsia="Times New Roman" w:cs="Calibri"/>
          <w:b/>
          <w:bCs/>
          <w:color w:val="000000"/>
          <w:szCs w:val="22"/>
          <w:u w:val="single"/>
        </w:rPr>
        <w:t xml:space="preserve">Spending on </w:t>
      </w:r>
      <w:r w:rsidRPr="004B0F84">
        <w:rPr>
          <w:rFonts w:eastAsia="Times New Roman" w:cs="Calibri"/>
          <w:b/>
          <w:bCs/>
          <w:color w:val="000000"/>
          <w:szCs w:val="22"/>
          <w:u w:val="single"/>
          <w:shd w:val="clear" w:color="auto" w:fill="FFFF00"/>
        </w:rPr>
        <w:t xml:space="preserve">R&amp;D and </w:t>
      </w:r>
      <w:r w:rsidRPr="004B0F84">
        <w:rPr>
          <w:rFonts w:eastAsia="Times New Roman" w:cs="Calibri"/>
          <w:b/>
          <w:bCs/>
          <w:color w:val="000000"/>
          <w:szCs w:val="22"/>
          <w:u w:val="single"/>
        </w:rPr>
        <w:t xml:space="preserve">the introduction of </w:t>
      </w:r>
      <w:r w:rsidRPr="004B0F84">
        <w:rPr>
          <w:rFonts w:eastAsia="Times New Roman" w:cs="Calibri"/>
          <w:b/>
          <w:bCs/>
          <w:color w:val="000000"/>
          <w:szCs w:val="22"/>
          <w:u w:val="single"/>
          <w:shd w:val="clear" w:color="auto" w:fill="FFFF00"/>
        </w:rPr>
        <w:t xml:space="preserve">new drugs have </w:t>
      </w:r>
      <w:r w:rsidRPr="004B0F84">
        <w:rPr>
          <w:rFonts w:eastAsia="Times New Roman" w:cs="Calibri"/>
          <w:b/>
          <w:bCs/>
          <w:color w:val="000000"/>
          <w:szCs w:val="22"/>
          <w:u w:val="single"/>
        </w:rPr>
        <w:t xml:space="preserve">both </w:t>
      </w:r>
      <w:r w:rsidRPr="004B0F84">
        <w:rPr>
          <w:rFonts w:eastAsia="Times New Roman" w:cs="Calibri"/>
          <w:b/>
          <w:bCs/>
          <w:color w:val="000000"/>
          <w:szCs w:val="22"/>
          <w:u w:val="single"/>
          <w:shd w:val="clear" w:color="auto" w:fill="FFFF00"/>
        </w:rPr>
        <w:t>increased in the past two decades</w:t>
      </w:r>
      <w:r w:rsidRPr="004B0F84">
        <w:rPr>
          <w:rFonts w:eastAsia="Times New Roman" w:cs="Calibri"/>
          <w:b/>
          <w:bCs/>
          <w:color w:val="000000"/>
          <w:szCs w:val="22"/>
          <w:u w:val="single"/>
        </w:rPr>
        <w:t xml:space="preserve">. </w:t>
      </w:r>
      <w:r w:rsidRPr="004B0F84">
        <w:rPr>
          <w:rFonts w:eastAsia="Times New Roman" w:cs="Calibri"/>
          <w:color w:val="000000"/>
          <w:sz w:val="10"/>
          <w:szCs w:val="10"/>
        </w:rPr>
        <w:t xml:space="preserve">In 2019, the </w:t>
      </w:r>
      <w:r w:rsidRPr="004B0F84">
        <w:rPr>
          <w:rFonts w:eastAsia="Times New Roman" w:cs="Calibri"/>
          <w:b/>
          <w:bCs/>
          <w:color w:val="000000"/>
          <w:szCs w:val="22"/>
          <w:u w:val="single"/>
        </w:rPr>
        <w:t>pharma</w:t>
      </w:r>
      <w:r w:rsidRPr="004B0F84">
        <w:rPr>
          <w:rFonts w:eastAsia="Times New Roman" w:cs="Calibri"/>
          <w:color w:val="000000"/>
          <w:sz w:val="10"/>
          <w:szCs w:val="10"/>
        </w:rPr>
        <w:t xml:space="preserve">ceutical industry </w:t>
      </w:r>
      <w:r w:rsidRPr="004B0F84">
        <w:rPr>
          <w:rFonts w:eastAsia="Times New Roman" w:cs="Calibri"/>
          <w:b/>
          <w:bCs/>
          <w:color w:val="000000"/>
          <w:szCs w:val="22"/>
          <w:u w:val="single"/>
        </w:rPr>
        <w:t xml:space="preserve">spent $83 billion dollars on </w:t>
      </w:r>
      <w:r w:rsidRPr="004B0F84">
        <w:rPr>
          <w:rFonts w:eastAsia="Times New Roman" w:cs="Calibri"/>
          <w:b/>
          <w:bCs/>
          <w:color w:val="000000"/>
          <w:szCs w:val="22"/>
          <w:u w:val="single"/>
          <w:shd w:val="clear" w:color="auto" w:fill="FFFF00"/>
        </w:rPr>
        <w:t>R&amp;D</w:t>
      </w:r>
      <w:r w:rsidRPr="004B0F84">
        <w:rPr>
          <w:rFonts w:eastAsia="Times New Roman" w:cs="Calibri"/>
          <w:b/>
          <w:bCs/>
          <w:color w:val="000000"/>
          <w:szCs w:val="22"/>
          <w:u w:val="single"/>
        </w:rPr>
        <w:t>.</w:t>
      </w:r>
      <w:r w:rsidRPr="004B0F84">
        <w:rPr>
          <w:rFonts w:eastAsia="Times New Roman" w:cs="Calibri"/>
          <w:color w:val="000000"/>
          <w:sz w:val="10"/>
          <w:szCs w:val="10"/>
        </w:rPr>
        <w:t xml:space="preserve"> Adjusted for inflation, </w:t>
      </w:r>
      <w:r w:rsidRPr="004B0F84">
        <w:rPr>
          <w:rFonts w:eastAsia="Times New Roman" w:cs="Calibri"/>
          <w:b/>
          <w:bCs/>
          <w:color w:val="000000"/>
          <w:szCs w:val="22"/>
          <w:u w:val="single"/>
        </w:rPr>
        <w:t>that</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amount is </w:t>
      </w:r>
      <w:r w:rsidRPr="004B0F84">
        <w:rPr>
          <w:rFonts w:eastAsia="Times New Roman" w:cs="Calibri"/>
          <w:b/>
          <w:bCs/>
          <w:color w:val="000000"/>
          <w:szCs w:val="22"/>
          <w:u w:val="single"/>
          <w:shd w:val="clear" w:color="auto" w:fill="FFFF00"/>
        </w:rPr>
        <w:t xml:space="preserve">about 10 times </w:t>
      </w:r>
      <w:r w:rsidRPr="004B0F84">
        <w:rPr>
          <w:rFonts w:eastAsia="Times New Roman" w:cs="Calibri"/>
          <w:b/>
          <w:bCs/>
          <w:color w:val="000000"/>
          <w:szCs w:val="22"/>
          <w:u w:val="single"/>
        </w:rPr>
        <w:t>what the industry spent per year in the 1980s</w:t>
      </w:r>
      <w:r w:rsidRPr="004B0F84">
        <w:rPr>
          <w:rFonts w:eastAsia="Times New Roman" w:cs="Calibri"/>
          <w:color w:val="000000"/>
          <w:sz w:val="10"/>
          <w:szCs w:val="10"/>
        </w:rPr>
        <w:t xml:space="preserve">. Between 2010 and 2019, the number of </w:t>
      </w:r>
      <w:r w:rsidRPr="004B0F84">
        <w:rPr>
          <w:rFonts w:eastAsia="Times New Roman" w:cs="Calibri"/>
          <w:b/>
          <w:bCs/>
          <w:color w:val="000000"/>
          <w:szCs w:val="22"/>
          <w:u w:val="single"/>
          <w:shd w:val="clear" w:color="auto" w:fill="FFFF00"/>
        </w:rPr>
        <w:t xml:space="preserve">new drugs </w:t>
      </w:r>
      <w:r w:rsidRPr="004B0F84">
        <w:rPr>
          <w:rFonts w:eastAsia="Times New Roman" w:cs="Calibri"/>
          <w:b/>
          <w:bCs/>
          <w:color w:val="000000"/>
          <w:szCs w:val="22"/>
          <w:u w:val="single"/>
        </w:rPr>
        <w:t>approved</w:t>
      </w:r>
      <w:r w:rsidRPr="004B0F84">
        <w:rPr>
          <w:rFonts w:eastAsia="Times New Roman" w:cs="Calibri"/>
          <w:color w:val="000000"/>
          <w:sz w:val="10"/>
          <w:szCs w:val="10"/>
        </w:rPr>
        <w:t xml:space="preserve"> for </w:t>
      </w:r>
      <w:r w:rsidRPr="004B0F84">
        <w:rPr>
          <w:rFonts w:eastAsia="Times New Roman" w:cs="Calibri"/>
          <w:b/>
          <w:bCs/>
          <w:color w:val="000000"/>
          <w:szCs w:val="22"/>
          <w:u w:val="single"/>
        </w:rPr>
        <w:t xml:space="preserve">sale increased by </w:t>
      </w:r>
      <w:r w:rsidRPr="004B0F84">
        <w:rPr>
          <w:rFonts w:eastAsia="Times New Roman" w:cs="Calibri"/>
          <w:b/>
          <w:bCs/>
          <w:color w:val="000000"/>
          <w:szCs w:val="22"/>
          <w:u w:val="single"/>
          <w:shd w:val="clear" w:color="auto" w:fill="FFFF00"/>
        </w:rPr>
        <w:t>60 percent</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compared with the previous decade, with a peak of 59 new drugs approved in 2018. Factors Influencing R&amp;D Spending. </w:t>
      </w:r>
      <w:r w:rsidRPr="004B0F84">
        <w:rPr>
          <w:rFonts w:eastAsia="Times New Roman" w:cs="Calibri"/>
          <w:b/>
          <w:bCs/>
          <w:color w:val="000000"/>
          <w:szCs w:val="22"/>
          <w:u w:val="single"/>
        </w:rPr>
        <w:t xml:space="preserve">The amount of money that drug companies devote to </w:t>
      </w:r>
      <w:r w:rsidRPr="004B0F84">
        <w:rPr>
          <w:rFonts w:eastAsia="Times New Roman" w:cs="Calibri"/>
          <w:b/>
          <w:bCs/>
          <w:color w:val="000000"/>
          <w:szCs w:val="22"/>
          <w:u w:val="single"/>
          <w:shd w:val="clear" w:color="auto" w:fill="FFFF00"/>
        </w:rPr>
        <w:t>R&amp;D is determined by</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the amount of </w:t>
      </w:r>
      <w:r w:rsidRPr="004B0F84">
        <w:rPr>
          <w:rFonts w:eastAsia="Times New Roman" w:cs="Calibri"/>
          <w:b/>
          <w:bCs/>
          <w:color w:val="000000"/>
          <w:szCs w:val="22"/>
          <w:u w:val="single"/>
          <w:shd w:val="clear" w:color="auto" w:fill="FFFF00"/>
        </w:rPr>
        <w:t>revenue</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they expect to earn from a new drug, the expected </w:t>
      </w:r>
      <w:r w:rsidRPr="004B0F84">
        <w:rPr>
          <w:rFonts w:eastAsia="Times New Roman" w:cs="Calibri"/>
          <w:b/>
          <w:bCs/>
          <w:color w:val="000000"/>
          <w:szCs w:val="22"/>
          <w:u w:val="single"/>
          <w:shd w:val="clear" w:color="auto" w:fill="FFFF00"/>
        </w:rPr>
        <w:t>cost</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of developing that drug, </w:t>
      </w:r>
      <w:r w:rsidRPr="004B0F84">
        <w:rPr>
          <w:rFonts w:eastAsia="Times New Roman" w:cs="Calibri"/>
          <w:b/>
          <w:bCs/>
          <w:color w:val="000000"/>
          <w:szCs w:val="22"/>
          <w:u w:val="single"/>
          <w:shd w:val="clear" w:color="auto" w:fill="FFFF00"/>
        </w:rPr>
        <w:t>and</w:t>
      </w:r>
      <w:r w:rsidRPr="004B0F84">
        <w:rPr>
          <w:rFonts w:eastAsia="Times New Roman" w:cs="Calibri"/>
          <w:color w:val="000000"/>
          <w:sz w:val="10"/>
          <w:szCs w:val="10"/>
          <w:shd w:val="clear" w:color="auto" w:fill="FFFF00"/>
        </w:rPr>
        <w:t xml:space="preserve"> </w:t>
      </w:r>
      <w:r w:rsidRPr="004B0F84">
        <w:rPr>
          <w:rFonts w:eastAsia="Times New Roman" w:cs="Calibri"/>
          <w:b/>
          <w:bCs/>
          <w:color w:val="000000"/>
          <w:szCs w:val="22"/>
          <w:u w:val="single"/>
          <w:shd w:val="clear" w:color="auto" w:fill="FFFF00"/>
        </w:rPr>
        <w:t>policies</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that influence the supply of and demand for drugs. The </w:t>
      </w:r>
      <w:r w:rsidRPr="004B0F84">
        <w:rPr>
          <w:rFonts w:eastAsia="Times New Roman" w:cs="Calibri"/>
          <w:b/>
          <w:bCs/>
          <w:color w:val="000000"/>
          <w:szCs w:val="22"/>
          <w:u w:val="single"/>
        </w:rPr>
        <w:t>expected</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lifetime global revenues of a new drug </w:t>
      </w:r>
      <w:proofErr w:type="gramStart"/>
      <w:r w:rsidRPr="004B0F84">
        <w:rPr>
          <w:rFonts w:eastAsia="Times New Roman" w:cs="Calibri"/>
          <w:b/>
          <w:bCs/>
          <w:color w:val="000000"/>
          <w:szCs w:val="22"/>
          <w:u w:val="single"/>
        </w:rPr>
        <w:t>depends</w:t>
      </w:r>
      <w:proofErr w:type="gramEnd"/>
      <w:r w:rsidRPr="004B0F84">
        <w:rPr>
          <w:rFonts w:eastAsia="Times New Roman" w:cs="Calibri"/>
          <w:b/>
          <w:bCs/>
          <w:color w:val="000000"/>
          <w:szCs w:val="22"/>
          <w:u w:val="single"/>
        </w:rPr>
        <w:t xml:space="preserve"> on the prices that companies expect to charge</w:t>
      </w:r>
      <w:r w:rsidRPr="004B0F84">
        <w:rPr>
          <w:rFonts w:eastAsia="Times New Roman" w:cs="Calibri"/>
          <w:color w:val="000000"/>
          <w:sz w:val="10"/>
          <w:szCs w:val="10"/>
        </w:rPr>
        <w:t xml:space="preserve"> for the drug in different markets around the world, the volume of sales they anticipate at those prices, and the likelihood the drug-development effort will succeed. </w:t>
      </w:r>
      <w:r w:rsidRPr="004B0F84">
        <w:rPr>
          <w:rFonts w:eastAsia="Times New Roman" w:cs="Calibri"/>
          <w:b/>
          <w:bCs/>
          <w:color w:val="000000"/>
          <w:szCs w:val="22"/>
          <w:u w:val="single"/>
        </w:rPr>
        <w:t xml:space="preserve">The expected </w:t>
      </w:r>
      <w:r w:rsidRPr="004B0F84">
        <w:rPr>
          <w:rFonts w:eastAsia="Times New Roman" w:cs="Calibri"/>
          <w:b/>
          <w:bCs/>
          <w:color w:val="000000"/>
          <w:szCs w:val="22"/>
          <w:u w:val="single"/>
          <w:shd w:val="clear" w:color="auto" w:fill="FFFF00"/>
        </w:rPr>
        <w:t xml:space="preserve">cost </w:t>
      </w:r>
      <w:r w:rsidRPr="004B0F84">
        <w:rPr>
          <w:rFonts w:eastAsia="Times New Roman" w:cs="Calibri"/>
          <w:color w:val="000000"/>
          <w:sz w:val="10"/>
          <w:szCs w:val="10"/>
        </w:rPr>
        <w:t>to develop a new drug—</w:t>
      </w:r>
      <w:r w:rsidRPr="004B0F84">
        <w:rPr>
          <w:rFonts w:eastAsia="Times New Roman" w:cs="Calibri"/>
          <w:b/>
          <w:bCs/>
          <w:color w:val="000000"/>
          <w:szCs w:val="22"/>
          <w:u w:val="single"/>
        </w:rPr>
        <w:t>including capital costs and expenditures on drugs that fail to reach the market</w:t>
      </w:r>
      <w:r w:rsidRPr="004B0F84">
        <w:rPr>
          <w:rFonts w:eastAsia="Times New Roman" w:cs="Calibri"/>
          <w:color w:val="000000"/>
          <w:sz w:val="10"/>
          <w:szCs w:val="10"/>
        </w:rPr>
        <w:t>—</w:t>
      </w:r>
      <w:r w:rsidRPr="004B0F84">
        <w:rPr>
          <w:rFonts w:eastAsia="Times New Roman" w:cs="Calibri"/>
          <w:b/>
          <w:bCs/>
          <w:color w:val="000000"/>
          <w:szCs w:val="22"/>
          <w:u w:val="single"/>
        </w:rPr>
        <w:t xml:space="preserve">has been estimated to </w:t>
      </w:r>
      <w:r w:rsidRPr="004B0F84">
        <w:rPr>
          <w:rFonts w:eastAsia="Times New Roman" w:cs="Calibri"/>
          <w:b/>
          <w:bCs/>
          <w:color w:val="000000"/>
          <w:szCs w:val="22"/>
          <w:u w:val="single"/>
          <w:shd w:val="clear" w:color="auto" w:fill="FFFF00"/>
        </w:rPr>
        <w:t xml:space="preserve">range from </w:t>
      </w:r>
      <w:r w:rsidRPr="004B0F84">
        <w:rPr>
          <w:rFonts w:eastAsia="Times New Roman" w:cs="Calibri"/>
          <w:b/>
          <w:bCs/>
          <w:color w:val="000000"/>
          <w:szCs w:val="22"/>
          <w:u w:val="single"/>
        </w:rPr>
        <w:t>less than $</w:t>
      </w:r>
      <w:r w:rsidRPr="004B0F84">
        <w:rPr>
          <w:rFonts w:eastAsia="Times New Roman" w:cs="Calibri"/>
          <w:b/>
          <w:bCs/>
          <w:color w:val="000000"/>
          <w:szCs w:val="22"/>
          <w:u w:val="single"/>
          <w:shd w:val="clear" w:color="auto" w:fill="FFFF00"/>
        </w:rPr>
        <w:t>1</w:t>
      </w:r>
      <w:r w:rsidRPr="004B0F84">
        <w:rPr>
          <w:rFonts w:eastAsia="Times New Roman" w:cs="Calibri"/>
          <w:b/>
          <w:bCs/>
          <w:color w:val="000000"/>
          <w:szCs w:val="22"/>
          <w:u w:val="single"/>
        </w:rPr>
        <w:t xml:space="preserve"> billion </w:t>
      </w:r>
      <w:r w:rsidRPr="004B0F84">
        <w:rPr>
          <w:rFonts w:eastAsia="Times New Roman" w:cs="Calibri"/>
          <w:b/>
          <w:bCs/>
          <w:color w:val="000000"/>
          <w:szCs w:val="22"/>
          <w:u w:val="single"/>
          <w:shd w:val="clear" w:color="auto" w:fill="FFFF00"/>
        </w:rPr>
        <w:t xml:space="preserve">to </w:t>
      </w:r>
      <w:r w:rsidRPr="004B0F84">
        <w:rPr>
          <w:rFonts w:eastAsia="Times New Roman" w:cs="Calibri"/>
          <w:b/>
          <w:bCs/>
          <w:color w:val="000000"/>
          <w:szCs w:val="22"/>
          <w:u w:val="single"/>
        </w:rPr>
        <w:t>more than $</w:t>
      </w:r>
      <w:r w:rsidRPr="004B0F84">
        <w:rPr>
          <w:rFonts w:eastAsia="Times New Roman" w:cs="Calibri"/>
          <w:b/>
          <w:bCs/>
          <w:color w:val="000000"/>
          <w:szCs w:val="22"/>
          <w:u w:val="single"/>
          <w:shd w:val="clear" w:color="auto" w:fill="FFFF00"/>
        </w:rPr>
        <w:t>2 billion</w:t>
      </w:r>
      <w:r w:rsidRPr="004B0F84">
        <w:rPr>
          <w:rFonts w:eastAsia="Times New Roman"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4B0F84">
        <w:rPr>
          <w:rFonts w:eastAsia="Times New Roman" w:cs="Calibri"/>
          <w:b/>
          <w:bCs/>
          <w:color w:val="000000"/>
          <w:szCs w:val="22"/>
          <w:u w:val="single"/>
          <w:shd w:val="clear" w:color="auto" w:fill="FFFF00"/>
        </w:rPr>
        <w:t>policies</w:t>
      </w:r>
      <w:r w:rsidRPr="004B0F84">
        <w:rPr>
          <w:rFonts w:eastAsia="Times New Roman" w:cs="Calibri"/>
          <w:color w:val="000000"/>
          <w:sz w:val="10"/>
          <w:szCs w:val="10"/>
          <w:shd w:val="clear" w:color="auto" w:fill="FFFF00"/>
        </w:rPr>
        <w:t xml:space="preserve"> </w:t>
      </w:r>
      <w:r w:rsidRPr="004B0F84">
        <w:rPr>
          <w:rFonts w:eastAsia="Times New Roman" w:cs="Calibri"/>
          <w:b/>
          <w:bCs/>
          <w:color w:val="000000"/>
          <w:szCs w:val="22"/>
          <w:u w:val="single"/>
          <w:shd w:val="clear" w:color="auto" w:fill="FFFF00"/>
        </w:rPr>
        <w:t>that</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would </w:t>
      </w:r>
      <w:r w:rsidRPr="004B0F84">
        <w:rPr>
          <w:rFonts w:eastAsia="Times New Roman" w:cs="Calibri"/>
          <w:b/>
          <w:bCs/>
          <w:color w:val="000000"/>
          <w:szCs w:val="22"/>
          <w:u w:val="single"/>
          <w:shd w:val="clear" w:color="auto" w:fill="FFFF00"/>
        </w:rPr>
        <w:t>lower</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drug </w:t>
      </w:r>
      <w:r w:rsidRPr="004B0F84">
        <w:rPr>
          <w:rFonts w:eastAsia="Times New Roman" w:cs="Calibri"/>
          <w:b/>
          <w:bCs/>
          <w:color w:val="000000"/>
          <w:szCs w:val="22"/>
          <w:u w:val="single"/>
          <w:shd w:val="clear" w:color="auto" w:fill="FFFF00"/>
        </w:rPr>
        <w:t>prices</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and reduce federal drug expenditures. Such policies would probably </w:t>
      </w:r>
      <w:r w:rsidRPr="004B0F84">
        <w:rPr>
          <w:rFonts w:eastAsia="Times New Roman" w:cs="Calibri"/>
          <w:b/>
          <w:bCs/>
          <w:color w:val="000000"/>
          <w:szCs w:val="22"/>
          <w:u w:val="single"/>
          <w:shd w:val="clear" w:color="auto" w:fill="FFFF00"/>
        </w:rPr>
        <w:t xml:space="preserve">reduce </w:t>
      </w:r>
      <w:r w:rsidRPr="004B0F84">
        <w:rPr>
          <w:rFonts w:eastAsia="Times New Roman" w:cs="Calibri"/>
          <w:b/>
          <w:bCs/>
          <w:color w:val="000000"/>
          <w:szCs w:val="22"/>
          <w:u w:val="single"/>
        </w:rPr>
        <w:t xml:space="preserve">the industry’s </w:t>
      </w:r>
      <w:r w:rsidRPr="004B0F84">
        <w:rPr>
          <w:rFonts w:eastAsia="Times New Roman" w:cs="Calibri"/>
          <w:b/>
          <w:bCs/>
          <w:color w:val="000000"/>
          <w:szCs w:val="22"/>
          <w:u w:val="single"/>
          <w:shd w:val="clear" w:color="auto" w:fill="FFFF00"/>
        </w:rPr>
        <w:t>incentive to develop new drugs</w:t>
      </w:r>
      <w:r w:rsidRPr="004B0F84">
        <w:rPr>
          <w:rFonts w:eastAsia="Times New Roman"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4B0F84">
        <w:rPr>
          <w:rFonts w:eastAsia="Times New Roman" w:cs="Calibri"/>
          <w:b/>
          <w:bCs/>
          <w:color w:val="000000"/>
          <w:szCs w:val="22"/>
          <w:u w:val="single"/>
          <w:shd w:val="clear" w:color="auto" w:fill="FFFF00"/>
        </w:rPr>
        <w:t xml:space="preserve">The share of revenues </w:t>
      </w:r>
      <w:r w:rsidRPr="004B0F84">
        <w:rPr>
          <w:rFonts w:eastAsia="Times New Roman" w:cs="Calibri"/>
          <w:b/>
          <w:bCs/>
          <w:color w:val="000000"/>
          <w:szCs w:val="22"/>
          <w:u w:val="single"/>
        </w:rPr>
        <w:t xml:space="preserve">that drug </w:t>
      </w:r>
      <w:r w:rsidRPr="004B0F84">
        <w:rPr>
          <w:rFonts w:eastAsia="Times New Roman" w:cs="Calibri"/>
          <w:b/>
          <w:bCs/>
          <w:color w:val="000000"/>
          <w:szCs w:val="22"/>
          <w:u w:val="single"/>
          <w:shd w:val="clear" w:color="auto" w:fill="FFFF00"/>
        </w:rPr>
        <w:t xml:space="preserve">companies devote </w:t>
      </w:r>
      <w:r w:rsidRPr="004B0F84">
        <w:rPr>
          <w:rFonts w:eastAsia="Times New Roman" w:cs="Calibri"/>
          <w:b/>
          <w:bCs/>
          <w:color w:val="000000"/>
          <w:szCs w:val="22"/>
          <w:u w:val="single"/>
        </w:rPr>
        <w:t xml:space="preserve">to R&amp;D </w:t>
      </w:r>
      <w:r w:rsidRPr="004B0F84">
        <w:rPr>
          <w:rFonts w:eastAsia="Times New Roman" w:cs="Calibri"/>
          <w:b/>
          <w:bCs/>
          <w:color w:val="000000"/>
          <w:szCs w:val="22"/>
          <w:u w:val="single"/>
          <w:shd w:val="clear" w:color="auto" w:fill="FFFF00"/>
        </w:rPr>
        <w:t>has also grown</w:t>
      </w:r>
      <w:r w:rsidRPr="004B0F84">
        <w:rPr>
          <w:rFonts w:eastAsia="Times New Roman" w:cs="Calibri"/>
          <w:color w:val="000000"/>
          <w:sz w:val="10"/>
          <w:szCs w:val="10"/>
        </w:rPr>
        <w:t xml:space="preserve">: On </w:t>
      </w:r>
      <w:r w:rsidRPr="004B0F84">
        <w:rPr>
          <w:rFonts w:eastAsia="Times New Roman" w:cs="Calibri"/>
          <w:b/>
          <w:bCs/>
          <w:color w:val="000000"/>
          <w:szCs w:val="22"/>
          <w:u w:val="single"/>
        </w:rPr>
        <w:t xml:space="preserve">average, pharmaceutical companies spent </w:t>
      </w:r>
      <w:r w:rsidRPr="004B0F84">
        <w:rPr>
          <w:rFonts w:eastAsia="Times New Roman" w:cs="Calibri"/>
          <w:b/>
          <w:bCs/>
          <w:color w:val="000000"/>
          <w:szCs w:val="22"/>
          <w:u w:val="single"/>
          <w:shd w:val="clear" w:color="auto" w:fill="FFFF00"/>
        </w:rPr>
        <w:t xml:space="preserve">about one-quarter </w:t>
      </w:r>
      <w:r w:rsidRPr="004B0F84">
        <w:rPr>
          <w:rFonts w:eastAsia="Times New Roman" w:cs="Calibri"/>
          <w:b/>
          <w:bCs/>
          <w:color w:val="000000"/>
          <w:szCs w:val="22"/>
          <w:u w:val="single"/>
        </w:rPr>
        <w:t>of their revenues (net of expenses and buyer rebates) on R&amp;D expenses in 2019, which is almost twice as large a share of revenues as they spent in 2000</w:t>
      </w:r>
      <w:r w:rsidRPr="004B0F84">
        <w:rPr>
          <w:rFonts w:eastAsia="Times New Roman"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4B0F84">
        <w:rPr>
          <w:rFonts w:eastAsia="Times New Roman" w:cs="Calibri"/>
          <w:color w:val="000000"/>
          <w:sz w:val="10"/>
          <w:szCs w:val="10"/>
        </w:rPr>
        <w:t>Expected</w:t>
      </w:r>
      <w:proofErr w:type="gramEnd"/>
      <w:r w:rsidRPr="004B0F84">
        <w:rPr>
          <w:rFonts w:eastAsia="Times New Roman" w:cs="Calibri"/>
          <w:color w:val="000000"/>
          <w:sz w:val="10"/>
          <w:szCs w:val="10"/>
        </w:rPr>
        <w:t xml:space="preserve"> costs to develop a new drug, and Policies and programs that influence the supply of and demand for prescription drugs. </w:t>
      </w:r>
      <w:r w:rsidRPr="004B0F84">
        <w:rPr>
          <w:rFonts w:eastAsia="Times New Roman" w:cs="Calibri"/>
          <w:b/>
          <w:bCs/>
          <w:color w:val="000000"/>
          <w:szCs w:val="22"/>
          <w:u w:val="single"/>
        </w:rPr>
        <w:t>Various considerations inform companies’ expectations</w:t>
      </w:r>
      <w:r w:rsidRPr="004B0F84">
        <w:rPr>
          <w:rFonts w:eastAsia="Times New Roman"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sidRPr="004B0F84">
        <w:rPr>
          <w:rFonts w:eastAsia="Times New Roman" w:cs="Calibri"/>
          <w:b/>
          <w:bCs/>
          <w:color w:val="000000"/>
          <w:szCs w:val="22"/>
          <w:u w:val="single"/>
        </w:rPr>
        <w:t>prices and sales volumes of existing drugs provide information about consumers’ and insurance plans’ willingness to pay for drug treatments</w:t>
      </w:r>
      <w:r w:rsidRPr="004B0F84">
        <w:rPr>
          <w:rFonts w:eastAsia="Times New Roman"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4B0F84">
        <w:rPr>
          <w:rFonts w:eastAsia="Times New Roman" w:cs="Calibri"/>
          <w:b/>
          <w:bCs/>
          <w:color w:val="000000"/>
          <w:szCs w:val="22"/>
          <w:u w:val="single"/>
          <w:shd w:val="clear" w:color="auto" w:fill="FFFF00"/>
        </w:rPr>
        <w:t>Developing new drugs is</w:t>
      </w:r>
      <w:r w:rsidRPr="004B0F84">
        <w:rPr>
          <w:rFonts w:eastAsia="Times New Roman" w:cs="Calibri"/>
          <w:b/>
          <w:bCs/>
          <w:color w:val="000000"/>
          <w:szCs w:val="22"/>
          <w:u w:val="single"/>
        </w:rPr>
        <w:t xml:space="preserve"> a </w:t>
      </w:r>
      <w:r w:rsidRPr="004B0F84">
        <w:rPr>
          <w:rFonts w:eastAsia="Times New Roman" w:cs="Calibri"/>
          <w:b/>
          <w:bCs/>
          <w:color w:val="000000"/>
          <w:szCs w:val="22"/>
          <w:u w:val="single"/>
          <w:shd w:val="clear" w:color="auto" w:fill="FFFF00"/>
        </w:rPr>
        <w:t xml:space="preserve">costly and uncertain </w:t>
      </w:r>
      <w:r w:rsidRPr="004B0F84">
        <w:rPr>
          <w:rFonts w:eastAsia="Times New Roman" w:cs="Calibri"/>
          <w:b/>
          <w:bCs/>
          <w:color w:val="000000"/>
          <w:szCs w:val="22"/>
          <w:u w:val="single"/>
        </w:rPr>
        <w:t>process, and many potential drugs never make it to market. Only about 12 percent of drugs entering clinical trials are ultimately approved for introduction by the FDA.</w:t>
      </w:r>
      <w:r w:rsidRPr="004B0F84">
        <w:rPr>
          <w:rFonts w:eastAsia="Times New Roman" w:cs="Calibri"/>
          <w:color w:val="000000"/>
          <w:sz w:val="10"/>
          <w:szCs w:val="10"/>
        </w:rPr>
        <w:t xml:space="preserve"> In recent studies, estimates of the average R&amp;D cost per new drug range from less than $1 billion to more than $2 billion per drug. </w:t>
      </w:r>
      <w:r w:rsidRPr="004B0F84">
        <w:rPr>
          <w:rFonts w:eastAsia="Times New Roman" w:cs="Calibri"/>
          <w:b/>
          <w:bCs/>
          <w:color w:val="000000"/>
          <w:szCs w:val="22"/>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4B0F84">
        <w:rPr>
          <w:rFonts w:eastAsia="Times New Roman" w:cs="Calibri"/>
          <w:b/>
          <w:bCs/>
          <w:color w:val="000000"/>
          <w:szCs w:val="22"/>
          <w:u w:val="single"/>
        </w:rPr>
        <w:t>drugmaker</w:t>
      </w:r>
      <w:proofErr w:type="spellEnd"/>
      <w:r w:rsidRPr="004B0F84">
        <w:rPr>
          <w:rFonts w:eastAsia="Times New Roman" w:cs="Calibri"/>
          <w:b/>
          <w:bCs/>
          <w:color w:val="000000"/>
          <w:szCs w:val="22"/>
          <w:u w:val="single"/>
        </w:rPr>
        <w:t xml:space="preserve"> for business reasons, or that are not approved by the FDA</w:t>
      </w:r>
      <w:r w:rsidRPr="004B0F84">
        <w:rPr>
          <w:rFonts w:eastAsia="Times New Roman"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4B0F84">
        <w:rPr>
          <w:rFonts w:eastAsia="Times New Roman" w:cs="Calibri"/>
          <w:b/>
          <w:bCs/>
          <w:color w:val="000000"/>
          <w:szCs w:val="22"/>
          <w:u w:val="single"/>
        </w:rPr>
        <w:t xml:space="preserve">during that time the company does not receive a </w:t>
      </w:r>
      <w:r w:rsidRPr="004B0F84">
        <w:rPr>
          <w:rFonts w:eastAsia="Times New Roman" w:cs="Calibri"/>
          <w:b/>
          <w:bCs/>
          <w:color w:val="000000"/>
          <w:szCs w:val="22"/>
          <w:u w:val="single"/>
        </w:rPr>
        <w:lastRenderedPageBreak/>
        <w:t xml:space="preserve">financial return on its investment in developing that drug. </w:t>
      </w:r>
      <w:r w:rsidRPr="004B0F84">
        <w:rPr>
          <w:rFonts w:eastAsia="Times New Roman"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4B0F84">
        <w:rPr>
          <w:rFonts w:eastAsia="Times New Roman" w:cs="Calibri"/>
          <w:b/>
          <w:bCs/>
          <w:color w:val="000000"/>
          <w:szCs w:val="22"/>
          <w:u w:val="single"/>
          <w:shd w:val="clear" w:color="auto" w:fill="FFFF00"/>
        </w:rPr>
        <w:t xml:space="preserve">the patent system </w:t>
      </w:r>
      <w:r w:rsidRPr="004B0F84">
        <w:rPr>
          <w:rFonts w:eastAsia="Times New Roman" w:cs="Calibri"/>
          <w:b/>
          <w:bCs/>
          <w:color w:val="000000"/>
          <w:szCs w:val="22"/>
          <w:u w:val="single"/>
        </w:rPr>
        <w:t xml:space="preserve">and certain statutory provisions that delay FDA approval of generic drugs </w:t>
      </w:r>
      <w:r w:rsidRPr="004B0F84">
        <w:rPr>
          <w:rFonts w:eastAsia="Times New Roman" w:cs="Calibri"/>
          <w:b/>
          <w:bCs/>
          <w:color w:val="000000"/>
          <w:szCs w:val="22"/>
          <w:u w:val="single"/>
          <w:shd w:val="clear" w:color="auto" w:fill="FFFF00"/>
        </w:rPr>
        <w:t xml:space="preserve">provide </w:t>
      </w:r>
      <w:r w:rsidRPr="004B0F84">
        <w:rPr>
          <w:rFonts w:eastAsia="Times New Roman" w:cs="Calibri"/>
          <w:b/>
          <w:bCs/>
          <w:color w:val="000000"/>
          <w:szCs w:val="22"/>
          <w:u w:val="single"/>
        </w:rPr>
        <w:t xml:space="preserve">pharmaceutical </w:t>
      </w:r>
      <w:r w:rsidRPr="004B0F84">
        <w:rPr>
          <w:rFonts w:eastAsia="Times New Roman" w:cs="Calibri"/>
          <w:b/>
          <w:bCs/>
          <w:color w:val="000000"/>
          <w:szCs w:val="22"/>
          <w:u w:val="single"/>
          <w:shd w:val="clear" w:color="auto" w:fill="FFFF00"/>
        </w:rPr>
        <w:t xml:space="preserve">companies with </w:t>
      </w:r>
      <w:r w:rsidRPr="004B0F84">
        <w:rPr>
          <w:rFonts w:eastAsia="Times New Roman" w:cs="Calibri"/>
          <w:b/>
          <w:bCs/>
          <w:color w:val="000000"/>
          <w:szCs w:val="22"/>
          <w:u w:val="single"/>
        </w:rPr>
        <w:t xml:space="preserve">a period of market </w:t>
      </w:r>
      <w:proofErr w:type="gramStart"/>
      <w:r w:rsidRPr="004B0F84">
        <w:rPr>
          <w:rFonts w:eastAsia="Times New Roman" w:cs="Calibri"/>
          <w:b/>
          <w:bCs/>
          <w:color w:val="000000"/>
          <w:szCs w:val="22"/>
          <w:u w:val="single"/>
          <w:shd w:val="clear" w:color="auto" w:fill="FFFF00"/>
        </w:rPr>
        <w:t>exclusivity</w:t>
      </w:r>
      <w:r w:rsidRPr="004B0F84">
        <w:rPr>
          <w:rFonts w:eastAsia="Times New Roman" w:cs="Calibri"/>
          <w:b/>
          <w:bCs/>
          <w:color w:val="000000"/>
          <w:szCs w:val="22"/>
          <w:u w:val="single"/>
        </w:rPr>
        <w:t>, when</w:t>
      </w:r>
      <w:proofErr w:type="gramEnd"/>
      <w:r w:rsidRPr="004B0F84">
        <w:rPr>
          <w:rFonts w:eastAsia="Times New Roman" w:cs="Calibri"/>
          <w:b/>
          <w:bCs/>
          <w:color w:val="000000"/>
          <w:szCs w:val="22"/>
          <w:u w:val="single"/>
        </w:rPr>
        <w:t xml:space="preserve"> competition is legally restricted. During that time, they can maintain higher prices on a patented product than they otherwise could, </w:t>
      </w:r>
      <w:r w:rsidRPr="004B0F84">
        <w:rPr>
          <w:rFonts w:eastAsia="Times New Roman" w:cs="Calibri"/>
          <w:b/>
          <w:bCs/>
          <w:color w:val="000000"/>
          <w:szCs w:val="22"/>
          <w:u w:val="single"/>
          <w:shd w:val="clear" w:color="auto" w:fill="FFFF00"/>
        </w:rPr>
        <w:t>which makes new drugs more profitable</w:t>
      </w:r>
      <w:r w:rsidRPr="004B0F84">
        <w:rPr>
          <w:rFonts w:eastAsia="Times New Roman" w:cs="Calibri"/>
          <w:b/>
          <w:bCs/>
          <w:color w:val="000000"/>
          <w:szCs w:val="22"/>
          <w:u w:val="single"/>
        </w:rPr>
        <w:t xml:space="preserve"> and thereby increases drug companies’ incentives to invest in R&amp;D.</w:t>
      </w:r>
      <w:r w:rsidRPr="004B0F84">
        <w:rPr>
          <w:rFonts w:eastAsia="Times New Roman"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4B0F84">
        <w:rPr>
          <w:rFonts w:eastAsia="Times New Roman" w:cs="Calibri"/>
          <w:color w:val="000000"/>
          <w:sz w:val="10"/>
          <w:szCs w:val="10"/>
        </w:rPr>
        <w:t xml:space="preserve">In particular, </w:t>
      </w:r>
      <w:r w:rsidRPr="004B0F84">
        <w:rPr>
          <w:rFonts w:eastAsia="Times New Roman" w:cs="Calibri"/>
          <w:b/>
          <w:bCs/>
          <w:color w:val="000000"/>
          <w:szCs w:val="22"/>
          <w:u w:val="single"/>
        </w:rPr>
        <w:t>spending</w:t>
      </w:r>
      <w:proofErr w:type="gramEnd"/>
      <w:r w:rsidRPr="004B0F84">
        <w:rPr>
          <w:rFonts w:eastAsia="Times New Roman" w:cs="Calibri"/>
          <w:b/>
          <w:bCs/>
          <w:color w:val="000000"/>
          <w:szCs w:val="22"/>
          <w:u w:val="single"/>
        </w:rPr>
        <w:t xml:space="preserve"> on drug R&amp;D increased by nearly 50 percent between 2015 and 2019</w:t>
      </w:r>
      <w:r w:rsidRPr="004B0F84">
        <w:rPr>
          <w:rFonts w:eastAsia="Times New Roman"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4B0F84">
        <w:rPr>
          <w:rFonts w:eastAsia="Times New Roman" w:cs="Calibri"/>
          <w:b/>
          <w:bCs/>
          <w:color w:val="000000"/>
          <w:szCs w:val="22"/>
          <w:u w:val="single"/>
        </w:rPr>
        <w:t>the trend is broadly representative of R&amp;D spending by the industry as a whole</w:t>
      </w:r>
      <w:r w:rsidRPr="004B0F84">
        <w:rPr>
          <w:rFonts w:eastAsia="Times New Roman" w:cs="Calibri"/>
          <w:color w:val="000000"/>
          <w:sz w:val="10"/>
          <w:szCs w:val="10"/>
        </w:rPr>
        <w:t>.2 A survey of all U.S. pharmaceutical R&amp;D spending (including that of smaller firms) by the National Science Foundation (NSF) reveals similar trends.3</w:t>
      </w:r>
    </w:p>
    <w:p w14:paraId="41309BEE"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Intellectual property protections are key to pharmaceutical innovation – laundry of list of studies – that solves access better, Ezeli and Cory 19:</w:t>
      </w:r>
    </w:p>
    <w:p w14:paraId="00DADD02"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1" w:history="1">
        <w:r w:rsidRPr="004B0F84">
          <w:rPr>
            <w:rFonts w:eastAsia="Times New Roman" w:cs="Calibri"/>
            <w:color w:val="000000"/>
            <w:szCs w:val="22"/>
            <w:u w:val="single"/>
          </w:rPr>
          <w:t>https://itif.org/publications/2019/04/25/way-forward-intellectual-property-internationally</w:t>
        </w:r>
      </w:hyperlink>
      <w:r w:rsidRPr="004B0F84">
        <w:rPr>
          <w:rFonts w:eastAsia="Times New Roman" w:cs="Calibri"/>
          <w:color w:val="000000"/>
          <w:szCs w:val="22"/>
        </w:rPr>
        <w:t xml:space="preserve"> //LHP AV</w:t>
      </w:r>
    </w:p>
    <w:p w14:paraId="675D41EF"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4B0F84">
        <w:rPr>
          <w:rFonts w:eastAsia="Times New Roman" w:cs="Calibri"/>
          <w:b/>
          <w:bCs/>
          <w:color w:val="000000"/>
          <w:szCs w:val="22"/>
          <w:u w:val="single"/>
        </w:rPr>
        <w:t>Nobel laureate economist Douglas North</w:t>
      </w:r>
      <w:r w:rsidRPr="004B0F84">
        <w:rPr>
          <w:rFonts w:eastAsia="Times New Roman" w:cs="Calibri"/>
          <w:color w:val="000000"/>
          <w:sz w:val="10"/>
          <w:szCs w:val="10"/>
        </w:rPr>
        <w:t xml:space="preserve">, one of the foremost scholars of economic history, </w:t>
      </w:r>
      <w:r w:rsidRPr="004B0F84">
        <w:rPr>
          <w:rFonts w:eastAsia="Times New Roman" w:cs="Calibri"/>
          <w:b/>
          <w:bCs/>
          <w:color w:val="000000"/>
          <w:szCs w:val="22"/>
          <w:u w:val="single"/>
        </w:rPr>
        <w:t>argues that the introduction of intellectual property rights had one of the most profound impacts on spurring economic growth in human history</w:t>
      </w:r>
      <w:r w:rsidRPr="004B0F84">
        <w:rPr>
          <w:rFonts w:eastAsia="Times New Roman"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4B0F84">
        <w:rPr>
          <w:rFonts w:eastAsia="Times New Roman" w:cs="Calibri"/>
          <w:b/>
          <w:bCs/>
          <w:color w:val="000000"/>
          <w:szCs w:val="22"/>
          <w:u w:val="single"/>
          <w:shd w:val="clear" w:color="auto" w:fill="FFFF00"/>
        </w:rPr>
        <w:t>IPRs was catalytic to turbo-charging global economic growth</w:t>
      </w:r>
      <w:r w:rsidRPr="004B0F84">
        <w:rPr>
          <w:rFonts w:eastAsia="Times New Roman" w:cs="Calibri"/>
          <w:color w:val="000000"/>
          <w:sz w:val="10"/>
          <w:szCs w:val="10"/>
        </w:rPr>
        <w:t xml:space="preserve">.23 </w:t>
      </w:r>
      <w:r w:rsidRPr="004B0F84">
        <w:rPr>
          <w:rFonts w:eastAsia="Times New Roman" w:cs="Calibri"/>
          <w:b/>
          <w:bCs/>
          <w:color w:val="000000"/>
          <w:szCs w:val="22"/>
          <w:u w:val="single"/>
        </w:rPr>
        <w:t xml:space="preserve">Robust intellectual property rights spur innovative activity </w:t>
      </w:r>
      <w:r w:rsidRPr="004B0F84">
        <w:rPr>
          <w:rFonts w:eastAsia="Times New Roman" w:cs="Calibri"/>
          <w:b/>
          <w:bCs/>
          <w:color w:val="000000"/>
          <w:szCs w:val="22"/>
          <w:u w:val="single"/>
          <w:shd w:val="clear" w:color="auto" w:fill="FFFF00"/>
        </w:rPr>
        <w:t xml:space="preserve">by increasing </w:t>
      </w:r>
      <w:r w:rsidRPr="004B0F84">
        <w:rPr>
          <w:rFonts w:eastAsia="Times New Roman" w:cs="Calibri"/>
          <w:b/>
          <w:bCs/>
          <w:color w:val="000000"/>
          <w:szCs w:val="22"/>
          <w:u w:val="single"/>
        </w:rPr>
        <w:t xml:space="preserve">the appropriability of the </w:t>
      </w:r>
      <w:r w:rsidRPr="004B0F84">
        <w:rPr>
          <w:rFonts w:eastAsia="Times New Roman" w:cs="Calibri"/>
          <w:b/>
          <w:bCs/>
          <w:color w:val="000000"/>
          <w:szCs w:val="22"/>
          <w:u w:val="single"/>
          <w:shd w:val="clear" w:color="auto" w:fill="FFFF00"/>
        </w:rPr>
        <w:t xml:space="preserve">returns </w:t>
      </w:r>
      <w:r w:rsidRPr="004B0F84">
        <w:rPr>
          <w:rFonts w:eastAsia="Times New Roman" w:cs="Calibri"/>
          <w:b/>
          <w:bCs/>
          <w:color w:val="000000"/>
          <w:szCs w:val="22"/>
          <w:u w:val="single"/>
        </w:rPr>
        <w:t xml:space="preserve">to innovation, enabling innovators to capture enough of the benefits of their own innovative activity </w:t>
      </w:r>
      <w:r w:rsidRPr="004B0F84">
        <w:rPr>
          <w:rFonts w:eastAsia="Times New Roman" w:cs="Calibri"/>
          <w:b/>
          <w:bCs/>
          <w:color w:val="000000"/>
          <w:szCs w:val="22"/>
          <w:u w:val="single"/>
          <w:shd w:val="clear" w:color="auto" w:fill="FFFF00"/>
        </w:rPr>
        <w:t xml:space="preserve">to justify taking </w:t>
      </w:r>
      <w:r w:rsidRPr="004B0F84">
        <w:rPr>
          <w:rFonts w:eastAsia="Times New Roman" w:cs="Calibri"/>
          <w:b/>
          <w:bCs/>
          <w:color w:val="000000"/>
          <w:szCs w:val="22"/>
          <w:u w:val="single"/>
        </w:rPr>
        <w:t xml:space="preserve">considerable </w:t>
      </w:r>
      <w:r w:rsidRPr="004B0F84">
        <w:rPr>
          <w:rFonts w:eastAsia="Times New Roman" w:cs="Calibri"/>
          <w:b/>
          <w:bCs/>
          <w:color w:val="000000"/>
          <w:szCs w:val="22"/>
          <w:u w:val="single"/>
          <w:shd w:val="clear" w:color="auto" w:fill="FFFF00"/>
        </w:rPr>
        <w:t>risks</w:t>
      </w:r>
      <w:r w:rsidRPr="004B0F84">
        <w:rPr>
          <w:rFonts w:eastAsia="Times New Roman" w:cs="Calibri"/>
          <w:color w:val="000000"/>
          <w:sz w:val="10"/>
          <w:szCs w:val="10"/>
        </w:rPr>
        <w:t>. By raising the private rate of return closer to the social rate of return, in</w:t>
      </w:r>
      <w:r w:rsidRPr="004B0F84">
        <w:rPr>
          <w:rFonts w:eastAsia="Times New Roman" w:cs="Calibri"/>
          <w:b/>
          <w:bCs/>
          <w:color w:val="000000"/>
          <w:szCs w:val="22"/>
          <w:u w:val="single"/>
        </w:rPr>
        <w:t>tellectual property rights address the knowledge-asset incentive problem, allowing inventors to realize economic gain from their inventions, thereby catalyzing investment in knowledge creation.</w:t>
      </w:r>
      <w:r w:rsidRPr="004B0F84">
        <w:rPr>
          <w:rFonts w:eastAsia="Times New Roman" w:cs="Calibri"/>
          <w:color w:val="000000"/>
          <w:sz w:val="10"/>
          <w:szCs w:val="10"/>
        </w:rPr>
        <w:t xml:space="preserve"> If innovators know that most of the benefits from their innovations would go to others without compensation, </w:t>
      </w:r>
      <w:r w:rsidRPr="004B0F84">
        <w:rPr>
          <w:rFonts w:eastAsia="Times New Roman" w:cs="Calibri"/>
          <w:b/>
          <w:bCs/>
          <w:color w:val="000000"/>
          <w:szCs w:val="22"/>
          <w:u w:val="single"/>
          <w:shd w:val="clear" w:color="auto" w:fill="FFFF00"/>
        </w:rPr>
        <w:t>they would be much less likely and capable of</w:t>
      </w:r>
      <w:r w:rsidRPr="004B0F84">
        <w:rPr>
          <w:rFonts w:eastAsia="Times New Roman" w:cs="Calibri"/>
          <w:b/>
          <w:bCs/>
          <w:color w:val="000000"/>
          <w:szCs w:val="22"/>
          <w:u w:val="single"/>
        </w:rPr>
        <w:t xml:space="preserve"> engaging in </w:t>
      </w:r>
      <w:r w:rsidRPr="004B0F84">
        <w:rPr>
          <w:rFonts w:eastAsia="Times New Roman" w:cs="Calibri"/>
          <w:b/>
          <w:bCs/>
          <w:color w:val="000000"/>
          <w:szCs w:val="22"/>
          <w:u w:val="single"/>
          <w:shd w:val="clear" w:color="auto" w:fill="FFFF00"/>
        </w:rPr>
        <w:t>future innovations</w:t>
      </w:r>
      <w:r w:rsidRPr="004B0F84">
        <w:rPr>
          <w:rFonts w:eastAsia="Times New Roman" w:cs="Calibri"/>
          <w:color w:val="000000"/>
          <w:sz w:val="10"/>
          <w:szCs w:val="10"/>
        </w:rPr>
        <w:t xml:space="preserve">. In addition, as they capture a larger portion of the benefits of their innovative activity, </w:t>
      </w:r>
      <w:r w:rsidRPr="004B0F84">
        <w:rPr>
          <w:rFonts w:eastAsia="Times New Roman" w:cs="Calibri"/>
          <w:b/>
          <w:bCs/>
          <w:color w:val="000000"/>
          <w:szCs w:val="22"/>
          <w:u w:val="single"/>
        </w:rPr>
        <w:t>innovating companies obtain the resources to pursue the next generation of innovative activities.</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IP thus produces a number of positive benefits, including: </w:t>
      </w:r>
      <w:r w:rsidRPr="004B0F84">
        <w:rPr>
          <w:rFonts w:eastAsia="Times New Roman" w:cs="Calibri"/>
          <w:b/>
          <w:bCs/>
          <w:color w:val="000000"/>
          <w:szCs w:val="22"/>
          <w:u w:val="single"/>
          <w:shd w:val="clear" w:color="auto" w:fill="FFFF00"/>
        </w:rPr>
        <w:t>1) creating powerful incentives</w:t>
      </w:r>
      <w:r w:rsidRPr="004B0F84">
        <w:rPr>
          <w:rFonts w:eastAsia="Times New Roman" w:cs="Calibri"/>
          <w:b/>
          <w:bCs/>
          <w:color w:val="000000"/>
          <w:szCs w:val="22"/>
          <w:u w:val="single"/>
        </w:rPr>
        <w:t xml:space="preserve"> for domestic innovation; </w:t>
      </w:r>
      <w:r w:rsidRPr="004B0F84">
        <w:rPr>
          <w:rFonts w:eastAsia="Times New Roman" w:cs="Calibri"/>
          <w:b/>
          <w:bCs/>
          <w:color w:val="000000"/>
          <w:szCs w:val="22"/>
          <w:u w:val="single"/>
          <w:shd w:val="clear" w:color="auto" w:fill="FFFF00"/>
        </w:rPr>
        <w:t xml:space="preserve">2) inducing knowledge spillovers </w:t>
      </w:r>
      <w:r w:rsidRPr="004B0F84">
        <w:rPr>
          <w:rFonts w:eastAsia="Times New Roman" w:cs="Calibri"/>
          <w:b/>
          <w:bCs/>
          <w:color w:val="000000"/>
          <w:szCs w:val="22"/>
          <w:u w:val="single"/>
        </w:rPr>
        <w:t xml:space="preserve">that help others to innovate; </w:t>
      </w:r>
      <w:r w:rsidRPr="004B0F84">
        <w:rPr>
          <w:rFonts w:eastAsia="Times New Roman" w:cs="Calibri"/>
          <w:b/>
          <w:bCs/>
          <w:color w:val="000000"/>
          <w:szCs w:val="22"/>
          <w:u w:val="single"/>
          <w:shd w:val="clear" w:color="auto" w:fill="FFFF00"/>
        </w:rPr>
        <w:t>3) ensuring</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a country’s </w:t>
      </w:r>
      <w:r w:rsidRPr="004B0F84">
        <w:rPr>
          <w:rFonts w:eastAsia="Times New Roman" w:cs="Calibri"/>
          <w:b/>
          <w:bCs/>
          <w:color w:val="000000"/>
          <w:szCs w:val="22"/>
          <w:u w:val="single"/>
          <w:shd w:val="clear" w:color="auto" w:fill="FFFF00"/>
        </w:rPr>
        <w:t xml:space="preserve">companies </w:t>
      </w:r>
      <w:r w:rsidRPr="004B0F84">
        <w:rPr>
          <w:rFonts w:eastAsia="Times New Roman" w:cs="Calibri"/>
          <w:b/>
          <w:bCs/>
          <w:color w:val="000000"/>
          <w:szCs w:val="22"/>
          <w:u w:val="single"/>
        </w:rPr>
        <w:lastRenderedPageBreak/>
        <w:t xml:space="preserve">can </w:t>
      </w:r>
      <w:r w:rsidRPr="004B0F84">
        <w:rPr>
          <w:rFonts w:eastAsia="Times New Roman" w:cs="Calibri"/>
          <w:b/>
          <w:bCs/>
          <w:color w:val="000000"/>
          <w:szCs w:val="22"/>
          <w:u w:val="single"/>
          <w:shd w:val="clear" w:color="auto" w:fill="FFFF00"/>
        </w:rPr>
        <w:t xml:space="preserve">focus on </w:t>
      </w:r>
      <w:r w:rsidRPr="004B0F84">
        <w:rPr>
          <w:rFonts w:eastAsia="Times New Roman" w:cs="Calibri"/>
          <w:b/>
          <w:bCs/>
          <w:color w:val="000000"/>
          <w:szCs w:val="22"/>
          <w:u w:val="single"/>
        </w:rPr>
        <w:t xml:space="preserve">operating productively and </w:t>
      </w:r>
      <w:r w:rsidRPr="004B0F84">
        <w:rPr>
          <w:rFonts w:eastAsia="Times New Roman" w:cs="Calibri"/>
          <w:b/>
          <w:bCs/>
          <w:color w:val="000000"/>
          <w:szCs w:val="22"/>
          <w:u w:val="single"/>
          <w:shd w:val="clear" w:color="auto" w:fill="FFFF00"/>
        </w:rPr>
        <w:t>innovating</w:t>
      </w:r>
      <w:r w:rsidRPr="004B0F84">
        <w:rPr>
          <w:rFonts w:eastAsia="Times New Roman" w:cs="Calibri"/>
          <w:color w:val="000000"/>
          <w:sz w:val="10"/>
          <w:szCs w:val="10"/>
        </w:rPr>
        <w:t xml:space="preserve">, instead of having to devote an undue amount of their time and resources to protecting their IP in an environment where it’s at risk; </w:t>
      </w:r>
      <w:r w:rsidRPr="004B0F84">
        <w:rPr>
          <w:rFonts w:eastAsia="Times New Roman" w:cs="Calibri"/>
          <w:b/>
          <w:bCs/>
          <w:color w:val="000000"/>
          <w:szCs w:val="22"/>
          <w:u w:val="single"/>
        </w:rPr>
        <w:t>4</w:t>
      </w:r>
      <w:r w:rsidRPr="004B0F84">
        <w:rPr>
          <w:rFonts w:eastAsia="Times New Roman" w:cs="Calibri"/>
          <w:b/>
          <w:bCs/>
          <w:color w:val="000000"/>
          <w:szCs w:val="22"/>
          <w:u w:val="single"/>
          <w:shd w:val="clear" w:color="auto" w:fill="FFFF00"/>
        </w:rPr>
        <w:t xml:space="preserve">) promoting the international diffusion </w:t>
      </w:r>
      <w:r w:rsidRPr="004B0F84">
        <w:rPr>
          <w:rFonts w:eastAsia="Times New Roman" w:cs="Calibri"/>
          <w:b/>
          <w:bCs/>
          <w:color w:val="000000"/>
          <w:szCs w:val="22"/>
          <w:u w:val="single"/>
        </w:rPr>
        <w:t xml:space="preserve">of technology, innovation, and knowhow; and </w:t>
      </w:r>
      <w:r w:rsidRPr="004B0F84">
        <w:rPr>
          <w:rFonts w:eastAsia="Times New Roman" w:cs="Calibri"/>
          <w:b/>
          <w:bCs/>
          <w:color w:val="000000"/>
          <w:szCs w:val="22"/>
          <w:u w:val="single"/>
          <w:shd w:val="clear" w:color="auto" w:fill="FFFF00"/>
        </w:rPr>
        <w:t>5) boosting</w:t>
      </w:r>
      <w:r w:rsidRPr="004B0F84">
        <w:rPr>
          <w:rFonts w:eastAsia="Times New Roman" w:cs="Calibri"/>
          <w:b/>
          <w:bCs/>
          <w:color w:val="000000"/>
          <w:szCs w:val="22"/>
          <w:u w:val="single"/>
        </w:rPr>
        <w:t xml:space="preserve"> a country’s levels of </w:t>
      </w:r>
      <w:r w:rsidRPr="004B0F84">
        <w:rPr>
          <w:rFonts w:eastAsia="Times New Roman" w:cs="Calibri"/>
          <w:b/>
          <w:bCs/>
          <w:color w:val="000000"/>
          <w:szCs w:val="22"/>
          <w:u w:val="single"/>
          <w:shd w:val="clear" w:color="auto" w:fill="FFFF00"/>
        </w:rPr>
        <w:t>r</w:t>
      </w:r>
      <w:r w:rsidRPr="004B0F84">
        <w:rPr>
          <w:rFonts w:eastAsia="Times New Roman" w:cs="Calibri"/>
          <w:b/>
          <w:bCs/>
          <w:color w:val="000000"/>
          <w:szCs w:val="22"/>
          <w:u w:val="single"/>
        </w:rPr>
        <w:t xml:space="preserve">esearch </w:t>
      </w:r>
      <w:r w:rsidRPr="004B0F84">
        <w:rPr>
          <w:rFonts w:eastAsia="Times New Roman" w:cs="Calibri"/>
          <w:b/>
          <w:bCs/>
          <w:color w:val="000000"/>
          <w:szCs w:val="22"/>
          <w:u w:val="single"/>
          <w:shd w:val="clear" w:color="auto" w:fill="FFFF00"/>
        </w:rPr>
        <w:t>and d</w:t>
      </w:r>
      <w:r w:rsidRPr="004B0F84">
        <w:rPr>
          <w:rFonts w:eastAsia="Times New Roman" w:cs="Calibri"/>
          <w:b/>
          <w:bCs/>
          <w:color w:val="000000"/>
          <w:szCs w:val="22"/>
          <w:u w:val="single"/>
        </w:rPr>
        <w:t xml:space="preserve">evelopment, inbound foreign direct </w:t>
      </w:r>
      <w:r w:rsidRPr="004B0F84">
        <w:rPr>
          <w:rFonts w:eastAsia="Times New Roman" w:cs="Calibri"/>
          <w:b/>
          <w:bCs/>
          <w:color w:val="000000"/>
          <w:szCs w:val="22"/>
          <w:u w:val="single"/>
          <w:shd w:val="clear" w:color="auto" w:fill="FFFF00"/>
        </w:rPr>
        <w:t xml:space="preserve">investment </w:t>
      </w:r>
      <w:r w:rsidRPr="004B0F84">
        <w:rPr>
          <w:rFonts w:eastAsia="Times New Roman" w:cs="Calibri"/>
          <w:b/>
          <w:bCs/>
          <w:color w:val="000000"/>
          <w:szCs w:val="22"/>
          <w:u w:val="single"/>
        </w:rPr>
        <w:t xml:space="preserve">(FDI), </w:t>
      </w:r>
      <w:r w:rsidRPr="004B0F84">
        <w:rPr>
          <w:rFonts w:eastAsia="Times New Roman" w:cs="Calibri"/>
          <w:b/>
          <w:bCs/>
          <w:color w:val="000000"/>
          <w:szCs w:val="22"/>
          <w:u w:val="single"/>
          <w:shd w:val="clear" w:color="auto" w:fill="FFFF00"/>
        </w:rPr>
        <w:t xml:space="preserve">and exports </w:t>
      </w:r>
      <w:r w:rsidRPr="004B0F84">
        <w:rPr>
          <w:rFonts w:eastAsia="Times New Roman" w:cs="Calibri"/>
          <w:b/>
          <w:bCs/>
          <w:color w:val="000000"/>
          <w:szCs w:val="22"/>
          <w:u w:val="single"/>
        </w:rPr>
        <w:t>of goods and services</w:t>
      </w:r>
      <w:r w:rsidRPr="004B0F84">
        <w:rPr>
          <w:rFonts w:eastAsia="Times New Roman"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4B0F84">
        <w:rPr>
          <w:rFonts w:eastAsia="Times New Roman" w:cs="Calibri"/>
          <w:b/>
          <w:bCs/>
          <w:color w:val="000000"/>
          <w:szCs w:val="22"/>
          <w:u w:val="single"/>
          <w:shd w:val="clear" w:color="auto" w:fill="FFFF00"/>
        </w:rPr>
        <w:t xml:space="preserve">evidence shows </w:t>
      </w:r>
      <w:r w:rsidRPr="004B0F84">
        <w:rPr>
          <w:rFonts w:eastAsia="Times New Roman" w:cs="Calibri"/>
          <w:b/>
          <w:bCs/>
          <w:color w:val="000000"/>
          <w:szCs w:val="22"/>
          <w:u w:val="single"/>
        </w:rPr>
        <w:t xml:space="preserve">that strong intellectual property </w:t>
      </w:r>
      <w:r w:rsidRPr="004B0F84">
        <w:rPr>
          <w:rFonts w:eastAsia="Times New Roman" w:cs="Calibri"/>
          <w:b/>
          <w:bCs/>
          <w:color w:val="000000"/>
          <w:szCs w:val="22"/>
          <w:u w:val="single"/>
          <w:shd w:val="clear" w:color="auto" w:fill="FFFF00"/>
        </w:rPr>
        <w:t xml:space="preserve">rights </w:t>
      </w:r>
      <w:r w:rsidRPr="004B0F84">
        <w:rPr>
          <w:rFonts w:eastAsia="Times New Roman" w:cs="Calibri"/>
          <w:b/>
          <w:bCs/>
          <w:color w:val="000000"/>
          <w:szCs w:val="22"/>
          <w:u w:val="single"/>
        </w:rPr>
        <w:t xml:space="preserve">protections </w:t>
      </w:r>
      <w:r w:rsidRPr="004B0F84">
        <w:rPr>
          <w:rFonts w:eastAsia="Times New Roman" w:cs="Calibri"/>
          <w:b/>
          <w:bCs/>
          <w:color w:val="000000"/>
          <w:szCs w:val="22"/>
          <w:u w:val="single"/>
          <w:shd w:val="clear" w:color="auto" w:fill="FFFF00"/>
        </w:rPr>
        <w:t xml:space="preserve">are vitally important for </w:t>
      </w:r>
      <w:r w:rsidRPr="004B0F84">
        <w:rPr>
          <w:rFonts w:eastAsia="Times New Roman" w:cs="Calibri"/>
          <w:b/>
          <w:bCs/>
          <w:color w:val="000000"/>
          <w:szCs w:val="22"/>
          <w:u w:val="single"/>
        </w:rPr>
        <w:t xml:space="preserve">both </w:t>
      </w:r>
      <w:r w:rsidRPr="004B0F84">
        <w:rPr>
          <w:rFonts w:eastAsia="Times New Roman" w:cs="Calibri"/>
          <w:b/>
          <w:bCs/>
          <w:color w:val="000000"/>
          <w:szCs w:val="22"/>
          <w:u w:val="single"/>
          <w:shd w:val="clear" w:color="auto" w:fill="FFFF00"/>
        </w:rPr>
        <w:t xml:space="preserve">developed and developing countries </w:t>
      </w:r>
      <w:r w:rsidRPr="004B0F84">
        <w:rPr>
          <w:rFonts w:eastAsia="Times New Roman" w:cs="Calibri"/>
          <w:b/>
          <w:bCs/>
          <w:color w:val="000000"/>
          <w:szCs w:val="22"/>
          <w:u w:val="single"/>
        </w:rPr>
        <w:t>alike.</w:t>
      </w:r>
      <w:r w:rsidRPr="004B0F84">
        <w:rPr>
          <w:rFonts w:eastAsia="Times New Roman"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4B0F84">
        <w:rPr>
          <w:rFonts w:eastAsia="Times New Roman" w:cs="Calibri"/>
          <w:b/>
          <w:bCs/>
          <w:color w:val="000000"/>
          <w:szCs w:val="22"/>
          <w:u w:val="single"/>
        </w:rPr>
        <w:t>developing-country IPR reforms concerning patent protection have tended to deliver the most substantial results</w:t>
      </w:r>
      <w:r w:rsidRPr="004B0F84">
        <w:rPr>
          <w:rFonts w:eastAsia="Times New Roman"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4B0F84">
        <w:rPr>
          <w:rFonts w:eastAsia="Times New Roman" w:cs="Calibri"/>
          <w:color w:val="000000"/>
          <w:sz w:val="10"/>
          <w:szCs w:val="10"/>
        </w:rPr>
        <w:t>in particular of</w:t>
      </w:r>
      <w:proofErr w:type="gramEnd"/>
      <w:r w:rsidRPr="004B0F84">
        <w:rPr>
          <w:rFonts w:eastAsia="Times New Roman" w:cs="Calibri"/>
          <w:color w:val="000000"/>
          <w:sz w:val="10"/>
          <w:szCs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4B0F84">
        <w:rPr>
          <w:rFonts w:eastAsia="Times New Roman" w:cs="Calibri"/>
          <w:color w:val="000000"/>
          <w:sz w:val="10"/>
          <w:szCs w:val="10"/>
        </w:rPr>
        <w:t>Lippoldt</w:t>
      </w:r>
      <w:proofErr w:type="spellEnd"/>
      <w:r w:rsidRPr="004B0F84">
        <w:rPr>
          <w:rFonts w:eastAsia="Times New Roman" w:cs="Calibri"/>
          <w:color w:val="000000"/>
          <w:sz w:val="10"/>
          <w:szCs w:val="10"/>
        </w:rPr>
        <w:t xml:space="preserve"> showed that stronger IPRs in developing countries are associated with an increase of technology-intensive FDI, while </w:t>
      </w:r>
      <w:proofErr w:type="spellStart"/>
      <w:r w:rsidRPr="004B0F84">
        <w:rPr>
          <w:rFonts w:eastAsia="Times New Roman" w:cs="Calibri"/>
          <w:color w:val="000000"/>
          <w:sz w:val="10"/>
          <w:szCs w:val="10"/>
        </w:rPr>
        <w:t>Awokuse</w:t>
      </w:r>
      <w:proofErr w:type="spellEnd"/>
      <w:r w:rsidRPr="004B0F84">
        <w:rPr>
          <w:rFonts w:eastAsia="Times New Roman" w:cs="Calibri"/>
          <w:color w:val="000000"/>
          <w:sz w:val="10"/>
          <w:szCs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4B0F84">
        <w:rPr>
          <w:rFonts w:eastAsia="Times New Roman" w:cs="Calibri"/>
          <w:color w:val="000000"/>
          <w:sz w:val="10"/>
          <w:szCs w:val="10"/>
        </w:rPr>
        <w:t>Lippoldt</w:t>
      </w:r>
      <w:proofErr w:type="spellEnd"/>
      <w:r w:rsidRPr="004B0F84">
        <w:rPr>
          <w:rFonts w:eastAsia="Times New Roman" w:cs="Calibri"/>
          <w:color w:val="000000"/>
          <w:sz w:val="10"/>
          <w:szCs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4B0F84">
        <w:rPr>
          <w:rFonts w:eastAsia="Times New Roman" w:cs="Calibri"/>
          <w:color w:val="000000"/>
          <w:sz w:val="10"/>
          <w:szCs w:val="10"/>
        </w:rPr>
        <w:t>Branstetter</w:t>
      </w:r>
      <w:proofErr w:type="spellEnd"/>
      <w:r w:rsidRPr="004B0F84">
        <w:rPr>
          <w:rFonts w:eastAsia="Times New Roman" w:cs="Calibri"/>
          <w:color w:val="000000"/>
          <w:sz w:val="10"/>
          <w:szCs w:val="10"/>
        </w:rPr>
        <w:t xml:space="preserve"> and </w:t>
      </w:r>
      <w:proofErr w:type="spellStart"/>
      <w:r w:rsidRPr="004B0F84">
        <w:rPr>
          <w:rFonts w:eastAsia="Times New Roman" w:cs="Calibri"/>
          <w:color w:val="000000"/>
          <w:sz w:val="10"/>
          <w:szCs w:val="10"/>
        </w:rPr>
        <w:t>Saggi</w:t>
      </w:r>
      <w:proofErr w:type="spellEnd"/>
      <w:r w:rsidRPr="004B0F84">
        <w:rPr>
          <w:rFonts w:eastAsia="Times New Roman" w:cs="Calibri"/>
          <w:color w:val="000000"/>
          <w:sz w:val="10"/>
          <w:szCs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4B0F84">
        <w:rPr>
          <w:rFonts w:eastAsia="Times New Roman" w:cs="Calibri"/>
          <w:b/>
          <w:bCs/>
          <w:color w:val="000000"/>
          <w:szCs w:val="22"/>
          <w:u w:val="single"/>
        </w:rPr>
        <w:t xml:space="preserve">IPRs Strengthen Innovation </w:t>
      </w:r>
      <w:r w:rsidRPr="004B0F84">
        <w:rPr>
          <w:rFonts w:eastAsia="Times New Roman"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4B0F84">
        <w:rPr>
          <w:rFonts w:eastAsia="Times New Roman" w:cs="Calibri"/>
          <w:b/>
          <w:bCs/>
          <w:color w:val="000000"/>
          <w:szCs w:val="22"/>
          <w:u w:val="single"/>
          <w:shd w:val="clear" w:color="auto" w:fill="FFFF00"/>
        </w:rPr>
        <w:t>counties with stronger IP protection have more creative outputs</w:t>
      </w:r>
      <w:r w:rsidRPr="004B0F84">
        <w:rPr>
          <w:rFonts w:eastAsia="Times New Roman" w:cs="Calibri"/>
          <w:color w:val="000000"/>
          <w:sz w:val="10"/>
          <w:szCs w:val="10"/>
        </w:rPr>
        <w:t xml:space="preserve"> (in terms of intangible assets and creative goods and services in a nation’s media, printing and publishing, and entertainment industries, including online), </w:t>
      </w:r>
      <w:r w:rsidRPr="004B0F84">
        <w:rPr>
          <w:rFonts w:eastAsia="Times New Roman" w:cs="Calibri"/>
          <w:b/>
          <w:bCs/>
          <w:color w:val="000000"/>
          <w:szCs w:val="22"/>
          <w:u w:val="single"/>
        </w:rPr>
        <w:t>even at varying levels of development</w:t>
      </w:r>
      <w:r w:rsidRPr="004B0F84">
        <w:rPr>
          <w:rFonts w:eastAsia="Times New Roman" w:cs="Calibri"/>
          <w:color w:val="000000"/>
          <w:sz w:val="10"/>
          <w:szCs w:val="10"/>
        </w:rPr>
        <w:t xml:space="preserve">.46 </w:t>
      </w:r>
      <w:r w:rsidRPr="004B0F84">
        <w:rPr>
          <w:rFonts w:eastAsia="Times New Roman" w:cs="Calibri"/>
          <w:b/>
          <w:bCs/>
          <w:color w:val="000000"/>
          <w:szCs w:val="22"/>
          <w:u w:val="single"/>
        </w:rPr>
        <w:t>IPR reforms also introduce strong incentives for domestic innovation</w:t>
      </w:r>
      <w:r w:rsidRPr="004B0F84">
        <w:rPr>
          <w:rFonts w:eastAsia="Times New Roman" w:cs="Calibri"/>
          <w:color w:val="000000"/>
          <w:sz w:val="10"/>
          <w:szCs w:val="10"/>
        </w:rPr>
        <w:t xml:space="preserve">. </w:t>
      </w:r>
      <w:r w:rsidRPr="004B0F84">
        <w:rPr>
          <w:rFonts w:eastAsia="Times New Roman" w:cs="Calibri"/>
          <w:b/>
          <w:bCs/>
          <w:color w:val="000000"/>
          <w:szCs w:val="22"/>
          <w:u w:val="single"/>
        </w:rPr>
        <w:t>Sherwood</w:t>
      </w:r>
      <w:r w:rsidRPr="004B0F84">
        <w:rPr>
          <w:rFonts w:eastAsia="Times New Roman" w:cs="Calibri"/>
          <w:color w:val="000000"/>
          <w:sz w:val="10"/>
          <w:szCs w:val="10"/>
        </w:rPr>
        <w:t xml:space="preserve">, using case studies from 18 developing countries, </w:t>
      </w:r>
      <w:r w:rsidRPr="004B0F84">
        <w:rPr>
          <w:rFonts w:eastAsia="Times New Roman" w:cs="Calibri"/>
          <w:b/>
          <w:bCs/>
          <w:color w:val="000000"/>
          <w:szCs w:val="22"/>
          <w:u w:val="single"/>
        </w:rPr>
        <w:t xml:space="preserve">concluded that </w:t>
      </w:r>
      <w:r w:rsidRPr="004B0F84">
        <w:rPr>
          <w:rFonts w:eastAsia="Times New Roman" w:cs="Calibri"/>
          <w:b/>
          <w:bCs/>
          <w:color w:val="000000"/>
          <w:szCs w:val="22"/>
          <w:u w:val="single"/>
          <w:shd w:val="clear" w:color="auto" w:fill="FFFF00"/>
        </w:rPr>
        <w:t xml:space="preserve">poor provision </w:t>
      </w:r>
      <w:r w:rsidRPr="004B0F84">
        <w:rPr>
          <w:rFonts w:eastAsia="Times New Roman" w:cs="Calibri"/>
          <w:b/>
          <w:bCs/>
          <w:color w:val="000000"/>
          <w:szCs w:val="22"/>
          <w:u w:val="single"/>
        </w:rPr>
        <w:t xml:space="preserve">of intellectual property rights </w:t>
      </w:r>
      <w:r w:rsidRPr="004B0F84">
        <w:rPr>
          <w:rFonts w:eastAsia="Times New Roman" w:cs="Calibri"/>
          <w:b/>
          <w:bCs/>
          <w:color w:val="000000"/>
          <w:szCs w:val="22"/>
          <w:u w:val="single"/>
          <w:shd w:val="clear" w:color="auto" w:fill="FFFF00"/>
        </w:rPr>
        <w:t>deters local innovation and risk-taking</w:t>
      </w:r>
      <w:r w:rsidRPr="004B0F84">
        <w:rPr>
          <w:rFonts w:eastAsia="Times New Roman" w:cs="Calibri"/>
          <w:color w:val="000000"/>
          <w:sz w:val="10"/>
          <w:szCs w:val="10"/>
        </w:rPr>
        <w:t xml:space="preserve">.47 In contrast, </w:t>
      </w:r>
      <w:r w:rsidRPr="004B0F84">
        <w:rPr>
          <w:rFonts w:eastAsia="Times New Roman" w:cs="Calibri"/>
          <w:b/>
          <w:bCs/>
          <w:color w:val="000000"/>
          <w:szCs w:val="22"/>
          <w:u w:val="single"/>
        </w:rPr>
        <w:t>IPR reform has been associated with increased innovative activity, as measured by domestic patent filings</w:t>
      </w:r>
      <w:r w:rsidRPr="004B0F84">
        <w:rPr>
          <w:rFonts w:eastAsia="Times New Roman" w:cs="Calibri"/>
          <w:color w:val="000000"/>
          <w:sz w:val="10"/>
          <w:szCs w:val="10"/>
        </w:rPr>
        <w:t xml:space="preserve">, albeit with some variation across countries and sectors.48 For example, </w:t>
      </w:r>
      <w:r w:rsidRPr="004B0F84">
        <w:rPr>
          <w:rFonts w:eastAsia="Times New Roman" w:cs="Calibri"/>
          <w:b/>
          <w:bCs/>
          <w:color w:val="000000"/>
          <w:szCs w:val="22"/>
          <w:u w:val="single"/>
        </w:rPr>
        <w:t>Ryan, in a study of biomedical innovations and patent reform in Brazil, found that patents provided incentives for innovation investments and facilitated the functioning of technology markets</w:t>
      </w:r>
      <w:r w:rsidRPr="004B0F84">
        <w:rPr>
          <w:rFonts w:eastAsia="Times New Roman" w:cs="Calibri"/>
          <w:color w:val="000000"/>
          <w:sz w:val="10"/>
          <w:szCs w:val="10"/>
        </w:rPr>
        <w:t xml:space="preserve">.49 </w:t>
      </w:r>
      <w:r w:rsidRPr="004B0F84">
        <w:rPr>
          <w:rFonts w:eastAsia="Times New Roman" w:cs="Calibri"/>
          <w:b/>
          <w:bCs/>
          <w:color w:val="000000"/>
          <w:szCs w:val="22"/>
          <w:u w:val="single"/>
        </w:rPr>
        <w:t>Park</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and </w:t>
      </w:r>
      <w:proofErr w:type="spellStart"/>
      <w:r w:rsidRPr="004B0F84">
        <w:rPr>
          <w:rFonts w:eastAsia="Times New Roman" w:cs="Calibri"/>
          <w:b/>
          <w:bCs/>
          <w:color w:val="000000"/>
          <w:szCs w:val="22"/>
          <w:u w:val="single"/>
        </w:rPr>
        <w:t>Lippoldt</w:t>
      </w:r>
      <w:proofErr w:type="spellEnd"/>
      <w:r w:rsidRPr="004B0F84">
        <w:rPr>
          <w:rFonts w:eastAsia="Times New Roman" w:cs="Calibri"/>
          <w:b/>
          <w:bCs/>
          <w:color w:val="000000"/>
          <w:szCs w:val="22"/>
          <w:u w:val="single"/>
        </w:rPr>
        <w:t xml:space="preserve"> also observed that</w:t>
      </w:r>
      <w:r w:rsidRPr="004B0F84">
        <w:rPr>
          <w:rFonts w:eastAsia="Times New Roman" w:cs="Calibri"/>
          <w:color w:val="000000"/>
          <w:sz w:val="10"/>
          <w:szCs w:val="10"/>
        </w:rPr>
        <w:t xml:space="preserve"> the provision of adequate protection for </w:t>
      </w:r>
      <w:r w:rsidRPr="004B0F84">
        <w:rPr>
          <w:rFonts w:eastAsia="Times New Roman" w:cs="Calibri"/>
          <w:b/>
          <w:bCs/>
          <w:color w:val="000000"/>
          <w:szCs w:val="22"/>
          <w:u w:val="single"/>
        </w:rPr>
        <w:t>IPRs can help to stimulate local innovation</w:t>
      </w:r>
      <w:r w:rsidRPr="004B0F84">
        <w:rPr>
          <w:rFonts w:eastAsia="Times New Roman" w:cs="Calibri"/>
          <w:color w:val="000000"/>
          <w:sz w:val="10"/>
          <w:szCs w:val="10"/>
        </w:rPr>
        <w:t xml:space="preserve">, in some cases building on the transfer of technologies that provide inputs and spillovers.50 In other words, </w:t>
      </w:r>
      <w:r w:rsidRPr="004B0F84">
        <w:rPr>
          <w:rFonts w:eastAsia="Times New Roman" w:cs="Calibri"/>
          <w:b/>
          <w:bCs/>
          <w:color w:val="000000"/>
          <w:szCs w:val="22"/>
          <w:u w:val="single"/>
        </w:rPr>
        <w:t>local innovators are introduced to technologies</w:t>
      </w:r>
      <w:r w:rsidRPr="004B0F84">
        <w:rPr>
          <w:rFonts w:eastAsia="Times New Roman" w:cs="Calibri"/>
          <w:color w:val="000000"/>
          <w:sz w:val="10"/>
          <w:szCs w:val="10"/>
        </w:rPr>
        <w:t xml:space="preserve"> first </w:t>
      </w:r>
      <w:r w:rsidRPr="004B0F84">
        <w:rPr>
          <w:rFonts w:eastAsia="Times New Roman" w:cs="Calibri"/>
          <w:b/>
          <w:bCs/>
          <w:color w:val="000000"/>
          <w:szCs w:val="22"/>
          <w:u w:val="single"/>
        </w:rPr>
        <w:t>through</w:t>
      </w:r>
      <w:r w:rsidRPr="004B0F84">
        <w:rPr>
          <w:rFonts w:eastAsia="Times New Roman" w:cs="Calibri"/>
          <w:color w:val="000000"/>
          <w:sz w:val="10"/>
          <w:szCs w:val="10"/>
        </w:rPr>
        <w:t xml:space="preserve"> the technology transfer that takes place in an environment wherein </w:t>
      </w:r>
      <w:r w:rsidRPr="004B0F84">
        <w:rPr>
          <w:rFonts w:eastAsia="Times New Roman" w:cs="Calibri"/>
          <w:b/>
          <w:bCs/>
          <w:color w:val="000000"/>
          <w:szCs w:val="22"/>
          <w:u w:val="single"/>
        </w:rPr>
        <w:t>protection</w:t>
      </w:r>
      <w:r w:rsidRPr="004B0F84">
        <w:rPr>
          <w:rFonts w:eastAsia="Times New Roman"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4B0F84">
        <w:rPr>
          <w:rFonts w:eastAsia="Times New Roman" w:cs="Calibri"/>
          <w:color w:val="000000"/>
          <w:sz w:val="10"/>
          <w:szCs w:val="10"/>
        </w:rPr>
        <w:t>Maskus</w:t>
      </w:r>
      <w:proofErr w:type="spellEnd"/>
      <w:r w:rsidRPr="004B0F84">
        <w:rPr>
          <w:rFonts w:eastAsia="Times New Roman" w:cs="Calibri"/>
          <w:color w:val="000000"/>
          <w:sz w:val="10"/>
          <w:szCs w:val="10"/>
        </w:rPr>
        <w:t xml:space="preserve"> notes that without protection from potential abuse of their newly developed technologies, foreign enterprises may be less willing to reveal technical information associated with their innovations.</w:t>
      </w:r>
      <w:r w:rsidRPr="004B0F84">
        <w:rPr>
          <w:rFonts w:eastAsia="Times New Roman" w:cs="Calibri"/>
          <w:b/>
          <w:bCs/>
          <w:color w:val="000000"/>
          <w:szCs w:val="22"/>
          <w:u w:val="single"/>
        </w:rPr>
        <w:t xml:space="preserve">52 The </w:t>
      </w:r>
      <w:r w:rsidRPr="004B0F84">
        <w:rPr>
          <w:rFonts w:eastAsia="Times New Roman" w:cs="Calibri"/>
          <w:b/>
          <w:bCs/>
          <w:color w:val="000000"/>
          <w:szCs w:val="22"/>
          <w:u w:val="single"/>
          <w:shd w:val="clear" w:color="auto" w:fill="FFFF00"/>
        </w:rPr>
        <w:t xml:space="preserve">protection </w:t>
      </w:r>
      <w:r w:rsidRPr="004B0F84">
        <w:rPr>
          <w:rFonts w:eastAsia="Times New Roman" w:cs="Calibri"/>
          <w:b/>
          <w:bCs/>
          <w:color w:val="000000"/>
          <w:szCs w:val="22"/>
          <w:u w:val="single"/>
        </w:rPr>
        <w:t xml:space="preserve">of patents and trade secrets </w:t>
      </w:r>
      <w:r w:rsidRPr="004B0F84">
        <w:rPr>
          <w:rFonts w:eastAsia="Times New Roman" w:cs="Calibri"/>
          <w:b/>
          <w:bCs/>
          <w:color w:val="000000"/>
          <w:szCs w:val="22"/>
          <w:u w:val="single"/>
          <w:shd w:val="clear" w:color="auto" w:fill="FFFF00"/>
        </w:rPr>
        <w:t>provides necessary legal assurances</w:t>
      </w:r>
      <w:r w:rsidRPr="004B0F84">
        <w:rPr>
          <w:rFonts w:eastAsia="Times New Roman" w:cs="Calibri"/>
          <w:b/>
          <w:bCs/>
          <w:color w:val="000000"/>
          <w:szCs w:val="22"/>
          <w:u w:val="single"/>
        </w:rPr>
        <w:t xml:space="preserve"> for firms wishing </w:t>
      </w:r>
      <w:r w:rsidRPr="004B0F84">
        <w:rPr>
          <w:rFonts w:eastAsia="Times New Roman" w:cs="Calibri"/>
          <w:b/>
          <w:bCs/>
          <w:color w:val="000000"/>
          <w:szCs w:val="22"/>
          <w:u w:val="single"/>
          <w:shd w:val="clear" w:color="auto" w:fill="FFFF00"/>
        </w:rPr>
        <w:t xml:space="preserve">to reveal proprietary characteristics </w:t>
      </w:r>
      <w:r w:rsidRPr="004B0F84">
        <w:rPr>
          <w:rFonts w:eastAsia="Times New Roman" w:cs="Calibri"/>
          <w:b/>
          <w:bCs/>
          <w:color w:val="000000"/>
          <w:szCs w:val="22"/>
          <w:u w:val="single"/>
        </w:rPr>
        <w:t xml:space="preserve">of technologies </w:t>
      </w:r>
      <w:r w:rsidRPr="004B0F84">
        <w:rPr>
          <w:rFonts w:eastAsia="Times New Roman" w:cs="Calibri"/>
          <w:b/>
          <w:bCs/>
          <w:color w:val="000000"/>
          <w:szCs w:val="22"/>
          <w:u w:val="single"/>
          <w:shd w:val="clear" w:color="auto" w:fill="FFFF00"/>
        </w:rPr>
        <w:t xml:space="preserve">to </w:t>
      </w:r>
      <w:r w:rsidRPr="004B0F84">
        <w:rPr>
          <w:rFonts w:eastAsia="Times New Roman" w:cs="Calibri"/>
          <w:b/>
          <w:bCs/>
          <w:color w:val="000000"/>
          <w:szCs w:val="22"/>
          <w:u w:val="single"/>
        </w:rPr>
        <w:t xml:space="preserve">subsidiaries and </w:t>
      </w:r>
      <w:r w:rsidRPr="004B0F84">
        <w:rPr>
          <w:rFonts w:eastAsia="Times New Roman" w:cs="Calibri"/>
          <w:b/>
          <w:bCs/>
          <w:color w:val="000000"/>
          <w:szCs w:val="22"/>
          <w:u w:val="single"/>
          <w:shd w:val="clear" w:color="auto" w:fill="FFFF00"/>
        </w:rPr>
        <w:t xml:space="preserve">licensees </w:t>
      </w:r>
      <w:r w:rsidRPr="004B0F84">
        <w:rPr>
          <w:rFonts w:eastAsia="Times New Roman" w:cs="Calibri"/>
          <w:b/>
          <w:bCs/>
          <w:color w:val="000000"/>
          <w:szCs w:val="22"/>
          <w:u w:val="single"/>
        </w:rPr>
        <w:t>via contracts</w:t>
      </w:r>
      <w:r w:rsidRPr="004B0F84">
        <w:rPr>
          <w:rFonts w:eastAsia="Times New Roman"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4B0F84">
        <w:rPr>
          <w:rFonts w:eastAsia="Times New Roman" w:cs="Calibri"/>
          <w:color w:val="000000"/>
          <w:sz w:val="10"/>
          <w:szCs w:val="10"/>
        </w:rPr>
        <w:t>with regard to</w:t>
      </w:r>
      <w:proofErr w:type="gramEnd"/>
      <w:r w:rsidRPr="004B0F84">
        <w:rPr>
          <w:rFonts w:eastAsia="Times New Roman" w:cs="Calibri"/>
          <w:color w:val="000000"/>
          <w:sz w:val="10"/>
          <w:szCs w:val="10"/>
        </w:rPr>
        <w:t xml:space="preserve"> patents, copyrights, and trademarks, affect R&amp;D activity in an economy. Studies by </w:t>
      </w:r>
      <w:proofErr w:type="spellStart"/>
      <w:r w:rsidRPr="004B0F84">
        <w:rPr>
          <w:rFonts w:eastAsia="Times New Roman" w:cs="Calibri"/>
          <w:color w:val="000000"/>
          <w:sz w:val="10"/>
          <w:szCs w:val="10"/>
        </w:rPr>
        <w:t>Varsakelis</w:t>
      </w:r>
      <w:proofErr w:type="spellEnd"/>
      <w:r w:rsidRPr="004B0F84">
        <w:rPr>
          <w:rFonts w:eastAsia="Times New Roman" w:cs="Calibri"/>
          <w:color w:val="000000"/>
          <w:sz w:val="10"/>
          <w:szCs w:val="10"/>
        </w:rPr>
        <w:t xml:space="preserve"> and by Kanwar and Evenson found that </w:t>
      </w:r>
      <w:r w:rsidRPr="004B0F84">
        <w:rPr>
          <w:rFonts w:eastAsia="Times New Roman" w:cs="Calibri"/>
          <w:b/>
          <w:bCs/>
          <w:color w:val="000000"/>
          <w:szCs w:val="22"/>
          <w:u w:val="single"/>
        </w:rPr>
        <w:t>R&amp;D to GDP ratios are positively related to the strength of patent rights</w:t>
      </w:r>
      <w:r w:rsidRPr="004B0F84">
        <w:rPr>
          <w:rFonts w:eastAsia="Times New Roman"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4B0F84">
        <w:rPr>
          <w:rFonts w:eastAsia="Times New Roman" w:cs="Calibri"/>
          <w:b/>
          <w:bCs/>
          <w:color w:val="000000"/>
          <w:szCs w:val="22"/>
          <w:u w:val="single"/>
        </w:rPr>
        <w:t>Many opponents of robust IPR rights view them as antithetical to the interests of developing countries in terms of access to medicines or the provision of national health care services</w:t>
      </w:r>
      <w:r w:rsidRPr="004B0F84">
        <w:rPr>
          <w:rFonts w:eastAsia="Times New Roman" w:cs="Calibri"/>
          <w:color w:val="000000"/>
          <w:sz w:val="10"/>
          <w:szCs w:val="10"/>
        </w:rPr>
        <w:t xml:space="preserve">. Yet the reality is that </w:t>
      </w:r>
      <w:r w:rsidRPr="004B0F84">
        <w:rPr>
          <w:rFonts w:eastAsia="Times New Roman" w:cs="Calibri"/>
          <w:b/>
          <w:bCs/>
          <w:color w:val="000000"/>
          <w:szCs w:val="22"/>
          <w:u w:val="single"/>
          <w:shd w:val="clear" w:color="auto" w:fill="FFFF00"/>
        </w:rPr>
        <w:t xml:space="preserve">stronger IPR rights in developing nations </w:t>
      </w:r>
      <w:proofErr w:type="gramStart"/>
      <w:r w:rsidRPr="004B0F84">
        <w:rPr>
          <w:rFonts w:eastAsia="Times New Roman" w:cs="Calibri"/>
          <w:b/>
          <w:bCs/>
          <w:color w:val="000000"/>
          <w:szCs w:val="22"/>
          <w:u w:val="single"/>
          <w:shd w:val="clear" w:color="auto" w:fill="FFFF00"/>
        </w:rPr>
        <w:t>actually unleash</w:t>
      </w:r>
      <w:proofErr w:type="gramEnd"/>
      <w:r w:rsidRPr="004B0F84">
        <w:rPr>
          <w:rFonts w:eastAsia="Times New Roman" w:cs="Calibri"/>
          <w:b/>
          <w:bCs/>
          <w:color w:val="000000"/>
          <w:szCs w:val="22"/>
          <w:u w:val="single"/>
          <w:shd w:val="clear" w:color="auto" w:fill="FFFF00"/>
        </w:rPr>
        <w:t xml:space="preserve"> </w:t>
      </w:r>
      <w:r w:rsidRPr="004B0F84">
        <w:rPr>
          <w:rFonts w:eastAsia="Times New Roman" w:cs="Calibri"/>
          <w:b/>
          <w:bCs/>
          <w:color w:val="000000"/>
          <w:szCs w:val="22"/>
          <w:u w:val="single"/>
        </w:rPr>
        <w:t xml:space="preserve">the power of </w:t>
      </w:r>
      <w:r w:rsidRPr="004B0F84">
        <w:rPr>
          <w:rFonts w:eastAsia="Times New Roman" w:cs="Calibri"/>
          <w:b/>
          <w:bCs/>
          <w:color w:val="000000"/>
          <w:szCs w:val="22"/>
          <w:u w:val="single"/>
        </w:rPr>
        <w:lastRenderedPageBreak/>
        <w:t xml:space="preserve">developing-country </w:t>
      </w:r>
      <w:r w:rsidRPr="004B0F84">
        <w:rPr>
          <w:rFonts w:eastAsia="Times New Roman" w:cs="Calibri"/>
          <w:b/>
          <w:bCs/>
          <w:color w:val="000000"/>
          <w:szCs w:val="22"/>
          <w:u w:val="single"/>
          <w:shd w:val="clear" w:color="auto" w:fill="FFFF00"/>
        </w:rPr>
        <w:t xml:space="preserve">innovators </w:t>
      </w:r>
      <w:r w:rsidRPr="004B0F84">
        <w:rPr>
          <w:rFonts w:eastAsia="Times New Roman" w:cs="Calibri"/>
          <w:b/>
          <w:bCs/>
          <w:color w:val="000000"/>
          <w:szCs w:val="22"/>
          <w:u w:val="single"/>
        </w:rPr>
        <w:t xml:space="preserve">to contribute </w:t>
      </w:r>
      <w:r w:rsidRPr="004B0F84">
        <w:rPr>
          <w:rFonts w:eastAsia="Times New Roman" w:cs="Calibri"/>
          <w:b/>
          <w:bCs/>
          <w:color w:val="000000"/>
          <w:szCs w:val="22"/>
          <w:u w:val="single"/>
          <w:shd w:val="clear" w:color="auto" w:fill="FFFF00"/>
        </w:rPr>
        <w:t xml:space="preserve">to solving health challenges </w:t>
      </w:r>
      <w:r w:rsidRPr="004B0F84">
        <w:rPr>
          <w:rFonts w:eastAsia="Times New Roman" w:cs="Calibri"/>
          <w:b/>
          <w:bCs/>
          <w:color w:val="000000"/>
          <w:szCs w:val="22"/>
          <w:u w:val="single"/>
        </w:rPr>
        <w:t>both in their own nations and across the global economy</w:t>
      </w:r>
      <w:r w:rsidRPr="004B0F84">
        <w:rPr>
          <w:rFonts w:eastAsia="Times New Roman" w:cs="Calibri"/>
          <w:color w:val="000000"/>
          <w:sz w:val="10"/>
          <w:szCs w:val="10"/>
        </w:rPr>
        <w:t xml:space="preserve">. First, opponents of IP fail to recognize </w:t>
      </w:r>
      <w:r w:rsidRPr="004B0F84">
        <w:rPr>
          <w:rFonts w:eastAsia="Times New Roman" w:cs="Calibri"/>
          <w:b/>
          <w:bCs/>
          <w:color w:val="000000"/>
          <w:szCs w:val="22"/>
          <w:u w:val="single"/>
        </w:rPr>
        <w:t>that intellectual property rights matter for health care innovation in emerging economies.</w:t>
      </w:r>
      <w:r w:rsidRPr="004B0F84">
        <w:rPr>
          <w:rFonts w:eastAsia="Times New Roman" w:cs="Calibri"/>
          <w:color w:val="000000"/>
          <w:sz w:val="10"/>
          <w:szCs w:val="10"/>
        </w:rPr>
        <w:t xml:space="preserve"> </w:t>
      </w:r>
      <w:r w:rsidRPr="004B0F84">
        <w:rPr>
          <w:rFonts w:eastAsia="Times New Roman" w:cs="Calibri"/>
          <w:b/>
          <w:bCs/>
          <w:color w:val="000000"/>
          <w:szCs w:val="22"/>
          <w:u w:val="single"/>
        </w:rPr>
        <w:t>A</w:t>
      </w:r>
      <w:r w:rsidRPr="004B0F84">
        <w:rPr>
          <w:rFonts w:eastAsia="Times New Roman" w:cs="Calibri"/>
          <w:color w:val="000000"/>
          <w:sz w:val="10"/>
          <w:szCs w:val="10"/>
        </w:rPr>
        <w:t xml:space="preserve">n Information Technology and Innovation Foundation (ITIF) and George Mason University Center for Intellectual Property Protection </w:t>
      </w:r>
      <w:r w:rsidRPr="004B0F84">
        <w:rPr>
          <w:rFonts w:eastAsia="Times New Roman" w:cs="Calibri"/>
          <w:b/>
          <w:bCs/>
          <w:color w:val="000000"/>
          <w:szCs w:val="22"/>
          <w:u w:val="single"/>
        </w:rPr>
        <w:t>report</w:t>
      </w:r>
      <w:r w:rsidRPr="004B0F84">
        <w:rPr>
          <w:rFonts w:eastAsia="Times New Roman" w:cs="Calibri"/>
          <w:color w:val="000000"/>
          <w:sz w:val="10"/>
          <w:szCs w:val="10"/>
        </w:rPr>
        <w:t xml:space="preserve">, “How Innovators Are Solving Global Health Challenges,” </w:t>
      </w:r>
      <w:r w:rsidRPr="004B0F84">
        <w:rPr>
          <w:rFonts w:eastAsia="Times New Roman" w:cs="Calibri"/>
          <w:b/>
          <w:bCs/>
          <w:color w:val="000000"/>
          <w:szCs w:val="22"/>
          <w:u w:val="single"/>
        </w:rPr>
        <w:t>provides 25 case studies that show innovators in developing countries relying on IP to invent and bring solutions to market</w:t>
      </w:r>
      <w:r w:rsidRPr="004B0F84">
        <w:rPr>
          <w:rFonts w:eastAsia="Times New Roman"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4B0F84">
        <w:rPr>
          <w:rFonts w:eastAsia="Times New Roman" w:cs="Calibri"/>
          <w:b/>
          <w:bCs/>
          <w:color w:val="000000"/>
          <w:szCs w:val="22"/>
          <w:u w:val="single"/>
        </w:rPr>
        <w:t xml:space="preserve">IP can contribute substantially toward providing both affordable and robust tests for diagnosing diseases and affordable interventions to meet basic needs in challenging environments. </w:t>
      </w:r>
      <w:r w:rsidRPr="004B0F84">
        <w:rPr>
          <w:rFonts w:eastAsia="Times New Roman" w:cs="Calibri"/>
          <w:color w:val="000000"/>
          <w:sz w:val="10"/>
          <w:szCs w:val="10"/>
        </w:rPr>
        <w:t xml:space="preserve">Second, </w:t>
      </w:r>
      <w:r w:rsidRPr="004B0F84">
        <w:rPr>
          <w:rFonts w:eastAsia="Times New Roman" w:cs="Calibri"/>
          <w:b/>
          <w:bCs/>
          <w:color w:val="000000"/>
          <w:szCs w:val="22"/>
          <w:u w:val="single"/>
          <w:shd w:val="clear" w:color="auto" w:fill="FFFF00"/>
        </w:rPr>
        <w:t xml:space="preserve">opponents of IP </w:t>
      </w:r>
      <w:r w:rsidRPr="004B0F84">
        <w:rPr>
          <w:rFonts w:eastAsia="Times New Roman" w:cs="Calibri"/>
          <w:b/>
          <w:bCs/>
          <w:color w:val="000000"/>
          <w:szCs w:val="22"/>
          <w:u w:val="single"/>
        </w:rPr>
        <w:t xml:space="preserve">tend to </w:t>
      </w:r>
      <w:r w:rsidRPr="004B0F84">
        <w:rPr>
          <w:rFonts w:eastAsia="Times New Roman" w:cs="Calibri"/>
          <w:b/>
          <w:bCs/>
          <w:color w:val="000000"/>
          <w:szCs w:val="22"/>
          <w:u w:val="single"/>
          <w:shd w:val="clear" w:color="auto" w:fill="FFFF00"/>
        </w:rPr>
        <w:t xml:space="preserve">ignore broader systemic issues </w:t>
      </w:r>
      <w:r w:rsidRPr="004B0F84">
        <w:rPr>
          <w:rFonts w:eastAsia="Times New Roman" w:cs="Calibri"/>
          <w:b/>
          <w:bCs/>
          <w:color w:val="000000"/>
          <w:szCs w:val="22"/>
          <w:u w:val="single"/>
        </w:rPr>
        <w:t>that contribute to poor health care outcomes in developing countries.</w:t>
      </w:r>
      <w:r w:rsidRPr="004B0F84">
        <w:rPr>
          <w:rFonts w:eastAsia="Times New Roman" w:cs="Calibri"/>
          <w:color w:val="000000"/>
          <w:sz w:val="10"/>
          <w:szCs w:val="10"/>
        </w:rPr>
        <w:t xml:space="preserve"> </w:t>
      </w:r>
      <w:r w:rsidRPr="004B0F84">
        <w:rPr>
          <w:rFonts w:eastAsia="Times New Roman" w:cs="Calibri"/>
          <w:b/>
          <w:bCs/>
          <w:color w:val="000000"/>
          <w:szCs w:val="22"/>
          <w:u w:val="single"/>
        </w:rPr>
        <w:t>While cost is a central factor for policymakers in all countries, given resource scarcity, these trade-offs are not unique to health</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 xml:space="preserve">The greater the </w:t>
      </w:r>
      <w:r w:rsidRPr="004B0F84">
        <w:rPr>
          <w:rFonts w:eastAsia="Times New Roman" w:cs="Calibri"/>
          <w:b/>
          <w:bCs/>
          <w:color w:val="000000"/>
          <w:szCs w:val="22"/>
          <w:u w:val="single"/>
        </w:rPr>
        <w:t xml:space="preserve">resource </w:t>
      </w:r>
      <w:r w:rsidRPr="004B0F84">
        <w:rPr>
          <w:rFonts w:eastAsia="Times New Roman" w:cs="Calibri"/>
          <w:b/>
          <w:bCs/>
          <w:color w:val="000000"/>
          <w:szCs w:val="22"/>
          <w:u w:val="single"/>
          <w:shd w:val="clear" w:color="auto" w:fill="FFFF00"/>
        </w:rPr>
        <w:t>scarcity</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the greater the need for innovation</w:t>
      </w:r>
      <w:r w:rsidRPr="004B0F84">
        <w:rPr>
          <w:rFonts w:eastAsia="Times New Roman"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4B0F84">
        <w:rPr>
          <w:rFonts w:eastAsia="Times New Roman" w:cs="Calibri"/>
          <w:b/>
          <w:bCs/>
          <w:color w:val="000000"/>
          <w:szCs w:val="22"/>
          <w:u w:val="single"/>
        </w:rPr>
        <w:t>the cost of medicines is far from the most serious problem in the provision of health care services in developing nations</w:t>
      </w:r>
      <w:r w:rsidRPr="004B0F84">
        <w:rPr>
          <w:rFonts w:eastAsia="Times New Roman" w:cs="Calibri"/>
          <w:color w:val="000000"/>
          <w:sz w:val="10"/>
          <w:szCs w:val="10"/>
        </w:rPr>
        <w:t xml:space="preserve">. Indeed, </w:t>
      </w:r>
      <w:proofErr w:type="gramStart"/>
      <w:r w:rsidRPr="004B0F84">
        <w:rPr>
          <w:rFonts w:eastAsia="Times New Roman" w:cs="Calibri"/>
          <w:b/>
          <w:bCs/>
          <w:color w:val="000000"/>
          <w:szCs w:val="22"/>
          <w:u w:val="single"/>
        </w:rPr>
        <w:t>the vast majority of</w:t>
      </w:r>
      <w:proofErr w:type="gramEnd"/>
      <w:r w:rsidRPr="004B0F84">
        <w:rPr>
          <w:rFonts w:eastAsia="Times New Roman" w:cs="Calibri"/>
          <w:b/>
          <w:bCs/>
          <w:color w:val="000000"/>
          <w:szCs w:val="22"/>
          <w:u w:val="single"/>
        </w:rPr>
        <w:t xml:space="preserve"> drugs—at least 95 percent—on the World Health Organization’s Essential Medicines list are off-patent, and thus potentially available in generic versions</w:t>
      </w:r>
      <w:r w:rsidRPr="004B0F84">
        <w:rPr>
          <w:rFonts w:eastAsia="Times New Roman" w:cs="Calibri"/>
          <w:color w:val="000000"/>
          <w:sz w:val="10"/>
          <w:szCs w:val="10"/>
        </w:rPr>
        <w:t xml:space="preserve">.64 </w:t>
      </w:r>
      <w:r w:rsidRPr="004B0F84">
        <w:rPr>
          <w:rFonts w:eastAsia="Times New Roman" w:cs="Calibri"/>
          <w:b/>
          <w:bCs/>
          <w:color w:val="000000"/>
          <w:szCs w:val="22"/>
          <w:u w:val="single"/>
          <w:shd w:val="clear" w:color="auto" w:fill="FFFF00"/>
        </w:rPr>
        <w:t>The problem</w:t>
      </w:r>
      <w:r w:rsidRPr="004B0F84">
        <w:rPr>
          <w:rFonts w:eastAsia="Times New Roman" w:cs="Calibri"/>
          <w:b/>
          <w:bCs/>
          <w:color w:val="000000"/>
          <w:szCs w:val="22"/>
          <w:u w:val="single"/>
        </w:rPr>
        <w:t xml:space="preserve">, in much larger part, </w:t>
      </w:r>
      <w:r w:rsidRPr="004B0F84">
        <w:rPr>
          <w:rFonts w:eastAsia="Times New Roman" w:cs="Calibri"/>
          <w:b/>
          <w:bCs/>
          <w:color w:val="000000"/>
          <w:szCs w:val="22"/>
          <w:u w:val="single"/>
          <w:shd w:val="clear" w:color="auto" w:fill="FFFF00"/>
        </w:rPr>
        <w:t>stems from countries’ underdeveloped health systems</w:t>
      </w:r>
      <w:r w:rsidRPr="004B0F84">
        <w:rPr>
          <w:rFonts w:eastAsia="Times New Roman" w:cs="Calibri"/>
          <w:b/>
          <w:bCs/>
          <w:color w:val="000000"/>
          <w:szCs w:val="22"/>
          <w:u w:val="single"/>
        </w:rPr>
        <w:t xml:space="preserve"> and the fact that many people live in rural areas far from care.</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Stronger IP rights create an environment wherein entrepreneurs can innovate to meet health challenges in their own nations, the benefits thereof spilling over to benefit the entire international community. </w:t>
      </w:r>
      <w:r w:rsidRPr="004B0F84">
        <w:rPr>
          <w:rFonts w:eastAsia="Times New Roman" w:cs="Calibri"/>
          <w:color w:val="000000"/>
          <w:sz w:val="10"/>
          <w:szCs w:val="10"/>
        </w:rPr>
        <w:t xml:space="preserve">IPRs Strengthen Exports and Industry Growth Academic research has also found that </w:t>
      </w:r>
      <w:r w:rsidRPr="004B0F84">
        <w:rPr>
          <w:rFonts w:eastAsia="Times New Roman" w:cs="Calibri"/>
          <w:b/>
          <w:bCs/>
          <w:color w:val="000000"/>
          <w:szCs w:val="22"/>
          <w:u w:val="single"/>
        </w:rPr>
        <w:t xml:space="preserve">stronger IPR protections support exports from developing countries and faster growth rates of certain industries. </w:t>
      </w:r>
      <w:r w:rsidRPr="004B0F84">
        <w:rPr>
          <w:rFonts w:eastAsia="Times New Roman" w:cs="Calibri"/>
          <w:color w:val="000000"/>
          <w:sz w:val="10"/>
          <w:szCs w:val="10"/>
        </w:rPr>
        <w:t xml:space="preserve">Yang and </w:t>
      </w:r>
      <w:proofErr w:type="spellStart"/>
      <w:r w:rsidRPr="004B0F84">
        <w:rPr>
          <w:rFonts w:eastAsia="Times New Roman" w:cs="Calibri"/>
          <w:color w:val="000000"/>
          <w:sz w:val="10"/>
          <w:szCs w:val="10"/>
        </w:rPr>
        <w:t>Kuo</w:t>
      </w:r>
      <w:proofErr w:type="spellEnd"/>
      <w:r w:rsidRPr="004B0F84">
        <w:rPr>
          <w:rFonts w:eastAsia="Times New Roman" w:cs="Calibri"/>
          <w:color w:val="000000"/>
          <w:sz w:val="10"/>
          <w:szCs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4B0F84">
        <w:rPr>
          <w:rFonts w:eastAsia="Times New Roman" w:cs="Calibri"/>
          <w:b/>
          <w:bCs/>
          <w:color w:val="000000"/>
          <w:szCs w:val="22"/>
          <w:u w:val="single"/>
        </w:rPr>
        <w:t>Nations</w:t>
      </w:r>
      <w:r w:rsidRPr="004B0F84">
        <w:rPr>
          <w:rFonts w:eastAsia="Times New Roman" w:cs="Calibri"/>
          <w:color w:val="000000"/>
          <w:sz w:val="10"/>
          <w:szCs w:val="10"/>
        </w:rPr>
        <w:t xml:space="preserve"> </w:t>
      </w:r>
      <w:r w:rsidRPr="004B0F84">
        <w:rPr>
          <w:rFonts w:eastAsia="Times New Roman" w:cs="Calibri"/>
          <w:b/>
          <w:bCs/>
          <w:color w:val="000000"/>
          <w:szCs w:val="22"/>
          <w:u w:val="single"/>
        </w:rPr>
        <w:t>that</w:t>
      </w:r>
      <w:r w:rsidRPr="004B0F84">
        <w:rPr>
          <w:rFonts w:eastAsia="Times New Roman" w:cs="Calibri"/>
          <w:color w:val="000000"/>
          <w:sz w:val="10"/>
          <w:szCs w:val="10"/>
        </w:rPr>
        <w:t xml:space="preserve"> have not implemented—or </w:t>
      </w:r>
      <w:r w:rsidRPr="004B0F84">
        <w:rPr>
          <w:rFonts w:eastAsia="Times New Roman" w:cs="Calibri"/>
          <w:b/>
          <w:bCs/>
          <w:color w:val="000000"/>
          <w:szCs w:val="22"/>
          <w:u w:val="single"/>
        </w:rPr>
        <w:t>do not enforce</w:t>
      </w:r>
      <w:r w:rsidRPr="004B0F84">
        <w:rPr>
          <w:rFonts w:eastAsia="Times New Roman" w:cs="Calibri"/>
          <w:color w:val="000000"/>
          <w:sz w:val="10"/>
          <w:szCs w:val="10"/>
        </w:rPr>
        <w:t>—</w:t>
      </w:r>
      <w:r w:rsidRPr="004B0F84">
        <w:rPr>
          <w:rFonts w:eastAsia="Times New Roman" w:cs="Calibri"/>
          <w:b/>
          <w:bCs/>
          <w:color w:val="000000"/>
          <w:szCs w:val="22"/>
          <w:u w:val="single"/>
        </w:rPr>
        <w:t>robust intellectual property rights protections end up harming their economic development in at least three principle ways. First, they deter future innovative activity. Second, they discourage trade</w:t>
      </w:r>
      <w:r w:rsidRPr="004B0F84">
        <w:rPr>
          <w:rFonts w:eastAsia="Times New Roman"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4B0F84">
        <w:rPr>
          <w:rFonts w:eastAsia="Times New Roman" w:cs="Calibri"/>
          <w:b/>
          <w:bCs/>
          <w:color w:val="000000"/>
          <w:szCs w:val="22"/>
          <w:u w:val="single"/>
        </w:rPr>
        <w:t>Third, in countries with weak IP protections, firms are forced to invest undue amounts of resources in protection rather than invention</w:t>
      </w:r>
      <w:r w:rsidRPr="004B0F84">
        <w:rPr>
          <w:rFonts w:eastAsia="Times New Roman" w:cs="Calibri"/>
          <w:color w:val="000000"/>
          <w:sz w:val="10"/>
          <w:szCs w:val="10"/>
        </w:rPr>
        <w:t xml:space="preserve">. Ironically, </w:t>
      </w:r>
      <w:r w:rsidRPr="004B0F84">
        <w:rPr>
          <w:rFonts w:eastAsia="Times New Roman" w:cs="Calibri"/>
          <w:b/>
          <w:bCs/>
          <w:color w:val="000000"/>
          <w:szCs w:val="22"/>
          <w:u w:val="single"/>
        </w:rPr>
        <w:t xml:space="preserve">developing countries’ own economic development opportunities </w:t>
      </w:r>
      <w:r w:rsidRPr="004B0F84">
        <w:rPr>
          <w:rFonts w:eastAsia="Times New Roman" w:cs="Calibri"/>
          <w:color w:val="000000"/>
          <w:sz w:val="10"/>
          <w:szCs w:val="10"/>
        </w:rPr>
        <w:t xml:space="preserve">and intellectual property development potential </w:t>
      </w:r>
      <w:r w:rsidRPr="004B0F84">
        <w:rPr>
          <w:rFonts w:eastAsia="Times New Roman" w:cs="Calibri"/>
          <w:b/>
          <w:bCs/>
          <w:color w:val="000000"/>
          <w:szCs w:val="22"/>
          <w:u w:val="single"/>
        </w:rPr>
        <w:t>are inhibited by their own weak intellectual property protections.</w:t>
      </w:r>
      <w:r w:rsidRPr="004B0F84">
        <w:rPr>
          <w:rFonts w:eastAsia="Times New Roman"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7FB74E1B"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Pharma Innovation </w:t>
      </w:r>
      <w:r w:rsidRPr="004B0F84">
        <w:rPr>
          <w:rFonts w:eastAsia="Times New Roman" w:cs="Calibri"/>
          <w:b/>
          <w:bCs/>
          <w:color w:val="000000"/>
          <w:sz w:val="26"/>
          <w:szCs w:val="26"/>
          <w:u w:val="single"/>
        </w:rPr>
        <w:t>prevents Extinction</w:t>
      </w:r>
      <w:r w:rsidRPr="004B0F84">
        <w:rPr>
          <w:rFonts w:eastAsia="Times New Roman" w:cs="Calibri"/>
          <w:b/>
          <w:bCs/>
          <w:color w:val="000000"/>
          <w:sz w:val="26"/>
          <w:szCs w:val="26"/>
        </w:rPr>
        <w:t xml:space="preserve"> – checks </w:t>
      </w:r>
      <w:r w:rsidRPr="004B0F84">
        <w:rPr>
          <w:rFonts w:eastAsia="Times New Roman" w:cs="Calibri"/>
          <w:b/>
          <w:bCs/>
          <w:color w:val="000000"/>
          <w:sz w:val="26"/>
          <w:szCs w:val="26"/>
          <w:u w:val="single"/>
        </w:rPr>
        <w:t>new diseases</w:t>
      </w:r>
      <w:r w:rsidRPr="004B0F84">
        <w:rPr>
          <w:rFonts w:eastAsia="Times New Roman" w:cs="Calibri"/>
          <w:b/>
          <w:bCs/>
          <w:color w:val="000000"/>
          <w:sz w:val="26"/>
          <w:szCs w:val="26"/>
        </w:rPr>
        <w:t>.</w:t>
      </w:r>
    </w:p>
    <w:p w14:paraId="363C56C6"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Engelhardt 8</w:t>
      </w:r>
      <w:r w:rsidRPr="004B0F84">
        <w:rPr>
          <w:rFonts w:eastAsia="Times New Roman" w:cs="Calibri"/>
          <w:color w:val="000000"/>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43D9B23C"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4B0F84">
        <w:rPr>
          <w:rFonts w:eastAsia="Times New Roman" w:cs="Calibri"/>
          <w:color w:val="000000"/>
          <w:sz w:val="16"/>
          <w:szCs w:val="16"/>
        </w:rPr>
        <w:t>in particular morally</w:t>
      </w:r>
      <w:proofErr w:type="gramEnd"/>
      <w:r w:rsidRPr="004B0F84">
        <w:rPr>
          <w:rFonts w:eastAsia="Times New Roman" w:cs="Calibri"/>
          <w:color w:val="000000"/>
          <w:sz w:val="16"/>
          <w:szCs w:val="16"/>
        </w:rPr>
        <w:t xml:space="preserve"> dubious because it is acquired from those who have the </w:t>
      </w:r>
      <w:r w:rsidRPr="004B0F84">
        <w:rPr>
          <w:rFonts w:eastAsia="Times New Roman" w:cs="Calibri"/>
          <w:color w:val="000000"/>
          <w:sz w:val="16"/>
          <w:szCs w:val="16"/>
        </w:rPr>
        <w:lastRenderedPageBreak/>
        <w:t xml:space="preserve">bad fortune to be diseased or disabled. Although the suspicion of profit is not well-founded, this suspicion is a major moral and public-policy challenge. </w:t>
      </w:r>
      <w:r w:rsidRPr="004B0F84">
        <w:rPr>
          <w:rFonts w:eastAsia="Times New Roman" w:cs="Calibri"/>
          <w:color w:val="000000"/>
          <w:szCs w:val="22"/>
          <w:u w:val="single"/>
          <w:shd w:val="clear" w:color="auto" w:fill="FFFF00"/>
        </w:rPr>
        <w:t>Profit in</w:t>
      </w:r>
      <w:r w:rsidRPr="004B0F84">
        <w:rPr>
          <w:rFonts w:eastAsia="Times New Roman" w:cs="Calibri"/>
          <w:color w:val="000000"/>
          <w:szCs w:val="22"/>
          <w:u w:val="single"/>
        </w:rPr>
        <w:t xml:space="preserve"> the market for the </w:t>
      </w:r>
      <w:r w:rsidRPr="004B0F84">
        <w:rPr>
          <w:rFonts w:eastAsia="Times New Roman" w:cs="Calibri"/>
          <w:color w:val="000000"/>
          <w:szCs w:val="22"/>
          <w:u w:val="single"/>
          <w:shd w:val="clear" w:color="auto" w:fill="FFFF00"/>
        </w:rPr>
        <w:t>pharma</w:t>
      </w:r>
      <w:r w:rsidRPr="004B0F84">
        <w:rPr>
          <w:rFonts w:eastAsia="Times New Roman" w:cs="Calibri"/>
          <w:color w:val="000000"/>
          <w:szCs w:val="22"/>
          <w:u w:val="single"/>
        </w:rPr>
        <w:t xml:space="preserve">ceutical and medical-device industries </w:t>
      </w:r>
      <w:r w:rsidRPr="004B0F84">
        <w:rPr>
          <w:rFonts w:eastAsia="Times New Roman" w:cs="Calibri"/>
          <w:color w:val="000000"/>
          <w:szCs w:val="22"/>
          <w:u w:val="single"/>
          <w:shd w:val="clear" w:color="auto" w:fill="FFFF00"/>
        </w:rPr>
        <w:t>is</w:t>
      </w:r>
      <w:r w:rsidRPr="004B0F84">
        <w:rPr>
          <w:rFonts w:eastAsia="Times New Roman" w:cs="Calibri"/>
          <w:color w:val="000000"/>
          <w:szCs w:val="22"/>
          <w:u w:val="single"/>
        </w:rPr>
        <w:t xml:space="preserve"> to be </w:t>
      </w:r>
      <w:r w:rsidRPr="004B0F84">
        <w:rPr>
          <w:rFonts w:eastAsia="Times New Roman" w:cs="Calibri"/>
          <w:color w:val="000000"/>
          <w:szCs w:val="22"/>
          <w:u w:val="single"/>
          <w:shd w:val="clear" w:color="auto" w:fill="FFFF00"/>
        </w:rPr>
        <w:t>celebrated</w:t>
      </w:r>
      <w:r w:rsidRPr="004B0F84">
        <w:rPr>
          <w:rFonts w:eastAsia="Times New Roman" w:cs="Calibri"/>
          <w:color w:val="000000"/>
          <w:sz w:val="16"/>
          <w:szCs w:val="16"/>
        </w:rPr>
        <w:t xml:space="preserve">. This is the case, in that if one is of the view (1) that </w:t>
      </w:r>
      <w:r w:rsidRPr="004B0F84">
        <w:rPr>
          <w:rFonts w:eastAsia="Times New Roman" w:cs="Calibri"/>
          <w:color w:val="000000"/>
          <w:szCs w:val="22"/>
          <w:u w:val="single"/>
        </w:rPr>
        <w:t xml:space="preserve">the presence of additional resources for </w:t>
      </w:r>
      <w:r w:rsidRPr="004B0F84">
        <w:rPr>
          <w:rFonts w:eastAsia="Times New Roman" w:cs="Calibri"/>
          <w:b/>
          <w:bCs/>
          <w:color w:val="000000"/>
          <w:u w:val="single"/>
          <w:shd w:val="clear" w:color="auto" w:fill="FFFF00"/>
        </w:rPr>
        <w:t>r</w:t>
      </w:r>
      <w:r w:rsidRPr="004B0F84">
        <w:rPr>
          <w:rFonts w:eastAsia="Times New Roman" w:cs="Calibri"/>
          <w:color w:val="000000"/>
          <w:szCs w:val="22"/>
          <w:u w:val="single"/>
        </w:rPr>
        <w:t xml:space="preserve">esearch </w:t>
      </w:r>
      <w:r w:rsidRPr="004B0F84">
        <w:rPr>
          <w:rFonts w:eastAsia="Times New Roman" w:cs="Calibri"/>
          <w:color w:val="000000"/>
          <w:szCs w:val="22"/>
          <w:u w:val="single"/>
          <w:shd w:val="clear" w:color="auto" w:fill="FFFF00"/>
        </w:rPr>
        <w:t xml:space="preserve">and </w:t>
      </w:r>
      <w:r w:rsidRPr="004B0F84">
        <w:rPr>
          <w:rFonts w:eastAsia="Times New Roman" w:cs="Calibri"/>
          <w:b/>
          <w:bCs/>
          <w:color w:val="000000"/>
          <w:u w:val="single"/>
          <w:shd w:val="clear" w:color="auto" w:fill="FFFF00"/>
        </w:rPr>
        <w:t>d</w:t>
      </w:r>
      <w:r w:rsidRPr="004B0F84">
        <w:rPr>
          <w:rFonts w:eastAsia="Times New Roman" w:cs="Calibri"/>
          <w:color w:val="000000"/>
          <w:szCs w:val="22"/>
          <w:u w:val="single"/>
        </w:rPr>
        <w:t xml:space="preserve">evelopment </w:t>
      </w:r>
      <w:r w:rsidRPr="004B0F84">
        <w:rPr>
          <w:rFonts w:eastAsia="Times New Roman" w:cs="Calibri"/>
          <w:b/>
          <w:bCs/>
          <w:color w:val="000000"/>
          <w:u w:val="single"/>
          <w:shd w:val="clear" w:color="auto" w:fill="FFFF00"/>
        </w:rPr>
        <w:t>spurs innovation</w:t>
      </w:r>
      <w:r w:rsidRPr="004B0F84">
        <w:rPr>
          <w:rFonts w:eastAsia="Times New Roman" w:cs="Calibri"/>
          <w:color w:val="000000"/>
          <w:sz w:val="16"/>
          <w:szCs w:val="16"/>
        </w:rPr>
        <w:t xml:space="preserve"> </w:t>
      </w:r>
      <w:r w:rsidRPr="004B0F84">
        <w:rPr>
          <w:rFonts w:eastAsia="Times New Roman" w:cs="Calibri"/>
          <w:color w:val="000000"/>
          <w:szCs w:val="22"/>
          <w:u w:val="single"/>
        </w:rPr>
        <w:t>in the development of pharmaceuticals</w:t>
      </w:r>
      <w:r w:rsidRPr="004B0F84">
        <w:rPr>
          <w:rFonts w:eastAsia="Times New Roman" w:cs="Calibri"/>
          <w:color w:val="000000"/>
          <w:sz w:val="16"/>
          <w:szCs w:val="16"/>
        </w:rPr>
        <w:t xml:space="preserve"> and med-</w:t>
      </w:r>
      <w:proofErr w:type="spellStart"/>
      <w:r w:rsidRPr="004B0F84">
        <w:rPr>
          <w:rFonts w:eastAsia="Times New Roman" w:cs="Calibri"/>
          <w:color w:val="000000"/>
          <w:sz w:val="16"/>
          <w:szCs w:val="16"/>
        </w:rPr>
        <w:t>ical</w:t>
      </w:r>
      <w:proofErr w:type="spellEnd"/>
      <w:r w:rsidRPr="004B0F84">
        <w:rPr>
          <w:rFonts w:eastAsia="Times New Roman" w:cs="Calibri"/>
          <w:color w:val="000000"/>
          <w:sz w:val="16"/>
          <w:szCs w:val="16"/>
        </w:rPr>
        <w:t xml:space="preserve"> devices (i.e., if one is of the view that the allure of </w:t>
      </w:r>
      <w:r w:rsidRPr="004B0F84">
        <w:rPr>
          <w:rFonts w:eastAsia="Times New Roman" w:cs="Calibri"/>
          <w:b/>
          <w:bCs/>
          <w:color w:val="000000"/>
          <w:szCs w:val="22"/>
          <w:u w:val="single"/>
          <w:shd w:val="clear" w:color="auto" w:fill="FFFF00"/>
        </w:rPr>
        <w:t>profit is</w:t>
      </w:r>
      <w:r w:rsidRPr="004B0F84">
        <w:rPr>
          <w:rFonts w:eastAsia="Times New Roman" w:cs="Calibri"/>
          <w:b/>
          <w:bCs/>
          <w:color w:val="000000"/>
          <w:szCs w:val="22"/>
          <w:u w:val="single"/>
        </w:rPr>
        <w:t xml:space="preserve"> one of </w:t>
      </w:r>
      <w:r w:rsidRPr="004B0F84">
        <w:rPr>
          <w:rFonts w:eastAsia="Times New Roman" w:cs="Calibri"/>
          <w:b/>
          <w:bCs/>
          <w:color w:val="000000"/>
          <w:szCs w:val="22"/>
          <w:u w:val="single"/>
          <w:shd w:val="clear" w:color="auto" w:fill="FFFF00"/>
        </w:rPr>
        <w:t>the most effective way</w:t>
      </w:r>
      <w:r w:rsidRPr="004B0F84">
        <w:rPr>
          <w:rFonts w:eastAsia="Times New Roman" w:cs="Calibri"/>
          <w:b/>
          <w:bCs/>
          <w:color w:val="000000"/>
          <w:szCs w:val="22"/>
          <w:u w:val="single"/>
        </w:rPr>
        <w:t xml:space="preserve">s not only to acquire resources but productively </w:t>
      </w:r>
      <w:r w:rsidRPr="004B0F84">
        <w:rPr>
          <w:rFonts w:eastAsia="Times New Roman" w:cs="Calibri"/>
          <w:b/>
          <w:bCs/>
          <w:color w:val="000000"/>
          <w:szCs w:val="22"/>
          <w:u w:val="single"/>
          <w:shd w:val="clear" w:color="auto" w:fill="FFFF00"/>
        </w:rPr>
        <w:t>to direct human energies</w:t>
      </w:r>
      <w:r w:rsidRPr="004B0F84">
        <w:rPr>
          <w:rFonts w:eastAsia="Times New Roman" w:cs="Calibri"/>
          <w:color w:val="000000"/>
          <w:sz w:val="16"/>
          <w:szCs w:val="16"/>
        </w:rPr>
        <w:t xml:space="preserve"> in their use), (2) that given the limits of altruism and of the willingness of persons to be taxed, the possibility of profits is necessary to secure such resources, (3) that the allure of </w:t>
      </w:r>
      <w:r w:rsidRPr="004B0F84">
        <w:rPr>
          <w:rFonts w:eastAsia="Times New Roman" w:cs="Calibri"/>
          <w:color w:val="000000"/>
          <w:szCs w:val="22"/>
          <w:u w:val="single"/>
        </w:rPr>
        <w:t>profits</w:t>
      </w:r>
      <w:r w:rsidRPr="004B0F84">
        <w:rPr>
          <w:rFonts w:eastAsia="Times New Roman" w:cs="Calibri"/>
          <w:color w:val="000000"/>
          <w:sz w:val="16"/>
          <w:szCs w:val="16"/>
        </w:rPr>
        <w:t xml:space="preserve"> also tends to </w:t>
      </w:r>
      <w:r w:rsidRPr="004B0F84">
        <w:rPr>
          <w:rFonts w:eastAsia="Times New Roman" w:cs="Calibri"/>
          <w:color w:val="000000"/>
          <w:szCs w:val="22"/>
          <w:u w:val="single"/>
        </w:rPr>
        <w:t xml:space="preserve">enhance the creative use of available resources in the pursuit of </w:t>
      </w:r>
      <w:proofErr w:type="spellStart"/>
      <w:r w:rsidRPr="004B0F84">
        <w:rPr>
          <w:rFonts w:eastAsia="Times New Roman" w:cs="Calibri"/>
          <w:color w:val="000000"/>
          <w:szCs w:val="22"/>
          <w:u w:val="single"/>
        </w:rPr>
        <w:t>phar-maceutical</w:t>
      </w:r>
      <w:proofErr w:type="spellEnd"/>
      <w:r w:rsidRPr="004B0F84">
        <w:rPr>
          <w:rFonts w:eastAsia="Times New Roman" w:cs="Calibri"/>
          <w:color w:val="000000"/>
          <w:sz w:val="16"/>
          <w:szCs w:val="16"/>
        </w:rPr>
        <w:t xml:space="preserve"> and medical-device </w:t>
      </w:r>
      <w:r w:rsidRPr="004B0F84">
        <w:rPr>
          <w:rFonts w:eastAsia="Times New Roman" w:cs="Calibri"/>
          <w:color w:val="000000"/>
          <w:szCs w:val="22"/>
          <w:u w:val="single"/>
        </w:rPr>
        <w:t>innovation</w:t>
      </w:r>
      <w:r w:rsidRPr="004B0F84">
        <w:rPr>
          <w:rFonts w:eastAsia="Times New Roman" w:cs="Calibri"/>
          <w:color w:val="000000"/>
          <w:sz w:val="16"/>
          <w:szCs w:val="16"/>
        </w:rPr>
        <w:t xml:space="preserve">, and (4) if one judges it to be the case that such </w:t>
      </w:r>
      <w:r w:rsidRPr="004B0F84">
        <w:rPr>
          <w:rFonts w:eastAsia="Times New Roman" w:cs="Calibri"/>
          <w:b/>
          <w:bCs/>
          <w:color w:val="000000"/>
          <w:u w:val="single"/>
          <w:shd w:val="clear" w:color="auto" w:fill="FFFF00"/>
        </w:rPr>
        <w:t>innovation is</w:t>
      </w:r>
      <w:r w:rsidRPr="004B0F84">
        <w:rPr>
          <w:rFonts w:eastAsia="Times New Roman" w:cs="Calibri"/>
          <w:color w:val="000000"/>
          <w:sz w:val="16"/>
          <w:szCs w:val="16"/>
        </w:rPr>
        <w:t xml:space="preserve"> both </w:t>
      </w:r>
      <w:r w:rsidRPr="004B0F84">
        <w:rPr>
          <w:rFonts w:eastAsia="Times New Roman" w:cs="Calibri"/>
          <w:b/>
          <w:bCs/>
          <w:color w:val="000000"/>
          <w:u w:val="single"/>
          <w:shd w:val="clear" w:color="auto" w:fill="FFFF00"/>
        </w:rPr>
        <w:t>necessary to maintain the human species</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rPr>
        <w:t xml:space="preserve">in an ever-changing and always dangerous environment </w:t>
      </w:r>
      <w:r w:rsidRPr="004B0F84">
        <w:rPr>
          <w:rFonts w:eastAsia="Times New Roman" w:cs="Calibri"/>
          <w:color w:val="000000"/>
          <w:szCs w:val="22"/>
          <w:u w:val="single"/>
          <w:shd w:val="clear" w:color="auto" w:fill="FFFF00"/>
        </w:rPr>
        <w:t xml:space="preserve">in which </w:t>
      </w:r>
      <w:r w:rsidRPr="004B0F84">
        <w:rPr>
          <w:rFonts w:eastAsia="Times New Roman" w:cs="Calibri"/>
          <w:b/>
          <w:bCs/>
          <w:color w:val="000000"/>
          <w:u w:val="single"/>
          <w:shd w:val="clear" w:color="auto" w:fill="FFFF00"/>
        </w:rPr>
        <w:t>new microbial</w:t>
      </w:r>
      <w:r w:rsidRPr="004B0F84">
        <w:rPr>
          <w:rFonts w:eastAsia="Times New Roman" w:cs="Calibri"/>
          <w:color w:val="000000"/>
          <w:szCs w:val="22"/>
          <w:u w:val="single"/>
          <w:shd w:val="clear" w:color="auto" w:fill="FFFF00"/>
        </w:rPr>
        <w:t xml:space="preserve"> and other threats</w:t>
      </w:r>
      <w:r w:rsidRPr="004B0F84">
        <w:rPr>
          <w:rFonts w:eastAsia="Times New Roman" w:cs="Calibri"/>
          <w:color w:val="000000"/>
          <w:szCs w:val="22"/>
          <w:u w:val="single"/>
        </w:rPr>
        <w:t xml:space="preserve"> may </w:t>
      </w:r>
      <w:r w:rsidRPr="004B0F84">
        <w:rPr>
          <w:rFonts w:eastAsia="Times New Roman" w:cs="Calibri"/>
          <w:color w:val="000000"/>
          <w:szCs w:val="22"/>
          <w:u w:val="single"/>
          <w:shd w:val="clear" w:color="auto" w:fill="FFFF00"/>
        </w:rPr>
        <w:t xml:space="preserve">at any time emerge to threaten </w:t>
      </w:r>
      <w:r w:rsidRPr="004B0F84">
        <w:rPr>
          <w:rFonts w:eastAsia="Times New Roman" w:cs="Calibri"/>
          <w:b/>
          <w:bCs/>
          <w:color w:val="000000"/>
          <w:u w:val="single"/>
          <w:shd w:val="clear" w:color="auto" w:fill="FFFF00"/>
        </w:rPr>
        <w:t>human</w:t>
      </w:r>
      <w:r w:rsidRPr="004B0F84">
        <w:rPr>
          <w:rFonts w:eastAsia="Times New Roman" w:cs="Calibri"/>
          <w:b/>
          <w:bCs/>
          <w:color w:val="000000"/>
          <w:u w:val="single"/>
        </w:rPr>
        <w:t xml:space="preserve"> well-being, if not </w:t>
      </w:r>
      <w:r w:rsidRPr="004B0F84">
        <w:rPr>
          <w:rFonts w:eastAsia="Times New Roman" w:cs="Calibri"/>
          <w:b/>
          <w:bCs/>
          <w:color w:val="000000"/>
          <w:u w:val="single"/>
          <w:shd w:val="clear" w:color="auto" w:fill="FFFF00"/>
        </w:rPr>
        <w:t>survival</w:t>
      </w:r>
      <w:r w:rsidRPr="004B0F84">
        <w:rPr>
          <w:rFonts w:eastAsia="Times New Roman" w:cs="Calibri"/>
          <w:color w:val="000000"/>
          <w:szCs w:val="22"/>
          <w:u w:val="single"/>
        </w:rPr>
        <w:t xml:space="preserve"> (i.e., that such </w:t>
      </w:r>
      <w:r w:rsidRPr="004B0F84">
        <w:rPr>
          <w:rFonts w:eastAsia="Times New Roman" w:cs="Calibri"/>
          <w:color w:val="000000"/>
          <w:szCs w:val="22"/>
          <w:u w:val="single"/>
          <w:shd w:val="clear" w:color="auto" w:fill="FFFF00"/>
        </w:rPr>
        <w:t>innovation is necessary to prevent</w:t>
      </w:r>
      <w:r w:rsidRPr="004B0F84">
        <w:rPr>
          <w:rFonts w:eastAsia="Times New Roman" w:cs="Calibri"/>
          <w:color w:val="000000"/>
          <w:szCs w:val="22"/>
          <w:u w:val="single"/>
        </w:rPr>
        <w:t xml:space="preserve"> increases in morbidity and </w:t>
      </w:r>
      <w:r w:rsidRPr="004B0F84">
        <w:rPr>
          <w:rFonts w:eastAsia="Times New Roman" w:cs="Calibri"/>
          <w:color w:val="000000"/>
          <w:szCs w:val="22"/>
          <w:u w:val="single"/>
          <w:shd w:val="clear" w:color="auto" w:fill="FFFF00"/>
        </w:rPr>
        <w:t>mortality</w:t>
      </w:r>
      <w:r w:rsidRPr="004B0F84">
        <w:rPr>
          <w:rFonts w:eastAsia="Times New Roman" w:cs="Calibri"/>
          <w:color w:val="000000"/>
          <w:szCs w:val="22"/>
          <w:u w:val="single"/>
        </w:rPr>
        <w:t xml:space="preserve"> risks),</w:t>
      </w:r>
      <w:r w:rsidRPr="004B0F84">
        <w:rPr>
          <w:rFonts w:eastAsia="Times New Roman" w:cs="Calibri"/>
          <w:color w:val="000000"/>
          <w:sz w:val="16"/>
          <w:szCs w:val="16"/>
        </w:rPr>
        <w:t xml:space="preserve"> </w:t>
      </w:r>
      <w:r w:rsidRPr="004B0F84">
        <w:rPr>
          <w:rFonts w:eastAsia="Times New Roman" w:cs="Calibri"/>
          <w:color w:val="000000"/>
          <w:szCs w:val="22"/>
          <w:u w:val="single"/>
        </w:rPr>
        <w:t>as well as</w:t>
      </w:r>
      <w:r w:rsidRPr="004B0F84">
        <w:rPr>
          <w:rFonts w:eastAsia="Times New Roman" w:cs="Calibri"/>
          <w:color w:val="000000"/>
          <w:sz w:val="16"/>
          <w:szCs w:val="16"/>
        </w:rPr>
        <w:t xml:space="preserve"> (5) in order generally to </w:t>
      </w:r>
      <w:r w:rsidRPr="004B0F84">
        <w:rPr>
          <w:rFonts w:eastAsia="Times New Roman" w:cs="Calibri"/>
          <w:color w:val="000000"/>
          <w:szCs w:val="22"/>
          <w:u w:val="single"/>
        </w:rPr>
        <w:t>decrease morbidity</w:t>
      </w:r>
      <w:r w:rsidRPr="004B0F84">
        <w:rPr>
          <w:rFonts w:eastAsia="Times New Roman" w:cs="Calibri"/>
          <w:color w:val="000000"/>
          <w:sz w:val="16"/>
          <w:szCs w:val="16"/>
        </w:rPr>
        <w:t xml:space="preserve"> and </w:t>
      </w:r>
      <w:r w:rsidRPr="004B0F84">
        <w:rPr>
          <w:rFonts w:eastAsia="Times New Roman" w:cs="Calibri"/>
          <w:color w:val="000000"/>
          <w:szCs w:val="22"/>
          <w:u w:val="single"/>
        </w:rPr>
        <w:t>mortality risks in the</w:t>
      </w:r>
      <w:r w:rsidRPr="004B0F84">
        <w:rPr>
          <w:rFonts w:eastAsia="Times New Roman" w:cs="Calibri"/>
          <w:color w:val="000000"/>
          <w:sz w:val="16"/>
          <w:szCs w:val="16"/>
        </w:rPr>
        <w:t xml:space="preserve"> future, it then follows (6) that </w:t>
      </w:r>
      <w:r w:rsidRPr="004B0F84">
        <w:rPr>
          <w:rFonts w:eastAsia="Times New Roman" w:cs="Calibri"/>
          <w:color w:val="000000"/>
          <w:szCs w:val="22"/>
          <w:u w:val="single"/>
        </w:rPr>
        <w:t>one should be concerned regarding any policies that decrease the amount of resources and energies available to encourage such innovation</w:t>
      </w:r>
      <w:r w:rsidRPr="004B0F84">
        <w:rPr>
          <w:rFonts w:eastAsia="Times New Roman" w:cs="Calibri"/>
          <w:color w:val="000000"/>
          <w:sz w:val="16"/>
          <w:szCs w:val="16"/>
        </w:rPr>
        <w:t xml:space="preserve">. One should indeed be of the view </w:t>
      </w:r>
      <w:r w:rsidRPr="004B0F84">
        <w:rPr>
          <w:rFonts w:eastAsia="Times New Roman" w:cs="Calibri"/>
          <w:color w:val="000000"/>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1978C81" w14:textId="77777777" w:rsidR="006B3D74" w:rsidRPr="004B0F84" w:rsidRDefault="006B3D74" w:rsidP="004A3F88">
      <w:pPr>
        <w:pStyle w:val="Heading2"/>
        <w:rPr>
          <w:rFonts w:ascii="Times New Roman" w:hAnsi="Times New Roman" w:cs="Times New Roman"/>
        </w:rPr>
      </w:pPr>
      <w:r w:rsidRPr="004B0F84">
        <w:lastRenderedPageBreak/>
        <w:t>Extensions</w:t>
      </w:r>
    </w:p>
    <w:p w14:paraId="7DF5E922" w14:textId="77777777" w:rsidR="006B3D74" w:rsidRPr="004B0F84" w:rsidRDefault="006B3D74" w:rsidP="004A3F88">
      <w:pPr>
        <w:pStyle w:val="Heading4"/>
        <w:rPr>
          <w:rFonts w:ascii="Times New Roman" w:hAnsi="Times New Roman" w:cs="Times New Roman"/>
        </w:rPr>
      </w:pPr>
      <w:r w:rsidRPr="004B0F84">
        <w:t xml:space="preserve">[1] Extend the uniqueness – IP protections are increasing, and research and development spending is going through the roof – 10x more than the 80s – proves IPR incentivizes drug development &amp; there’s no need to do the </w:t>
      </w:r>
      <w:proofErr w:type="spellStart"/>
      <w:r w:rsidRPr="004B0F84">
        <w:t>aff</w:t>
      </w:r>
      <w:proofErr w:type="spellEnd"/>
      <w:r w:rsidRPr="004B0F84">
        <w:t>.</w:t>
      </w:r>
    </w:p>
    <w:p w14:paraId="5DFDA700" w14:textId="77777777" w:rsidR="006B3D74" w:rsidRPr="004B0F84" w:rsidRDefault="006B3D74" w:rsidP="004A3F88">
      <w:pPr>
        <w:pStyle w:val="Heading4"/>
        <w:rPr>
          <w:rFonts w:ascii="Times New Roman" w:hAnsi="Times New Roman" w:cs="Times New Roman"/>
        </w:rPr>
      </w:pPr>
      <w:r w:rsidRPr="004B0F84">
        <w:t xml:space="preserve">[2] Extend the </w:t>
      </w:r>
      <w:proofErr w:type="spellStart"/>
      <w:r w:rsidRPr="004B0F84">
        <w:t>Ezeil</w:t>
      </w:r>
      <w:proofErr w:type="spellEnd"/>
      <w:r w:rsidRPr="004B0F84">
        <w:t xml:space="preserve"> and Cory card – IPR makes it so that firms are much more likely to innovate by giving them an incentive – without IPR, firms will have no reason to invest time and millions of dollars into innovative drugs, since generic drug companies will just steal their data and drug and sell it for a lower price. </w:t>
      </w:r>
      <w:proofErr w:type="gramStart"/>
      <w:r w:rsidRPr="004B0F84">
        <w:t>Also</w:t>
      </w:r>
      <w:proofErr w:type="gramEnd"/>
      <w:r w:rsidRPr="004B0F84">
        <w:t xml:space="preserve"> OWs in the context of legality – strong IPR protections mean companies won’t be worried about being sued – weakening protections makes it more likely that litigation against patents, even if they’re legitimate, will occur – it also means that companies will be less likely to reveal their trade secrets since they’ll just get stolen. Being able to reveal secrets is important b/c it creates a spillover of knowledge, leading to a chain reaction of innovation.</w:t>
      </w:r>
    </w:p>
    <w:p w14:paraId="66FC8955" w14:textId="77777777" w:rsidR="006B3D74" w:rsidRPr="004B0F84" w:rsidRDefault="006B3D74" w:rsidP="004A3F88">
      <w:pPr>
        <w:pStyle w:val="Heading4"/>
        <w:rPr>
          <w:rFonts w:ascii="Times New Roman" w:hAnsi="Times New Roman" w:cs="Times New Roman"/>
        </w:rPr>
      </w:pPr>
      <w:r w:rsidRPr="004B0F84">
        <w:t xml:space="preserve">[3] Extend the impact – innovation is both key to solving for known diseases like cancer, and possible unknown diseases like microbial threats or even bioterrorism. The </w:t>
      </w:r>
      <w:proofErr w:type="spellStart"/>
      <w:r w:rsidRPr="004B0F84">
        <w:t>aff</w:t>
      </w:r>
      <w:proofErr w:type="spellEnd"/>
      <w:r w:rsidRPr="004B0F84">
        <w:t xml:space="preserve"> destroys incentive for innovation, so if an existential threat comes through humans will be unprepared. Think about it like this – the only reason we have vaccines for COVID now is because of past R&amp;D in mRNA vaccines. If there were no monetary incentive to develop those vaccines before COVID, then we wouldn’t have them right now and the world would be in terrible shape, esp. with mutations.</w:t>
      </w:r>
    </w:p>
    <w:p w14:paraId="012D7606" w14:textId="77777777" w:rsidR="006B3D74" w:rsidRPr="004B0F84" w:rsidRDefault="006B3D74" w:rsidP="006B3D74">
      <w:pPr>
        <w:rPr>
          <w:rFonts w:ascii="Times New Roman" w:eastAsia="Times New Roman" w:hAnsi="Times New Roman" w:cs="Times New Roman"/>
        </w:rPr>
      </w:pPr>
    </w:p>
    <w:p w14:paraId="4815661F"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[1] Extend Austin and Hayford– IP protections are increasing, and research and development spending is going through the roof – 10x more than the 80s – proves IPR incentivizes drug development &amp; there’s no need to do 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w:t>
      </w:r>
    </w:p>
    <w:p w14:paraId="77FB97F7"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[2] Extend the </w:t>
      </w:r>
      <w:proofErr w:type="spellStart"/>
      <w:r w:rsidRPr="004B0F84">
        <w:rPr>
          <w:rFonts w:eastAsia="Times New Roman" w:cs="Calibri"/>
          <w:b/>
          <w:bCs/>
          <w:color w:val="000000"/>
          <w:sz w:val="26"/>
          <w:szCs w:val="26"/>
        </w:rPr>
        <w:t>Ezeil</w:t>
      </w:r>
      <w:proofErr w:type="spellEnd"/>
      <w:r w:rsidRPr="004B0F84">
        <w:rPr>
          <w:rFonts w:eastAsia="Times New Roman" w:cs="Calibri"/>
          <w:b/>
          <w:bCs/>
          <w:color w:val="000000"/>
          <w:sz w:val="26"/>
          <w:szCs w:val="26"/>
        </w:rPr>
        <w:t xml:space="preserve"> and Cory card – IPR makes it so that firms are much more likely to innovate by giving them an incentive – without IPR, firms will have no reason to invest time and millions of dollars into innovative drugs, since generic drug companies will just steal their data and drug and sell it for a lower price. </w:t>
      </w:r>
      <w:proofErr w:type="gramStart"/>
      <w:r w:rsidRPr="004B0F84">
        <w:rPr>
          <w:rFonts w:eastAsia="Times New Roman" w:cs="Calibri"/>
          <w:b/>
          <w:bCs/>
          <w:color w:val="000000"/>
          <w:sz w:val="26"/>
          <w:szCs w:val="26"/>
        </w:rPr>
        <w:t>Also</w:t>
      </w:r>
      <w:proofErr w:type="gramEnd"/>
      <w:r w:rsidRPr="004B0F84">
        <w:rPr>
          <w:rFonts w:eastAsia="Times New Roman" w:cs="Calibri"/>
          <w:b/>
          <w:bCs/>
          <w:color w:val="000000"/>
          <w:sz w:val="26"/>
          <w:szCs w:val="26"/>
        </w:rPr>
        <w:t xml:space="preserve"> OWs in the context of legality – strong IPR protections mean companies won’t be worried about being sued – weakening protections makes it more likely that litigation against patents, even if they’re legitimate, will occur – it also means that companies will be less likely to reveal their trade secrets since they’ll just get stolen. </w:t>
      </w:r>
    </w:p>
    <w:p w14:paraId="0A01C8D5"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[3] Extend the impact – innovation is both key to solving for known diseases like cancer, and possible unknown diseases like microbial threats or even bioterrorism. </w:t>
      </w:r>
      <w:r w:rsidRPr="004B0F84">
        <w:rPr>
          <w:rFonts w:eastAsia="Times New Roman" w:cs="Calibri"/>
          <w:b/>
          <w:bCs/>
          <w:color w:val="000000"/>
          <w:sz w:val="26"/>
          <w:szCs w:val="26"/>
        </w:rPr>
        <w:lastRenderedPageBreak/>
        <w:t xml:space="preserve">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destroys incentive for innovation, so if an existential threat comes through humans will be unprepared. Think about it like this – the only reason we have vaccines for COVID now is because of past R&amp;D in mRNA vaccines. If there were no monetary incentive to develop those vaccines before COVID, then we wouldn’t have them right now and the world would be in terrible shape, esp. with mutations.</w:t>
      </w:r>
    </w:p>
    <w:p w14:paraId="01824EA7" w14:textId="77777777" w:rsidR="006B3D74" w:rsidRPr="004B0F84" w:rsidRDefault="006B3D74" w:rsidP="006B3D74">
      <w:pPr>
        <w:spacing w:after="240"/>
        <w:rPr>
          <w:rFonts w:ascii="Times New Roman" w:eastAsia="Times New Roman" w:hAnsi="Times New Roman" w:cs="Times New Roman"/>
        </w:rPr>
      </w:pPr>
      <w:r w:rsidRPr="004B0F84">
        <w:rPr>
          <w:rFonts w:ascii="Times New Roman" w:eastAsia="Times New Roman" w:hAnsi="Times New Roman" w:cs="Times New Roman"/>
        </w:rPr>
        <w:br/>
      </w:r>
    </w:p>
    <w:p w14:paraId="31E132CA"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SO21 – DA – Biotech</w:t>
      </w:r>
    </w:p>
    <w:p w14:paraId="27664AB9"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US dominance is secured in biotech now, but China’s closing the gap fast – that allows geopolitical and economic advantages</w:t>
      </w:r>
    </w:p>
    <w:p w14:paraId="1A4D5ECC"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Scott </w:t>
      </w:r>
      <w:r w:rsidRPr="004B0F84">
        <w:rPr>
          <w:rFonts w:eastAsia="Times New Roman" w:cs="Calibri"/>
          <w:b/>
          <w:bCs/>
          <w:color w:val="000000"/>
          <w:szCs w:val="22"/>
        </w:rPr>
        <w:t>Moore</w:t>
      </w:r>
      <w:r w:rsidRPr="004B0F84">
        <w:rPr>
          <w:rFonts w:eastAsia="Times New Roman" w:cs="Calibri"/>
          <w:color w:val="000000"/>
          <w:szCs w:val="22"/>
        </w:rPr>
        <w:t xml:space="preserve"> </w:t>
      </w:r>
      <w:r w:rsidRPr="004B0F84">
        <w:rPr>
          <w:rFonts w:eastAsia="Times New Roman" w:cs="Calibri"/>
          <w:b/>
          <w:bCs/>
          <w:color w:val="000000"/>
          <w:szCs w:val="22"/>
        </w:rPr>
        <w:t xml:space="preserve">2020 </w:t>
      </w:r>
      <w:r w:rsidRPr="004B0F84">
        <w:rPr>
          <w:rFonts w:eastAsia="Times New Roman" w:cs="Calibri"/>
          <w:color w:val="000000"/>
          <w:szCs w:val="22"/>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2" w:history="1">
        <w:r w:rsidRPr="004B0F84">
          <w:rPr>
            <w:rFonts w:eastAsia="Times New Roman" w:cs="Calibri"/>
            <w:color w:val="000000"/>
            <w:szCs w:val="22"/>
            <w:u w:val="single"/>
          </w:rPr>
          <w:t>https://www.brookings.edu/wp-content/uploads/2020/04/FP_20200427_china_biotechnology_moore.pdf</w:t>
        </w:r>
      </w:hyperlink>
      <w:r w:rsidRPr="004B0F84">
        <w:rPr>
          <w:rFonts w:eastAsia="Times New Roman" w:cs="Calibri"/>
          <w:color w:val="000000"/>
          <w:szCs w:val="22"/>
        </w:rPr>
        <w:t xml:space="preserve">] TDI // Recut </w:t>
      </w:r>
      <w:proofErr w:type="spellStart"/>
      <w:r w:rsidRPr="004B0F84">
        <w:rPr>
          <w:rFonts w:eastAsia="Times New Roman" w:cs="Calibri"/>
          <w:color w:val="000000"/>
          <w:szCs w:val="22"/>
        </w:rPr>
        <w:t>NChu</w:t>
      </w:r>
      <w:proofErr w:type="spellEnd"/>
    </w:p>
    <w:p w14:paraId="253A6571"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4"/>
          <w:szCs w:val="14"/>
        </w:rPr>
        <w:t xml:space="preserve">EXECUTIVE SUMMARY Even by the standards of emerging technologies, </w:t>
      </w:r>
      <w:r w:rsidRPr="004B0F84">
        <w:rPr>
          <w:rFonts w:eastAsia="Times New Roman" w:cs="Calibri"/>
          <w:b/>
          <w:bCs/>
          <w:color w:val="000000"/>
          <w:szCs w:val="22"/>
          <w:u w:val="single"/>
        </w:rPr>
        <w:t>biotechnology has the potential to utterly transform geopolitics, economics</w:t>
      </w:r>
      <w:r w:rsidRPr="004B0F84">
        <w:rPr>
          <w:rFonts w:eastAsia="Times New Roman" w:cs="Calibri"/>
          <w:color w:val="000000"/>
          <w:sz w:val="14"/>
          <w:szCs w:val="14"/>
        </w:rPr>
        <w:t xml:space="preserve">, and society in the 21st century. </w:t>
      </w:r>
      <w:r w:rsidRPr="004B0F84">
        <w:rPr>
          <w:rFonts w:eastAsia="Times New Roman" w:cs="Calibri"/>
          <w:color w:val="000000"/>
          <w:szCs w:val="22"/>
          <w:u w:val="single"/>
        </w:rPr>
        <w:t xml:space="preserve">Yet while </w:t>
      </w:r>
      <w:r w:rsidRPr="004B0F84">
        <w:rPr>
          <w:rFonts w:eastAsia="Times New Roman" w:cs="Calibri"/>
          <w:color w:val="000000"/>
          <w:szCs w:val="22"/>
          <w:u w:val="single"/>
          <w:shd w:val="clear" w:color="auto" w:fill="00FF00"/>
        </w:rPr>
        <w:t>the U</w:t>
      </w:r>
      <w:r w:rsidRPr="004B0F84">
        <w:rPr>
          <w:rFonts w:eastAsia="Times New Roman" w:cs="Calibri"/>
          <w:color w:val="000000"/>
          <w:sz w:val="14"/>
          <w:szCs w:val="14"/>
        </w:rPr>
        <w:t xml:space="preserve">nited </w:t>
      </w:r>
      <w:r w:rsidRPr="004B0F84">
        <w:rPr>
          <w:rFonts w:eastAsia="Times New Roman" w:cs="Calibri"/>
          <w:color w:val="000000"/>
          <w:szCs w:val="22"/>
          <w:u w:val="single"/>
          <w:shd w:val="clear" w:color="auto" w:fill="00FF00"/>
        </w:rPr>
        <w:t>S</w:t>
      </w:r>
      <w:r w:rsidRPr="004B0F84">
        <w:rPr>
          <w:rFonts w:eastAsia="Times New Roman" w:cs="Calibri"/>
          <w:color w:val="000000"/>
          <w:sz w:val="14"/>
          <w:szCs w:val="14"/>
        </w:rPr>
        <w:t xml:space="preserve">tates </w:t>
      </w:r>
      <w:r w:rsidRPr="004B0F84">
        <w:rPr>
          <w:rFonts w:eastAsia="Times New Roman" w:cs="Calibri"/>
          <w:color w:val="000000"/>
          <w:szCs w:val="22"/>
          <w:u w:val="single"/>
          <w:shd w:val="clear" w:color="auto" w:fill="00FF00"/>
        </w:rPr>
        <w:t>has</w:t>
      </w:r>
      <w:r w:rsidRPr="004B0F84">
        <w:rPr>
          <w:rFonts w:eastAsia="Times New Roman" w:cs="Calibri"/>
          <w:color w:val="000000"/>
          <w:szCs w:val="22"/>
          <w:u w:val="single"/>
        </w:rPr>
        <w:t xml:space="preserve"> long </w:t>
      </w:r>
      <w:r w:rsidRPr="004B0F84">
        <w:rPr>
          <w:rFonts w:eastAsia="Times New Roman" w:cs="Calibri"/>
          <w:color w:val="000000"/>
          <w:szCs w:val="22"/>
          <w:u w:val="single"/>
          <w:shd w:val="clear" w:color="auto" w:fill="00FF00"/>
        </w:rPr>
        <w:t>been the</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00FF00"/>
        </w:rPr>
        <w:t>world leader in</w:t>
      </w:r>
      <w:r w:rsidRPr="004B0F84">
        <w:rPr>
          <w:rFonts w:eastAsia="Times New Roman" w:cs="Calibri"/>
          <w:color w:val="000000"/>
          <w:szCs w:val="22"/>
          <w:u w:val="single"/>
        </w:rPr>
        <w:t xml:space="preserve"> most segments of the global </w:t>
      </w:r>
      <w:r w:rsidRPr="004B0F84">
        <w:rPr>
          <w:rFonts w:eastAsia="Times New Roman" w:cs="Calibri"/>
          <w:color w:val="000000"/>
          <w:szCs w:val="22"/>
          <w:u w:val="single"/>
          <w:shd w:val="clear" w:color="auto" w:fill="00FF00"/>
        </w:rPr>
        <w:t>biotech</w:t>
      </w:r>
      <w:r w:rsidRPr="004B0F84">
        <w:rPr>
          <w:rFonts w:eastAsia="Times New Roman" w:cs="Calibri"/>
          <w:color w:val="000000"/>
          <w:szCs w:val="22"/>
          <w:u w:val="single"/>
        </w:rPr>
        <w:t xml:space="preserve">nology sector, </w:t>
      </w:r>
      <w:r w:rsidRPr="004B0F84">
        <w:rPr>
          <w:rFonts w:eastAsia="Times New Roman" w:cs="Calibri"/>
          <w:b/>
          <w:bCs/>
          <w:color w:val="000000"/>
          <w:szCs w:val="22"/>
          <w:u w:val="single"/>
          <w:shd w:val="clear" w:color="auto" w:fill="00FF00"/>
        </w:rPr>
        <w:t>China is fast becoming a significant player</w:t>
      </w:r>
      <w:r w:rsidRPr="004B0F84">
        <w:rPr>
          <w:rFonts w:eastAsia="Times New Roman" w:cs="Calibri"/>
          <w:color w:val="000000"/>
          <w:sz w:val="14"/>
          <w:szCs w:val="14"/>
        </w:rPr>
        <w:t xml:space="preserve">. This brief assesses the implications of China’s changing role in biotechnology for the United States, which span national security, data security, and economic competitiveness. </w:t>
      </w:r>
      <w:r w:rsidRPr="004B0F84">
        <w:rPr>
          <w:rFonts w:eastAsia="Times New Roman" w:cs="Calibri"/>
          <w:color w:val="000000"/>
          <w:szCs w:val="22"/>
          <w:u w:val="single"/>
        </w:rPr>
        <w:t>On current trends the United States is likely to remain the world leader in most biotechnology areas</w:t>
      </w:r>
      <w:r w:rsidRPr="004B0F84">
        <w:rPr>
          <w:rFonts w:eastAsia="Times New Roman" w:cs="Calibri"/>
          <w:color w:val="000000"/>
          <w:sz w:val="14"/>
          <w:szCs w:val="14"/>
        </w:rPr>
        <w:t xml:space="preserve">. </w:t>
      </w:r>
      <w:r w:rsidRPr="004B0F84">
        <w:rPr>
          <w:rFonts w:eastAsia="Times New Roman" w:cs="Calibri"/>
          <w:b/>
          <w:bCs/>
          <w:color w:val="000000"/>
          <w:szCs w:val="22"/>
          <w:u w:val="single"/>
        </w:rPr>
        <w:t xml:space="preserve">However, </w:t>
      </w:r>
      <w:r w:rsidRPr="004B0F84">
        <w:rPr>
          <w:rFonts w:eastAsia="Times New Roman" w:cs="Calibri"/>
          <w:b/>
          <w:bCs/>
          <w:color w:val="000000"/>
          <w:szCs w:val="22"/>
          <w:u w:val="single"/>
          <w:shd w:val="clear" w:color="auto" w:fill="00FF00"/>
        </w:rPr>
        <w:t>the gap between China and the U.S. is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00FF00"/>
        </w:rPr>
        <w:t>narrowing</w:t>
      </w:r>
      <w:r w:rsidRPr="004B0F84">
        <w:rPr>
          <w:rFonts w:eastAsia="Times New Roman" w:cs="Calibri"/>
          <w:b/>
          <w:bCs/>
          <w:color w:val="000000"/>
          <w:szCs w:val="22"/>
          <w:u w:val="single"/>
        </w:rPr>
        <w:t xml:space="preserve"> in the biotechnology sector,</w:t>
      </w:r>
      <w:r w:rsidRPr="004B0F84">
        <w:rPr>
          <w:rFonts w:eastAsia="Times New Roman" w:cs="Calibri"/>
          <w:color w:val="000000"/>
          <w:sz w:val="14"/>
          <w:szCs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4B0F84">
        <w:rPr>
          <w:rFonts w:eastAsia="Times New Roman" w:cs="Calibri"/>
          <w:color w:val="000000"/>
          <w:szCs w:val="22"/>
          <w:u w:val="single"/>
        </w:rPr>
        <w:t>Thanks to extensive government funding for biomedical research</w:t>
      </w:r>
      <w:r w:rsidRPr="004B0F84">
        <w:rPr>
          <w:rFonts w:eastAsia="Times New Roman" w:cs="Calibri"/>
          <w:color w:val="000000"/>
          <w:sz w:val="14"/>
          <w:szCs w:val="14"/>
        </w:rPr>
        <w:t xml:space="preserve">, an unparalleled ability to translate basic research into commercial products and applications, and strong intellectual property protections, </w:t>
      </w:r>
      <w:r w:rsidRPr="004B0F84">
        <w:rPr>
          <w:rFonts w:eastAsia="Times New Roman" w:cs="Calibri"/>
          <w:color w:val="000000"/>
          <w:szCs w:val="22"/>
          <w:u w:val="single"/>
        </w:rPr>
        <w:t xml:space="preserve">the United States has been the dominant global player in </w:t>
      </w:r>
      <w:r w:rsidRPr="004B0F84">
        <w:rPr>
          <w:rFonts w:eastAsia="Times New Roman" w:cs="Calibri"/>
          <w:color w:val="000000"/>
          <w:sz w:val="14"/>
          <w:szCs w:val="14"/>
        </w:rPr>
        <w:t xml:space="preserve">developing and commercializing </w:t>
      </w:r>
      <w:r w:rsidRPr="004B0F84">
        <w:rPr>
          <w:rFonts w:eastAsia="Times New Roman" w:cs="Calibri"/>
          <w:color w:val="000000"/>
          <w:szCs w:val="22"/>
          <w:u w:val="single"/>
        </w:rPr>
        <w:t>biotechnology for decades</w:t>
      </w:r>
      <w:r w:rsidRPr="004B0F84">
        <w:rPr>
          <w:rFonts w:eastAsia="Times New Roman" w:cs="Calibri"/>
          <w:color w:val="000000"/>
          <w:sz w:val="14"/>
          <w:szCs w:val="14"/>
        </w:rPr>
        <w:t xml:space="preserve">.1 This dominance is reflected in the fact that </w:t>
      </w:r>
      <w:r w:rsidRPr="004B0F84">
        <w:rPr>
          <w:rFonts w:eastAsia="Times New Roman" w:cs="Calibri"/>
          <w:color w:val="000000"/>
          <w:szCs w:val="22"/>
          <w:u w:val="single"/>
        </w:rPr>
        <w:t>United States accounted for almost half of all biotechnology patents</w:t>
      </w:r>
      <w:r w:rsidRPr="004B0F84">
        <w:rPr>
          <w:rFonts w:eastAsia="Times New Roman" w:cs="Calibri"/>
          <w:color w:val="000000"/>
          <w:sz w:val="14"/>
          <w:szCs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4B0F84">
        <w:rPr>
          <w:rFonts w:eastAsia="Times New Roman" w:cs="Calibri"/>
          <w:color w:val="000000"/>
          <w:szCs w:val="22"/>
          <w:u w:val="single"/>
        </w:rPr>
        <w:t>The determination of China’s one-party state to become a leading player in biotechnology is reflected by</w:t>
      </w:r>
      <w:r w:rsidRPr="004B0F84">
        <w:rPr>
          <w:rFonts w:eastAsia="Times New Roman" w:cs="Calibri"/>
          <w:color w:val="000000"/>
          <w:sz w:val="14"/>
          <w:szCs w:val="14"/>
        </w:rPr>
        <w:t xml:space="preserve"> the </w:t>
      </w:r>
      <w:r w:rsidRPr="004B0F84">
        <w:rPr>
          <w:rFonts w:eastAsia="Times New Roman" w:cs="Calibri"/>
          <w:color w:val="000000"/>
          <w:szCs w:val="22"/>
          <w:u w:val="single"/>
        </w:rPr>
        <w:t>rapid growth in investment in the sector</w:t>
      </w:r>
      <w:r w:rsidRPr="004B0F84">
        <w:rPr>
          <w:rFonts w:eastAsia="Times New Roman" w:cs="Calibri"/>
          <w:color w:val="000000"/>
          <w:sz w:val="14"/>
          <w:szCs w:val="14"/>
        </w:rPr>
        <w:t xml:space="preserve">. Some estimates claim that collectively, </w:t>
      </w:r>
      <w:r w:rsidRPr="004B0F84">
        <w:rPr>
          <w:rFonts w:eastAsia="Times New Roman" w:cs="Calibri"/>
          <w:b/>
          <w:bCs/>
          <w:color w:val="000000"/>
          <w:szCs w:val="22"/>
          <w:u w:val="single"/>
          <w:shd w:val="clear" w:color="auto" w:fill="00FF00"/>
        </w:rPr>
        <w:t>China’s</w:t>
      </w:r>
      <w:r w:rsidRPr="004B0F84">
        <w:rPr>
          <w:rFonts w:eastAsia="Times New Roman" w:cs="Calibri"/>
          <w:color w:val="000000"/>
          <w:sz w:val="14"/>
          <w:szCs w:val="14"/>
        </w:rPr>
        <w:t xml:space="preserve"> central, local, and provincial </w:t>
      </w:r>
      <w:r w:rsidRPr="004B0F84">
        <w:rPr>
          <w:rFonts w:eastAsia="Times New Roman" w:cs="Calibri"/>
          <w:b/>
          <w:bCs/>
          <w:color w:val="000000"/>
          <w:szCs w:val="22"/>
          <w:u w:val="single"/>
          <w:shd w:val="clear" w:color="auto" w:fill="00FF00"/>
        </w:rPr>
        <w:t xml:space="preserve">governments have invested over $100 billion </w:t>
      </w:r>
      <w:r w:rsidRPr="004B0F84">
        <w:rPr>
          <w:rFonts w:eastAsia="Times New Roman" w:cs="Calibri"/>
          <w:b/>
          <w:bCs/>
          <w:color w:val="000000"/>
          <w:szCs w:val="22"/>
          <w:u w:val="single"/>
        </w:rPr>
        <w:t>in life sciences</w:t>
      </w:r>
      <w:r w:rsidRPr="004B0F84">
        <w:rPr>
          <w:rFonts w:eastAsia="Times New Roman" w:cs="Calibri"/>
          <w:color w:val="000000"/>
          <w:sz w:val="14"/>
          <w:szCs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4B0F84">
        <w:rPr>
          <w:rFonts w:eastAsia="Times New Roman" w:cs="Calibri"/>
          <w:color w:val="000000"/>
          <w:sz w:val="14"/>
          <w:szCs w:val="14"/>
        </w:rPr>
        <w:t>drugmaker</w:t>
      </w:r>
      <w:proofErr w:type="spellEnd"/>
      <w:r w:rsidRPr="004B0F84">
        <w:rPr>
          <w:rFonts w:eastAsia="Times New Roman" w:cs="Calibri"/>
          <w:color w:val="000000"/>
          <w:sz w:val="14"/>
          <w:szCs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4B0F84">
        <w:rPr>
          <w:rFonts w:eastAsia="Times New Roman" w:cs="Calibri"/>
          <w:color w:val="000000"/>
          <w:szCs w:val="22"/>
          <w:u w:val="single"/>
        </w:rPr>
        <w:t>China will inevitably become an increasingly important player in the global biotechnology sector,</w:t>
      </w:r>
      <w:r w:rsidRPr="004B0F84">
        <w:rPr>
          <w:rFonts w:eastAsia="Times New Roman" w:cs="Calibri"/>
          <w:color w:val="000000"/>
          <w:sz w:val="14"/>
          <w:szCs w:val="14"/>
        </w:rPr>
        <w:t xml:space="preserve"> </w:t>
      </w:r>
      <w:r w:rsidRPr="004B0F84">
        <w:rPr>
          <w:rFonts w:eastAsia="Times New Roman" w:cs="Calibri"/>
          <w:b/>
          <w:bCs/>
          <w:color w:val="000000"/>
          <w:szCs w:val="22"/>
          <w:u w:val="single"/>
          <w:shd w:val="clear" w:color="auto" w:fill="00FF00"/>
        </w:rPr>
        <w:t xml:space="preserve">with implications for national security, economic </w:t>
      </w:r>
      <w:r w:rsidRPr="004B0F84">
        <w:rPr>
          <w:rFonts w:eastAsia="Times New Roman" w:cs="Calibri"/>
          <w:b/>
          <w:bCs/>
          <w:color w:val="000000"/>
          <w:szCs w:val="22"/>
          <w:u w:val="single"/>
          <w:shd w:val="clear" w:color="auto" w:fill="00FF00"/>
        </w:rPr>
        <w:lastRenderedPageBreak/>
        <w:t>competitiveness, and regulation</w:t>
      </w:r>
      <w:r w:rsidRPr="004B0F84">
        <w:rPr>
          <w:rFonts w:eastAsia="Times New Roman" w:cs="Calibri"/>
          <w:color w:val="000000"/>
          <w:sz w:val="14"/>
          <w:szCs w:val="14"/>
          <w:shd w:val="clear" w:color="auto" w:fill="00FF00"/>
        </w:rPr>
        <w:t>.</w:t>
      </w:r>
      <w:r w:rsidRPr="004B0F84">
        <w:rPr>
          <w:rFonts w:eastAsia="Times New Roman" w:cs="Calibri"/>
          <w:color w:val="000000"/>
          <w:sz w:val="14"/>
          <w:szCs w:val="14"/>
        </w:rPr>
        <w:t xml:space="preserve"> An executive from In-Q-Tel, the U.S. government’s inhouse national security venture capital fund, warned Congress in a November 2019 hearing, for example, that China “intends to own the </w:t>
      </w:r>
      <w:proofErr w:type="spellStart"/>
      <w:r w:rsidRPr="004B0F84">
        <w:rPr>
          <w:rFonts w:eastAsia="Times New Roman" w:cs="Calibri"/>
          <w:color w:val="000000"/>
          <w:sz w:val="14"/>
          <w:szCs w:val="14"/>
        </w:rPr>
        <w:t>biorevolution</w:t>
      </w:r>
      <w:proofErr w:type="spellEnd"/>
      <w:r w:rsidRPr="004B0F84">
        <w:rPr>
          <w:rFonts w:eastAsia="Times New Roman" w:cs="Calibri"/>
          <w:color w:val="000000"/>
          <w:sz w:val="14"/>
          <w:szCs w:val="14"/>
        </w:rPr>
        <w:t xml:space="preserve">… and they are building the infrastructure, the talent pipeline, the regulatory system, and the financial system they need to do that.”7 The CEO of European </w:t>
      </w:r>
      <w:proofErr w:type="spellStart"/>
      <w:r w:rsidRPr="004B0F84">
        <w:rPr>
          <w:rFonts w:eastAsia="Times New Roman" w:cs="Calibri"/>
          <w:color w:val="000000"/>
          <w:sz w:val="14"/>
          <w:szCs w:val="14"/>
        </w:rPr>
        <w:t>drugmaker</w:t>
      </w:r>
      <w:proofErr w:type="spellEnd"/>
      <w:r w:rsidRPr="004B0F84">
        <w:rPr>
          <w:rFonts w:eastAsia="Times New Roman" w:cs="Calibri"/>
          <w:color w:val="000000"/>
          <w:sz w:val="14"/>
          <w:szCs w:val="14"/>
        </w:rPr>
        <w:t xml:space="preserve"> AstraZeneca has similarly opined that “Much of [China’s] innovation in the last three to four years has been ‘me too,’ but now on the horizon we can see </w:t>
      </w:r>
      <w:proofErr w:type="spellStart"/>
      <w:r w:rsidRPr="004B0F84">
        <w:rPr>
          <w:rFonts w:eastAsia="Times New Roman" w:cs="Calibri"/>
          <w:color w:val="000000"/>
          <w:sz w:val="14"/>
          <w:szCs w:val="14"/>
        </w:rPr>
        <w:t>firstin</w:t>
      </w:r>
      <w:proofErr w:type="spellEnd"/>
      <w:r w:rsidRPr="004B0F84">
        <w:rPr>
          <w:rFonts w:eastAsia="Times New Roman" w:cs="Calibri"/>
          <w:color w:val="000000"/>
          <w:sz w:val="14"/>
          <w:szCs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4B0F84">
        <w:rPr>
          <w:rFonts w:eastAsia="Times New Roman" w:cs="Calibri"/>
          <w:color w:val="000000"/>
          <w:szCs w:val="22"/>
          <w:u w:val="single"/>
        </w:rPr>
        <w:t>the COVID-19 crisis underscores both the importance of continued investment in biotechnology</w:t>
      </w:r>
      <w:r w:rsidRPr="004B0F84">
        <w:rPr>
          <w:rFonts w:eastAsia="Times New Roman" w:cs="Calibri"/>
          <w:color w:val="000000"/>
          <w:sz w:val="14"/>
          <w:szCs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4C5275C5"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The </w:t>
      </w:r>
      <w:proofErr w:type="spellStart"/>
      <w:r w:rsidRPr="004B0F84">
        <w:rPr>
          <w:rFonts w:eastAsia="Times New Roman" w:cs="Calibri"/>
          <w:b/>
          <w:bCs/>
          <w:color w:val="000000"/>
          <w:sz w:val="26"/>
          <w:szCs w:val="26"/>
        </w:rPr>
        <w:t>aff’s</w:t>
      </w:r>
      <w:proofErr w:type="spellEnd"/>
      <w:r w:rsidRPr="004B0F84">
        <w:rPr>
          <w:rFonts w:eastAsia="Times New Roman" w:cs="Calibri"/>
          <w:b/>
          <w:bCs/>
          <w:color w:val="000000"/>
          <w:sz w:val="26"/>
          <w:szCs w:val="26"/>
        </w:rPr>
        <w:t xml:space="preserve"> waiving of IP doesn’t solve </w:t>
      </w:r>
      <w:r w:rsidRPr="004B0F84">
        <w:rPr>
          <w:rFonts w:eastAsia="Times New Roman" w:cs="Calibri"/>
          <w:b/>
          <w:bCs/>
          <w:color w:val="000000"/>
          <w:sz w:val="26"/>
          <w:szCs w:val="26"/>
          <w:u w:val="single"/>
        </w:rPr>
        <w:t>but</w:t>
      </w:r>
      <w:r w:rsidRPr="004B0F84">
        <w:rPr>
          <w:rFonts w:eastAsia="Times New Roman" w:cs="Calibri"/>
          <w:b/>
          <w:bCs/>
          <w:color w:val="000000"/>
          <w:sz w:val="26"/>
          <w:szCs w:val="26"/>
        </w:rPr>
        <w:t xml:space="preserve"> it does give away sensitive national security information that allows China to lead ahead in biotech</w:t>
      </w:r>
    </w:p>
    <w:p w14:paraId="127CD89E"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Josh </w:t>
      </w:r>
      <w:proofErr w:type="spellStart"/>
      <w:r w:rsidRPr="004B0F84">
        <w:rPr>
          <w:rFonts w:eastAsia="Times New Roman" w:cs="Calibri"/>
          <w:b/>
          <w:bCs/>
          <w:color w:val="000000"/>
          <w:sz w:val="26"/>
          <w:szCs w:val="26"/>
        </w:rPr>
        <w:t>Rogin</w:t>
      </w:r>
      <w:proofErr w:type="spellEnd"/>
      <w:r w:rsidRPr="004B0F84">
        <w:rPr>
          <w:rFonts w:eastAsia="Times New Roman" w:cs="Calibri"/>
          <w:b/>
          <w:bCs/>
          <w:color w:val="000000"/>
          <w:sz w:val="26"/>
          <w:szCs w:val="26"/>
        </w:rPr>
        <w:t xml:space="preserve"> 4-8</w:t>
      </w:r>
      <w:r w:rsidRPr="004B0F84">
        <w:rPr>
          <w:rFonts w:eastAsia="Times New Roman" w:cs="Calibri"/>
          <w:color w:val="000000"/>
          <w:szCs w:val="22"/>
        </w:rPr>
        <w:t xml:space="preserve">. [(Washington Post Columnist covering National Security Issues.) “Opinion: The wrong way to fight vaccine nationalism” </w:t>
      </w:r>
      <w:proofErr w:type="gramStart"/>
      <w:r w:rsidRPr="004B0F84">
        <w:rPr>
          <w:rFonts w:eastAsia="Times New Roman" w:cs="Calibri"/>
          <w:color w:val="000000"/>
          <w:szCs w:val="22"/>
        </w:rPr>
        <w:t>https://www.washingtonpost.com/opinions/global-opinions/the-wrong-way-to-fight-vaccine-nationalism/2021/04/08/9a65e15e-98a8-11eb-962b-78c1d8228819_story.html ]</w:t>
      </w:r>
      <w:proofErr w:type="gramEnd"/>
      <w:r w:rsidRPr="004B0F84">
        <w:rPr>
          <w:rFonts w:eastAsia="Times New Roman" w:cs="Calibri"/>
          <w:color w:val="000000"/>
          <w:szCs w:val="22"/>
        </w:rPr>
        <w:t xml:space="preserve"> TDI // Recut </w:t>
      </w:r>
      <w:proofErr w:type="spellStart"/>
      <w:r w:rsidRPr="004B0F84">
        <w:rPr>
          <w:rFonts w:eastAsia="Times New Roman" w:cs="Calibri"/>
          <w:color w:val="000000"/>
          <w:szCs w:val="22"/>
        </w:rPr>
        <w:t>NChu</w:t>
      </w:r>
      <w:proofErr w:type="spellEnd"/>
    </w:p>
    <w:p w14:paraId="5A8ED4E7"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2"/>
          <w:szCs w:val="12"/>
        </w:rPr>
        <w:t xml:space="preserve">Americans will not be safe from covid-19 until the entire world is safe. That basic truth shows why vaccine nationalism is not only immoral but also counterproductive. But </w:t>
      </w:r>
      <w:r w:rsidRPr="004B0F84">
        <w:rPr>
          <w:rFonts w:eastAsia="Times New Roman" w:cs="Calibri"/>
          <w:color w:val="000000"/>
          <w:szCs w:val="22"/>
          <w:u w:val="single"/>
        </w:rPr>
        <w:t>the simplest solutions are rarely the correct ones</w:t>
      </w:r>
      <w:r w:rsidRPr="004B0F84">
        <w:rPr>
          <w:rFonts w:eastAsia="Times New Roman" w:cs="Calibri"/>
          <w:color w:val="000000"/>
          <w:sz w:val="12"/>
          <w:szCs w:val="12"/>
        </w:rPr>
        <w:t xml:space="preserve">, </w:t>
      </w:r>
      <w:r w:rsidRPr="004B0F84">
        <w:rPr>
          <w:rFonts w:eastAsia="Times New Roman" w:cs="Calibri"/>
          <w:b/>
          <w:bCs/>
          <w:color w:val="000000"/>
          <w:szCs w:val="22"/>
          <w:u w:val="single"/>
        </w:rPr>
        <w:t>and some countries are using the issue to advance their own strategic interests</w:t>
      </w:r>
      <w:r w:rsidRPr="004B0F84">
        <w:rPr>
          <w:rFonts w:eastAsia="Times New Roman" w:cs="Calibri"/>
          <w:color w:val="000000"/>
          <w:sz w:val="12"/>
          <w:szCs w:val="12"/>
        </w:rPr>
        <w:t xml:space="preserve">. The Biden administration must reject the effort by some nations to turn our shared crisis into their opportunity. As the inequities of vaccine distribution worldwide grow, a group of more than </w:t>
      </w:r>
      <w:r w:rsidRPr="004B0F84">
        <w:rPr>
          <w:rFonts w:eastAsia="Times New Roman" w:cs="Calibri"/>
          <w:color w:val="000000"/>
          <w:szCs w:val="22"/>
          <w:u w:val="single"/>
        </w:rPr>
        <w:t>50 developing countries</w:t>
      </w:r>
      <w:r w:rsidRPr="004B0F84">
        <w:rPr>
          <w:rFonts w:eastAsia="Times New Roman" w:cs="Calibri"/>
          <w:color w:val="000000"/>
          <w:sz w:val="12"/>
          <w:szCs w:val="12"/>
        </w:rPr>
        <w:t xml:space="preserve"> led by India and South Africa is </w:t>
      </w:r>
      <w:r w:rsidRPr="004B0F84">
        <w:rPr>
          <w:rFonts w:eastAsia="Times New Roman" w:cs="Calibri"/>
          <w:color w:val="000000"/>
          <w:szCs w:val="22"/>
          <w:u w:val="single"/>
        </w:rPr>
        <w:t>pushing</w:t>
      </w:r>
      <w:r w:rsidRPr="004B0F84">
        <w:rPr>
          <w:rFonts w:eastAsia="Times New Roman" w:cs="Calibri"/>
          <w:color w:val="000000"/>
          <w:sz w:val="12"/>
          <w:szCs w:val="12"/>
        </w:rPr>
        <w:t xml:space="preserve"> the World Trade Organization </w:t>
      </w:r>
      <w:r w:rsidRPr="004B0F84">
        <w:rPr>
          <w:rFonts w:eastAsia="Times New Roman" w:cs="Calibri"/>
          <w:color w:val="000000"/>
          <w:szCs w:val="22"/>
          <w:u w:val="single"/>
        </w:rPr>
        <w:t>to dissolve</w:t>
      </w:r>
      <w:r w:rsidRPr="004B0F84">
        <w:rPr>
          <w:rFonts w:eastAsia="Times New Roman" w:cs="Calibri"/>
          <w:color w:val="000000"/>
          <w:sz w:val="12"/>
          <w:szCs w:val="12"/>
        </w:rPr>
        <w:t xml:space="preserve"> all international </w:t>
      </w:r>
      <w:r w:rsidRPr="004B0F84">
        <w:rPr>
          <w:rFonts w:eastAsia="Times New Roman" w:cs="Calibri"/>
          <w:color w:val="000000"/>
          <w:szCs w:val="22"/>
          <w:u w:val="single"/>
        </w:rPr>
        <w:t>i</w:t>
      </w:r>
      <w:r w:rsidRPr="004B0F84">
        <w:rPr>
          <w:rFonts w:eastAsia="Times New Roman" w:cs="Calibri"/>
          <w:color w:val="000000"/>
          <w:sz w:val="12"/>
          <w:szCs w:val="12"/>
        </w:rPr>
        <w:t xml:space="preserve">ntellectual </w:t>
      </w:r>
      <w:r w:rsidRPr="004B0F84">
        <w:rPr>
          <w:rFonts w:eastAsia="Times New Roman" w:cs="Calibri"/>
          <w:color w:val="000000"/>
          <w:szCs w:val="22"/>
          <w:u w:val="single"/>
        </w:rPr>
        <w:t>p</w:t>
      </w:r>
      <w:r w:rsidRPr="004B0F84">
        <w:rPr>
          <w:rFonts w:eastAsia="Times New Roman" w:cs="Calibri"/>
          <w:color w:val="000000"/>
          <w:sz w:val="12"/>
          <w:szCs w:val="12"/>
        </w:rPr>
        <w:t xml:space="preserve">roperty protections </w:t>
      </w:r>
      <w:r w:rsidRPr="004B0F84">
        <w:rPr>
          <w:rFonts w:eastAsia="Times New Roman" w:cs="Calibri"/>
          <w:color w:val="000000"/>
          <w:szCs w:val="22"/>
          <w:u w:val="single"/>
        </w:rPr>
        <w:t>for pandemic-related products</w:t>
      </w:r>
      <w:r w:rsidRPr="004B0F84">
        <w:rPr>
          <w:rFonts w:eastAsia="Times New Roman" w:cs="Calibri"/>
          <w:color w:val="000000"/>
          <w:sz w:val="12"/>
          <w:szCs w:val="12"/>
        </w:rPr>
        <w:t xml:space="preserve">, </w:t>
      </w:r>
      <w:r w:rsidRPr="004B0F84">
        <w:rPr>
          <w:rFonts w:eastAsia="Times New Roman" w:cs="Calibri"/>
          <w:color w:val="000000"/>
          <w:szCs w:val="22"/>
          <w:u w:val="single"/>
        </w:rPr>
        <w:t>which would include vaccine research patents, manufacturing designs and technological know-how</w:t>
      </w:r>
      <w:r w:rsidRPr="004B0F84">
        <w:rPr>
          <w:rFonts w:eastAsia="Times New Roman" w:cs="Calibri"/>
          <w:color w:val="000000"/>
          <w:sz w:val="12"/>
          <w:szCs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4B0F84">
        <w:rPr>
          <w:rFonts w:eastAsia="Times New Roman" w:cs="Calibri"/>
          <w:b/>
          <w:bCs/>
          <w:color w:val="000000"/>
          <w:szCs w:val="22"/>
          <w:u w:val="single"/>
          <w:shd w:val="clear" w:color="auto" w:fill="00FF00"/>
        </w:rPr>
        <w:t>the move would result in the United States handing over a generation of advanced research</w:t>
      </w:r>
      <w:r w:rsidRPr="004B0F84">
        <w:rPr>
          <w:rFonts w:eastAsia="Times New Roman" w:cs="Calibri"/>
          <w:color w:val="000000"/>
          <w:sz w:val="12"/>
          <w:szCs w:val="12"/>
        </w:rPr>
        <w:t xml:space="preserve"> — much of it funded by the U.S. taxpayer — </w:t>
      </w:r>
      <w:r w:rsidRPr="004B0F84">
        <w:rPr>
          <w:rFonts w:eastAsia="Times New Roman" w:cs="Calibri"/>
          <w:b/>
          <w:bCs/>
          <w:color w:val="000000"/>
          <w:szCs w:val="22"/>
          <w:u w:val="single"/>
          <w:shd w:val="clear" w:color="auto" w:fill="00FF00"/>
        </w:rPr>
        <w:t>to</w:t>
      </w:r>
      <w:r w:rsidRPr="004B0F84">
        <w:rPr>
          <w:rFonts w:eastAsia="Times New Roman" w:cs="Calibri"/>
          <w:color w:val="000000"/>
          <w:sz w:val="12"/>
          <w:szCs w:val="12"/>
        </w:rPr>
        <w:t xml:space="preserve"> our country’s greatest competitors, above all </w:t>
      </w:r>
      <w:r w:rsidRPr="004B0F84">
        <w:rPr>
          <w:rFonts w:eastAsia="Times New Roman" w:cs="Calibri"/>
          <w:b/>
          <w:bCs/>
          <w:color w:val="000000"/>
          <w:szCs w:val="22"/>
          <w:u w:val="single"/>
          <w:shd w:val="clear" w:color="auto" w:fill="00FF00"/>
        </w:rPr>
        <w:t>China</w:t>
      </w:r>
      <w:r w:rsidRPr="004B0F84">
        <w:rPr>
          <w:rFonts w:eastAsia="Times New Roman" w:cs="Calibri"/>
          <w:color w:val="000000"/>
          <w:sz w:val="12"/>
          <w:szCs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4B0F84">
        <w:rPr>
          <w:rFonts w:eastAsia="Times New Roman" w:cs="Calibri"/>
          <w:color w:val="000000"/>
          <w:szCs w:val="22"/>
          <w:u w:val="single"/>
        </w:rPr>
        <w:t>Countries</w:t>
      </w:r>
      <w:r w:rsidRPr="004B0F84">
        <w:rPr>
          <w:rFonts w:eastAsia="Times New Roman" w:cs="Calibri"/>
          <w:color w:val="000000"/>
          <w:sz w:val="12"/>
          <w:szCs w:val="12"/>
        </w:rPr>
        <w:t xml:space="preserve"> such as India and South Africa </w:t>
      </w:r>
      <w:r w:rsidRPr="004B0F84">
        <w:rPr>
          <w:rFonts w:eastAsia="Times New Roman" w:cs="Calibri"/>
          <w:color w:val="000000"/>
          <w:szCs w:val="22"/>
          <w:u w:val="single"/>
        </w:rPr>
        <w:t>have been trying to weaken WTO intellectual property protections for decades</w:t>
      </w:r>
      <w:r w:rsidRPr="004B0F84">
        <w:rPr>
          <w:rFonts w:eastAsia="Times New Roman" w:cs="Calibri"/>
          <w:color w:val="000000"/>
          <w:sz w:val="12"/>
          <w:szCs w:val="12"/>
        </w:rPr>
        <w:t xml:space="preserve">. </w:t>
      </w:r>
      <w:r w:rsidRPr="004B0F84">
        <w:rPr>
          <w:rFonts w:eastAsia="Times New Roman" w:cs="Calibri"/>
          <w:b/>
          <w:bCs/>
          <w:color w:val="000000"/>
          <w:szCs w:val="22"/>
          <w:u w:val="single"/>
        </w:rPr>
        <w:t xml:space="preserve">The </w:t>
      </w:r>
      <w:r w:rsidRPr="004B0F84">
        <w:rPr>
          <w:rFonts w:eastAsia="Times New Roman" w:cs="Calibri"/>
          <w:b/>
          <w:bCs/>
          <w:color w:val="000000"/>
          <w:szCs w:val="22"/>
          <w:u w:val="single"/>
          <w:shd w:val="clear" w:color="auto" w:fill="00FF00"/>
        </w:rPr>
        <w:t>mRNA technology</w:t>
      </w:r>
      <w:r w:rsidRPr="004B0F84">
        <w:rPr>
          <w:rFonts w:eastAsia="Times New Roman" w:cs="Calibri"/>
          <w:b/>
          <w:bCs/>
          <w:color w:val="000000"/>
          <w:szCs w:val="22"/>
          <w:u w:val="single"/>
        </w:rPr>
        <w:t xml:space="preserve"> that underpins the Pfizer and </w:t>
      </w:r>
      <w:proofErr w:type="spellStart"/>
      <w:r w:rsidRPr="004B0F84">
        <w:rPr>
          <w:rFonts w:eastAsia="Times New Roman" w:cs="Calibri"/>
          <w:b/>
          <w:bCs/>
          <w:color w:val="000000"/>
          <w:szCs w:val="22"/>
          <w:u w:val="single"/>
        </w:rPr>
        <w:t>Moderna</w:t>
      </w:r>
      <w:proofErr w:type="spellEnd"/>
      <w:r w:rsidRPr="004B0F84">
        <w:rPr>
          <w:rFonts w:eastAsia="Times New Roman" w:cs="Calibri"/>
          <w:b/>
          <w:bCs/>
          <w:color w:val="000000"/>
          <w:szCs w:val="22"/>
          <w:u w:val="single"/>
        </w:rPr>
        <w:t xml:space="preserve"> vaccines was funded initially by the Defense Advanced Research Projects Agency and </w:t>
      </w:r>
      <w:r w:rsidRPr="004B0F84">
        <w:rPr>
          <w:rFonts w:eastAsia="Times New Roman" w:cs="Calibri"/>
          <w:b/>
          <w:bCs/>
          <w:color w:val="000000"/>
          <w:szCs w:val="22"/>
          <w:u w:val="single"/>
          <w:shd w:val="clear" w:color="auto" w:fill="00FF00"/>
        </w:rPr>
        <w:t>has national security implications</w:t>
      </w:r>
      <w:r w:rsidRPr="004B0F84">
        <w:rPr>
          <w:rFonts w:eastAsia="Times New Roman" w:cs="Calibri"/>
          <w:b/>
          <w:bCs/>
          <w:color w:val="000000"/>
          <w:szCs w:val="22"/>
          <w:u w:val="single"/>
        </w:rPr>
        <w:t xml:space="preserve">. </w:t>
      </w:r>
      <w:r w:rsidRPr="004B0F84">
        <w:rPr>
          <w:rFonts w:eastAsia="Times New Roman" w:cs="Calibri"/>
          <w:color w:val="000000"/>
          <w:sz w:val="12"/>
          <w:szCs w:val="12"/>
        </w:rPr>
        <w:t xml:space="preserve">Inside the Biden administration, the </w:t>
      </w:r>
      <w:r w:rsidRPr="004B0F84">
        <w:rPr>
          <w:rFonts w:eastAsia="Times New Roman" w:cs="Calibri"/>
          <w:color w:val="000000"/>
          <w:szCs w:val="22"/>
          <w:u w:val="single"/>
        </w:rPr>
        <w:t xml:space="preserve">National Security Council has </w:t>
      </w:r>
      <w:r w:rsidRPr="004B0F84">
        <w:rPr>
          <w:rFonts w:eastAsia="Times New Roman" w:cs="Calibri"/>
          <w:color w:val="000000"/>
          <w:sz w:val="12"/>
          <w:szCs w:val="12"/>
        </w:rPr>
        <w:t xml:space="preserve">already </w:t>
      </w:r>
      <w:r w:rsidRPr="004B0F84">
        <w:rPr>
          <w:rFonts w:eastAsia="Times New Roman" w:cs="Calibri"/>
          <w:color w:val="000000"/>
          <w:szCs w:val="22"/>
          <w:u w:val="single"/>
        </w:rPr>
        <w:t>convened several meetings on the issue</w:t>
      </w:r>
      <w:r w:rsidRPr="004B0F84">
        <w:rPr>
          <w:rFonts w:eastAsia="Times New Roman" w:cs="Calibri"/>
          <w:color w:val="000000"/>
          <w:sz w:val="12"/>
          <w:szCs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4B0F84">
        <w:rPr>
          <w:rFonts w:eastAsia="Times New Roman" w:cs="Calibri"/>
          <w:color w:val="000000"/>
          <w:sz w:val="12"/>
          <w:szCs w:val="12"/>
        </w:rPr>
        <w:t>Okonjo</w:t>
      </w:r>
      <w:proofErr w:type="spellEnd"/>
      <w:r w:rsidRPr="004B0F84">
        <w:rPr>
          <w:rFonts w:eastAsia="Times New Roman" w:cs="Calibri"/>
          <w:color w:val="000000"/>
          <w:sz w:val="12"/>
          <w:szCs w:val="12"/>
        </w:rPr>
        <w:t xml:space="preserve">-Iweala about the waiver issue. USTR is convening its own interagency meetings on the issue, which many see as a move to reassert its jurisdiction over WTO matters. </w:t>
      </w:r>
      <w:proofErr w:type="gramStart"/>
      <w:r w:rsidRPr="004B0F84">
        <w:rPr>
          <w:rFonts w:eastAsia="Times New Roman" w:cs="Calibri"/>
          <w:color w:val="000000"/>
          <w:sz w:val="12"/>
          <w:szCs w:val="12"/>
        </w:rPr>
        <w:t>If and when</w:t>
      </w:r>
      <w:proofErr w:type="gramEnd"/>
      <w:r w:rsidRPr="004B0F84">
        <w:rPr>
          <w:rFonts w:eastAsia="Times New Roman" w:cs="Calibri"/>
          <w:color w:val="000000"/>
          <w:sz w:val="12"/>
          <w:szCs w:val="12"/>
        </w:rPr>
        <w:t xml:space="preserve"> this does get to Biden’s desk, he will also hear from </w:t>
      </w:r>
      <w:r w:rsidRPr="004B0F84">
        <w:rPr>
          <w:rFonts w:eastAsia="Times New Roman" w:cs="Calibri"/>
          <w:color w:val="000000"/>
          <w:szCs w:val="22"/>
          <w:u w:val="single"/>
        </w:rPr>
        <w:t>national security officials</w:t>
      </w:r>
      <w:r w:rsidRPr="004B0F84">
        <w:rPr>
          <w:rFonts w:eastAsia="Times New Roman" w:cs="Calibri"/>
          <w:color w:val="000000"/>
          <w:sz w:val="12"/>
          <w:szCs w:val="12"/>
        </w:rPr>
        <w:t xml:space="preserve"> who </w:t>
      </w:r>
      <w:r w:rsidRPr="004B0F84">
        <w:rPr>
          <w:rFonts w:eastAsia="Times New Roman" w:cs="Calibri"/>
          <w:color w:val="000000"/>
          <w:szCs w:val="22"/>
          <w:u w:val="single"/>
        </w:rPr>
        <w:t>believe</w:t>
      </w:r>
      <w:r w:rsidRPr="004B0F84">
        <w:rPr>
          <w:rFonts w:eastAsia="Times New Roman" w:cs="Calibri"/>
          <w:color w:val="000000"/>
          <w:sz w:val="12"/>
          <w:szCs w:val="12"/>
        </w:rPr>
        <w:t xml:space="preserve"> that </w:t>
      </w:r>
      <w:r w:rsidRPr="004B0F84">
        <w:rPr>
          <w:rFonts w:eastAsia="Times New Roman" w:cs="Calibri"/>
          <w:color w:val="000000"/>
          <w:szCs w:val="22"/>
          <w:u w:val="single"/>
          <w:shd w:val="clear" w:color="auto" w:fill="00FF00"/>
        </w:rPr>
        <w:t>waiving TRIPS would result in the forced transfer of</w:t>
      </w:r>
      <w:r w:rsidRPr="004B0F84">
        <w:rPr>
          <w:rFonts w:eastAsia="Times New Roman" w:cs="Calibri"/>
          <w:color w:val="000000"/>
          <w:szCs w:val="22"/>
          <w:u w:val="single"/>
        </w:rPr>
        <w:t xml:space="preserve"> national security-sensitive</w:t>
      </w:r>
      <w:r w:rsidRPr="004B0F84">
        <w:rPr>
          <w:rFonts w:eastAsia="Times New Roman" w:cs="Calibri"/>
          <w:color w:val="000000"/>
          <w:sz w:val="12"/>
          <w:szCs w:val="12"/>
        </w:rPr>
        <w:t xml:space="preserve"> </w:t>
      </w:r>
      <w:r w:rsidRPr="004B0F84">
        <w:rPr>
          <w:rFonts w:eastAsia="Times New Roman" w:cs="Calibri"/>
          <w:color w:val="000000"/>
          <w:szCs w:val="22"/>
          <w:u w:val="single"/>
          <w:shd w:val="clear" w:color="auto" w:fill="00FF00"/>
        </w:rPr>
        <w:t>technology to China</w:t>
      </w:r>
      <w:r w:rsidRPr="004B0F84">
        <w:rPr>
          <w:rFonts w:eastAsia="Times New Roman" w:cs="Calibri"/>
          <w:color w:val="000000"/>
          <w:sz w:val="12"/>
          <w:szCs w:val="12"/>
        </w:rPr>
        <w:t xml:space="preserve">, </w:t>
      </w:r>
      <w:r w:rsidRPr="004B0F84">
        <w:rPr>
          <w:rFonts w:eastAsia="Times New Roman" w:cs="Calibri"/>
          <w:b/>
          <w:bCs/>
          <w:color w:val="000000"/>
          <w:szCs w:val="22"/>
          <w:u w:val="single"/>
        </w:rPr>
        <w:t>a country that strives to dominate the biotechnology</w:t>
      </w:r>
      <w:r w:rsidRPr="004B0F84">
        <w:rPr>
          <w:rFonts w:eastAsia="Times New Roman" w:cs="Calibri"/>
          <w:color w:val="000000"/>
          <w:sz w:val="12"/>
          <w:szCs w:val="12"/>
        </w:rPr>
        <w:t xml:space="preserve"> </w:t>
      </w:r>
      <w:r w:rsidRPr="004B0F84">
        <w:rPr>
          <w:rFonts w:eastAsia="Times New Roman" w:cs="Calibri"/>
          <w:b/>
          <w:bCs/>
          <w:i/>
          <w:iCs/>
          <w:color w:val="000000"/>
          <w:szCs w:val="22"/>
          <w:u w:val="single"/>
        </w:rPr>
        <w:t>field</w:t>
      </w:r>
      <w:r w:rsidRPr="004B0F84">
        <w:rPr>
          <w:rFonts w:eastAsia="Times New Roman" w:cs="Calibri"/>
          <w:color w:val="000000"/>
          <w:sz w:val="12"/>
          <w:szCs w:val="12"/>
        </w:rPr>
        <w:t xml:space="preserve"> </w:t>
      </w:r>
      <w:r w:rsidRPr="004B0F84">
        <w:rPr>
          <w:rFonts w:eastAsia="Times New Roman" w:cs="Calibri"/>
          <w:color w:val="000000"/>
          <w:szCs w:val="22"/>
          <w:u w:val="single"/>
        </w:rPr>
        <w:t>as part of its Made in China 2025 strategy.</w:t>
      </w:r>
      <w:r w:rsidRPr="004B0F84">
        <w:rPr>
          <w:rFonts w:eastAsia="Times New Roman" w:cs="Calibri"/>
          <w:color w:val="000000"/>
          <w:sz w:val="12"/>
          <w:szCs w:val="12"/>
        </w:rPr>
        <w:t xml:space="preserve"> </w:t>
      </w:r>
      <w:r w:rsidRPr="004B0F84">
        <w:rPr>
          <w:rFonts w:eastAsia="Times New Roman" w:cs="Calibri"/>
          <w:b/>
          <w:bCs/>
          <w:color w:val="000000"/>
          <w:szCs w:val="22"/>
          <w:u w:val="single"/>
        </w:rPr>
        <w:t xml:space="preserve">Once countries such as China have this technology, </w:t>
      </w:r>
      <w:r w:rsidRPr="004B0F84">
        <w:rPr>
          <w:rFonts w:eastAsia="Times New Roman" w:cs="Calibri"/>
          <w:b/>
          <w:bCs/>
          <w:color w:val="000000"/>
          <w:szCs w:val="22"/>
          <w:u w:val="single"/>
          <w:shd w:val="clear" w:color="auto" w:fill="00FF00"/>
        </w:rPr>
        <w:t>they will apply their</w:t>
      </w:r>
      <w:r w:rsidRPr="004B0F84">
        <w:rPr>
          <w:rFonts w:eastAsia="Times New Roman" w:cs="Calibri"/>
          <w:b/>
          <w:bCs/>
          <w:color w:val="000000"/>
          <w:szCs w:val="22"/>
          <w:u w:val="single"/>
        </w:rPr>
        <w:t xml:space="preserve"> mercantilist industrial </w:t>
      </w:r>
      <w:r w:rsidRPr="004B0F84">
        <w:rPr>
          <w:rFonts w:eastAsia="Times New Roman" w:cs="Calibri"/>
          <w:b/>
          <w:bCs/>
          <w:color w:val="000000"/>
          <w:szCs w:val="22"/>
          <w:u w:val="single"/>
          <w:shd w:val="clear" w:color="auto" w:fill="00FF00"/>
        </w:rPr>
        <w:t>models to ensure their companies dominate</w:t>
      </w:r>
      <w:r w:rsidRPr="004B0F84">
        <w:rPr>
          <w:rFonts w:eastAsia="Times New Roman" w:cs="Calibri"/>
          <w:b/>
          <w:bCs/>
          <w:color w:val="000000"/>
          <w:szCs w:val="22"/>
          <w:u w:val="single"/>
        </w:rPr>
        <w:t xml:space="preserve"> these strategically important industries, potentially erasing thousands of U.S. jobs. </w:t>
      </w:r>
      <w:r w:rsidRPr="004B0F84">
        <w:rPr>
          <w:rFonts w:eastAsia="Times New Roman" w:cs="Calibri"/>
          <w:color w:val="000000"/>
          <w:sz w:val="12"/>
          <w:szCs w:val="12"/>
        </w:rPr>
        <w:t>“</w:t>
      </w:r>
      <w:r w:rsidRPr="004B0F84">
        <w:rPr>
          <w:rFonts w:eastAsia="Times New Roman" w:cs="Calibri"/>
          <w:color w:val="000000"/>
          <w:szCs w:val="22"/>
          <w:u w:val="single"/>
        </w:rPr>
        <w:t>We would be delivering a competitive advantage to countries that are increasingly viewed as our adversaries</w:t>
      </w:r>
      <w:r w:rsidRPr="004B0F84">
        <w:rPr>
          <w:rFonts w:eastAsia="Times New Roman" w:cs="Calibri"/>
          <w:color w:val="000000"/>
          <w:sz w:val="12"/>
          <w:szCs w:val="12"/>
        </w:rPr>
        <w:t xml:space="preserve">, at taxpayer expense, when there are other ways of doing this,” said Mark Cohen, senior fellow at the University of California at Berkeley Law School. </w:t>
      </w:r>
      <w:r w:rsidRPr="004B0F84">
        <w:rPr>
          <w:rFonts w:eastAsia="Times New Roman" w:cs="Calibri"/>
          <w:b/>
          <w:bCs/>
          <w:color w:val="000000"/>
          <w:szCs w:val="22"/>
          <w:u w:val="single"/>
          <w:shd w:val="clear" w:color="auto" w:fill="00FF00"/>
        </w:rPr>
        <w:t>A preferable approach would be to build more vaccine-manufacturing capacity</w:t>
      </w:r>
      <w:r w:rsidRPr="004B0F84">
        <w:rPr>
          <w:rFonts w:eastAsia="Times New Roman" w:cs="Calibri"/>
          <w:color w:val="000000"/>
          <w:sz w:val="12"/>
          <w:szCs w:val="12"/>
        </w:rPr>
        <w:t xml:space="preserve"> </w:t>
      </w:r>
      <w:r w:rsidRPr="004B0F84">
        <w:rPr>
          <w:rFonts w:eastAsia="Times New Roman" w:cs="Calibri"/>
          <w:color w:val="000000"/>
          <w:szCs w:val="22"/>
          <w:u w:val="single"/>
        </w:rPr>
        <w:t>in the U</w:t>
      </w:r>
      <w:r w:rsidRPr="004B0F84">
        <w:rPr>
          <w:rFonts w:eastAsia="Times New Roman" w:cs="Calibri"/>
          <w:color w:val="000000"/>
          <w:sz w:val="12"/>
          <w:szCs w:val="12"/>
        </w:rPr>
        <w:t xml:space="preserve">nited </w:t>
      </w:r>
      <w:r w:rsidRPr="004B0F84">
        <w:rPr>
          <w:rFonts w:eastAsia="Times New Roman" w:cs="Calibri"/>
          <w:color w:val="000000"/>
          <w:szCs w:val="22"/>
          <w:u w:val="single"/>
        </w:rPr>
        <w:t>S</w:t>
      </w:r>
      <w:r w:rsidRPr="004B0F84">
        <w:rPr>
          <w:rFonts w:eastAsia="Times New Roman" w:cs="Calibri"/>
          <w:color w:val="000000"/>
          <w:sz w:val="12"/>
          <w:szCs w:val="12"/>
        </w:rPr>
        <w:t xml:space="preserve">tates and </w:t>
      </w:r>
      <w:r w:rsidRPr="004B0F84">
        <w:rPr>
          <w:rFonts w:eastAsia="Times New Roman" w:cs="Calibri"/>
          <w:color w:val="000000"/>
          <w:szCs w:val="22"/>
          <w:u w:val="single"/>
        </w:rPr>
        <w:t>then give those vaccines to countries in need</w:t>
      </w:r>
      <w:r w:rsidRPr="004B0F84">
        <w:rPr>
          <w:rFonts w:eastAsia="Times New Roman" w:cs="Calibri"/>
          <w:color w:val="000000"/>
          <w:sz w:val="12"/>
          <w:szCs w:val="12"/>
        </w:rPr>
        <w:t xml:space="preserve">, said Cohen. The U.S. pharmaceutical industry would surely benefit, but </w:t>
      </w:r>
      <w:r w:rsidRPr="004B0F84">
        <w:rPr>
          <w:rFonts w:eastAsia="Times New Roman" w:cs="Calibri"/>
          <w:b/>
          <w:bCs/>
          <w:color w:val="000000"/>
          <w:szCs w:val="22"/>
          <w:u w:val="single"/>
        </w:rPr>
        <w:t xml:space="preserve">that’s preferable to being dependent on other countries when the next pandemic hits. </w:t>
      </w:r>
      <w:r w:rsidRPr="004B0F84">
        <w:rPr>
          <w:rFonts w:eastAsia="Times New Roman" w:cs="Calibri"/>
          <w:color w:val="000000"/>
          <w:sz w:val="12"/>
          <w:szCs w:val="12"/>
        </w:rPr>
        <w:t>“</w:t>
      </w:r>
      <w:r w:rsidRPr="004B0F84">
        <w:rPr>
          <w:rFonts w:eastAsia="Times New Roman" w:cs="Calibri"/>
          <w:color w:val="000000"/>
          <w:szCs w:val="22"/>
          <w:u w:val="single"/>
        </w:rPr>
        <w:t xml:space="preserve">If there’s anything that the pandemic has taught us, it’s that </w:t>
      </w:r>
      <w:r w:rsidRPr="004B0F84">
        <w:rPr>
          <w:rFonts w:eastAsia="Times New Roman" w:cs="Calibri"/>
          <w:color w:val="000000"/>
          <w:szCs w:val="22"/>
          <w:u w:val="single"/>
        </w:rPr>
        <w:lastRenderedPageBreak/>
        <w:t>we need to have a robust supply chain, for ourselves and for the world generally</w:t>
      </w:r>
      <w:r w:rsidRPr="004B0F84">
        <w:rPr>
          <w:rFonts w:eastAsia="Times New Roman" w:cs="Calibri"/>
          <w:color w:val="000000"/>
          <w:sz w:val="12"/>
          <w:szCs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4B0F84">
        <w:rPr>
          <w:rFonts w:eastAsia="Times New Roman" w:cs="Calibri"/>
          <w:color w:val="000000"/>
          <w:sz w:val="12"/>
          <w:szCs w:val="12"/>
        </w:rPr>
        <w:t>problem, but</w:t>
      </w:r>
      <w:proofErr w:type="gramEnd"/>
      <w:r w:rsidRPr="004B0F84">
        <w:rPr>
          <w:rFonts w:eastAsia="Times New Roman" w:cs="Calibri"/>
          <w:color w:val="000000"/>
          <w:sz w:val="12"/>
          <w:szCs w:val="12"/>
        </w:rPr>
        <w:t xml:space="preserve"> </w:t>
      </w:r>
      <w:r w:rsidRPr="004B0F84">
        <w:rPr>
          <w:rFonts w:eastAsia="Times New Roman" w:cs="Calibri"/>
          <w:color w:val="000000"/>
          <w:szCs w:val="22"/>
          <w:u w:val="single"/>
          <w:shd w:val="clear" w:color="auto" w:fill="00FF00"/>
        </w:rPr>
        <w:t>waiving i</w:t>
      </w:r>
      <w:r w:rsidRPr="004B0F84">
        <w:rPr>
          <w:rFonts w:eastAsia="Times New Roman" w:cs="Calibri"/>
          <w:color w:val="000000"/>
          <w:sz w:val="12"/>
          <w:szCs w:val="12"/>
        </w:rPr>
        <w:t xml:space="preserve">ntellectual </w:t>
      </w:r>
      <w:r w:rsidRPr="004B0F84">
        <w:rPr>
          <w:rFonts w:eastAsia="Times New Roman" w:cs="Calibri"/>
          <w:color w:val="000000"/>
          <w:szCs w:val="22"/>
          <w:u w:val="single"/>
          <w:shd w:val="clear" w:color="auto" w:fill="00FF00"/>
        </w:rPr>
        <w:t>p</w:t>
      </w:r>
      <w:r w:rsidRPr="004B0F84">
        <w:rPr>
          <w:rFonts w:eastAsia="Times New Roman" w:cs="Calibri"/>
          <w:color w:val="000000"/>
          <w:sz w:val="12"/>
          <w:szCs w:val="12"/>
        </w:rPr>
        <w:t xml:space="preserve">roperty rights </w:t>
      </w:r>
      <w:r w:rsidRPr="004B0F84">
        <w:rPr>
          <w:rFonts w:eastAsia="Times New Roman" w:cs="Calibri"/>
          <w:color w:val="000000"/>
          <w:szCs w:val="22"/>
          <w:u w:val="single"/>
          <w:shd w:val="clear" w:color="auto" w:fill="00FF00"/>
        </w:rPr>
        <w:t>is not the solution</w:t>
      </w:r>
      <w:r w:rsidRPr="004B0F84">
        <w:rPr>
          <w:rFonts w:eastAsia="Times New Roman" w:cs="Calibri"/>
          <w:color w:val="000000"/>
          <w:sz w:val="12"/>
          <w:szCs w:val="12"/>
        </w:rPr>
        <w:t xml:space="preserve">. If the current system is not getting shots into the arms of people in poor countries, we must fix that for their sake and ours. </w:t>
      </w:r>
      <w:r w:rsidRPr="004B0F84">
        <w:rPr>
          <w:rFonts w:eastAsia="Times New Roman" w:cs="Calibri"/>
          <w:color w:val="000000"/>
          <w:szCs w:val="22"/>
          <w:u w:val="single"/>
        </w:rPr>
        <w:t>But the pandemic and our responses to it have geopolitical implications,</w:t>
      </w:r>
      <w:r w:rsidRPr="004B0F84">
        <w:rPr>
          <w:rFonts w:eastAsia="Times New Roman" w:cs="Calibri"/>
          <w:color w:val="000000"/>
          <w:sz w:val="12"/>
          <w:szCs w:val="12"/>
        </w:rPr>
        <w:t xml:space="preserve"> whether we like it or not. </w:t>
      </w:r>
      <w:r w:rsidRPr="004B0F84">
        <w:rPr>
          <w:rFonts w:eastAsia="Times New Roman" w:cs="Calibri"/>
          <w:b/>
          <w:bCs/>
          <w:color w:val="000000"/>
          <w:szCs w:val="22"/>
          <w:u w:val="single"/>
        </w:rPr>
        <w:t>That means helping the world and thinking about our strategic interests at the same time.</w:t>
      </w:r>
    </w:p>
    <w:p w14:paraId="348A81E7"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China will convert biotechnology gains to military advantages, undermining US primacy – specifically true in the context of vaccines</w:t>
      </w:r>
    </w:p>
    <w:p w14:paraId="40A6488B"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Mercy A. </w:t>
      </w:r>
      <w:proofErr w:type="spellStart"/>
      <w:r w:rsidRPr="004B0F84">
        <w:rPr>
          <w:rFonts w:eastAsia="Times New Roman" w:cs="Calibri"/>
          <w:b/>
          <w:bCs/>
          <w:color w:val="000000"/>
          <w:sz w:val="26"/>
          <w:szCs w:val="26"/>
        </w:rPr>
        <w:t>Kuo</w:t>
      </w:r>
      <w:proofErr w:type="spellEnd"/>
      <w:r w:rsidRPr="004B0F84">
        <w:rPr>
          <w:rFonts w:eastAsia="Times New Roman" w:cs="Calibri"/>
          <w:b/>
          <w:bCs/>
          <w:color w:val="000000"/>
          <w:sz w:val="26"/>
          <w:szCs w:val="26"/>
        </w:rPr>
        <w:t xml:space="preserve"> 2017</w:t>
      </w:r>
      <w:r w:rsidRPr="004B0F84">
        <w:rPr>
          <w:rFonts w:eastAsia="Times New Roman" w:cs="Calibri"/>
          <w:color w:val="000000"/>
          <w:szCs w:val="22"/>
        </w:rPr>
        <w:t xml:space="preserve"> [(Executive Vice President at Pamir Consulting.) “The Great US-China Biotechnology and Artificial Intelligence Race” </w:t>
      </w:r>
      <w:hyperlink r:id="rId13" w:history="1">
        <w:r w:rsidRPr="004B0F84">
          <w:rPr>
            <w:rFonts w:eastAsia="Times New Roman" w:cs="Calibri"/>
            <w:color w:val="000000"/>
            <w:szCs w:val="22"/>
            <w:u w:val="single"/>
          </w:rPr>
          <w:t>https://thediplomat.com/2017/08/the-great-us-china-biotechnology-and-artificial-intelligence-race/</w:t>
        </w:r>
      </w:hyperlink>
      <w:r w:rsidRPr="004B0F84">
        <w:rPr>
          <w:rFonts w:eastAsia="Times New Roman" w:cs="Calibri"/>
          <w:color w:val="000000"/>
          <w:szCs w:val="22"/>
        </w:rPr>
        <w:t xml:space="preserve">] TDI // Recut </w:t>
      </w:r>
      <w:proofErr w:type="spellStart"/>
      <w:r w:rsidRPr="004B0F84">
        <w:rPr>
          <w:rFonts w:eastAsia="Times New Roman" w:cs="Calibri"/>
          <w:color w:val="000000"/>
          <w:szCs w:val="22"/>
        </w:rPr>
        <w:t>NChu</w:t>
      </w:r>
      <w:proofErr w:type="spellEnd"/>
    </w:p>
    <w:p w14:paraId="4639DD3A"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4"/>
          <w:szCs w:val="14"/>
        </w:rPr>
        <w:t xml:space="preserve">Trans-Pacific View </w:t>
      </w:r>
      <w:proofErr w:type="gramStart"/>
      <w:r w:rsidRPr="004B0F84">
        <w:rPr>
          <w:rFonts w:eastAsia="Times New Roman" w:cs="Calibri"/>
          <w:color w:val="000000"/>
          <w:sz w:val="14"/>
          <w:szCs w:val="14"/>
        </w:rPr>
        <w:t>author</w:t>
      </w:r>
      <w:proofErr w:type="gramEnd"/>
      <w:r w:rsidRPr="004B0F84">
        <w:rPr>
          <w:rFonts w:eastAsia="Times New Roman" w:cs="Calibri"/>
          <w:color w:val="000000"/>
          <w:sz w:val="14"/>
          <w:szCs w:val="14"/>
        </w:rPr>
        <w:t xml:space="preserve"> Mercy </w:t>
      </w:r>
      <w:proofErr w:type="spellStart"/>
      <w:r w:rsidRPr="004B0F84">
        <w:rPr>
          <w:rFonts w:eastAsia="Times New Roman" w:cs="Calibri"/>
          <w:color w:val="000000"/>
          <w:sz w:val="14"/>
          <w:szCs w:val="14"/>
        </w:rPr>
        <w:t>Kuo</w:t>
      </w:r>
      <w:proofErr w:type="spellEnd"/>
      <w:r w:rsidRPr="004B0F84">
        <w:rPr>
          <w:rFonts w:eastAsia="Times New Roman" w:cs="Calibri"/>
          <w:color w:val="000000"/>
          <w:sz w:val="14"/>
          <w:szCs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4B0F84">
        <w:rPr>
          <w:rFonts w:eastAsia="Times New Roman" w:cs="Calibri"/>
          <w:color w:val="000000"/>
          <w:szCs w:val="22"/>
          <w:u w:val="single"/>
        </w:rPr>
        <w:t>China plans to become the next AI-Genomics powerhouse</w:t>
      </w:r>
      <w:r w:rsidRPr="004B0F84">
        <w:rPr>
          <w:rFonts w:eastAsia="Times New Roman" w:cs="Calibri"/>
          <w:color w:val="000000"/>
          <w:sz w:val="14"/>
          <w:szCs w:val="14"/>
        </w:rPr>
        <w:t xml:space="preserve">, which indicates that these technologies will soon converge in China. </w:t>
      </w:r>
      <w:r w:rsidRPr="004B0F84">
        <w:rPr>
          <w:rFonts w:eastAsia="Times New Roman" w:cs="Calibri"/>
          <w:color w:val="000000"/>
          <w:szCs w:val="22"/>
          <w:u w:val="single"/>
          <w:shd w:val="clear" w:color="auto" w:fill="00FF00"/>
        </w:rPr>
        <w:t>China’s</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00FF00"/>
        </w:rPr>
        <w:t>ambition</w:t>
      </w:r>
      <w:r w:rsidRPr="004B0F84">
        <w:rPr>
          <w:rFonts w:eastAsia="Times New Roman" w:cs="Calibri"/>
          <w:color w:val="000000"/>
          <w:szCs w:val="22"/>
          <w:u w:val="single"/>
        </w:rPr>
        <w:t xml:space="preserve"> is to lead the global market for precision medicine</w:t>
      </w:r>
      <w:r w:rsidRPr="004B0F84">
        <w:rPr>
          <w:rFonts w:eastAsia="Times New Roman" w:cs="Calibri"/>
          <w:color w:val="000000"/>
          <w:sz w:val="14"/>
          <w:szCs w:val="14"/>
        </w:rPr>
        <w:t xml:space="preserve">, </w:t>
      </w:r>
      <w:r w:rsidRPr="004B0F84">
        <w:rPr>
          <w:rFonts w:eastAsia="Times New Roman" w:cs="Calibri"/>
          <w:b/>
          <w:bCs/>
          <w:color w:val="000000"/>
          <w:szCs w:val="22"/>
          <w:u w:val="single"/>
        </w:rPr>
        <w:t xml:space="preserve">which </w:t>
      </w:r>
      <w:r w:rsidRPr="004B0F84">
        <w:rPr>
          <w:rFonts w:eastAsia="Times New Roman" w:cs="Calibri"/>
          <w:b/>
          <w:bCs/>
          <w:color w:val="000000"/>
          <w:szCs w:val="22"/>
          <w:u w:val="single"/>
          <w:shd w:val="clear" w:color="auto" w:fill="00FF00"/>
        </w:rPr>
        <w:t>necessitates acquiring</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00FF00"/>
        </w:rPr>
        <w:t>strategic tech</w:t>
      </w:r>
      <w:r w:rsidRPr="004B0F84">
        <w:rPr>
          <w:rFonts w:eastAsia="Times New Roman" w:cs="Calibri"/>
          <w:color w:val="000000"/>
          <w:sz w:val="14"/>
          <w:szCs w:val="14"/>
        </w:rPr>
        <w:t xml:space="preserve">nological and human capital </w:t>
      </w:r>
      <w:r w:rsidRPr="004B0F84">
        <w:rPr>
          <w:rFonts w:eastAsia="Times New Roman" w:cs="Calibri"/>
          <w:color w:val="000000"/>
          <w:szCs w:val="22"/>
          <w:u w:val="single"/>
          <w:shd w:val="clear" w:color="auto" w:fill="00FF00"/>
        </w:rPr>
        <w:t>in</w:t>
      </w:r>
      <w:r w:rsidRPr="004B0F84">
        <w:rPr>
          <w:rFonts w:eastAsia="Times New Roman" w:cs="Calibri"/>
          <w:color w:val="000000"/>
          <w:szCs w:val="22"/>
          <w:u w:val="single"/>
        </w:rPr>
        <w:t xml:space="preserve"> both genomics </w:t>
      </w:r>
      <w:r w:rsidRPr="004B0F84">
        <w:rPr>
          <w:rFonts w:eastAsia="Times New Roman" w:cs="Calibri"/>
          <w:color w:val="000000"/>
          <w:szCs w:val="22"/>
          <w:u w:val="single"/>
          <w:shd w:val="clear" w:color="auto" w:fill="00FF00"/>
        </w:rPr>
        <w:t>and AI</w:t>
      </w:r>
      <w:r w:rsidRPr="004B0F84">
        <w:rPr>
          <w:rFonts w:eastAsia="Times New Roman" w:cs="Calibri"/>
          <w:color w:val="000000"/>
          <w:sz w:val="14"/>
          <w:szCs w:val="14"/>
          <w:shd w:val="clear" w:color="auto" w:fill="00FF00"/>
        </w:rPr>
        <w:t>.</w:t>
      </w:r>
      <w:r w:rsidRPr="004B0F84">
        <w:rPr>
          <w:rFonts w:eastAsia="Times New Roman" w:cs="Calibri"/>
          <w:color w:val="000000"/>
          <w:sz w:val="14"/>
          <w:szCs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4B0F84">
        <w:rPr>
          <w:rFonts w:eastAsia="Times New Roman" w:cs="Calibri"/>
          <w:color w:val="000000"/>
          <w:szCs w:val="22"/>
          <w:u w:val="single"/>
        </w:rPr>
        <w:t>There are significant economic incentives behind China’s heavy investment</w:t>
      </w:r>
      <w:r w:rsidRPr="004B0F84">
        <w:rPr>
          <w:rFonts w:eastAsia="Times New Roman" w:cs="Calibri"/>
          <w:color w:val="000000"/>
          <w:sz w:val="14"/>
          <w:szCs w:val="14"/>
        </w:rPr>
        <w:t xml:space="preserve"> in the increasing convergence of AI and genomics. </w:t>
      </w:r>
      <w:r w:rsidRPr="004B0F84">
        <w:rPr>
          <w:rFonts w:eastAsia="Times New Roman" w:cs="Calibri"/>
          <w:color w:val="000000"/>
          <w:szCs w:val="22"/>
          <w:u w:val="single"/>
        </w:rPr>
        <w:t>This</w:t>
      </w:r>
      <w:r w:rsidRPr="004B0F84">
        <w:rPr>
          <w:rFonts w:eastAsia="Times New Roman" w:cs="Calibri"/>
          <w:color w:val="000000"/>
          <w:sz w:val="14"/>
          <w:szCs w:val="14"/>
        </w:rPr>
        <w:t xml:space="preserve"> golden </w:t>
      </w:r>
      <w:r w:rsidRPr="004B0F84">
        <w:rPr>
          <w:rFonts w:eastAsia="Times New Roman" w:cs="Calibri"/>
          <w:color w:val="000000"/>
          <w:szCs w:val="22"/>
          <w:u w:val="single"/>
        </w:rPr>
        <w:t>combination will drive precision medicine to new</w:t>
      </w:r>
      <w:r w:rsidRPr="004B0F84">
        <w:rPr>
          <w:rFonts w:eastAsia="Times New Roman" w:cs="Calibri"/>
          <w:color w:val="000000"/>
          <w:sz w:val="14"/>
          <w:szCs w:val="14"/>
        </w:rPr>
        <w:t xml:space="preserve"> </w:t>
      </w:r>
      <w:r w:rsidRPr="004B0F84">
        <w:rPr>
          <w:rFonts w:eastAsia="Times New Roman" w:cs="Calibri"/>
          <w:color w:val="000000"/>
          <w:szCs w:val="22"/>
          <w:u w:val="single"/>
        </w:rPr>
        <w:t>heights</w:t>
      </w:r>
      <w:r w:rsidRPr="004B0F84">
        <w:rPr>
          <w:rFonts w:eastAsia="Times New Roman" w:cs="Calibri"/>
          <w:color w:val="000000"/>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4B0F84">
        <w:rPr>
          <w:rFonts w:eastAsia="Times New Roman" w:cs="Calibri"/>
          <w:color w:val="000000"/>
          <w:sz w:val="14"/>
          <w:szCs w:val="14"/>
        </w:rPr>
        <w:t>iCarbonX</w:t>
      </w:r>
      <w:proofErr w:type="spellEnd"/>
      <w:r w:rsidRPr="004B0F84">
        <w:rPr>
          <w:rFonts w:eastAsia="Times New Roman" w:cs="Calibri"/>
          <w:color w:val="000000"/>
          <w:sz w:val="14"/>
          <w:szCs w:val="14"/>
        </w:rPr>
        <w:t xml:space="preserve"> of Shenzhen’s decision to invest US$100 million in U.S.-company </w:t>
      </w:r>
      <w:proofErr w:type="spellStart"/>
      <w:r w:rsidRPr="004B0F84">
        <w:rPr>
          <w:rFonts w:eastAsia="Times New Roman" w:cs="Calibri"/>
          <w:color w:val="000000"/>
          <w:sz w:val="14"/>
          <w:szCs w:val="14"/>
        </w:rPr>
        <w:t>PatientsLikeMe</w:t>
      </w:r>
      <w:proofErr w:type="spellEnd"/>
      <w:r w:rsidRPr="004B0F84">
        <w:rPr>
          <w:rFonts w:eastAsia="Times New Roman" w:cs="Calibri"/>
          <w:color w:val="000000"/>
          <w:sz w:val="14"/>
          <w:szCs w:val="14"/>
        </w:rPr>
        <w:t xml:space="preserve"> relative to AI and genomic data collection. </w:t>
      </w:r>
      <w:proofErr w:type="spellStart"/>
      <w:r w:rsidRPr="004B0F84">
        <w:rPr>
          <w:rFonts w:eastAsia="Times New Roman" w:cs="Calibri"/>
          <w:color w:val="000000"/>
          <w:sz w:val="14"/>
          <w:szCs w:val="14"/>
        </w:rPr>
        <w:t>iCarbonX</w:t>
      </w:r>
      <w:proofErr w:type="spellEnd"/>
      <w:r w:rsidRPr="004B0F84">
        <w:rPr>
          <w:rFonts w:eastAsia="Times New Roman" w:cs="Calibri"/>
          <w:color w:val="000000"/>
          <w:sz w:val="14"/>
          <w:szCs w:val="14"/>
        </w:rPr>
        <w:t xml:space="preserve"> is a pioneer in AI software that learns to recognize useful relationships between large amounts of individuals’ biological, medical, </w:t>
      </w:r>
      <w:proofErr w:type="gramStart"/>
      <w:r w:rsidRPr="004B0F84">
        <w:rPr>
          <w:rFonts w:eastAsia="Times New Roman" w:cs="Calibri"/>
          <w:color w:val="000000"/>
          <w:sz w:val="14"/>
          <w:szCs w:val="14"/>
        </w:rPr>
        <w:t>behavioral</w:t>
      </w:r>
      <w:proofErr w:type="gramEnd"/>
      <w:r w:rsidRPr="004B0F84">
        <w:rPr>
          <w:rFonts w:eastAsia="Times New Roman" w:cs="Calibri"/>
          <w:color w:val="000000"/>
          <w:sz w:val="14"/>
          <w:szCs w:val="14"/>
        </w:rPr>
        <w:t xml:space="preserve"> and psychological data. Such a data-ecosystem will deliver insights into how an individual’s genome is mutating over time, and therefore critical information about this individual’s susceptibilities to rare, </w:t>
      </w:r>
      <w:proofErr w:type="gramStart"/>
      <w:r w:rsidRPr="004B0F84">
        <w:rPr>
          <w:rFonts w:eastAsia="Times New Roman" w:cs="Calibri"/>
          <w:color w:val="000000"/>
          <w:sz w:val="14"/>
          <w:szCs w:val="14"/>
        </w:rPr>
        <w:t>chronic</w:t>
      </w:r>
      <w:proofErr w:type="gramEnd"/>
      <w:r w:rsidRPr="004B0F84">
        <w:rPr>
          <w:rFonts w:eastAsia="Times New Roman" w:cs="Calibri"/>
          <w:color w:val="000000"/>
          <w:sz w:val="14"/>
          <w:szCs w:val="14"/>
        </w:rPr>
        <w:t xml:space="preserve"> and mental illnesses. In 2017, </w:t>
      </w:r>
      <w:proofErr w:type="spellStart"/>
      <w:r w:rsidRPr="004B0F84">
        <w:rPr>
          <w:rFonts w:eastAsia="Times New Roman" w:cs="Calibri"/>
          <w:color w:val="000000"/>
          <w:sz w:val="14"/>
          <w:szCs w:val="14"/>
        </w:rPr>
        <w:t>iCarbonX</w:t>
      </w:r>
      <w:proofErr w:type="spellEnd"/>
      <w:r w:rsidRPr="004B0F84">
        <w:rPr>
          <w:rFonts w:eastAsia="Times New Roman" w:cs="Calibri"/>
          <w:color w:val="000000"/>
          <w:sz w:val="14"/>
          <w:szCs w:val="14"/>
        </w:rPr>
        <w:t xml:space="preserve"> invested $100 million in </w:t>
      </w:r>
      <w:proofErr w:type="spellStart"/>
      <w:r w:rsidRPr="004B0F84">
        <w:rPr>
          <w:rFonts w:eastAsia="Times New Roman" w:cs="Calibri"/>
          <w:color w:val="000000"/>
          <w:sz w:val="14"/>
          <w:szCs w:val="14"/>
        </w:rPr>
        <w:t>PatientsLikeMe</w:t>
      </w:r>
      <w:proofErr w:type="spellEnd"/>
      <w:r w:rsidRPr="004B0F84">
        <w:rPr>
          <w:rFonts w:eastAsia="Times New Roman" w:cs="Calibri"/>
          <w:color w:val="000000"/>
          <w:sz w:val="14"/>
          <w:szCs w:val="14"/>
        </w:rPr>
        <w:t xml:space="preserve">, getting a hold over data from the biggest online network of patients with rare and chronic diseases. If successful, this effort could turn into genetic gold, making </w:t>
      </w:r>
      <w:proofErr w:type="spellStart"/>
      <w:r w:rsidRPr="004B0F84">
        <w:rPr>
          <w:rFonts w:eastAsia="Times New Roman" w:cs="Calibri"/>
          <w:color w:val="000000"/>
          <w:sz w:val="14"/>
          <w:szCs w:val="14"/>
        </w:rPr>
        <w:t>iCarbonX</w:t>
      </w:r>
      <w:proofErr w:type="spellEnd"/>
      <w:r w:rsidRPr="004B0F84">
        <w:rPr>
          <w:rFonts w:eastAsia="Times New Roman" w:cs="Calibri"/>
          <w:color w:val="000000"/>
          <w:sz w:val="14"/>
          <w:szCs w:val="14"/>
        </w:rPr>
        <w:t xml:space="preserve"> one of the wealthiest healthcare companies in China and beyond. The risk factor is that </w:t>
      </w:r>
      <w:proofErr w:type="spellStart"/>
      <w:r w:rsidRPr="004B0F84">
        <w:rPr>
          <w:rFonts w:eastAsia="Times New Roman" w:cs="Calibri"/>
          <w:color w:val="000000"/>
          <w:sz w:val="14"/>
          <w:szCs w:val="14"/>
        </w:rPr>
        <w:t>iCarbonX</w:t>
      </w:r>
      <w:proofErr w:type="spellEnd"/>
      <w:r w:rsidRPr="004B0F84">
        <w:rPr>
          <w:rFonts w:eastAsia="Times New Roman" w:cs="Calibri"/>
          <w:color w:val="000000"/>
          <w:sz w:val="14"/>
          <w:szCs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4B0F84">
        <w:rPr>
          <w:rFonts w:eastAsia="Times New Roman" w:cs="Calibri"/>
          <w:b/>
          <w:bCs/>
          <w:color w:val="000000"/>
          <w:szCs w:val="22"/>
          <w:u w:val="single"/>
          <w:shd w:val="clear" w:color="auto" w:fill="00FF00"/>
        </w:rPr>
        <w:t>Genomics</w:t>
      </w:r>
      <w:r w:rsidRPr="004B0F84">
        <w:rPr>
          <w:rFonts w:eastAsia="Times New Roman" w:cs="Calibri"/>
          <w:color w:val="000000"/>
          <w:sz w:val="14"/>
          <w:szCs w:val="14"/>
        </w:rPr>
        <w:t xml:space="preserve"> and computing research</w:t>
      </w:r>
      <w:r w:rsidRPr="004B0F84">
        <w:rPr>
          <w:rFonts w:eastAsia="Times New Roman" w:cs="Calibri"/>
          <w:b/>
          <w:bCs/>
          <w:color w:val="000000"/>
          <w:szCs w:val="22"/>
          <w:u w:val="single"/>
        </w:rPr>
        <w:t xml:space="preserve"> </w:t>
      </w:r>
      <w:proofErr w:type="gramStart"/>
      <w:r w:rsidRPr="004B0F84">
        <w:rPr>
          <w:rFonts w:eastAsia="Times New Roman" w:cs="Calibri"/>
          <w:b/>
          <w:bCs/>
          <w:color w:val="000000"/>
          <w:szCs w:val="22"/>
          <w:u w:val="single"/>
          <w:shd w:val="clear" w:color="auto" w:fill="00FF00"/>
        </w:rPr>
        <w:t>is</w:t>
      </w:r>
      <w:proofErr w:type="gramEnd"/>
      <w:r w:rsidRPr="004B0F84">
        <w:rPr>
          <w:rFonts w:eastAsia="Times New Roman" w:cs="Calibri"/>
          <w:b/>
          <w:bCs/>
          <w:color w:val="000000"/>
          <w:szCs w:val="22"/>
          <w:u w:val="single"/>
        </w:rPr>
        <w:t xml:space="preserve"> inherently </w:t>
      </w:r>
      <w:r w:rsidRPr="004B0F84">
        <w:rPr>
          <w:rFonts w:eastAsia="Times New Roman" w:cs="Calibri"/>
          <w:b/>
          <w:bCs/>
          <w:color w:val="000000"/>
          <w:szCs w:val="22"/>
          <w:u w:val="single"/>
          <w:shd w:val="clear" w:color="auto" w:fill="00FF00"/>
        </w:rPr>
        <w:t>dual-use, therefore a strategic advantage</w:t>
      </w:r>
      <w:r w:rsidRPr="004B0F84">
        <w:rPr>
          <w:rFonts w:eastAsia="Times New Roman" w:cs="Calibri"/>
          <w:b/>
          <w:bCs/>
          <w:color w:val="000000"/>
          <w:szCs w:val="22"/>
          <w:u w:val="single"/>
        </w:rPr>
        <w:t xml:space="preserve"> in a nation’s security arsenal. </w:t>
      </w:r>
      <w:r w:rsidRPr="004B0F84">
        <w:rPr>
          <w:rFonts w:eastAsia="Times New Roman" w:cs="Calibri"/>
          <w:color w:val="000000"/>
          <w:szCs w:val="22"/>
          <w:u w:val="single"/>
        </w:rPr>
        <w:t>Using AI systems to understand</w:t>
      </w:r>
      <w:r w:rsidRPr="004B0F84">
        <w:rPr>
          <w:rFonts w:eastAsia="Times New Roman" w:cs="Calibri"/>
          <w:color w:val="000000"/>
          <w:sz w:val="14"/>
          <w:szCs w:val="14"/>
        </w:rPr>
        <w:t xml:space="preserve"> how the functioning of our </w:t>
      </w:r>
      <w:r w:rsidRPr="004B0F84">
        <w:rPr>
          <w:rFonts w:eastAsia="Times New Roman" w:cs="Calibri"/>
          <w:color w:val="000000"/>
          <w:szCs w:val="22"/>
          <w:u w:val="single"/>
        </w:rPr>
        <w:t>genomes impacts</w:t>
      </w:r>
      <w:r w:rsidRPr="004B0F84">
        <w:rPr>
          <w:rFonts w:eastAsia="Times New Roman" w:cs="Calibri"/>
          <w:color w:val="000000"/>
          <w:sz w:val="14"/>
          <w:szCs w:val="14"/>
        </w:rPr>
        <w:t xml:space="preserve"> our health </w:t>
      </w:r>
      <w:r w:rsidRPr="004B0F84">
        <w:rPr>
          <w:rFonts w:eastAsia="Times New Roman" w:cs="Calibri"/>
          <w:b/>
          <w:bCs/>
          <w:color w:val="000000"/>
          <w:szCs w:val="22"/>
          <w:u w:val="single"/>
        </w:rPr>
        <w:t>is of strategic importance for biodefense.</w:t>
      </w:r>
      <w:r w:rsidRPr="004B0F84">
        <w:rPr>
          <w:rFonts w:eastAsia="Times New Roman" w:cs="Calibri"/>
          <w:color w:val="000000"/>
          <w:sz w:val="14"/>
          <w:szCs w:val="14"/>
        </w:rPr>
        <w:t xml:space="preserve"> </w:t>
      </w:r>
      <w:r w:rsidRPr="004B0F84">
        <w:rPr>
          <w:rFonts w:eastAsia="Times New Roman" w:cs="Calibri"/>
          <w:color w:val="000000"/>
          <w:szCs w:val="22"/>
          <w:u w:val="single"/>
        </w:rPr>
        <w:t xml:space="preserve">This </w:t>
      </w:r>
      <w:r w:rsidRPr="004B0F84">
        <w:rPr>
          <w:rFonts w:eastAsia="Times New Roman" w:cs="Calibri"/>
          <w:color w:val="000000"/>
          <w:szCs w:val="22"/>
          <w:u w:val="single"/>
          <w:shd w:val="clear" w:color="auto" w:fill="00FF00"/>
        </w:rPr>
        <w:t>knowledge will lead to increasing</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00FF00"/>
        </w:rPr>
        <w:t>developments at the forefront of</w:t>
      </w:r>
      <w:r w:rsidRPr="004B0F84">
        <w:rPr>
          <w:rFonts w:eastAsia="Times New Roman" w:cs="Calibri"/>
          <w:color w:val="000000"/>
          <w:szCs w:val="22"/>
          <w:u w:val="single"/>
        </w:rPr>
        <w:t xml:space="preserve"> medical </w:t>
      </w:r>
      <w:r w:rsidRPr="004B0F84">
        <w:rPr>
          <w:rFonts w:eastAsia="Times New Roman" w:cs="Calibri"/>
          <w:color w:val="000000"/>
          <w:szCs w:val="22"/>
          <w:u w:val="single"/>
          <w:shd w:val="clear" w:color="auto" w:fill="00FF00"/>
        </w:rPr>
        <w:t>countermeasures</w:t>
      </w:r>
      <w:r w:rsidRPr="004B0F84">
        <w:rPr>
          <w:rFonts w:eastAsia="Times New Roman" w:cs="Calibri"/>
          <w:color w:val="000000"/>
          <w:sz w:val="14"/>
          <w:szCs w:val="14"/>
        </w:rPr>
        <w:t xml:space="preserve">, </w:t>
      </w:r>
      <w:r w:rsidRPr="004B0F84">
        <w:rPr>
          <w:rFonts w:eastAsia="Times New Roman" w:cs="Calibri"/>
          <w:b/>
          <w:bCs/>
          <w:color w:val="000000"/>
          <w:szCs w:val="22"/>
          <w:u w:val="single"/>
        </w:rPr>
        <w:t>including vaccines</w:t>
      </w:r>
      <w:r w:rsidRPr="004B0F84">
        <w:rPr>
          <w:rFonts w:eastAsia="Times New Roman" w:cs="Calibri"/>
          <w:color w:val="000000"/>
          <w:sz w:val="14"/>
          <w:szCs w:val="14"/>
        </w:rPr>
        <w:t xml:space="preserve">, antibiotics, and targeted treatments relying on virus-engineering and microbiome research. </w:t>
      </w:r>
      <w:r w:rsidRPr="004B0F84">
        <w:rPr>
          <w:rFonts w:eastAsia="Times New Roman" w:cs="Calibri"/>
          <w:color w:val="000000"/>
          <w:szCs w:val="22"/>
          <w:u w:val="single"/>
        </w:rPr>
        <w:t>Applying deep learning</w:t>
      </w:r>
      <w:r w:rsidRPr="004B0F84">
        <w:rPr>
          <w:rFonts w:eastAsia="Times New Roman" w:cs="Calibri"/>
          <w:color w:val="000000"/>
          <w:sz w:val="14"/>
          <w:szCs w:val="14"/>
        </w:rPr>
        <w:t xml:space="preserve"> to genomics </w:t>
      </w:r>
      <w:proofErr w:type="gramStart"/>
      <w:r w:rsidRPr="004B0F84">
        <w:rPr>
          <w:rFonts w:eastAsia="Times New Roman" w:cs="Calibri"/>
          <w:color w:val="000000"/>
          <w:sz w:val="14"/>
          <w:szCs w:val="14"/>
        </w:rPr>
        <w:t>data-sets</w:t>
      </w:r>
      <w:proofErr w:type="gramEnd"/>
      <w:r w:rsidRPr="004B0F84">
        <w:rPr>
          <w:rFonts w:eastAsia="Times New Roman" w:cs="Calibri"/>
          <w:color w:val="000000"/>
          <w:sz w:val="14"/>
          <w:szCs w:val="14"/>
        </w:rPr>
        <w:t xml:space="preserve"> </w:t>
      </w:r>
      <w:r w:rsidRPr="004B0F84">
        <w:rPr>
          <w:rFonts w:eastAsia="Times New Roman" w:cs="Calibri"/>
          <w:color w:val="000000"/>
          <w:szCs w:val="22"/>
          <w:u w:val="single"/>
        </w:rPr>
        <w:t>could help</w:t>
      </w:r>
      <w:r w:rsidRPr="004B0F84">
        <w:rPr>
          <w:rFonts w:eastAsia="Times New Roman" w:cs="Calibri"/>
          <w:color w:val="000000"/>
          <w:sz w:val="14"/>
          <w:szCs w:val="14"/>
        </w:rPr>
        <w:t xml:space="preserve"> geneticists learn how to use genome-editing (CRISPR) to efficiently engineer living systems, but also </w:t>
      </w:r>
      <w:r w:rsidRPr="004B0F84">
        <w:rPr>
          <w:rFonts w:eastAsia="Times New Roman" w:cs="Calibri"/>
          <w:color w:val="000000"/>
          <w:szCs w:val="22"/>
          <w:u w:val="single"/>
        </w:rPr>
        <w:t>to treat and, even “optimize,” human health</w:t>
      </w:r>
      <w:r w:rsidRPr="004B0F84">
        <w:rPr>
          <w:rFonts w:eastAsia="Times New Roman" w:cs="Calibri"/>
          <w:color w:val="000000"/>
          <w:sz w:val="14"/>
          <w:szCs w:val="14"/>
        </w:rPr>
        <w:t xml:space="preserve">, </w:t>
      </w:r>
      <w:r w:rsidRPr="004B0F84">
        <w:rPr>
          <w:rFonts w:eastAsia="Times New Roman" w:cs="Calibri"/>
          <w:b/>
          <w:bCs/>
          <w:color w:val="000000"/>
          <w:szCs w:val="22"/>
          <w:u w:val="single"/>
          <w:shd w:val="clear" w:color="auto" w:fill="00FF00"/>
        </w:rPr>
        <w:t>with potential applications in military enhancement</w:t>
      </w:r>
      <w:r w:rsidRPr="004B0F84">
        <w:rPr>
          <w:rFonts w:eastAsia="Times New Roman" w:cs="Calibri"/>
          <w:b/>
          <w:bCs/>
          <w:color w:val="000000"/>
          <w:sz w:val="14"/>
          <w:szCs w:val="14"/>
          <w:shd w:val="clear" w:color="auto" w:fill="00FF00"/>
        </w:rPr>
        <w:t>s</w:t>
      </w:r>
      <w:r w:rsidRPr="004B0F84">
        <w:rPr>
          <w:rFonts w:eastAsia="Times New Roman" w:cs="Calibri"/>
          <w:color w:val="000000"/>
          <w:sz w:val="14"/>
          <w:szCs w:val="14"/>
        </w:rPr>
        <w:t xml:space="preserve">. A $15 million partnership between a U.S. company, Gingko </w:t>
      </w:r>
      <w:proofErr w:type="spellStart"/>
      <w:r w:rsidRPr="004B0F84">
        <w:rPr>
          <w:rFonts w:eastAsia="Times New Roman" w:cs="Calibri"/>
          <w:color w:val="000000"/>
          <w:sz w:val="14"/>
          <w:szCs w:val="14"/>
        </w:rPr>
        <w:t>Bioworks</w:t>
      </w:r>
      <w:proofErr w:type="spellEnd"/>
      <w:r w:rsidRPr="004B0F84">
        <w:rPr>
          <w:rFonts w:eastAsia="Times New Roman" w:cs="Calibri"/>
          <w:color w:val="000000"/>
          <w:sz w:val="14"/>
          <w:szCs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4B0F84">
        <w:rPr>
          <w:rFonts w:eastAsia="Times New Roman" w:cs="Calibri"/>
          <w:color w:val="000000"/>
          <w:sz w:val="14"/>
          <w:szCs w:val="14"/>
        </w:rPr>
        <w:t>patent</w:t>
      </w:r>
      <w:proofErr w:type="gramEnd"/>
      <w:r w:rsidRPr="004B0F84">
        <w:rPr>
          <w:rFonts w:eastAsia="Times New Roman" w:cs="Calibri"/>
          <w:color w:val="000000"/>
          <w:sz w:val="14"/>
          <w:szCs w:val="14"/>
        </w:rPr>
        <w:t xml:space="preserve"> and manufacture tailored cancer immunotherapies in high demand in the United States. Yet, what if Chinese efforts venture into understanding how to impact key genomics health determinants relevant to the U.S. population? </w:t>
      </w:r>
      <w:r w:rsidRPr="004B0F84">
        <w:rPr>
          <w:rFonts w:eastAsia="Times New Roman" w:cs="Calibri"/>
          <w:b/>
          <w:bCs/>
          <w:color w:val="000000"/>
          <w:szCs w:val="22"/>
          <w:u w:val="single"/>
          <w:shd w:val="clear" w:color="auto" w:fill="00FF00"/>
        </w:rPr>
        <w:t>Gaining access to</w:t>
      </w:r>
      <w:r w:rsidRPr="004B0F84">
        <w:rPr>
          <w:rFonts w:eastAsia="Times New Roman" w:cs="Calibri"/>
          <w:b/>
          <w:bCs/>
          <w:color w:val="000000"/>
          <w:szCs w:val="22"/>
          <w:u w:val="single"/>
        </w:rPr>
        <w:t xml:space="preserve"> increasingly large </w:t>
      </w:r>
      <w:r w:rsidRPr="004B0F84">
        <w:rPr>
          <w:rFonts w:eastAsia="Times New Roman" w:cs="Calibri"/>
          <w:b/>
          <w:bCs/>
          <w:color w:val="000000"/>
          <w:szCs w:val="22"/>
          <w:u w:val="single"/>
          <w:shd w:val="clear" w:color="auto" w:fill="00FF00"/>
        </w:rPr>
        <w:t xml:space="preserve">U.S. genomic </w:t>
      </w:r>
      <w:proofErr w:type="gramStart"/>
      <w:r w:rsidRPr="004B0F84">
        <w:rPr>
          <w:rFonts w:eastAsia="Times New Roman" w:cs="Calibri"/>
          <w:b/>
          <w:bCs/>
          <w:color w:val="000000"/>
          <w:szCs w:val="22"/>
          <w:u w:val="single"/>
          <w:shd w:val="clear" w:color="auto" w:fill="00FF00"/>
        </w:rPr>
        <w:t>data-sets</w:t>
      </w:r>
      <w:proofErr w:type="gramEnd"/>
      <w:r w:rsidRPr="004B0F84">
        <w:rPr>
          <w:rFonts w:eastAsia="Times New Roman" w:cs="Calibri"/>
          <w:b/>
          <w:bCs/>
          <w:color w:val="000000"/>
          <w:szCs w:val="22"/>
          <w:u w:val="single"/>
          <w:shd w:val="clear" w:color="auto" w:fill="00FF00"/>
        </w:rPr>
        <w:t xml:space="preserve"> gives China a knowledge advantage</w:t>
      </w:r>
      <w:r w:rsidRPr="004B0F84">
        <w:rPr>
          <w:rFonts w:eastAsia="Times New Roman" w:cs="Calibri"/>
          <w:b/>
          <w:bCs/>
          <w:color w:val="000000"/>
          <w:szCs w:val="22"/>
          <w:u w:val="single"/>
        </w:rPr>
        <w:t xml:space="preserve"> into leading the next steps in bio-military research.</w:t>
      </w:r>
      <w:r w:rsidRPr="004B0F84">
        <w:rPr>
          <w:rFonts w:eastAsia="Times New Roman" w:cs="Calibri"/>
          <w:color w:val="000000"/>
          <w:sz w:val="14"/>
          <w:szCs w:val="14"/>
        </w:rPr>
        <w:t xml:space="preserve"> Could biomedical data be used to develop bioweapons? Explain. </w:t>
      </w:r>
      <w:r w:rsidRPr="004B0F84">
        <w:rPr>
          <w:rFonts w:eastAsia="Times New Roman" w:cs="Calibri"/>
          <w:color w:val="000000"/>
          <w:szCs w:val="22"/>
          <w:u w:val="single"/>
        </w:rPr>
        <w:t xml:space="preserve">Personalized medicine advances mean that personalized bio-attacks are increasingly possible. </w:t>
      </w:r>
      <w:r w:rsidRPr="004B0F84">
        <w:rPr>
          <w:rFonts w:eastAsia="Times New Roman" w:cs="Calibri"/>
          <w:color w:val="000000"/>
          <w:sz w:val="14"/>
          <w:szCs w:val="14"/>
        </w:rPr>
        <w:t xml:space="preserve">The combination of AI with biomedical data and genome-editing technologies will help us predict genes most important to </w:t>
      </w:r>
      <w:proofErr w:type="gramStart"/>
      <w:r w:rsidRPr="004B0F84">
        <w:rPr>
          <w:rFonts w:eastAsia="Times New Roman" w:cs="Calibri"/>
          <w:color w:val="000000"/>
          <w:sz w:val="14"/>
          <w:szCs w:val="14"/>
        </w:rPr>
        <w:t>particular functions</w:t>
      </w:r>
      <w:proofErr w:type="gramEnd"/>
      <w:r w:rsidRPr="004B0F84">
        <w:rPr>
          <w:rFonts w:eastAsia="Times New Roman" w:cs="Calibri"/>
          <w:color w:val="000000"/>
          <w:sz w:val="14"/>
          <w:szCs w:val="14"/>
        </w:rPr>
        <w:t xml:space="preserve">. </w:t>
      </w:r>
      <w:r w:rsidRPr="004B0F84">
        <w:rPr>
          <w:rFonts w:eastAsia="Times New Roman" w:cs="Calibri"/>
          <w:color w:val="000000"/>
          <w:szCs w:val="22"/>
          <w:u w:val="single"/>
        </w:rPr>
        <w:t>Such insights will contribute to knowing how a particular disease occurs,</w:t>
      </w:r>
      <w:r w:rsidRPr="004B0F84">
        <w:rPr>
          <w:rFonts w:eastAsia="Times New Roman" w:cs="Calibri"/>
          <w:color w:val="000000"/>
          <w:sz w:val="14"/>
          <w:szCs w:val="14"/>
        </w:rPr>
        <w:t xml:space="preserve"> how a </w:t>
      </w:r>
      <w:proofErr w:type="gramStart"/>
      <w:r w:rsidRPr="004B0F84">
        <w:rPr>
          <w:rFonts w:eastAsia="Times New Roman" w:cs="Calibri"/>
          <w:color w:val="000000"/>
          <w:sz w:val="14"/>
          <w:szCs w:val="14"/>
        </w:rPr>
        <w:t>newly-discovered</w:t>
      </w:r>
      <w:proofErr w:type="gramEnd"/>
      <w:r w:rsidRPr="004B0F84">
        <w:rPr>
          <w:rFonts w:eastAsia="Times New Roman" w:cs="Calibri"/>
          <w:color w:val="000000"/>
          <w:sz w:val="14"/>
          <w:szCs w:val="14"/>
        </w:rPr>
        <w:t xml:space="preserve"> virus has high transmissibility, but also why certain populations and individuals are more susceptible to it. Combining host </w:t>
      </w:r>
      <w:r w:rsidRPr="004B0F84">
        <w:rPr>
          <w:rFonts w:eastAsia="Times New Roman" w:cs="Calibri"/>
          <w:color w:val="000000"/>
          <w:sz w:val="14"/>
          <w:szCs w:val="14"/>
        </w:rPr>
        <w:lastRenderedPageBreak/>
        <w:t xml:space="preserve">susceptibility information with pathogenic targeted design, </w:t>
      </w:r>
      <w:r w:rsidRPr="004B0F84">
        <w:rPr>
          <w:rFonts w:eastAsia="Times New Roman" w:cs="Calibri"/>
          <w:b/>
          <w:bCs/>
          <w:color w:val="000000"/>
          <w:szCs w:val="22"/>
          <w:u w:val="single"/>
          <w:shd w:val="clear" w:color="auto" w:fill="00FF00"/>
        </w:rPr>
        <w:t>malicious actors could engineer pathogens</w:t>
      </w:r>
      <w:r w:rsidRPr="004B0F84">
        <w:rPr>
          <w:rFonts w:eastAsia="Times New Roman" w:cs="Calibri"/>
          <w:b/>
          <w:bCs/>
          <w:color w:val="000000"/>
          <w:szCs w:val="22"/>
          <w:u w:val="single"/>
        </w:rPr>
        <w:t xml:space="preserve"> that are </w:t>
      </w:r>
      <w:r w:rsidRPr="004B0F84">
        <w:rPr>
          <w:rFonts w:eastAsia="Times New Roman" w:cs="Calibri"/>
          <w:b/>
          <w:bCs/>
          <w:color w:val="000000"/>
          <w:szCs w:val="22"/>
          <w:u w:val="single"/>
          <w:shd w:val="clear" w:color="auto" w:fill="00FF00"/>
        </w:rPr>
        <w:t>tailored to</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00FF00"/>
        </w:rPr>
        <w:t>overcome the immune system</w:t>
      </w:r>
      <w:r w:rsidRPr="004B0F84">
        <w:rPr>
          <w:rFonts w:eastAsia="Times New Roman" w:cs="Calibri"/>
          <w:b/>
          <w:bCs/>
          <w:color w:val="000000"/>
          <w:szCs w:val="22"/>
          <w:u w:val="single"/>
        </w:rPr>
        <w:t xml:space="preserve"> or the microbiome of specific populations. </w:t>
      </w:r>
    </w:p>
    <w:p w14:paraId="34E8E704"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 xml:space="preserve">Maintenance of the US-led LIO is key to </w:t>
      </w:r>
      <w:r w:rsidRPr="004B0F84">
        <w:rPr>
          <w:rFonts w:eastAsia="Times New Roman" w:cs="Calibri"/>
          <w:b/>
          <w:bCs/>
          <w:color w:val="000000"/>
          <w:sz w:val="26"/>
          <w:szCs w:val="26"/>
          <w:u w:val="single"/>
        </w:rPr>
        <w:t>reduce</w:t>
      </w:r>
      <w:r w:rsidRPr="004B0F84">
        <w:rPr>
          <w:rFonts w:eastAsia="Times New Roman" w:cs="Calibri"/>
          <w:b/>
          <w:bCs/>
          <w:color w:val="000000"/>
          <w:sz w:val="26"/>
          <w:szCs w:val="26"/>
        </w:rPr>
        <w:t xml:space="preserve"> a </w:t>
      </w:r>
      <w:r w:rsidRPr="004B0F84">
        <w:rPr>
          <w:rFonts w:eastAsia="Times New Roman" w:cs="Calibri"/>
          <w:b/>
          <w:bCs/>
          <w:color w:val="000000"/>
          <w:sz w:val="26"/>
          <w:szCs w:val="26"/>
          <w:u w:val="single"/>
        </w:rPr>
        <w:t>host of existential</w:t>
      </w:r>
      <w:r w:rsidRPr="004B0F84">
        <w:rPr>
          <w:rFonts w:eastAsia="Times New Roman" w:cs="Calibri"/>
          <w:b/>
          <w:bCs/>
          <w:color w:val="000000"/>
          <w:sz w:val="26"/>
          <w:szCs w:val="26"/>
        </w:rPr>
        <w:t xml:space="preserve"> threats – establishes great-power peace.</w:t>
      </w:r>
    </w:p>
    <w:p w14:paraId="65F36256"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Brands 18</w:t>
      </w:r>
      <w:r w:rsidRPr="004B0F84">
        <w:rPr>
          <w:rFonts w:eastAsia="Times New Roman" w:cs="Calibri"/>
          <w:color w:val="000000"/>
          <w:szCs w:val="22"/>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4" w:history="1">
        <w:r w:rsidRPr="004B0F84">
          <w:rPr>
            <w:rFonts w:eastAsia="Times New Roman" w:cs="Calibri"/>
            <w:color w:val="000000"/>
            <w:szCs w:val="22"/>
            <w:u w:val="single"/>
          </w:rPr>
          <w:t>https://www.bloomberg.com/opinion/articles/2018-08-14/america-s-global-order-is-worth-fighting-for</w:t>
        </w:r>
      </w:hyperlink>
      <w:r w:rsidRPr="004B0F84">
        <w:rPr>
          <w:rFonts w:eastAsia="Times New Roman" w:cs="Calibri"/>
          <w:color w:val="000000"/>
          <w:szCs w:val="22"/>
        </w:rPr>
        <w:t xml:space="preserve">] TDI // Recut </w:t>
      </w:r>
      <w:proofErr w:type="spellStart"/>
      <w:r w:rsidRPr="004B0F84">
        <w:rPr>
          <w:rFonts w:eastAsia="Times New Roman" w:cs="Calibri"/>
          <w:color w:val="000000"/>
          <w:szCs w:val="22"/>
        </w:rPr>
        <w:t>NChu</w:t>
      </w:r>
      <w:proofErr w:type="spellEnd"/>
    </w:p>
    <w:p w14:paraId="45106DEF"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u w:val="single"/>
        </w:rPr>
        <w:t xml:space="preserve">The first argument is </w:t>
      </w:r>
      <w:r w:rsidRPr="004B0F84">
        <w:rPr>
          <w:rFonts w:eastAsia="Times New Roman" w:cs="Calibri"/>
          <w:b/>
          <w:bCs/>
          <w:color w:val="000000"/>
          <w:szCs w:val="22"/>
          <w:u w:val="single"/>
        </w:rPr>
        <w:t>easily disposed</w:t>
      </w:r>
      <w:r w:rsidRPr="004B0F84">
        <w:rPr>
          <w:rFonts w:eastAsia="Times New Roman" w:cs="Calibri"/>
          <w:color w:val="000000"/>
          <w:szCs w:val="22"/>
          <w:u w:val="single"/>
        </w:rPr>
        <w:t xml:space="preserve"> of.</w:t>
      </w:r>
      <w:r w:rsidRPr="004B0F84">
        <w:rPr>
          <w:rFonts w:eastAsia="Times New Roman" w:cs="Calibri"/>
          <w:color w:val="000000"/>
          <w:sz w:val="16"/>
          <w:szCs w:val="16"/>
        </w:rPr>
        <w:t xml:space="preserve"> Yes, </w:t>
      </w:r>
      <w:r w:rsidRPr="004B0F84">
        <w:rPr>
          <w:rFonts w:eastAsia="Times New Roman" w:cs="Calibri"/>
          <w:color w:val="000000"/>
          <w:szCs w:val="22"/>
          <w:u w:val="single"/>
        </w:rPr>
        <w:t xml:space="preserve">the postwar world has been </w:t>
      </w:r>
      <w:r w:rsidRPr="004B0F84">
        <w:rPr>
          <w:rFonts w:eastAsia="Times New Roman" w:cs="Calibri"/>
          <w:b/>
          <w:bCs/>
          <w:color w:val="000000"/>
          <w:szCs w:val="22"/>
          <w:u w:val="single"/>
        </w:rPr>
        <w:t>thoroughly imperfect</w:t>
      </w:r>
      <w:r w:rsidRPr="004B0F84">
        <w:rPr>
          <w:rFonts w:eastAsia="Times New Roman" w:cs="Calibri"/>
          <w:color w:val="000000"/>
          <w:sz w:val="16"/>
          <w:szCs w:val="16"/>
        </w:rPr>
        <w:t xml:space="preserve">, featuring nuclear arms races, genocides, widespread </w:t>
      </w:r>
      <w:proofErr w:type="gramStart"/>
      <w:r w:rsidRPr="004B0F84">
        <w:rPr>
          <w:rFonts w:eastAsia="Times New Roman" w:cs="Calibri"/>
          <w:color w:val="000000"/>
          <w:sz w:val="16"/>
          <w:szCs w:val="16"/>
        </w:rPr>
        <w:t>poverty</w:t>
      </w:r>
      <w:proofErr w:type="gramEnd"/>
      <w:r w:rsidRPr="004B0F84">
        <w:rPr>
          <w:rFonts w:eastAsia="Times New Roman" w:cs="Calibri"/>
          <w:color w:val="000000"/>
          <w:sz w:val="16"/>
          <w:szCs w:val="16"/>
        </w:rPr>
        <w:t xml:space="preserve"> and other scourges. </w:t>
      </w:r>
      <w:r w:rsidRPr="004B0F84">
        <w:rPr>
          <w:rFonts w:eastAsia="Times New Roman" w:cs="Calibri"/>
          <w:color w:val="000000"/>
          <w:szCs w:val="22"/>
          <w:u w:val="single"/>
        </w:rPr>
        <w:t xml:space="preserve">But the world has </w:t>
      </w:r>
      <w:r w:rsidRPr="004B0F84">
        <w:rPr>
          <w:rFonts w:eastAsia="Times New Roman" w:cs="Calibri"/>
          <w:b/>
          <w:bCs/>
          <w:color w:val="000000"/>
          <w:szCs w:val="22"/>
          <w:u w:val="single"/>
        </w:rPr>
        <w:t>always been</w:t>
      </w:r>
      <w:r w:rsidRPr="004B0F84">
        <w:rPr>
          <w:rFonts w:eastAsia="Times New Roman" w:cs="Calibri"/>
          <w:color w:val="000000"/>
          <w:szCs w:val="22"/>
          <w:u w:val="single"/>
        </w:rPr>
        <w:t xml:space="preserve"> imperfect, and by </w:t>
      </w:r>
      <w:r w:rsidRPr="004B0F84">
        <w:rPr>
          <w:rFonts w:eastAsia="Times New Roman" w:cs="Calibri"/>
          <w:b/>
          <w:bCs/>
          <w:color w:val="000000"/>
          <w:szCs w:val="22"/>
          <w:u w:val="single"/>
        </w:rPr>
        <w:t>any</w:t>
      </w:r>
      <w:r w:rsidRPr="004B0F84">
        <w:rPr>
          <w:rFonts w:eastAsia="Times New Roman" w:cs="Calibri"/>
          <w:color w:val="000000"/>
          <w:szCs w:val="22"/>
          <w:u w:val="single"/>
        </w:rPr>
        <w:t xml:space="preserve"> meaningful </w:t>
      </w:r>
      <w:r w:rsidRPr="004B0F84">
        <w:rPr>
          <w:rFonts w:eastAsia="Times New Roman" w:cs="Calibri"/>
          <w:b/>
          <w:bCs/>
          <w:color w:val="000000"/>
          <w:szCs w:val="22"/>
          <w:u w:val="single"/>
        </w:rPr>
        <w:t>comparison</w:t>
      </w:r>
      <w:r w:rsidRPr="004B0F84">
        <w:rPr>
          <w:rFonts w:eastAsia="Times New Roman" w:cs="Calibri"/>
          <w:color w:val="000000"/>
          <w:szCs w:val="22"/>
          <w:u w:val="single"/>
        </w:rPr>
        <w:t xml:space="preserve">, the last </w:t>
      </w:r>
      <w:r w:rsidRPr="004B0F84">
        <w:rPr>
          <w:rFonts w:eastAsia="Times New Roman" w:cs="Calibri"/>
          <w:b/>
          <w:bCs/>
          <w:color w:val="000000"/>
          <w:szCs w:val="22"/>
          <w:u w:val="single"/>
        </w:rPr>
        <w:t>seven decades</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have been a </w:t>
      </w:r>
      <w:r w:rsidRPr="004B0F84">
        <w:rPr>
          <w:rFonts w:eastAsia="Times New Roman" w:cs="Calibri"/>
          <w:b/>
          <w:bCs/>
          <w:color w:val="000000"/>
          <w:szCs w:val="22"/>
          <w:u w:val="single"/>
        </w:rPr>
        <w:t>veritable golden age</w:t>
      </w:r>
      <w:r w:rsidRPr="004B0F84">
        <w:rPr>
          <w:rFonts w:eastAsia="Times New Roman" w:cs="Calibri"/>
          <w:color w:val="000000"/>
          <w:szCs w:val="22"/>
          <w:u w:val="single"/>
        </w:rPr>
        <w:t>.</w:t>
      </w:r>
      <w:r w:rsidRPr="004B0F84">
        <w:rPr>
          <w:rFonts w:eastAsia="Times New Roman" w:cs="Calibri"/>
          <w:color w:val="000000"/>
          <w:sz w:val="20"/>
          <w:szCs w:val="20"/>
          <w:u w:val="single"/>
        </w:rPr>
        <w:t xml:space="preserve"> </w:t>
      </w:r>
      <w:r w:rsidRPr="004B0F84">
        <w:rPr>
          <w:rFonts w:eastAsia="Times New Roman" w:cs="Calibri"/>
          <w:color w:val="000000"/>
          <w:szCs w:val="22"/>
          <w:u w:val="single"/>
        </w:rPr>
        <w:t xml:space="preserve">The </w:t>
      </w:r>
      <w:r w:rsidRPr="004B0F84">
        <w:rPr>
          <w:rFonts w:eastAsia="Times New Roman" w:cs="Calibri"/>
          <w:b/>
          <w:bCs/>
          <w:color w:val="000000"/>
          <w:szCs w:val="22"/>
          <w:u w:val="single"/>
          <w:shd w:val="clear" w:color="auto" w:fill="00FF00"/>
        </w:rPr>
        <w:t>liberal international</w:t>
      </w:r>
      <w:r w:rsidRPr="004B0F84">
        <w:rPr>
          <w:rFonts w:eastAsia="Times New Roman" w:cs="Calibri"/>
          <w:color w:val="000000"/>
          <w:sz w:val="16"/>
          <w:szCs w:val="16"/>
        </w:rPr>
        <w:t xml:space="preserve"> economic </w:t>
      </w:r>
      <w:r w:rsidRPr="004B0F84">
        <w:rPr>
          <w:rFonts w:eastAsia="Times New Roman" w:cs="Calibri"/>
          <w:color w:val="000000"/>
          <w:szCs w:val="22"/>
          <w:u w:val="single"/>
          <w:shd w:val="clear" w:color="auto" w:fill="00FF00"/>
        </w:rPr>
        <w:t>order has led to</w:t>
      </w:r>
      <w:r w:rsidRPr="004B0F84">
        <w:rPr>
          <w:rFonts w:eastAsia="Times New Roman" w:cs="Calibri"/>
          <w:color w:val="000000"/>
          <w:szCs w:val="22"/>
          <w:u w:val="single"/>
        </w:rPr>
        <w:t xml:space="preserve"> an </w:t>
      </w:r>
      <w:r w:rsidRPr="004B0F84">
        <w:rPr>
          <w:rFonts w:eastAsia="Times New Roman" w:cs="Calibri"/>
          <w:b/>
          <w:bCs/>
          <w:color w:val="000000"/>
          <w:szCs w:val="22"/>
          <w:u w:val="single"/>
        </w:rPr>
        <w:t>explosion</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of </w:t>
      </w:r>
      <w:r w:rsidRPr="004B0F84">
        <w:rPr>
          <w:rFonts w:eastAsia="Times New Roman" w:cs="Calibri"/>
          <w:b/>
          <w:bCs/>
          <w:color w:val="000000"/>
          <w:szCs w:val="22"/>
          <w:u w:val="single"/>
        </w:rPr>
        <w:t>domestic</w:t>
      </w:r>
      <w:r w:rsidRPr="004B0F84">
        <w:rPr>
          <w:rFonts w:eastAsia="Times New Roman" w:cs="Calibri"/>
          <w:color w:val="000000"/>
          <w:szCs w:val="22"/>
          <w:u w:val="single"/>
        </w:rPr>
        <w:t xml:space="preserve"> and </w:t>
      </w:r>
      <w:r w:rsidRPr="004B0F84">
        <w:rPr>
          <w:rFonts w:eastAsia="Times New Roman" w:cs="Calibri"/>
          <w:b/>
          <w:bCs/>
          <w:color w:val="000000"/>
          <w:szCs w:val="22"/>
          <w:u w:val="single"/>
          <w:shd w:val="clear" w:color="auto" w:fill="00FF00"/>
        </w:rPr>
        <w:t>global prosperity</w:t>
      </w:r>
      <w:r w:rsidRPr="004B0F84">
        <w:rPr>
          <w:rFonts w:eastAsia="Times New Roman" w:cs="Calibri"/>
          <w:color w:val="000000"/>
          <w:szCs w:val="22"/>
          <w:u w:val="single"/>
        </w:rPr>
        <w:t>:</w:t>
      </w:r>
      <w:r w:rsidRPr="004B0F84">
        <w:rPr>
          <w:rFonts w:eastAsia="Times New Roman" w:cs="Calibri"/>
          <w:color w:val="000000"/>
          <w:sz w:val="16"/>
          <w:szCs w:val="16"/>
        </w:rPr>
        <w:t xml:space="preserve"> According to World Bank data, both U.S. and </w:t>
      </w:r>
      <w:r w:rsidRPr="004B0F84">
        <w:rPr>
          <w:rFonts w:eastAsia="Times New Roman" w:cs="Calibri"/>
          <w:color w:val="000000"/>
          <w:szCs w:val="22"/>
          <w:u w:val="single"/>
        </w:rPr>
        <w:t xml:space="preserve">global </w:t>
      </w:r>
      <w:r w:rsidRPr="004B0F84">
        <w:rPr>
          <w:rFonts w:eastAsia="Times New Roman" w:cs="Calibri"/>
          <w:b/>
          <w:bCs/>
          <w:color w:val="000000"/>
          <w:szCs w:val="22"/>
          <w:u w:val="single"/>
        </w:rPr>
        <w:t>per capita</w:t>
      </w:r>
      <w:r w:rsidRPr="004B0F84">
        <w:rPr>
          <w:rFonts w:eastAsia="Times New Roman" w:cs="Calibri"/>
          <w:color w:val="000000"/>
          <w:szCs w:val="22"/>
          <w:u w:val="single"/>
        </w:rPr>
        <w:t xml:space="preserve"> income have increased </w:t>
      </w:r>
      <w:r w:rsidRPr="004B0F84">
        <w:rPr>
          <w:rFonts w:eastAsia="Times New Roman" w:cs="Calibri"/>
          <w:b/>
          <w:bCs/>
          <w:color w:val="000000"/>
          <w:szCs w:val="22"/>
          <w:u w:val="single"/>
        </w:rPr>
        <w:t>roughly three-fold</w:t>
      </w:r>
      <w:r w:rsidRPr="004B0F84">
        <w:rPr>
          <w:rFonts w:eastAsia="Times New Roman" w:cs="Calibri"/>
          <w:color w:val="000000"/>
          <w:sz w:val="16"/>
          <w:szCs w:val="16"/>
        </w:rPr>
        <w:t xml:space="preserve"> (in inflation-adjusted terms) since 1960, with U.S. gross domestic product increasing nearly six-fold. </w:t>
      </w:r>
      <w:r w:rsidRPr="004B0F84">
        <w:rPr>
          <w:rFonts w:eastAsia="Times New Roman" w:cs="Calibri"/>
          <w:color w:val="000000"/>
          <w:szCs w:val="22"/>
          <w:u w:val="single"/>
        </w:rPr>
        <w:t>The</w:t>
      </w:r>
      <w:r w:rsidRPr="004B0F84">
        <w:rPr>
          <w:rFonts w:eastAsia="Times New Roman" w:cs="Calibri"/>
          <w:color w:val="000000"/>
          <w:sz w:val="16"/>
          <w:szCs w:val="16"/>
        </w:rPr>
        <w:t xml:space="preserve"> U.S. </w:t>
      </w:r>
      <w:r w:rsidRPr="004B0F84">
        <w:rPr>
          <w:rFonts w:eastAsia="Times New Roman" w:cs="Calibri"/>
          <w:b/>
          <w:bCs/>
          <w:color w:val="000000"/>
          <w:szCs w:val="22"/>
          <w:u w:val="single"/>
        </w:rPr>
        <w:t>system</w:t>
      </w:r>
      <w:r w:rsidRPr="004B0F84">
        <w:rPr>
          <w:rFonts w:eastAsia="Times New Roman" w:cs="Calibri"/>
          <w:color w:val="000000"/>
          <w:sz w:val="16"/>
          <w:szCs w:val="16"/>
        </w:rPr>
        <w:t xml:space="preserve"> of alliances and forward military deployments </w:t>
      </w:r>
      <w:r w:rsidRPr="004B0F84">
        <w:rPr>
          <w:rFonts w:eastAsia="Times New Roman" w:cs="Calibri"/>
          <w:color w:val="000000"/>
          <w:szCs w:val="22"/>
          <w:u w:val="single"/>
        </w:rPr>
        <w:t xml:space="preserve">has </w:t>
      </w:r>
      <w:r w:rsidRPr="004B0F84">
        <w:rPr>
          <w:rFonts w:eastAsia="Times New Roman" w:cs="Calibri"/>
          <w:b/>
          <w:bCs/>
          <w:color w:val="000000"/>
          <w:szCs w:val="22"/>
          <w:u w:val="single"/>
          <w:shd w:val="clear" w:color="auto" w:fill="00FF00"/>
        </w:rPr>
        <w:t>contributed critically</w:t>
      </w:r>
      <w:r w:rsidRPr="004B0F84">
        <w:rPr>
          <w:rFonts w:eastAsia="Times New Roman" w:cs="Calibri"/>
          <w:color w:val="000000"/>
          <w:szCs w:val="22"/>
          <w:u w:val="single"/>
          <w:shd w:val="clear" w:color="auto" w:fill="00FF00"/>
        </w:rPr>
        <w:t xml:space="preserve"> to the </w:t>
      </w:r>
      <w:r w:rsidRPr="004B0F84">
        <w:rPr>
          <w:rFonts w:eastAsia="Times New Roman" w:cs="Calibri"/>
          <w:b/>
          <w:bCs/>
          <w:color w:val="000000"/>
          <w:szCs w:val="22"/>
          <w:u w:val="single"/>
          <w:shd w:val="clear" w:color="auto" w:fill="00FF00"/>
        </w:rPr>
        <w:t>longest period</w:t>
      </w:r>
      <w:r w:rsidRPr="004B0F84">
        <w:rPr>
          <w:rFonts w:eastAsia="Times New Roman" w:cs="Calibri"/>
          <w:color w:val="000000"/>
          <w:sz w:val="16"/>
          <w:szCs w:val="16"/>
          <w:shd w:val="clear" w:color="auto" w:fill="00FF00"/>
        </w:rPr>
        <w:t xml:space="preserve"> </w:t>
      </w:r>
      <w:r w:rsidRPr="004B0F84">
        <w:rPr>
          <w:rFonts w:eastAsia="Times New Roman" w:cs="Calibri"/>
          <w:color w:val="000000"/>
          <w:szCs w:val="22"/>
          <w:u w:val="single"/>
          <w:shd w:val="clear" w:color="auto" w:fill="00FF00"/>
        </w:rPr>
        <w:t xml:space="preserve">of </w:t>
      </w:r>
      <w:r w:rsidRPr="004B0F84">
        <w:rPr>
          <w:rFonts w:eastAsia="Times New Roman" w:cs="Calibri"/>
          <w:b/>
          <w:bCs/>
          <w:color w:val="000000"/>
          <w:szCs w:val="22"/>
          <w:u w:val="single"/>
          <w:shd w:val="clear" w:color="auto" w:fill="00FF00"/>
        </w:rPr>
        <w:t>great-power peace</w:t>
      </w:r>
      <w:r w:rsidRPr="004B0F84">
        <w:rPr>
          <w:rFonts w:eastAsia="Times New Roman" w:cs="Calibri"/>
          <w:color w:val="000000"/>
          <w:szCs w:val="22"/>
          <w:u w:val="single"/>
          <w:shd w:val="clear" w:color="auto" w:fill="00FF00"/>
        </w:rPr>
        <w:t xml:space="preserve"> in modern history</w:t>
      </w:r>
      <w:r w:rsidRPr="004B0F84">
        <w:rPr>
          <w:rFonts w:eastAsia="Times New Roman" w:cs="Calibri"/>
          <w:color w:val="000000"/>
          <w:szCs w:val="22"/>
          <w:u w:val="single"/>
        </w:rPr>
        <w:t xml:space="preserve">, and </w:t>
      </w:r>
      <w:r w:rsidRPr="004B0F84">
        <w:rPr>
          <w:rFonts w:eastAsia="Times New Roman" w:cs="Calibri"/>
          <w:b/>
          <w:bCs/>
          <w:color w:val="000000"/>
          <w:szCs w:val="22"/>
          <w:u w:val="single"/>
        </w:rPr>
        <w:t>the incidence of war</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and conquest </w:t>
      </w:r>
      <w:r w:rsidRPr="004B0F84">
        <w:rPr>
          <w:rFonts w:eastAsia="Times New Roman" w:cs="Calibri"/>
          <w:b/>
          <w:bCs/>
          <w:color w:val="000000"/>
          <w:szCs w:val="22"/>
          <w:u w:val="single"/>
        </w:rPr>
        <w:t>more broadly</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have dropped </w:t>
      </w:r>
      <w:r w:rsidRPr="004B0F84">
        <w:rPr>
          <w:rFonts w:eastAsia="Times New Roman" w:cs="Calibri"/>
          <w:b/>
          <w:bCs/>
          <w:color w:val="000000"/>
          <w:szCs w:val="22"/>
          <w:u w:val="single"/>
        </w:rPr>
        <w:t>dramatically</w:t>
      </w:r>
      <w:r w:rsidRPr="004B0F84">
        <w:rPr>
          <w:rFonts w:eastAsia="Times New Roman" w:cs="Calibri"/>
          <w:color w:val="000000"/>
          <w:szCs w:val="22"/>
          <w:u w:val="single"/>
        </w:rPr>
        <w:t xml:space="preserve">. The number of </w:t>
      </w:r>
      <w:r w:rsidRPr="004B0F84">
        <w:rPr>
          <w:rFonts w:eastAsia="Times New Roman" w:cs="Calibri"/>
          <w:b/>
          <w:bCs/>
          <w:color w:val="000000"/>
          <w:szCs w:val="22"/>
          <w:u w:val="single"/>
        </w:rPr>
        <w:t>democracies</w:t>
      </w:r>
      <w:r w:rsidRPr="004B0F84">
        <w:rPr>
          <w:rFonts w:eastAsia="Times New Roman" w:cs="Calibri"/>
          <w:color w:val="000000"/>
          <w:szCs w:val="22"/>
          <w:u w:val="single"/>
        </w:rPr>
        <w:t xml:space="preserve"> in</w:t>
      </w:r>
      <w:r w:rsidRPr="004B0F84">
        <w:rPr>
          <w:rFonts w:eastAsia="Times New Roman" w:cs="Calibri"/>
          <w:color w:val="000000"/>
          <w:sz w:val="16"/>
          <w:szCs w:val="16"/>
        </w:rPr>
        <w:t xml:space="preserve"> the world </w:t>
      </w:r>
      <w:r w:rsidRPr="004B0F84">
        <w:rPr>
          <w:rFonts w:eastAsia="Times New Roman" w:cs="Calibri"/>
          <w:color w:val="000000"/>
          <w:szCs w:val="22"/>
          <w:u w:val="single"/>
        </w:rPr>
        <w:t xml:space="preserve">has </w:t>
      </w:r>
      <w:r w:rsidRPr="004B0F84">
        <w:rPr>
          <w:rFonts w:eastAsia="Times New Roman" w:cs="Calibri"/>
          <w:b/>
          <w:bCs/>
          <w:color w:val="000000"/>
          <w:szCs w:val="22"/>
          <w:u w:val="single"/>
        </w:rPr>
        <w:t>increased</w:t>
      </w:r>
      <w:r w:rsidRPr="004B0F84">
        <w:rPr>
          <w:rFonts w:eastAsia="Times New Roman" w:cs="Calibri"/>
          <w:color w:val="000000"/>
          <w:sz w:val="16"/>
          <w:szCs w:val="16"/>
        </w:rPr>
        <w:t xml:space="preserve"> </w:t>
      </w:r>
      <w:r w:rsidRPr="004B0F84">
        <w:rPr>
          <w:rFonts w:eastAsia="Times New Roman" w:cs="Calibri"/>
          <w:color w:val="000000"/>
          <w:szCs w:val="22"/>
          <w:u w:val="single"/>
        </w:rPr>
        <w:t>from</w:t>
      </w:r>
      <w:r w:rsidRPr="004B0F84">
        <w:rPr>
          <w:rFonts w:eastAsia="Times New Roman" w:cs="Calibri"/>
          <w:color w:val="000000"/>
          <w:sz w:val="16"/>
          <w:szCs w:val="16"/>
        </w:rPr>
        <w:t xml:space="preserve"> perhaps </w:t>
      </w:r>
      <w:r w:rsidRPr="004B0F84">
        <w:rPr>
          <w:rFonts w:eastAsia="Times New Roman" w:cs="Calibri"/>
          <w:color w:val="000000"/>
          <w:szCs w:val="22"/>
          <w:u w:val="single"/>
        </w:rPr>
        <w:t>a dozen</w:t>
      </w:r>
      <w:r w:rsidRPr="004B0F84">
        <w:rPr>
          <w:rFonts w:eastAsia="Times New Roman" w:cs="Calibri"/>
          <w:color w:val="000000"/>
          <w:sz w:val="16"/>
          <w:szCs w:val="16"/>
        </w:rPr>
        <w:t xml:space="preserve"> during World War II to well over 100 today; </w:t>
      </w:r>
      <w:r w:rsidRPr="004B0F84">
        <w:rPr>
          <w:rFonts w:eastAsia="Times New Roman" w:cs="Calibri"/>
          <w:b/>
          <w:bCs/>
          <w:color w:val="000000"/>
          <w:szCs w:val="22"/>
          <w:u w:val="single"/>
          <w:shd w:val="clear" w:color="auto" w:fill="00FF00"/>
        </w:rPr>
        <w:t>respect for basic</w:t>
      </w:r>
      <w:r w:rsidRPr="004B0F84">
        <w:rPr>
          <w:rFonts w:eastAsia="Times New Roman" w:cs="Calibri"/>
          <w:color w:val="000000"/>
          <w:sz w:val="16"/>
          <w:szCs w:val="16"/>
          <w:shd w:val="clear" w:color="auto" w:fill="00FF00"/>
        </w:rPr>
        <w:t xml:space="preserve"> </w:t>
      </w:r>
      <w:r w:rsidRPr="004B0F84">
        <w:rPr>
          <w:rFonts w:eastAsia="Times New Roman" w:cs="Calibri"/>
          <w:color w:val="000000"/>
          <w:szCs w:val="22"/>
          <w:u w:val="single"/>
          <w:shd w:val="clear" w:color="auto" w:fill="00FF00"/>
        </w:rPr>
        <w:t>human rights has</w:t>
      </w:r>
      <w:r w:rsidRPr="004B0F84">
        <w:rPr>
          <w:rFonts w:eastAsia="Times New Roman" w:cs="Calibri"/>
          <w:color w:val="000000"/>
          <w:sz w:val="16"/>
          <w:szCs w:val="16"/>
        </w:rPr>
        <w:t xml:space="preserve"> also </w:t>
      </w:r>
      <w:r w:rsidRPr="004B0F84">
        <w:rPr>
          <w:rFonts w:eastAsia="Times New Roman" w:cs="Calibri"/>
          <w:color w:val="000000"/>
          <w:szCs w:val="22"/>
          <w:u w:val="single"/>
          <w:shd w:val="clear" w:color="auto" w:fill="00FF00"/>
        </w:rPr>
        <w:t xml:space="preserve">reached </w:t>
      </w:r>
      <w:r w:rsidRPr="004B0F84">
        <w:rPr>
          <w:rFonts w:eastAsia="Times New Roman" w:cs="Calibri"/>
          <w:b/>
          <w:bCs/>
          <w:color w:val="000000"/>
          <w:szCs w:val="22"/>
          <w:u w:val="single"/>
          <w:shd w:val="clear" w:color="auto" w:fill="00FF00"/>
        </w:rPr>
        <w:t>impressive levels</w:t>
      </w:r>
      <w:r w:rsidRPr="004B0F84">
        <w:rPr>
          <w:rFonts w:eastAsia="Times New Roman" w:cs="Calibri"/>
          <w:color w:val="000000"/>
          <w:szCs w:val="22"/>
          <w:u w:val="single"/>
        </w:rPr>
        <w:t>.</w:t>
      </w:r>
      <w:r w:rsidRPr="004B0F84">
        <w:rPr>
          <w:rFonts w:eastAsia="Times New Roman" w:cs="Calibri"/>
          <w:color w:val="000000"/>
          <w:sz w:val="20"/>
          <w:szCs w:val="20"/>
          <w:u w:val="single"/>
        </w:rPr>
        <w:t xml:space="preserve"> </w:t>
      </w:r>
      <w:r w:rsidRPr="004B0F84">
        <w:rPr>
          <w:rFonts w:eastAsia="Times New Roman" w:cs="Calibri"/>
          <w:color w:val="000000"/>
          <w:szCs w:val="22"/>
          <w:u w:val="single"/>
        </w:rPr>
        <w:t xml:space="preserve">As a </w:t>
      </w:r>
      <w:r w:rsidRPr="004B0F84">
        <w:rPr>
          <w:rFonts w:eastAsia="Times New Roman" w:cs="Calibri"/>
          <w:b/>
          <w:bCs/>
          <w:color w:val="000000"/>
          <w:szCs w:val="22"/>
          <w:u w:val="single"/>
        </w:rPr>
        <w:t>bevy of scholarship</w:t>
      </w:r>
      <w:r w:rsidRPr="004B0F84">
        <w:rPr>
          <w:rFonts w:eastAsia="Times New Roman" w:cs="Calibri"/>
          <w:color w:val="000000"/>
          <w:sz w:val="16"/>
          <w:szCs w:val="16"/>
        </w:rPr>
        <w:t xml:space="preserve"> </w:t>
      </w:r>
      <w:r w:rsidRPr="004B0F84">
        <w:rPr>
          <w:rFonts w:eastAsia="Times New Roman" w:cs="Calibri"/>
          <w:color w:val="000000"/>
          <w:szCs w:val="22"/>
          <w:u w:val="single"/>
        </w:rPr>
        <w:t>has shown, the policies</w:t>
      </w:r>
      <w:r w:rsidRPr="004B0F84">
        <w:rPr>
          <w:rFonts w:eastAsia="Times New Roman" w:cs="Calibri"/>
          <w:color w:val="000000"/>
          <w:sz w:val="16"/>
          <w:szCs w:val="16"/>
        </w:rPr>
        <w:t xml:space="preserve"> that the </w:t>
      </w:r>
      <w:r w:rsidRPr="004B0F84">
        <w:rPr>
          <w:rFonts w:eastAsia="Times New Roman" w:cs="Calibri"/>
          <w:color w:val="000000"/>
          <w:szCs w:val="22"/>
          <w:u w:val="single"/>
        </w:rPr>
        <w:t xml:space="preserve">U.S. has </w:t>
      </w:r>
      <w:r w:rsidRPr="004B0F84">
        <w:rPr>
          <w:rFonts w:eastAsia="Times New Roman" w:cs="Calibri"/>
          <w:b/>
          <w:bCs/>
          <w:color w:val="000000"/>
          <w:szCs w:val="22"/>
          <w:u w:val="single"/>
        </w:rPr>
        <w:t>pursued</w:t>
      </w:r>
      <w:r w:rsidRPr="004B0F84">
        <w:rPr>
          <w:rFonts w:eastAsia="Times New Roman" w:cs="Calibri"/>
          <w:color w:val="000000"/>
          <w:szCs w:val="22"/>
          <w:u w:val="single"/>
        </w:rPr>
        <w:t xml:space="preserve"> and the </w:t>
      </w:r>
      <w:r w:rsidRPr="004B0F84">
        <w:rPr>
          <w:rFonts w:eastAsia="Times New Roman" w:cs="Calibri"/>
          <w:b/>
          <w:bCs/>
          <w:color w:val="000000"/>
          <w:szCs w:val="22"/>
          <w:u w:val="single"/>
        </w:rPr>
        <w:t>international order</w:t>
      </w:r>
      <w:r w:rsidRPr="004B0F84">
        <w:rPr>
          <w:rFonts w:eastAsia="Times New Roman" w:cs="Calibri"/>
          <w:color w:val="000000"/>
          <w:sz w:val="16"/>
          <w:szCs w:val="16"/>
        </w:rPr>
        <w:t xml:space="preserve"> it has built </w:t>
      </w:r>
      <w:r w:rsidRPr="004B0F84">
        <w:rPr>
          <w:rFonts w:eastAsia="Times New Roman" w:cs="Calibri"/>
          <w:color w:val="000000"/>
          <w:szCs w:val="22"/>
          <w:u w:val="single"/>
        </w:rPr>
        <w:t xml:space="preserve">have contributed </w:t>
      </w:r>
      <w:r w:rsidRPr="004B0F84">
        <w:rPr>
          <w:rFonts w:eastAsia="Times New Roman" w:cs="Calibri"/>
          <w:b/>
          <w:bCs/>
          <w:color w:val="000000"/>
          <w:szCs w:val="22"/>
          <w:u w:val="single"/>
        </w:rPr>
        <w:t>enormously</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and </w:t>
      </w:r>
      <w:r w:rsidRPr="004B0F84">
        <w:rPr>
          <w:rFonts w:eastAsia="Times New Roman" w:cs="Calibri"/>
          <w:b/>
          <w:bCs/>
          <w:color w:val="000000"/>
          <w:szCs w:val="22"/>
          <w:u w:val="single"/>
        </w:rPr>
        <w:t>directly</w:t>
      </w:r>
      <w:r w:rsidRPr="004B0F84">
        <w:rPr>
          <w:rFonts w:eastAsia="Times New Roman" w:cs="Calibri"/>
          <w:color w:val="000000"/>
          <w:szCs w:val="22"/>
          <w:u w:val="single"/>
        </w:rPr>
        <w:t xml:space="preserve"> to these </w:t>
      </w:r>
      <w:r w:rsidRPr="004B0F84">
        <w:rPr>
          <w:rFonts w:eastAsia="Times New Roman" w:cs="Calibri"/>
          <w:b/>
          <w:bCs/>
          <w:color w:val="000000"/>
          <w:szCs w:val="22"/>
          <w:u w:val="single"/>
        </w:rPr>
        <w:t>outcomes</w:t>
      </w:r>
      <w:r w:rsidRPr="004B0F84">
        <w:rPr>
          <w:rFonts w:eastAsia="Times New Roman" w:cs="Calibri"/>
          <w:color w:val="000000"/>
          <w:szCs w:val="22"/>
          <w:u w:val="single"/>
        </w:rPr>
        <w:t xml:space="preserve">. If the </w:t>
      </w:r>
      <w:r w:rsidRPr="004B0F84">
        <w:rPr>
          <w:rFonts w:eastAsia="Times New Roman" w:cs="Calibri"/>
          <w:b/>
          <w:bCs/>
          <w:color w:val="000000"/>
          <w:szCs w:val="22"/>
          <w:u w:val="single"/>
        </w:rPr>
        <w:t>liberal international order</w:t>
      </w:r>
      <w:r w:rsidRPr="004B0F84">
        <w:rPr>
          <w:rFonts w:eastAsia="Times New Roman" w:cs="Calibri"/>
          <w:color w:val="000000"/>
          <w:szCs w:val="22"/>
          <w:u w:val="single"/>
        </w:rPr>
        <w:t xml:space="preserve"> can’t be considered a </w:t>
      </w:r>
      <w:r w:rsidRPr="004B0F84">
        <w:rPr>
          <w:rFonts w:eastAsia="Times New Roman" w:cs="Calibri"/>
          <w:b/>
          <w:bCs/>
          <w:color w:val="000000"/>
          <w:szCs w:val="22"/>
          <w:u w:val="single"/>
        </w:rPr>
        <w:t>smashing success</w:t>
      </w:r>
      <w:r w:rsidRPr="004B0F84">
        <w:rPr>
          <w:rFonts w:eastAsia="Times New Roman" w:cs="Calibri"/>
          <w:color w:val="000000"/>
          <w:szCs w:val="22"/>
          <w:u w:val="single"/>
        </w:rPr>
        <w:t xml:space="preserve">, no </w:t>
      </w:r>
      <w:r w:rsidRPr="004B0F84">
        <w:rPr>
          <w:rFonts w:eastAsia="Times New Roman" w:cs="Calibri"/>
          <w:b/>
          <w:bCs/>
          <w:color w:val="000000"/>
          <w:szCs w:val="22"/>
          <w:u w:val="single"/>
        </w:rPr>
        <w:t>international order</w:t>
      </w:r>
      <w:r w:rsidRPr="004B0F84">
        <w:rPr>
          <w:rFonts w:eastAsia="Times New Roman" w:cs="Calibri"/>
          <w:color w:val="000000"/>
          <w:szCs w:val="22"/>
          <w:u w:val="single"/>
        </w:rPr>
        <w:t xml:space="preserve"> could be.</w:t>
      </w:r>
      <w:r w:rsidRPr="004B0F84">
        <w:rPr>
          <w:rFonts w:eastAsia="Times New Roman" w:cs="Calibri"/>
          <w:color w:val="000000"/>
          <w:sz w:val="20"/>
          <w:szCs w:val="20"/>
          <w:u w:val="single"/>
        </w:rPr>
        <w:t xml:space="preserve"> </w:t>
      </w:r>
      <w:r w:rsidRPr="004B0F84">
        <w:rPr>
          <w:rFonts w:eastAsia="Times New Roman" w:cs="Calibri"/>
          <w:color w:val="000000"/>
          <w:sz w:val="16"/>
          <w:szCs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4B0F84">
        <w:rPr>
          <w:rFonts w:eastAsia="Times New Roman" w:cs="Calibri"/>
          <w:color w:val="000000"/>
          <w:sz w:val="16"/>
          <w:szCs w:val="16"/>
        </w:rPr>
        <w:t>Chile</w:t>
      </w:r>
      <w:proofErr w:type="gramEnd"/>
      <w:r w:rsidRPr="004B0F84">
        <w:rPr>
          <w:rFonts w:eastAsia="Times New Roman" w:cs="Calibri"/>
          <w:color w:val="000000"/>
          <w:sz w:val="16"/>
          <w:szCs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4B0F84">
        <w:rPr>
          <w:rFonts w:eastAsia="Times New Roman" w:cs="Calibri"/>
          <w:color w:val="000000"/>
          <w:szCs w:val="22"/>
          <w:u w:val="single"/>
        </w:rPr>
        <w:t xml:space="preserve">the </w:t>
      </w:r>
      <w:r w:rsidRPr="004B0F84">
        <w:rPr>
          <w:rFonts w:eastAsia="Times New Roman" w:cs="Calibri"/>
          <w:color w:val="000000"/>
          <w:szCs w:val="22"/>
          <w:u w:val="single"/>
          <w:shd w:val="clear" w:color="auto" w:fill="00FF00"/>
        </w:rPr>
        <w:t xml:space="preserve">U.S. has </w:t>
      </w:r>
      <w:r w:rsidRPr="004B0F84">
        <w:rPr>
          <w:rFonts w:eastAsia="Times New Roman" w:cs="Calibri"/>
          <w:b/>
          <w:bCs/>
          <w:color w:val="000000"/>
          <w:szCs w:val="22"/>
          <w:u w:val="single"/>
        </w:rPr>
        <w:t>generally</w:t>
      </w:r>
      <w:r w:rsidRPr="004B0F84">
        <w:rPr>
          <w:rFonts w:eastAsia="Times New Roman" w:cs="Calibri"/>
          <w:color w:val="000000"/>
          <w:sz w:val="16"/>
          <w:szCs w:val="16"/>
        </w:rPr>
        <w:t xml:space="preserve"> </w:t>
      </w:r>
      <w:r w:rsidRPr="004B0F84">
        <w:rPr>
          <w:rFonts w:eastAsia="Times New Roman" w:cs="Calibri"/>
          <w:color w:val="000000"/>
          <w:szCs w:val="22"/>
          <w:u w:val="single"/>
          <w:shd w:val="clear" w:color="auto" w:fill="00FF00"/>
        </w:rPr>
        <w:t>enlisted its power in</w:t>
      </w:r>
      <w:r w:rsidRPr="004B0F84">
        <w:rPr>
          <w:rFonts w:eastAsia="Times New Roman" w:cs="Calibri"/>
          <w:color w:val="000000"/>
          <w:szCs w:val="22"/>
          <w:u w:val="single"/>
        </w:rPr>
        <w:t xml:space="preserve"> the </w:t>
      </w:r>
      <w:r w:rsidRPr="004B0F84">
        <w:rPr>
          <w:rFonts w:eastAsia="Times New Roman" w:cs="Calibri"/>
          <w:b/>
          <w:bCs/>
          <w:color w:val="000000"/>
          <w:szCs w:val="22"/>
          <w:u w:val="single"/>
        </w:rPr>
        <w:t>service</w:t>
      </w:r>
      <w:r w:rsidRPr="004B0F84">
        <w:rPr>
          <w:rFonts w:eastAsia="Times New Roman" w:cs="Calibri"/>
          <w:color w:val="000000"/>
          <w:szCs w:val="22"/>
          <w:u w:val="single"/>
        </w:rPr>
        <w:t xml:space="preserve"> of </w:t>
      </w:r>
      <w:r w:rsidRPr="004B0F84">
        <w:rPr>
          <w:rFonts w:eastAsia="Times New Roman" w:cs="Calibri"/>
          <w:b/>
          <w:bCs/>
          <w:color w:val="000000"/>
          <w:szCs w:val="22"/>
          <w:u w:val="single"/>
        </w:rPr>
        <w:t>universal values</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such as </w:t>
      </w:r>
      <w:r w:rsidRPr="004B0F84">
        <w:rPr>
          <w:rFonts w:eastAsia="Times New Roman" w:cs="Calibri"/>
          <w:b/>
          <w:bCs/>
          <w:color w:val="000000"/>
          <w:szCs w:val="22"/>
          <w:u w:val="single"/>
          <w:shd w:val="clear" w:color="auto" w:fill="00FF00"/>
        </w:rPr>
        <w:t>democracy</w:t>
      </w:r>
      <w:r w:rsidRPr="004B0F84">
        <w:rPr>
          <w:rFonts w:eastAsia="Times New Roman" w:cs="Calibri"/>
          <w:color w:val="000000"/>
          <w:szCs w:val="22"/>
          <w:u w:val="single"/>
          <w:shd w:val="clear" w:color="auto" w:fill="00FF00"/>
        </w:rPr>
        <w:t xml:space="preserve"> and </w:t>
      </w:r>
      <w:r w:rsidRPr="004B0F84">
        <w:rPr>
          <w:rFonts w:eastAsia="Times New Roman" w:cs="Calibri"/>
          <w:b/>
          <w:bCs/>
          <w:color w:val="000000"/>
          <w:szCs w:val="22"/>
          <w:u w:val="single"/>
          <w:shd w:val="clear" w:color="auto" w:fill="00FF00"/>
        </w:rPr>
        <w:t>human rights</w:t>
      </w:r>
      <w:r w:rsidRPr="004B0F84">
        <w:rPr>
          <w:rFonts w:eastAsia="Times New Roman" w:cs="Calibri"/>
          <w:color w:val="000000"/>
          <w:szCs w:val="22"/>
          <w:u w:val="single"/>
        </w:rPr>
        <w:t xml:space="preserve">; it has, </w:t>
      </w:r>
      <w:proofErr w:type="gramStart"/>
      <w:r w:rsidRPr="004B0F84">
        <w:rPr>
          <w:rFonts w:eastAsia="Times New Roman" w:cs="Calibri"/>
          <w:color w:val="000000"/>
          <w:szCs w:val="22"/>
          <w:u w:val="single"/>
        </w:rPr>
        <w:t>more often than not</w:t>
      </w:r>
      <w:proofErr w:type="gramEnd"/>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00FF00"/>
        </w:rPr>
        <w:t xml:space="preserve">promoted </w:t>
      </w:r>
      <w:r w:rsidRPr="004B0F84">
        <w:rPr>
          <w:rFonts w:eastAsia="Times New Roman" w:cs="Calibri"/>
          <w:b/>
          <w:bCs/>
          <w:color w:val="000000"/>
          <w:szCs w:val="22"/>
          <w:u w:val="single"/>
          <w:shd w:val="clear" w:color="auto" w:fill="00FF00"/>
        </w:rPr>
        <w:t xml:space="preserve">a </w:t>
      </w:r>
      <w:r w:rsidRPr="004B0F84">
        <w:rPr>
          <w:rFonts w:eastAsia="Times New Roman" w:cs="Calibri"/>
          <w:b/>
          <w:bCs/>
          <w:color w:val="000000"/>
          <w:szCs w:val="22"/>
          <w:u w:val="single"/>
        </w:rPr>
        <w:t>positive-sum</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international </w:t>
      </w:r>
      <w:r w:rsidRPr="004B0F84">
        <w:rPr>
          <w:rFonts w:eastAsia="Times New Roman" w:cs="Calibri"/>
          <w:color w:val="000000"/>
          <w:szCs w:val="22"/>
          <w:u w:val="single"/>
          <w:shd w:val="clear" w:color="auto" w:fill="00FF00"/>
        </w:rPr>
        <w:t xml:space="preserve">system in which </w:t>
      </w:r>
      <w:r w:rsidRPr="004B0F84">
        <w:rPr>
          <w:rFonts w:eastAsia="Times New Roman" w:cs="Calibri"/>
          <w:b/>
          <w:bCs/>
          <w:color w:val="000000"/>
          <w:szCs w:val="22"/>
          <w:u w:val="single"/>
        </w:rPr>
        <w:t>like-minded</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00FF00"/>
        </w:rPr>
        <w:t xml:space="preserve">nations can be </w:t>
      </w:r>
      <w:r w:rsidRPr="004B0F84">
        <w:rPr>
          <w:rFonts w:eastAsia="Times New Roman" w:cs="Calibri"/>
          <w:b/>
          <w:bCs/>
          <w:color w:val="000000"/>
          <w:szCs w:val="22"/>
          <w:u w:val="single"/>
          <w:shd w:val="clear" w:color="auto" w:fill="00FF00"/>
        </w:rPr>
        <w:t>secure</w:t>
      </w:r>
      <w:r w:rsidRPr="004B0F84">
        <w:rPr>
          <w:rFonts w:eastAsia="Times New Roman" w:cs="Calibri"/>
          <w:color w:val="000000"/>
          <w:szCs w:val="22"/>
          <w:u w:val="single"/>
          <w:shd w:val="clear" w:color="auto" w:fill="00FF00"/>
        </w:rPr>
        <w:t xml:space="preserve"> and </w:t>
      </w:r>
      <w:r w:rsidRPr="004B0F84">
        <w:rPr>
          <w:rFonts w:eastAsia="Times New Roman" w:cs="Calibri"/>
          <w:b/>
          <w:bCs/>
          <w:color w:val="000000"/>
          <w:szCs w:val="22"/>
          <w:u w:val="single"/>
          <w:shd w:val="clear" w:color="auto" w:fill="00FF00"/>
        </w:rPr>
        <w:t>wealthy</w:t>
      </w:r>
      <w:r w:rsidRPr="004B0F84">
        <w:rPr>
          <w:rFonts w:eastAsia="Times New Roman" w:cs="Calibri"/>
          <w:color w:val="000000"/>
          <w:szCs w:val="22"/>
          <w:u w:val="single"/>
        </w:rPr>
        <w:t>.</w:t>
      </w:r>
      <w:r w:rsidRPr="004B0F84">
        <w:rPr>
          <w:rFonts w:eastAsia="Times New Roman" w:cs="Calibri"/>
          <w:color w:val="000000"/>
          <w:sz w:val="16"/>
          <w:szCs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4B0F84">
        <w:rPr>
          <w:rFonts w:eastAsia="Times New Roman" w:cs="Calibri"/>
          <w:color w:val="000000"/>
          <w:szCs w:val="22"/>
          <w:u w:val="single"/>
        </w:rPr>
        <w:t xml:space="preserve">the </w:t>
      </w:r>
      <w:r w:rsidRPr="004B0F84">
        <w:rPr>
          <w:rFonts w:eastAsia="Times New Roman" w:cs="Calibri"/>
          <w:b/>
          <w:bCs/>
          <w:color w:val="000000"/>
          <w:szCs w:val="22"/>
          <w:u w:val="single"/>
        </w:rPr>
        <w:t>conclusion</w:t>
      </w:r>
      <w:r w:rsidRPr="004B0F84">
        <w:rPr>
          <w:rFonts w:eastAsia="Times New Roman" w:cs="Calibri"/>
          <w:color w:val="000000"/>
          <w:szCs w:val="22"/>
          <w:u w:val="single"/>
        </w:rPr>
        <w:t xml:space="preserve"> can easily </w:t>
      </w:r>
      <w:r w:rsidRPr="004B0F84">
        <w:rPr>
          <w:rFonts w:eastAsia="Times New Roman" w:cs="Calibri"/>
          <w:b/>
          <w:bCs/>
          <w:color w:val="000000"/>
          <w:szCs w:val="22"/>
          <w:u w:val="single"/>
        </w:rPr>
        <w:t>go too far</w:t>
      </w:r>
      <w:r w:rsidRPr="004B0F84">
        <w:rPr>
          <w:rFonts w:eastAsia="Times New Roman" w:cs="Calibri"/>
          <w:color w:val="000000"/>
          <w:szCs w:val="22"/>
          <w:u w:val="single"/>
        </w:rPr>
        <w:t xml:space="preserve">. It is always </w:t>
      </w:r>
      <w:r w:rsidRPr="004B0F84">
        <w:rPr>
          <w:rFonts w:eastAsia="Times New Roman" w:cs="Calibri"/>
          <w:b/>
          <w:bCs/>
          <w:color w:val="000000"/>
          <w:szCs w:val="22"/>
          <w:u w:val="single"/>
        </w:rPr>
        <w:t>dangerous</w:t>
      </w:r>
      <w:r w:rsidRPr="004B0F84">
        <w:rPr>
          <w:rFonts w:eastAsia="Times New Roman" w:cs="Calibri"/>
          <w:color w:val="000000"/>
          <w:szCs w:val="22"/>
          <w:u w:val="single"/>
        </w:rPr>
        <w:t xml:space="preserve"> to become </w:t>
      </w:r>
      <w:r w:rsidRPr="004B0F84">
        <w:rPr>
          <w:rFonts w:eastAsia="Times New Roman" w:cs="Calibri"/>
          <w:b/>
          <w:bCs/>
          <w:color w:val="000000"/>
          <w:szCs w:val="22"/>
          <w:u w:val="single"/>
        </w:rPr>
        <w:t>so enraptured</w:t>
      </w:r>
      <w:r w:rsidRPr="004B0F84">
        <w:rPr>
          <w:rFonts w:eastAsia="Times New Roman" w:cs="Calibri"/>
          <w:color w:val="000000"/>
          <w:sz w:val="16"/>
          <w:szCs w:val="16"/>
        </w:rPr>
        <w:t xml:space="preserve"> </w:t>
      </w:r>
      <w:r w:rsidRPr="004B0F84">
        <w:rPr>
          <w:rFonts w:eastAsia="Times New Roman" w:cs="Calibri"/>
          <w:color w:val="000000"/>
          <w:szCs w:val="22"/>
          <w:u w:val="single"/>
        </w:rPr>
        <w:t>by</w:t>
      </w:r>
      <w:r w:rsidRPr="004B0F84">
        <w:rPr>
          <w:rFonts w:eastAsia="Times New Roman" w:cs="Calibri"/>
          <w:color w:val="000000"/>
          <w:sz w:val="16"/>
          <w:szCs w:val="16"/>
        </w:rPr>
        <w:t xml:space="preserve"> past </w:t>
      </w:r>
      <w:r w:rsidRPr="004B0F84">
        <w:rPr>
          <w:rFonts w:eastAsia="Times New Roman" w:cs="Calibri"/>
          <w:b/>
          <w:bCs/>
          <w:color w:val="000000"/>
          <w:szCs w:val="22"/>
          <w:u w:val="single"/>
        </w:rPr>
        <w:t>achievements</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that one </w:t>
      </w:r>
      <w:r w:rsidRPr="004B0F84">
        <w:rPr>
          <w:rFonts w:eastAsia="Times New Roman" w:cs="Calibri"/>
          <w:b/>
          <w:bCs/>
          <w:color w:val="000000"/>
          <w:szCs w:val="22"/>
          <w:u w:val="single"/>
        </w:rPr>
        <w:t>loses sight</w:t>
      </w:r>
      <w:r w:rsidRPr="004B0F84">
        <w:rPr>
          <w:rFonts w:eastAsia="Times New Roman" w:cs="Calibri"/>
          <w:color w:val="000000"/>
          <w:szCs w:val="22"/>
          <w:u w:val="single"/>
        </w:rPr>
        <w:t xml:space="preserve"> of the </w:t>
      </w:r>
      <w:r w:rsidRPr="004B0F84">
        <w:rPr>
          <w:rFonts w:eastAsia="Times New Roman" w:cs="Calibri"/>
          <w:b/>
          <w:bCs/>
          <w:color w:val="000000"/>
          <w:szCs w:val="22"/>
          <w:u w:val="single"/>
        </w:rPr>
        <w:t>need for adaptation</w:t>
      </w:r>
      <w:r w:rsidRPr="004B0F84">
        <w:rPr>
          <w:rFonts w:eastAsia="Times New Roman" w:cs="Calibri"/>
          <w:color w:val="000000"/>
          <w:szCs w:val="22"/>
          <w:u w:val="single"/>
        </w:rPr>
        <w:t xml:space="preserve"> in </w:t>
      </w:r>
      <w:r w:rsidRPr="004B0F84">
        <w:rPr>
          <w:rFonts w:eastAsia="Times New Roman" w:cs="Calibri"/>
          <w:b/>
          <w:bCs/>
          <w:color w:val="000000"/>
          <w:szCs w:val="22"/>
          <w:u w:val="single"/>
        </w:rPr>
        <w:t>the future</w:t>
      </w:r>
      <w:r w:rsidRPr="004B0F84">
        <w:rPr>
          <w:rFonts w:eastAsia="Times New Roman" w:cs="Calibri"/>
          <w:color w:val="000000"/>
          <w:szCs w:val="22"/>
          <w:u w:val="single"/>
        </w:rPr>
        <w:t xml:space="preserve">. </w:t>
      </w:r>
      <w:r w:rsidRPr="004B0F84">
        <w:rPr>
          <w:rFonts w:eastAsia="Times New Roman" w:cs="Calibri"/>
          <w:color w:val="000000"/>
          <w:sz w:val="16"/>
          <w:szCs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4B0F84">
        <w:rPr>
          <w:rFonts w:eastAsia="Times New Roman" w:cs="Calibri"/>
          <w:color w:val="000000"/>
          <w:szCs w:val="22"/>
          <w:u w:val="single"/>
        </w:rPr>
        <w:t xml:space="preserve">There is </w:t>
      </w:r>
      <w:r w:rsidRPr="004B0F84">
        <w:rPr>
          <w:rFonts w:eastAsia="Times New Roman" w:cs="Calibri"/>
          <w:b/>
          <w:bCs/>
          <w:color w:val="000000"/>
          <w:szCs w:val="22"/>
          <w:u w:val="single"/>
        </w:rPr>
        <w:t>little evidence</w:t>
      </w:r>
      <w:r w:rsidRPr="004B0F84">
        <w:rPr>
          <w:rFonts w:eastAsia="Times New Roman" w:cs="Calibri"/>
          <w:color w:val="000000"/>
          <w:szCs w:val="22"/>
          <w:u w:val="single"/>
        </w:rPr>
        <w:t xml:space="preserve"> to suggest</w:t>
      </w:r>
      <w:r w:rsidRPr="004B0F84">
        <w:rPr>
          <w:rFonts w:eastAsia="Times New Roman" w:cs="Calibri"/>
          <w:color w:val="000000"/>
          <w:sz w:val="16"/>
          <w:szCs w:val="16"/>
        </w:rPr>
        <w:t xml:space="preserve">, however, </w:t>
      </w:r>
      <w:r w:rsidRPr="004B0F84">
        <w:rPr>
          <w:rFonts w:eastAsia="Times New Roman" w:cs="Calibri"/>
          <w:color w:val="000000"/>
          <w:szCs w:val="22"/>
          <w:u w:val="single"/>
        </w:rPr>
        <w:t>tha</w:t>
      </w:r>
      <w:r w:rsidRPr="004B0F84">
        <w:rPr>
          <w:rFonts w:eastAsia="Times New Roman" w:cs="Calibri"/>
          <w:color w:val="000000"/>
          <w:sz w:val="16"/>
          <w:szCs w:val="16"/>
        </w:rPr>
        <w:t xml:space="preserve">t either American power or </w:t>
      </w:r>
      <w:r w:rsidRPr="004B0F84">
        <w:rPr>
          <w:rFonts w:eastAsia="Times New Roman" w:cs="Calibri"/>
          <w:b/>
          <w:bCs/>
          <w:color w:val="000000"/>
          <w:szCs w:val="22"/>
          <w:u w:val="single"/>
        </w:rPr>
        <w:t>the liberal order</w:t>
      </w:r>
      <w:r w:rsidRPr="004B0F84">
        <w:rPr>
          <w:rFonts w:eastAsia="Times New Roman" w:cs="Calibri"/>
          <w:color w:val="000000"/>
          <w:szCs w:val="22"/>
          <w:u w:val="single"/>
        </w:rPr>
        <w:t xml:space="preserve"> it supports have </w:t>
      </w:r>
      <w:r w:rsidRPr="004B0F84">
        <w:rPr>
          <w:rFonts w:eastAsia="Times New Roman" w:cs="Calibri"/>
          <w:b/>
          <w:bCs/>
          <w:color w:val="000000"/>
          <w:szCs w:val="22"/>
          <w:u w:val="single"/>
        </w:rPr>
        <w:t>eroded</w:t>
      </w:r>
      <w:r w:rsidRPr="004B0F84">
        <w:rPr>
          <w:rFonts w:eastAsia="Times New Roman" w:cs="Calibri"/>
          <w:color w:val="000000"/>
          <w:szCs w:val="22"/>
          <w:u w:val="single"/>
        </w:rPr>
        <w:t xml:space="preserve"> so </w:t>
      </w:r>
      <w:r w:rsidRPr="004B0F84">
        <w:rPr>
          <w:rFonts w:eastAsia="Times New Roman" w:cs="Calibri"/>
          <w:b/>
          <w:bCs/>
          <w:color w:val="000000"/>
          <w:szCs w:val="22"/>
          <w:u w:val="single"/>
        </w:rPr>
        <w:t>dramatically</w:t>
      </w:r>
      <w:r w:rsidRPr="004B0F84">
        <w:rPr>
          <w:rFonts w:eastAsia="Times New Roman" w:cs="Calibri"/>
          <w:color w:val="000000"/>
          <w:szCs w:val="22"/>
          <w:u w:val="single"/>
        </w:rPr>
        <w:t xml:space="preserve"> that </w:t>
      </w:r>
      <w:r w:rsidRPr="004B0F84">
        <w:rPr>
          <w:rFonts w:eastAsia="Times New Roman" w:cs="Calibri"/>
          <w:b/>
          <w:bCs/>
          <w:color w:val="000000"/>
          <w:szCs w:val="22"/>
          <w:u w:val="single"/>
        </w:rPr>
        <w:t>Washington</w:t>
      </w:r>
      <w:r w:rsidRPr="004B0F84">
        <w:rPr>
          <w:rFonts w:eastAsia="Times New Roman" w:cs="Calibri"/>
          <w:color w:val="000000"/>
          <w:sz w:val="16"/>
          <w:szCs w:val="16"/>
        </w:rPr>
        <w:t xml:space="preserve">’s postwar project </w:t>
      </w:r>
      <w:r w:rsidRPr="004B0F84">
        <w:rPr>
          <w:rFonts w:eastAsia="Times New Roman" w:cs="Calibri"/>
          <w:color w:val="000000"/>
          <w:szCs w:val="22"/>
          <w:u w:val="single"/>
        </w:rPr>
        <w:t xml:space="preserve">cannot be </w:t>
      </w:r>
      <w:r w:rsidRPr="004B0F84">
        <w:rPr>
          <w:rFonts w:eastAsia="Times New Roman" w:cs="Calibri"/>
          <w:b/>
          <w:bCs/>
          <w:color w:val="000000"/>
          <w:szCs w:val="22"/>
          <w:u w:val="single"/>
        </w:rPr>
        <w:t>sustained</w:t>
      </w:r>
      <w:r w:rsidRPr="004B0F84">
        <w:rPr>
          <w:rFonts w:eastAsia="Times New Roman" w:cs="Calibri"/>
          <w:color w:val="000000"/>
          <w:szCs w:val="22"/>
          <w:u w:val="single"/>
        </w:rPr>
        <w:t>.</w:t>
      </w:r>
      <w:r w:rsidRPr="004B0F84">
        <w:rPr>
          <w:rFonts w:eastAsia="Times New Roman" w:cs="Calibri"/>
          <w:color w:val="000000"/>
          <w:sz w:val="16"/>
          <w:szCs w:val="16"/>
        </w:rPr>
        <w:t xml:space="preserve"> Quite the contrary — </w:t>
      </w:r>
      <w:r w:rsidRPr="004B0F84">
        <w:rPr>
          <w:rFonts w:eastAsia="Times New Roman" w:cs="Calibri"/>
          <w:color w:val="000000"/>
          <w:szCs w:val="22"/>
          <w:u w:val="single"/>
        </w:rPr>
        <w:t xml:space="preserve">the U.S. is likely to remain the </w:t>
      </w:r>
      <w:r w:rsidRPr="004B0F84">
        <w:rPr>
          <w:rFonts w:eastAsia="Times New Roman" w:cs="Calibri"/>
          <w:b/>
          <w:bCs/>
          <w:color w:val="000000"/>
          <w:szCs w:val="22"/>
          <w:u w:val="single"/>
        </w:rPr>
        <w:t>world’s strongest power</w:t>
      </w:r>
      <w:r w:rsidRPr="004B0F84">
        <w:rPr>
          <w:rFonts w:eastAsia="Times New Roman" w:cs="Calibri"/>
          <w:color w:val="000000"/>
          <w:szCs w:val="22"/>
          <w:u w:val="single"/>
        </w:rPr>
        <w:t xml:space="preserve"> for </w:t>
      </w:r>
      <w:r w:rsidRPr="004B0F84">
        <w:rPr>
          <w:rFonts w:eastAsia="Times New Roman" w:cs="Calibri"/>
          <w:b/>
          <w:bCs/>
          <w:color w:val="000000"/>
          <w:szCs w:val="22"/>
          <w:u w:val="single"/>
        </w:rPr>
        <w:t>decades to come</w:t>
      </w:r>
      <w:r w:rsidRPr="004B0F84">
        <w:rPr>
          <w:rFonts w:eastAsia="Times New Roman" w:cs="Calibri"/>
          <w:color w:val="000000"/>
          <w:szCs w:val="22"/>
          <w:u w:val="single"/>
        </w:rPr>
        <w:t>.</w:t>
      </w:r>
      <w:r w:rsidRPr="004B0F84">
        <w:rPr>
          <w:rFonts w:eastAsia="Times New Roman" w:cs="Calibri"/>
          <w:color w:val="000000"/>
          <w:szCs w:val="22"/>
          <w:u w:val="single"/>
        </w:rPr>
        <w:br/>
      </w:r>
      <w:r w:rsidRPr="004B0F84">
        <w:rPr>
          <w:rFonts w:eastAsia="Times New Roman" w:cs="Calibri"/>
          <w:color w:val="000000"/>
          <w:szCs w:val="22"/>
          <w:u w:val="single"/>
        </w:rPr>
        <w:br/>
      </w:r>
    </w:p>
    <w:p w14:paraId="22564ADC" w14:textId="7832054C" w:rsidR="006B3D74" w:rsidRDefault="006B3D74" w:rsidP="006B3D74">
      <w:pPr>
        <w:spacing w:before="40"/>
        <w:jc w:val="center"/>
        <w:outlineLvl w:val="1"/>
        <w:rPr>
          <w:rFonts w:eastAsia="Times New Roman" w:cs="Calibri"/>
          <w:b/>
          <w:bCs/>
          <w:color w:val="000000"/>
          <w:sz w:val="44"/>
          <w:szCs w:val="44"/>
          <w:u w:val="single"/>
        </w:rPr>
      </w:pPr>
      <w:r w:rsidRPr="004B0F84">
        <w:rPr>
          <w:rFonts w:eastAsia="Times New Roman" w:cs="Calibri"/>
          <w:b/>
          <w:bCs/>
          <w:color w:val="000000"/>
          <w:sz w:val="44"/>
          <w:szCs w:val="44"/>
          <w:u w:val="single"/>
        </w:rPr>
        <w:lastRenderedPageBreak/>
        <w:t>Extensions:</w:t>
      </w:r>
    </w:p>
    <w:p w14:paraId="17387DC4" w14:textId="77777777" w:rsidR="00463A24" w:rsidRPr="004B0F84" w:rsidRDefault="00463A24" w:rsidP="00463A2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First, “incremental” innovations are a key aspect of R&amp;D, Jones 6</w:t>
      </w:r>
    </w:p>
    <w:p w14:paraId="6D3D741C" w14:textId="77777777" w:rsidR="00463A24" w:rsidRPr="004B0F84" w:rsidRDefault="00463A24" w:rsidP="00463A24">
      <w:pPr>
        <w:rPr>
          <w:rFonts w:ascii="Times New Roman" w:eastAsia="Times New Roman" w:hAnsi="Times New Roman" w:cs="Times New Roman"/>
        </w:rPr>
      </w:pPr>
      <w:r w:rsidRPr="004B0F84">
        <w:rPr>
          <w:rFonts w:eastAsia="Times New Roman" w:cs="Calibri"/>
          <w:color w:val="000000"/>
          <w:szCs w:val="22"/>
        </w:rPr>
        <w:t xml:space="preserve">Nigel Jones (International Chamber of Commerce; Barrister for Gatehouse Cham‐ </w:t>
      </w:r>
      <w:proofErr w:type="spellStart"/>
      <w:r w:rsidRPr="004B0F84">
        <w:rPr>
          <w:rFonts w:eastAsia="Times New Roman" w:cs="Calibri"/>
          <w:color w:val="000000"/>
          <w:szCs w:val="22"/>
        </w:rPr>
        <w:t>bers</w:t>
      </w:r>
      <w:proofErr w:type="spellEnd"/>
      <w:r w:rsidRPr="004B0F84">
        <w:rPr>
          <w:rFonts w:eastAsia="Times New Roman" w:cs="Calibri"/>
          <w:color w:val="000000"/>
          <w:szCs w:val="22"/>
        </w:rPr>
        <w:t>).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w:t>
      </w:r>
    </w:p>
    <w:p w14:paraId="699C40F1" w14:textId="77777777" w:rsidR="00463A24" w:rsidRPr="004B0F84" w:rsidRDefault="00463A24" w:rsidP="00463A24">
      <w:pPr>
        <w:rPr>
          <w:rFonts w:ascii="Times New Roman" w:eastAsia="Times New Roman" w:hAnsi="Times New Roman" w:cs="Times New Roman"/>
        </w:rPr>
      </w:pPr>
      <w:r w:rsidRPr="004B0F84">
        <w:rPr>
          <w:rFonts w:eastAsia="Times New Roman" w:cs="Calibri"/>
          <w:color w:val="000000"/>
          <w:sz w:val="10"/>
          <w:szCs w:val="10"/>
        </w:rPr>
        <w:t xml:space="preserve">As already mentioned, </w:t>
      </w:r>
      <w:r w:rsidRPr="004B0F84">
        <w:rPr>
          <w:rFonts w:eastAsia="Times New Roman" w:cs="Calibri"/>
          <w:b/>
          <w:bCs/>
          <w:color w:val="000000"/>
          <w:szCs w:val="22"/>
          <w:u w:val="single"/>
        </w:rPr>
        <w:t xml:space="preserve">the </w:t>
      </w:r>
      <w:r w:rsidRPr="004B0F84">
        <w:rPr>
          <w:rFonts w:eastAsia="Times New Roman" w:cs="Calibri"/>
          <w:b/>
          <w:bCs/>
          <w:color w:val="000000"/>
          <w:szCs w:val="22"/>
          <w:u w:val="single"/>
          <w:shd w:val="clear" w:color="auto" w:fill="FFFF00"/>
        </w:rPr>
        <w:t>costs and time</w:t>
      </w:r>
      <w:r w:rsidRPr="004B0F84">
        <w:rPr>
          <w:rFonts w:eastAsia="Times New Roman" w:cs="Calibri"/>
          <w:b/>
          <w:bCs/>
          <w:color w:val="000000"/>
          <w:szCs w:val="22"/>
          <w:u w:val="single"/>
        </w:rPr>
        <w:t xml:space="preserve"> necessary </w:t>
      </w:r>
      <w:r w:rsidRPr="004B0F84">
        <w:rPr>
          <w:rFonts w:eastAsia="Times New Roman" w:cs="Calibri"/>
          <w:b/>
          <w:bCs/>
          <w:color w:val="000000"/>
          <w:szCs w:val="22"/>
          <w:u w:val="single"/>
          <w:shd w:val="clear" w:color="auto" w:fill="FFFF00"/>
        </w:rPr>
        <w:t>to bring a drug to the market are considerable</w:t>
      </w:r>
      <w:r w:rsidRPr="004B0F84">
        <w:rPr>
          <w:rFonts w:eastAsia="Times New Roman" w:cs="Calibri"/>
          <w:color w:val="000000"/>
          <w:sz w:val="10"/>
          <w:szCs w:val="10"/>
        </w:rPr>
        <w:t xml:space="preserve">. While the initial patents covering the basic chemical or protein entity are important to encourage the further investment to bring the drug to the market, </w:t>
      </w:r>
      <w:r w:rsidRPr="004B0F84">
        <w:rPr>
          <w:rFonts w:eastAsia="Times New Roman" w:cs="Calibri"/>
          <w:b/>
          <w:bCs/>
          <w:color w:val="000000"/>
          <w:szCs w:val="22"/>
          <w:u w:val="single"/>
          <w:shd w:val="clear" w:color="auto" w:fill="FFFF00"/>
        </w:rPr>
        <w:t xml:space="preserve">the length of time </w:t>
      </w:r>
      <w:r w:rsidRPr="004B0F84">
        <w:rPr>
          <w:rFonts w:eastAsia="Times New Roman" w:cs="Calibri"/>
          <w:b/>
          <w:bCs/>
          <w:color w:val="000000"/>
          <w:szCs w:val="22"/>
          <w:u w:val="single"/>
        </w:rPr>
        <w:t xml:space="preserve">afforded </w:t>
      </w:r>
      <w:r w:rsidRPr="004B0F84">
        <w:rPr>
          <w:rFonts w:eastAsia="Times New Roman" w:cs="Calibri"/>
          <w:b/>
          <w:bCs/>
          <w:color w:val="000000"/>
          <w:szCs w:val="22"/>
          <w:u w:val="single"/>
          <w:shd w:val="clear" w:color="auto" w:fill="FFFF00"/>
        </w:rPr>
        <w:t xml:space="preserve">protection </w:t>
      </w:r>
      <w:r w:rsidRPr="004B0F84">
        <w:rPr>
          <w:rFonts w:eastAsia="Times New Roman" w:cs="Calibri"/>
          <w:color w:val="000000"/>
          <w:sz w:val="10"/>
          <w:szCs w:val="10"/>
        </w:rPr>
        <w:t xml:space="preserve">by such patents ‐ due to the considerable amount of time necessary to develop a suitable formulation and presentation of the drug, and the time to conduct clinical trials ‐ </w:t>
      </w:r>
      <w:r w:rsidRPr="004B0F84">
        <w:rPr>
          <w:rFonts w:eastAsia="Times New Roman" w:cs="Calibri"/>
          <w:b/>
          <w:bCs/>
          <w:color w:val="000000"/>
          <w:szCs w:val="22"/>
          <w:u w:val="single"/>
        </w:rPr>
        <w:t xml:space="preserve">usually </w:t>
      </w:r>
      <w:r w:rsidRPr="004B0F84">
        <w:rPr>
          <w:rFonts w:eastAsia="Times New Roman" w:cs="Calibri"/>
          <w:b/>
          <w:bCs/>
          <w:color w:val="000000"/>
          <w:szCs w:val="22"/>
          <w:u w:val="single"/>
          <w:shd w:val="clear" w:color="auto" w:fill="FFFF00"/>
        </w:rPr>
        <w:t xml:space="preserve">does not provide sufficient protection to balance the </w:t>
      </w:r>
      <w:r w:rsidRPr="004B0F84">
        <w:rPr>
          <w:rFonts w:eastAsia="Times New Roman" w:cs="Calibri"/>
          <w:b/>
          <w:bCs/>
          <w:color w:val="000000"/>
          <w:szCs w:val="22"/>
          <w:u w:val="single"/>
        </w:rPr>
        <w:t xml:space="preserve">overall financial </w:t>
      </w:r>
      <w:r w:rsidRPr="004B0F84">
        <w:rPr>
          <w:rFonts w:eastAsia="Times New Roman" w:cs="Calibri"/>
          <w:b/>
          <w:bCs/>
          <w:color w:val="000000"/>
          <w:szCs w:val="22"/>
          <w:u w:val="single"/>
          <w:shd w:val="clear" w:color="auto" w:fill="FFFF00"/>
        </w:rPr>
        <w:t>investment</w:t>
      </w:r>
      <w:r w:rsidRPr="004B0F84">
        <w:rPr>
          <w:rFonts w:eastAsia="Times New Roman" w:cs="Calibri"/>
          <w:b/>
          <w:bCs/>
          <w:color w:val="000000"/>
          <w:szCs w:val="22"/>
          <w:u w:val="single"/>
        </w:rPr>
        <w:t>.</w:t>
      </w:r>
      <w:r w:rsidRPr="004B0F84">
        <w:rPr>
          <w:rFonts w:eastAsia="Times New Roman" w:cs="Calibri"/>
          <w:color w:val="000000"/>
          <w:sz w:val="10"/>
          <w:szCs w:val="10"/>
        </w:rPr>
        <w:t xml:space="preserve"> Further, </w:t>
      </w:r>
      <w:r w:rsidRPr="004B0F84">
        <w:rPr>
          <w:rFonts w:eastAsia="Times New Roman" w:cs="Calibri"/>
          <w:b/>
          <w:bCs/>
          <w:color w:val="000000"/>
          <w:szCs w:val="22"/>
          <w:u w:val="single"/>
          <w:shd w:val="clear" w:color="auto" w:fill="FFFF00"/>
        </w:rPr>
        <w:t>many inventions</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made during the develop‐ </w:t>
      </w:r>
      <w:proofErr w:type="spellStart"/>
      <w:r w:rsidRPr="004B0F84">
        <w:rPr>
          <w:rFonts w:eastAsia="Times New Roman" w:cs="Calibri"/>
          <w:color w:val="000000"/>
          <w:sz w:val="10"/>
          <w:szCs w:val="10"/>
        </w:rPr>
        <w:t>ment</w:t>
      </w:r>
      <w:proofErr w:type="spellEnd"/>
      <w:r w:rsidRPr="004B0F84">
        <w:rPr>
          <w:rFonts w:eastAsia="Times New Roman" w:cs="Calibri"/>
          <w:color w:val="000000"/>
          <w:sz w:val="10"/>
          <w:szCs w:val="10"/>
        </w:rPr>
        <w:t xml:space="preserve"> of the drug formulation or presentation, while possibly </w:t>
      </w:r>
      <w:r w:rsidRPr="004B0F84">
        <w:rPr>
          <w:rFonts w:eastAsia="Times New Roman" w:cs="Calibri"/>
          <w:b/>
          <w:bCs/>
          <w:color w:val="000000"/>
          <w:szCs w:val="22"/>
          <w:u w:val="single"/>
          <w:shd w:val="clear" w:color="auto" w:fill="FFFF00"/>
        </w:rPr>
        <w:t xml:space="preserve">viewed as ’incremental </w:t>
      </w:r>
      <w:r w:rsidRPr="004B0F84">
        <w:rPr>
          <w:rFonts w:eastAsia="Times New Roman" w:cs="Calibri"/>
          <w:b/>
          <w:bCs/>
          <w:color w:val="000000"/>
          <w:szCs w:val="22"/>
          <w:u w:val="single"/>
        </w:rPr>
        <w:t xml:space="preserve">inventions’ by some, </w:t>
      </w:r>
      <w:r w:rsidRPr="004B0F84">
        <w:rPr>
          <w:rFonts w:eastAsia="Times New Roman" w:cs="Calibri"/>
          <w:b/>
          <w:bCs/>
          <w:color w:val="000000"/>
          <w:szCs w:val="22"/>
          <w:u w:val="single"/>
          <w:shd w:val="clear" w:color="auto" w:fill="FFFF00"/>
        </w:rPr>
        <w:t xml:space="preserve">are </w:t>
      </w:r>
      <w:proofErr w:type="gramStart"/>
      <w:r w:rsidRPr="004B0F84">
        <w:rPr>
          <w:rFonts w:eastAsia="Times New Roman" w:cs="Calibri"/>
          <w:b/>
          <w:bCs/>
          <w:color w:val="000000"/>
          <w:szCs w:val="22"/>
          <w:u w:val="single"/>
          <w:shd w:val="clear" w:color="auto" w:fill="FFFF00"/>
        </w:rPr>
        <w:t>actually critical</w:t>
      </w:r>
      <w:proofErr w:type="gramEnd"/>
      <w:r w:rsidRPr="004B0F84">
        <w:rPr>
          <w:rFonts w:eastAsia="Times New Roman" w:cs="Calibri"/>
          <w:b/>
          <w:bCs/>
          <w:color w:val="000000"/>
          <w:szCs w:val="22"/>
          <w:u w:val="single"/>
          <w:shd w:val="clear" w:color="auto" w:fill="FFFF00"/>
        </w:rPr>
        <w:t xml:space="preserve"> </w:t>
      </w:r>
      <w:r w:rsidRPr="004B0F84">
        <w:rPr>
          <w:rFonts w:eastAsia="Times New Roman" w:cs="Calibri"/>
          <w:b/>
          <w:bCs/>
          <w:color w:val="000000"/>
          <w:szCs w:val="22"/>
          <w:u w:val="single"/>
        </w:rPr>
        <w:t>to bringing the drug to the market</w:t>
      </w:r>
      <w:r w:rsidRPr="004B0F84">
        <w:rPr>
          <w:rFonts w:eastAsia="Times New Roman" w:cs="Calibri"/>
          <w:color w:val="000000"/>
          <w:sz w:val="10"/>
          <w:szCs w:val="10"/>
        </w:rPr>
        <w:t xml:space="preserve">. Indeed, as a proportion of all patents granted worldwide, very few relate to what may be termed “breakthroughs”. </w:t>
      </w:r>
      <w:r w:rsidRPr="004B0F84">
        <w:rPr>
          <w:rFonts w:eastAsia="Times New Roman" w:cs="Calibri"/>
          <w:b/>
          <w:bCs/>
          <w:color w:val="000000"/>
          <w:szCs w:val="22"/>
          <w:u w:val="single"/>
        </w:rPr>
        <w:t>The vast majority cover innovations which build on inventions of others, with the benefit of full disclosure of those inventions in patent specifications</w:t>
      </w:r>
      <w:r w:rsidRPr="004B0F84">
        <w:rPr>
          <w:rFonts w:eastAsia="Times New Roman" w:cs="Calibri"/>
          <w:color w:val="000000"/>
          <w:sz w:val="10"/>
          <w:szCs w:val="10"/>
        </w:rPr>
        <w:t xml:space="preserve">. That is what the patent system was designed to encourage. </w:t>
      </w:r>
      <w:r w:rsidRPr="004B0F84">
        <w:rPr>
          <w:rFonts w:eastAsia="Times New Roman" w:cs="Calibri"/>
          <w:b/>
          <w:bCs/>
          <w:color w:val="000000"/>
          <w:szCs w:val="22"/>
          <w:u w:val="single"/>
        </w:rPr>
        <w:t>By its very nature</w:t>
      </w:r>
      <w:r w:rsidRPr="004B0F84">
        <w:rPr>
          <w:rFonts w:eastAsia="Times New Roman" w:cs="Calibri"/>
          <w:color w:val="000000"/>
          <w:sz w:val="10"/>
          <w:szCs w:val="10"/>
        </w:rPr>
        <w:t>, there‐ fore</w:t>
      </w:r>
      <w:r w:rsidRPr="004B0F84">
        <w:rPr>
          <w:rFonts w:eastAsia="Times New Roman" w:cs="Calibri"/>
          <w:b/>
          <w:bCs/>
          <w:color w:val="000000"/>
          <w:szCs w:val="22"/>
          <w:u w:val="single"/>
        </w:rPr>
        <w:t>, it encourages inventors to adapt and modify the developments</w:t>
      </w:r>
      <w:r w:rsidRPr="004B0F84">
        <w:rPr>
          <w:rFonts w:eastAsia="Times New Roman" w:cs="Calibri"/>
          <w:color w:val="000000"/>
          <w:sz w:val="10"/>
          <w:szCs w:val="10"/>
        </w:rPr>
        <w:t xml:space="preserve"> patented by others </w:t>
      </w:r>
      <w:r w:rsidRPr="004B0F84">
        <w:rPr>
          <w:rFonts w:eastAsia="Times New Roman" w:cs="Calibri"/>
          <w:b/>
          <w:bCs/>
          <w:color w:val="000000"/>
          <w:szCs w:val="22"/>
          <w:u w:val="single"/>
        </w:rPr>
        <w:t>incrementally</w:t>
      </w:r>
      <w:r w:rsidRPr="004B0F84">
        <w:rPr>
          <w:rFonts w:eastAsia="Times New Roman" w:cs="Calibri"/>
          <w:color w:val="000000"/>
          <w:sz w:val="10"/>
          <w:szCs w:val="10"/>
        </w:rPr>
        <w:t xml:space="preserve"> or in any other way. It would therefore, in ICC’s view, be wholly in‐ appropriate not to allow patents for such forms of innovation; and any such change would adversely affect the ability to finance future drug research. </w:t>
      </w:r>
      <w:r w:rsidRPr="004B0F84">
        <w:rPr>
          <w:rFonts w:eastAsia="Times New Roman" w:cs="Calibri"/>
          <w:b/>
          <w:bCs/>
          <w:color w:val="000000"/>
          <w:szCs w:val="22"/>
          <w:u w:val="single"/>
          <w:shd w:val="clear" w:color="auto" w:fill="FFFF00"/>
        </w:rPr>
        <w:t xml:space="preserve">The innovation process </w:t>
      </w:r>
      <w:r w:rsidRPr="004B0F84">
        <w:rPr>
          <w:rFonts w:eastAsia="Times New Roman" w:cs="Calibri"/>
          <w:b/>
          <w:bCs/>
          <w:color w:val="000000"/>
          <w:szCs w:val="22"/>
          <w:u w:val="single"/>
        </w:rPr>
        <w:t xml:space="preserve">in the pharmaceutical sector, as for all other scientific sectors, </w:t>
      </w:r>
      <w:r w:rsidRPr="004B0F84">
        <w:rPr>
          <w:rFonts w:eastAsia="Times New Roman" w:cs="Calibri"/>
          <w:b/>
          <w:bCs/>
          <w:color w:val="000000"/>
          <w:szCs w:val="22"/>
          <w:u w:val="single"/>
          <w:shd w:val="clear" w:color="auto" w:fill="FFFF00"/>
        </w:rPr>
        <w:t>is one of evolution</w:t>
      </w:r>
      <w:r w:rsidRPr="004B0F84">
        <w:rPr>
          <w:rFonts w:eastAsia="Times New Roman" w:cs="Calibri"/>
          <w:color w:val="000000"/>
          <w:sz w:val="10"/>
          <w:szCs w:val="10"/>
        </w:rPr>
        <w:t xml:space="preserve">. The criteria for patentability are clear. Patents are available for any invention, whether product or process, in any field of technology, provided it is new, involves an inventive step and is capable of industrial application. </w:t>
      </w:r>
      <w:r w:rsidRPr="004B0F84">
        <w:rPr>
          <w:rFonts w:eastAsia="Times New Roman" w:cs="Calibri"/>
          <w:b/>
          <w:bCs/>
          <w:color w:val="000000"/>
          <w:szCs w:val="22"/>
          <w:u w:val="single"/>
        </w:rPr>
        <w:t>If an invention meets these criteria, it is entitled to patent protection. If it does not, it is not patentable. Of these criteria, the most relevant here is inventive step</w:t>
      </w:r>
      <w:r w:rsidRPr="004B0F84">
        <w:rPr>
          <w:rFonts w:eastAsia="Times New Roman" w:cs="Calibri"/>
          <w:color w:val="000000"/>
          <w:sz w:val="10"/>
          <w:szCs w:val="10"/>
        </w:rPr>
        <w:t xml:space="preserve">. The invention must not have been obvious to a person skilled in the relevant art at the time the application for a patent was first filed, </w:t>
      </w:r>
      <w:proofErr w:type="gramStart"/>
      <w:r w:rsidRPr="004B0F84">
        <w:rPr>
          <w:rFonts w:eastAsia="Times New Roman" w:cs="Calibri"/>
          <w:color w:val="000000"/>
          <w:sz w:val="10"/>
          <w:szCs w:val="10"/>
        </w:rPr>
        <w:t>taking into account</w:t>
      </w:r>
      <w:proofErr w:type="gramEnd"/>
      <w:r w:rsidRPr="004B0F84">
        <w:rPr>
          <w:rFonts w:eastAsia="Times New Roman" w:cs="Calibri"/>
          <w:color w:val="000000"/>
          <w:sz w:val="10"/>
          <w:szCs w:val="10"/>
        </w:rPr>
        <w:t xml:space="preserve"> the state of the art at that time. There is no common understand‐ 192 7 Negative Evidence </w:t>
      </w:r>
      <w:proofErr w:type="spellStart"/>
      <w:r w:rsidRPr="004B0F84">
        <w:rPr>
          <w:rFonts w:eastAsia="Times New Roman" w:cs="Calibri"/>
          <w:color w:val="000000"/>
          <w:sz w:val="10"/>
          <w:szCs w:val="10"/>
        </w:rPr>
        <w:t>ing</w:t>
      </w:r>
      <w:proofErr w:type="spellEnd"/>
      <w:r w:rsidRPr="004B0F84">
        <w:rPr>
          <w:rFonts w:eastAsia="Times New Roman" w:cs="Calibri"/>
          <w:color w:val="000000"/>
          <w:sz w:val="10"/>
          <w:szCs w:val="10"/>
        </w:rPr>
        <w:t xml:space="preserve"> around the world on how this criterion should be applied and TRIPS provides no guidance. The precise </w:t>
      </w:r>
      <w:proofErr w:type="gramStart"/>
      <w:r w:rsidRPr="004B0F84">
        <w:rPr>
          <w:rFonts w:eastAsia="Times New Roman" w:cs="Calibri"/>
          <w:color w:val="000000"/>
          <w:sz w:val="10"/>
          <w:szCs w:val="10"/>
        </w:rPr>
        <w:t>manner in which</w:t>
      </w:r>
      <w:proofErr w:type="gramEnd"/>
      <w:r w:rsidRPr="004B0F84">
        <w:rPr>
          <w:rFonts w:eastAsia="Times New Roman" w:cs="Calibri"/>
          <w:color w:val="000000"/>
          <w:sz w:val="10"/>
          <w:szCs w:val="10"/>
        </w:rPr>
        <w:t xml:space="preserve"> it is applied differs from country to country. It even differs over time within the same country. Significant progress has, however, been made in harmonizing the standard, particularly in the US, </w:t>
      </w:r>
      <w:proofErr w:type="gramStart"/>
      <w:r w:rsidRPr="004B0F84">
        <w:rPr>
          <w:rFonts w:eastAsia="Times New Roman" w:cs="Calibri"/>
          <w:color w:val="000000"/>
          <w:sz w:val="10"/>
          <w:szCs w:val="10"/>
        </w:rPr>
        <w:t>Japan</w:t>
      </w:r>
      <w:proofErr w:type="gramEnd"/>
      <w:r w:rsidRPr="004B0F84">
        <w:rPr>
          <w:rFonts w:eastAsia="Times New Roman" w:cs="Calibri"/>
          <w:color w:val="000000"/>
          <w:sz w:val="10"/>
          <w:szCs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inventive step. In any event, neither the inventive step requirement, nor the other basic criteria, make any distinction between different types of innovation œ for example between “in‐ </w:t>
      </w:r>
      <w:proofErr w:type="spellStart"/>
      <w:r w:rsidRPr="004B0F84">
        <w:rPr>
          <w:rFonts w:eastAsia="Times New Roman" w:cs="Calibri"/>
          <w:color w:val="000000"/>
          <w:sz w:val="10"/>
          <w:szCs w:val="10"/>
        </w:rPr>
        <w:t>cremental</w:t>
      </w:r>
      <w:proofErr w:type="spellEnd"/>
      <w:r w:rsidRPr="004B0F84">
        <w:rPr>
          <w:rFonts w:eastAsia="Times New Roman" w:cs="Calibri"/>
          <w:color w:val="000000"/>
          <w:sz w:val="10"/>
          <w:szCs w:val="10"/>
        </w:rPr>
        <w:t xml:space="preserve">” and “discrete”, or between “me too” and “breakthrough” innovations. As with any innovation, all of these </w:t>
      </w:r>
      <w:proofErr w:type="gramStart"/>
      <w:r w:rsidRPr="004B0F84">
        <w:rPr>
          <w:rFonts w:eastAsia="Times New Roman" w:cs="Calibri"/>
          <w:color w:val="000000"/>
          <w:sz w:val="10"/>
          <w:szCs w:val="10"/>
        </w:rPr>
        <w:t>have to</w:t>
      </w:r>
      <w:proofErr w:type="gramEnd"/>
      <w:r w:rsidRPr="004B0F84">
        <w:rPr>
          <w:rFonts w:eastAsia="Times New Roman" w:cs="Calibri"/>
          <w:color w:val="000000"/>
          <w:sz w:val="10"/>
          <w:szCs w:val="10"/>
        </w:rPr>
        <w:t xml:space="preserve"> be judged against the same basic rules, and that, in ICC’s view, is entirely appropriate. To the extent that genuine concerns about patent quality exist, they relate to the whole range of patents</w:t>
      </w:r>
      <w:r w:rsidRPr="004B0F84">
        <w:rPr>
          <w:rFonts w:eastAsia="Times New Roman" w:cs="Calibri"/>
          <w:b/>
          <w:bCs/>
          <w:color w:val="000000"/>
          <w:szCs w:val="22"/>
          <w:u w:val="single"/>
        </w:rPr>
        <w:t>. They are not specific to patents for healthcare products, nor to patents for so‐called incremental innovations. If such inventions fail to meet the fundamental criteria set out above, patents should not be granted for them; and where patents have wrongly been granted, courts should (and have) corrected those errors</w:t>
      </w:r>
      <w:r w:rsidRPr="004B0F84">
        <w:rPr>
          <w:rFonts w:eastAsia="Times New Roman" w:cs="Calibri"/>
          <w:color w:val="000000"/>
          <w:sz w:val="10"/>
          <w:szCs w:val="10"/>
        </w:rPr>
        <w:t xml:space="preserve"> œ all as part of the international efforts referred to above to ensure that an appropriate balance is achieved between all entities affected by patents. </w:t>
      </w:r>
      <w:r w:rsidRPr="004B0F84">
        <w:rPr>
          <w:rFonts w:eastAsia="Times New Roman" w:cs="Calibri"/>
          <w:b/>
          <w:bCs/>
          <w:color w:val="000000"/>
          <w:szCs w:val="22"/>
          <w:u w:val="single"/>
        </w:rPr>
        <w:t>However, the fact that there have been some examples of patent‐granting authorities ap‐ plying the criteria incorrectly does not justify fundamental change to those underlying principles.</w:t>
      </w:r>
    </w:p>
    <w:p w14:paraId="2A74579C" w14:textId="77777777" w:rsidR="00463A24" w:rsidRPr="004B0F84" w:rsidRDefault="00463A24" w:rsidP="00463A2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Second, evergreening only proves flaws in the application process, not the legitimacy of patents themselves, Jones 6 </w:t>
      </w:r>
    </w:p>
    <w:p w14:paraId="4C51D164" w14:textId="77777777" w:rsidR="00463A24" w:rsidRPr="004B0F84" w:rsidRDefault="00463A24" w:rsidP="00463A24">
      <w:pPr>
        <w:rPr>
          <w:rFonts w:ascii="Times New Roman" w:eastAsia="Times New Roman" w:hAnsi="Times New Roman" w:cs="Times New Roman"/>
        </w:rPr>
      </w:pPr>
      <w:r w:rsidRPr="004B0F84">
        <w:rPr>
          <w:rFonts w:eastAsia="Times New Roman" w:cs="Calibri"/>
          <w:color w:val="000000"/>
          <w:szCs w:val="22"/>
        </w:rPr>
        <w:t xml:space="preserve">Nigel Jones (International Chamber of Commerce; Barrister for Gatehouse Cham‐ </w:t>
      </w:r>
      <w:proofErr w:type="spellStart"/>
      <w:r w:rsidRPr="004B0F84">
        <w:rPr>
          <w:rFonts w:eastAsia="Times New Roman" w:cs="Calibri"/>
          <w:color w:val="000000"/>
          <w:szCs w:val="22"/>
        </w:rPr>
        <w:t>bers</w:t>
      </w:r>
      <w:proofErr w:type="spellEnd"/>
      <w:r w:rsidRPr="004B0F84">
        <w:rPr>
          <w:rFonts w:eastAsia="Times New Roman" w:cs="Calibri"/>
          <w:color w:val="000000"/>
          <w:szCs w:val="22"/>
        </w:rPr>
        <w:t>).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79DABB5F" w14:textId="77777777" w:rsidR="00463A24" w:rsidRPr="004B0F84" w:rsidRDefault="00463A24" w:rsidP="00463A24">
      <w:pPr>
        <w:rPr>
          <w:rFonts w:ascii="Times New Roman" w:eastAsia="Times New Roman" w:hAnsi="Times New Roman" w:cs="Times New Roman"/>
        </w:rPr>
      </w:pPr>
      <w:r w:rsidRPr="004B0F84">
        <w:rPr>
          <w:rFonts w:eastAsia="Times New Roman" w:cs="Calibri"/>
          <w:b/>
          <w:bCs/>
          <w:color w:val="000000"/>
          <w:u w:val="single"/>
          <w:shd w:val="clear" w:color="auto" w:fill="FFFF00"/>
        </w:rPr>
        <w:t>In the context of pharmaceuticals</w:t>
      </w:r>
      <w:r w:rsidRPr="004B0F84">
        <w:rPr>
          <w:rFonts w:eastAsia="Times New Roman" w:cs="Calibri"/>
          <w:b/>
          <w:bCs/>
          <w:color w:val="000000"/>
          <w:u w:val="single"/>
        </w:rPr>
        <w:t xml:space="preserve">, it has been suggested </w:t>
      </w:r>
      <w:r w:rsidRPr="004B0F84">
        <w:rPr>
          <w:rFonts w:ascii="Times New Roman" w:eastAsia="Times New Roman" w:hAnsi="Times New Roman" w:cs="Times New Roman"/>
          <w:color w:val="000000"/>
        </w:rPr>
        <w:t>that</w:t>
      </w:r>
      <w:r w:rsidRPr="004B0F84">
        <w:rPr>
          <w:rFonts w:eastAsia="Times New Roman" w:cs="Calibri"/>
          <w:b/>
          <w:bCs/>
          <w:color w:val="000000"/>
          <w:u w:val="single"/>
          <w:shd w:val="clear" w:color="auto" w:fill="FFFF00"/>
        </w:rPr>
        <w:t xml:space="preserve"> </w:t>
      </w:r>
      <w:r w:rsidRPr="004B0F84">
        <w:rPr>
          <w:rFonts w:eastAsia="Times New Roman" w:cs="Calibri"/>
          <w:b/>
          <w:bCs/>
          <w:color w:val="000000"/>
          <w:u w:val="single"/>
        </w:rPr>
        <w:t>patent protection should not be given to inventions comprising different salts, esters or other derivatives of known drugs,</w:t>
      </w:r>
      <w:r w:rsidRPr="004B0F84">
        <w:rPr>
          <w:rFonts w:ascii="Palatino Linotype" w:eastAsia="Times New Roman" w:hAnsi="Palatino Linotype" w:cs="Times New Roman"/>
          <w:color w:val="000000"/>
          <w:sz w:val="16"/>
          <w:szCs w:val="16"/>
        </w:rPr>
        <w:t xml:space="preserve"> different dosage forms or </w:t>
      </w:r>
      <w:r w:rsidRPr="004B0F84">
        <w:rPr>
          <w:rFonts w:ascii="Palatino Linotype" w:eastAsia="Times New Roman" w:hAnsi="Palatino Linotype" w:cs="Times New Roman"/>
          <w:color w:val="000000"/>
          <w:sz w:val="16"/>
          <w:szCs w:val="16"/>
        </w:rPr>
        <w:lastRenderedPageBreak/>
        <w:t>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4B0F84">
        <w:rPr>
          <w:rFonts w:ascii="Palatino Linotype" w:eastAsia="Times New Roman" w:hAnsi="Palatino Linotype" w:cs="Times New Roman"/>
          <w:color w:val="000000"/>
          <w:sz w:val="16"/>
          <w:szCs w:val="16"/>
          <w:shd w:val="clear" w:color="auto" w:fill="FFFF00"/>
        </w:rPr>
        <w:t xml:space="preserve">). </w:t>
      </w:r>
      <w:r w:rsidRPr="004B0F84">
        <w:rPr>
          <w:rFonts w:eastAsia="Times New Roman" w:cs="Calibri"/>
          <w:b/>
          <w:bCs/>
          <w:color w:val="000000"/>
          <w:u w:val="single"/>
        </w:rPr>
        <w:t xml:space="preserve">These suggestions are, in ICC’s view, misconceived. As stated above, </w:t>
      </w:r>
      <w:r w:rsidRPr="004B0F84">
        <w:rPr>
          <w:rFonts w:eastAsia="Times New Roman" w:cs="Calibri"/>
          <w:b/>
          <w:bCs/>
          <w:color w:val="000000"/>
          <w:u w:val="single"/>
          <w:shd w:val="clear" w:color="auto" w:fill="FFFF00"/>
        </w:rPr>
        <w:t>if any such inventions do not satisfy the basic patentability</w:t>
      </w:r>
      <w:r w:rsidRPr="004B0F84">
        <w:rPr>
          <w:rFonts w:eastAsia="Times New Roman" w:cs="Calibri"/>
          <w:b/>
          <w:bCs/>
          <w:color w:val="000000"/>
          <w:u w:val="single"/>
        </w:rPr>
        <w:t xml:space="preserve"> criteria, </w:t>
      </w:r>
      <w:r w:rsidRPr="004B0F84">
        <w:rPr>
          <w:rFonts w:eastAsia="Times New Roman" w:cs="Calibri"/>
          <w:b/>
          <w:bCs/>
          <w:color w:val="000000"/>
          <w:u w:val="single"/>
          <w:shd w:val="clear" w:color="auto" w:fill="FFFF00"/>
        </w:rPr>
        <w:t>patents should not be granted</w:t>
      </w:r>
      <w:r w:rsidRPr="004B0F84">
        <w:rPr>
          <w:rFonts w:eastAsia="Times New Roman" w:cs="Calibri"/>
          <w:b/>
          <w:bCs/>
          <w:color w:val="000000"/>
          <w:u w:val="single"/>
        </w:rPr>
        <w:t xml:space="preserve"> for them</w:t>
      </w:r>
      <w:r w:rsidRPr="004B0F84">
        <w:rPr>
          <w:rFonts w:ascii="Palatino Linotype" w:eastAsia="Times New Roman" w:hAnsi="Palatino Linotype" w:cs="Times New Roman"/>
          <w:color w:val="000000"/>
          <w:sz w:val="16"/>
          <w:szCs w:val="16"/>
        </w:rPr>
        <w:t>; and if patent</w:t>
      </w:r>
      <w:r w:rsidRPr="004B0F84">
        <w:rPr>
          <w:rFonts w:ascii="Palatino Linotype" w:eastAsia="Times New Roman" w:hAnsi="Palatino Linotype" w:cs="Times New Roman"/>
          <w:color w:val="000000"/>
          <w:sz w:val="16"/>
          <w:szCs w:val="16"/>
          <w:shd w:val="clear" w:color="auto" w:fill="FFFF00"/>
        </w:rPr>
        <w:t>s</w:t>
      </w:r>
      <w:r w:rsidRPr="004B0F84">
        <w:rPr>
          <w:rFonts w:ascii="Palatino Linotype" w:eastAsia="Times New Roman" w:hAnsi="Palatino Linotype" w:cs="Times New Roman"/>
          <w:color w:val="000000"/>
          <w:sz w:val="16"/>
          <w:szCs w:val="16"/>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4B0F84">
        <w:rPr>
          <w:rFonts w:ascii="Palatino Linotype" w:eastAsia="Times New Roman" w:hAnsi="Palatino Linotype" w:cs="Times New Roman"/>
          <w:color w:val="000000"/>
          <w:sz w:val="16"/>
          <w:szCs w:val="16"/>
          <w:shd w:val="clear" w:color="auto" w:fill="FFFF00"/>
        </w:rPr>
        <w:t xml:space="preserve">”. </w:t>
      </w:r>
      <w:r w:rsidRPr="004B0F84">
        <w:rPr>
          <w:rFonts w:eastAsia="Times New Roman" w:cs="Calibri"/>
          <w:b/>
          <w:bCs/>
          <w:color w:val="000000"/>
          <w:u w:val="single"/>
          <w:shd w:val="clear" w:color="auto" w:fill="FFFF00"/>
        </w:rPr>
        <w:t xml:space="preserve">There is no need for separate, </w:t>
      </w:r>
      <w:r w:rsidRPr="004B0F84">
        <w:rPr>
          <w:rFonts w:eastAsia="Times New Roman" w:cs="Calibri"/>
          <w:b/>
          <w:bCs/>
          <w:color w:val="000000"/>
          <w:u w:val="single"/>
        </w:rPr>
        <w:t xml:space="preserve">or new, </w:t>
      </w:r>
      <w:r w:rsidRPr="004B0F84">
        <w:rPr>
          <w:rFonts w:eastAsia="Times New Roman" w:cs="Calibri"/>
          <w:b/>
          <w:bCs/>
          <w:color w:val="000000"/>
          <w:u w:val="single"/>
          <w:shd w:val="clear" w:color="auto" w:fill="FFFF00"/>
        </w:rPr>
        <w:t xml:space="preserve">legislation to deal with this issue. Further, </w:t>
      </w:r>
      <w:r w:rsidRPr="004B0F84">
        <w:rPr>
          <w:rFonts w:eastAsia="Times New Roman" w:cs="Calibri"/>
          <w:b/>
          <w:bCs/>
          <w:color w:val="000000"/>
          <w:u w:val="single"/>
        </w:rPr>
        <w:t xml:space="preserve">the suggestion that such inventions do not benefit society is wrong. </w:t>
      </w:r>
      <w:r w:rsidRPr="004B0F84">
        <w:rPr>
          <w:rFonts w:eastAsia="Times New Roman" w:cs="Calibri"/>
          <w:b/>
          <w:bCs/>
          <w:color w:val="000000"/>
          <w:u w:val="single"/>
          <w:shd w:val="clear" w:color="auto" w:fill="FFFF00"/>
        </w:rPr>
        <w:t>These types of so‐called “incremental” innovation generally result in better health outcomes2</w:t>
      </w:r>
      <w:r w:rsidRPr="004B0F84">
        <w:rPr>
          <w:rFonts w:eastAsia="Times New Roman" w:cs="Calibri"/>
          <w:b/>
          <w:bCs/>
          <w:color w:val="000000"/>
          <w:u w:val="single"/>
        </w:rPr>
        <w:t>, for exampl</w:t>
      </w:r>
      <w:r w:rsidRPr="004B0F84">
        <w:rPr>
          <w:rFonts w:eastAsia="Times New Roman" w:cs="Calibri"/>
          <w:b/>
          <w:bCs/>
          <w:color w:val="000000"/>
          <w:u w:val="single"/>
          <w:shd w:val="clear" w:color="auto" w:fill="FFFF00"/>
        </w:rPr>
        <w:t>e</w:t>
      </w:r>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by increasing efficacy, reducing side effects and/or making administration easier, resulting in improved compliance and greater effectiveness</w:t>
      </w:r>
      <w:r w:rsidRPr="004B0F84">
        <w:rPr>
          <w:rFonts w:eastAsia="Times New Roman" w:cs="Calibri"/>
          <w:b/>
          <w:bCs/>
          <w:color w:val="000000"/>
          <w:u w:val="single"/>
        </w:rPr>
        <w:t> </w:t>
      </w:r>
    </w:p>
    <w:p w14:paraId="32022454" w14:textId="77777777" w:rsidR="00463A24" w:rsidRDefault="00463A24" w:rsidP="006B3D74">
      <w:pPr>
        <w:spacing w:before="40"/>
        <w:jc w:val="center"/>
        <w:outlineLvl w:val="1"/>
        <w:rPr>
          <w:rFonts w:eastAsia="Times New Roman" w:cs="Calibri"/>
          <w:b/>
          <w:bCs/>
          <w:color w:val="000000"/>
          <w:sz w:val="44"/>
          <w:szCs w:val="44"/>
          <w:u w:val="single"/>
        </w:rPr>
      </w:pPr>
    </w:p>
    <w:p w14:paraId="13F544B7" w14:textId="77777777" w:rsidR="00CC17D8" w:rsidRPr="004B0F84" w:rsidRDefault="00CC17D8" w:rsidP="00CC17D8">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Extinction hijacks and side constrains the framework – </w:t>
      </w:r>
      <w:proofErr w:type="gramStart"/>
      <w:r w:rsidRPr="004B0F84">
        <w:rPr>
          <w:rFonts w:eastAsia="Times New Roman" w:cs="Calibri"/>
          <w:b/>
          <w:bCs/>
          <w:color w:val="000000"/>
          <w:sz w:val="26"/>
          <w:szCs w:val="26"/>
        </w:rPr>
        <w:t>it</w:t>
      </w:r>
      <w:proofErr w:type="gramEnd"/>
      <w:r w:rsidRPr="004B0F84">
        <w:rPr>
          <w:rFonts w:eastAsia="Times New Roman" w:cs="Calibri"/>
          <w:b/>
          <w:bCs/>
          <w:color w:val="000000"/>
          <w:sz w:val="26"/>
          <w:szCs w:val="26"/>
        </w:rPr>
        <w:t xml:space="preserve"> o/w and comes first</w:t>
      </w:r>
    </w:p>
    <w:p w14:paraId="4359D036" w14:textId="77777777" w:rsidR="00CC17D8" w:rsidRPr="004B0F84" w:rsidRDefault="00CC17D8" w:rsidP="00CC17D8">
      <w:pPr>
        <w:rPr>
          <w:rFonts w:ascii="Times New Roman" w:eastAsia="Times New Roman" w:hAnsi="Times New Roman" w:cs="Times New Roman"/>
        </w:rPr>
      </w:pPr>
      <w:proofErr w:type="spellStart"/>
      <w:r w:rsidRPr="004B0F84">
        <w:rPr>
          <w:rFonts w:eastAsia="Times New Roman" w:cs="Calibri"/>
          <w:b/>
          <w:bCs/>
          <w:color w:val="000000"/>
          <w:sz w:val="26"/>
          <w:szCs w:val="26"/>
        </w:rPr>
        <w:t>Pummer</w:t>
      </w:r>
      <w:proofErr w:type="spellEnd"/>
      <w:r w:rsidRPr="004B0F84">
        <w:rPr>
          <w:rFonts w:eastAsia="Times New Roman" w:cs="Calibri"/>
          <w:b/>
          <w:bCs/>
          <w:color w:val="000000"/>
          <w:sz w:val="26"/>
          <w:szCs w:val="26"/>
        </w:rPr>
        <w:t xml:space="preserve"> 15</w:t>
      </w:r>
      <w:r w:rsidRPr="004B0F84">
        <w:rPr>
          <w:rFonts w:eastAsia="Times New Roman" w:cs="Calibri"/>
          <w:color w:val="000000"/>
          <w:szCs w:val="22"/>
        </w:rPr>
        <w:t xml:space="preserve"> [Theron, Junior Research Fellow in Philosophy at St. Anne's College, University of Oxford. “Moral Agreement on Saving the World” Practical Ethics, University of Oxford. May 18, 2015] AT</w:t>
      </w:r>
    </w:p>
    <w:p w14:paraId="67957624" w14:textId="77777777" w:rsidR="00CC17D8" w:rsidRPr="004B0F84" w:rsidRDefault="00CC17D8" w:rsidP="00CC17D8">
      <w:pPr>
        <w:rPr>
          <w:rFonts w:ascii="Times New Roman" w:eastAsia="Times New Roman" w:hAnsi="Times New Roman" w:cs="Times New Roman"/>
        </w:rPr>
      </w:pPr>
      <w:r w:rsidRPr="004B0F84">
        <w:rPr>
          <w:rFonts w:eastAsia="Times New Roman" w:cs="Calibri"/>
          <w:color w:val="000000"/>
          <w:szCs w:val="22"/>
          <w:u w:val="single"/>
        </w:rPr>
        <w:t>There appears to be lot of disagreement in moral philosophy. Whether these many apparent disagreements are deep and irresolvable, I believe there is at least one thing it is reasonable to agree on right now</w:t>
      </w:r>
      <w:r w:rsidRPr="004B0F84">
        <w:rPr>
          <w:rFonts w:eastAsia="Times New Roman" w:cs="Calibri"/>
          <w:color w:val="000000"/>
          <w:sz w:val="14"/>
          <w:szCs w:val="14"/>
        </w:rPr>
        <w:t>, whatever general moral view we adopt</w:t>
      </w:r>
      <w:r w:rsidRPr="004B0F84">
        <w:rPr>
          <w:rFonts w:eastAsia="Times New Roman" w:cs="Calibri"/>
          <w:color w:val="000000"/>
          <w:szCs w:val="22"/>
          <w:u w:val="single"/>
        </w:rPr>
        <w:t>: that it is very important to reduce the risk that all intelligent beings on this planet are eliminated by an enormous catastrophe, such as a nuclear war.</w:t>
      </w:r>
      <w:r w:rsidRPr="004B0F84">
        <w:rPr>
          <w:rFonts w:eastAsia="Times New Roman" w:cs="Calibri"/>
          <w:color w:val="000000"/>
          <w:sz w:val="14"/>
          <w:szCs w:val="14"/>
        </w:rPr>
        <w:t xml:space="preserve"> How we might in fact try to reduce such existential risks is discussed elsewhere. My claim here is only that </w:t>
      </w:r>
      <w:r w:rsidRPr="004B0F84">
        <w:rPr>
          <w:rFonts w:eastAsia="Times New Roman" w:cs="Calibri"/>
          <w:color w:val="000000"/>
          <w:szCs w:val="22"/>
          <w:u w:val="single"/>
        </w:rPr>
        <w:t xml:space="preserve">we – whether we’re consequentialists, deontologists, or virtue ethicists – should all agree that we should try to save the world. </w:t>
      </w:r>
      <w:r w:rsidRPr="004B0F84">
        <w:rPr>
          <w:rFonts w:eastAsia="Times New Roman" w:cs="Calibri"/>
          <w:color w:val="000000"/>
          <w:sz w:val="14"/>
          <w:szCs w:val="14"/>
        </w:rPr>
        <w:t xml:space="preserve">According to consequentialism, we should maximize the good, where this is taken to be the goodness, from an impartial perspective, of outcomes. </w:t>
      </w:r>
      <w:r w:rsidRPr="004B0F84">
        <w:rPr>
          <w:rFonts w:eastAsia="Times New Roman" w:cs="Calibri"/>
          <w:color w:val="000000"/>
          <w:szCs w:val="22"/>
          <w:u w:val="single"/>
        </w:rPr>
        <w:t>Clearly one thing that makes an outcome good is that the people in it are doing well. There is little disagreement here.</w:t>
      </w:r>
      <w:r w:rsidRPr="004B0F84">
        <w:rPr>
          <w:rFonts w:eastAsia="Times New Roman" w:cs="Calibri"/>
          <w:color w:val="000000"/>
          <w:sz w:val="14"/>
          <w:szCs w:val="14"/>
        </w:rPr>
        <w:t xml:space="preserve"> If the happiness or well-being of possible future people is just as important as that of people who already exist, and if they would have good lives, it is not hard to see how</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 xml:space="preserve">reducing existential risk is </w:t>
      </w:r>
      <w:r w:rsidRPr="004B0F84">
        <w:rPr>
          <w:rFonts w:eastAsia="Times New Roman" w:cs="Calibri"/>
          <w:color w:val="000000"/>
          <w:szCs w:val="22"/>
          <w:u w:val="single"/>
        </w:rPr>
        <w:t xml:space="preserve">easily </w:t>
      </w:r>
      <w:r w:rsidRPr="004B0F84">
        <w:rPr>
          <w:rFonts w:eastAsia="Times New Roman" w:cs="Calibri"/>
          <w:color w:val="000000"/>
          <w:szCs w:val="22"/>
          <w:u w:val="single"/>
          <w:shd w:val="clear" w:color="auto" w:fill="FFFF00"/>
        </w:rPr>
        <w:t>the most important thing in the whole world.</w:t>
      </w:r>
      <w:r w:rsidRPr="004B0F84">
        <w:rPr>
          <w:rFonts w:eastAsia="Times New Roman" w:cs="Calibri"/>
          <w:color w:val="000000"/>
          <w:szCs w:val="22"/>
          <w:u w:val="single"/>
        </w:rPr>
        <w:t xml:space="preserve"> This is for the familiar reason that there are </w:t>
      </w:r>
      <w:r w:rsidRPr="004B0F84">
        <w:rPr>
          <w:rFonts w:eastAsia="Times New Roman" w:cs="Calibri"/>
          <w:color w:val="000000"/>
          <w:szCs w:val="22"/>
          <w:u w:val="single"/>
          <w:shd w:val="clear" w:color="auto" w:fill="FFFF00"/>
        </w:rPr>
        <w:t xml:space="preserve">so many people </w:t>
      </w:r>
      <w:r w:rsidRPr="004B0F84">
        <w:rPr>
          <w:rFonts w:eastAsia="Times New Roman" w:cs="Calibri"/>
          <w:color w:val="000000"/>
          <w:szCs w:val="22"/>
          <w:u w:val="single"/>
        </w:rPr>
        <w:t xml:space="preserve">who </w:t>
      </w:r>
      <w:r w:rsidRPr="004B0F84">
        <w:rPr>
          <w:rFonts w:eastAsia="Times New Roman" w:cs="Calibri"/>
          <w:color w:val="000000"/>
          <w:szCs w:val="22"/>
          <w:u w:val="single"/>
          <w:shd w:val="clear" w:color="auto" w:fill="FFFF00"/>
        </w:rPr>
        <w:t>could exist in the future</w:t>
      </w:r>
      <w:r w:rsidRPr="004B0F84">
        <w:rPr>
          <w:rFonts w:eastAsia="Times New Roman" w:cs="Calibri"/>
          <w:color w:val="000000"/>
          <w:szCs w:val="22"/>
          <w:u w:val="single"/>
        </w:rPr>
        <w:t xml:space="preserve"> – there are </w:t>
      </w:r>
      <w:r w:rsidRPr="004B0F84">
        <w:rPr>
          <w:rFonts w:eastAsia="Times New Roman" w:cs="Calibri"/>
          <w:color w:val="000000"/>
          <w:szCs w:val="22"/>
          <w:u w:val="single"/>
          <w:shd w:val="clear" w:color="auto" w:fill="FFFF00"/>
        </w:rPr>
        <w:t>trillions upon trillions</w:t>
      </w:r>
      <w:r w:rsidRPr="004B0F84">
        <w:rPr>
          <w:rFonts w:eastAsia="Times New Roman" w:cs="Calibri"/>
          <w:color w:val="000000"/>
          <w:szCs w:val="22"/>
          <w:u w:val="single"/>
        </w:rPr>
        <w:t xml:space="preserve">… upon trillions. There are so many possible future people that </w:t>
      </w:r>
      <w:r w:rsidRPr="004B0F84">
        <w:rPr>
          <w:rFonts w:eastAsia="Times New Roman" w:cs="Calibri"/>
          <w:color w:val="000000"/>
          <w:szCs w:val="22"/>
          <w:u w:val="single"/>
          <w:shd w:val="clear" w:color="auto" w:fill="FFFF00"/>
        </w:rPr>
        <w:t>reducing existential risk is</w:t>
      </w:r>
      <w:r w:rsidRPr="004B0F84">
        <w:rPr>
          <w:rFonts w:eastAsia="Times New Roman" w:cs="Calibri"/>
          <w:color w:val="000000"/>
          <w:szCs w:val="22"/>
          <w:u w:val="single"/>
        </w:rPr>
        <w:t xml:space="preserve"> arguably </w:t>
      </w:r>
      <w:r w:rsidRPr="004B0F84">
        <w:rPr>
          <w:rFonts w:eastAsia="Times New Roman" w:cs="Calibri"/>
          <w:color w:val="000000"/>
          <w:szCs w:val="22"/>
          <w:u w:val="single"/>
          <w:shd w:val="clear" w:color="auto" w:fill="FFFF00"/>
        </w:rPr>
        <w:t>the most important</w:t>
      </w:r>
      <w:r w:rsidRPr="004B0F84">
        <w:rPr>
          <w:rFonts w:eastAsia="Times New Roman" w:cs="Calibri"/>
          <w:color w:val="000000"/>
          <w:szCs w:val="22"/>
          <w:u w:val="single"/>
        </w:rPr>
        <w:t xml:space="preserve"> thing in the world, </w:t>
      </w:r>
      <w:r w:rsidRPr="004B0F84">
        <w:rPr>
          <w:rFonts w:eastAsia="Times New Roman" w:cs="Calibri"/>
          <w:color w:val="000000"/>
          <w:szCs w:val="22"/>
          <w:u w:val="single"/>
          <w:shd w:val="clear" w:color="auto" w:fill="FFFF00"/>
        </w:rPr>
        <w:t xml:space="preserve">even if the well-being of these possible people were given only 0.001% as much weight </w:t>
      </w:r>
      <w:r w:rsidRPr="004B0F84">
        <w:rPr>
          <w:rFonts w:eastAsia="Times New Roman" w:cs="Calibri"/>
          <w:color w:val="000000"/>
          <w:szCs w:val="22"/>
          <w:u w:val="single"/>
        </w:rPr>
        <w:t>as that of existing people.</w:t>
      </w:r>
      <w:r w:rsidRPr="004B0F84">
        <w:rPr>
          <w:rFonts w:eastAsia="Times New Roman" w:cs="Calibri"/>
          <w:color w:val="000000"/>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B0F84">
        <w:rPr>
          <w:rFonts w:eastAsia="Times New Roman" w:cs="Calibri"/>
          <w:color w:val="000000"/>
          <w:szCs w:val="22"/>
          <w:u w:val="single"/>
        </w:rPr>
        <w:t xml:space="preserve">this case is strengthened by the fact that there’s a good chance that many existing people will, with the aid of life-extension technology, live very long and very </w:t>
      </w:r>
      <w:proofErr w:type="gramStart"/>
      <w:r w:rsidRPr="004B0F84">
        <w:rPr>
          <w:rFonts w:eastAsia="Times New Roman" w:cs="Calibri"/>
          <w:color w:val="000000"/>
          <w:szCs w:val="22"/>
          <w:u w:val="single"/>
        </w:rPr>
        <w:t>high quality</w:t>
      </w:r>
      <w:proofErr w:type="gramEnd"/>
      <w:r w:rsidRPr="004B0F84">
        <w:rPr>
          <w:rFonts w:eastAsia="Times New Roman" w:cs="Calibri"/>
          <w:color w:val="000000"/>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B0F84">
        <w:rPr>
          <w:rFonts w:eastAsia="Times New Roman" w:cs="Calibri"/>
          <w:b/>
          <w:bCs/>
          <w:color w:val="000000"/>
          <w:szCs w:val="22"/>
          <w:u w:val="single"/>
        </w:rPr>
        <w:t>that is a huge mistake.</w:t>
      </w:r>
      <w:r w:rsidRPr="004B0F84">
        <w:rPr>
          <w:rFonts w:eastAsia="Times New Roman" w:cs="Calibri"/>
          <w:color w:val="000000"/>
          <w:sz w:val="14"/>
          <w:szCs w:val="14"/>
        </w:rPr>
        <w:t xml:space="preserve"> </w:t>
      </w:r>
      <w:r w:rsidRPr="004B0F84">
        <w:rPr>
          <w:rFonts w:eastAsia="Times New Roman" w:cs="Calibri"/>
          <w:color w:val="000000"/>
          <w:szCs w:val="22"/>
          <w:u w:val="single"/>
        </w:rPr>
        <w:t xml:space="preserve">Non-consequentialism is the view that there’s more that determines rightness than the goodness of consequences or outcomes; </w:t>
      </w:r>
      <w:r w:rsidRPr="004B0F84">
        <w:rPr>
          <w:rFonts w:eastAsia="Times New Roman" w:cs="Calibri"/>
          <w:b/>
          <w:bCs/>
          <w:color w:val="000000"/>
          <w:szCs w:val="22"/>
          <w:u w:val="single"/>
        </w:rPr>
        <w:t>it is not the view that the latter don’t matter</w:t>
      </w:r>
      <w:r w:rsidRPr="004B0F84">
        <w:rPr>
          <w:rFonts w:eastAsia="Times New Roman" w:cs="Calibri"/>
          <w:color w:val="000000"/>
          <w:szCs w:val="22"/>
          <w:u w:val="single"/>
        </w:rPr>
        <w:t>.</w:t>
      </w:r>
      <w:r w:rsidRPr="004B0F84">
        <w:rPr>
          <w:rFonts w:eastAsia="Times New Roman" w:cs="Calibri"/>
          <w:color w:val="000000"/>
          <w:sz w:val="14"/>
          <w:szCs w:val="14"/>
        </w:rPr>
        <w:t xml:space="preserve"> Even John Rawls wrote, “</w:t>
      </w:r>
      <w:r w:rsidRPr="004B0F84">
        <w:rPr>
          <w:rFonts w:eastAsia="Times New Roman" w:cs="Calibri"/>
          <w:color w:val="000000"/>
          <w:szCs w:val="22"/>
          <w:u w:val="single"/>
        </w:rPr>
        <w:t>All ethical doctrines worth our attention take consequences into account in judging rightness. One which did not would simply be irrational, crazy.</w:t>
      </w:r>
      <w:r w:rsidRPr="004B0F84">
        <w:rPr>
          <w:rFonts w:eastAsia="Times New Roman" w:cs="Calibri"/>
          <w:color w:val="000000"/>
          <w:sz w:val="14"/>
          <w:szCs w:val="14"/>
        </w:rPr>
        <w:t xml:space="preserve">” </w:t>
      </w:r>
      <w:r w:rsidRPr="004B0F84">
        <w:rPr>
          <w:rFonts w:eastAsia="Times New Roman" w:cs="Calibri"/>
          <w:b/>
          <w:bCs/>
          <w:color w:val="000000"/>
          <w:szCs w:val="22"/>
          <w:u w:val="single"/>
        </w:rPr>
        <w:t>Minimally plausible versions of deontology and virtue ethics must be concerned in part with promoting the good</w:t>
      </w:r>
      <w:r w:rsidRPr="004B0F84">
        <w:rPr>
          <w:rFonts w:eastAsia="Times New Roman" w:cs="Calibri"/>
          <w:color w:val="000000"/>
          <w:szCs w:val="22"/>
          <w:u w:val="single"/>
        </w:rPr>
        <w:t>, from an impartial point of view.</w:t>
      </w:r>
      <w:r w:rsidRPr="004B0F84">
        <w:rPr>
          <w:rFonts w:eastAsia="Times New Roman" w:cs="Calibri"/>
          <w:color w:val="000000"/>
          <w:sz w:val="14"/>
          <w:szCs w:val="14"/>
        </w:rPr>
        <w:t xml:space="preserve"> </w:t>
      </w:r>
      <w:r w:rsidRPr="004B0F84">
        <w:rPr>
          <w:rFonts w:eastAsia="Times New Roman" w:cs="Calibri"/>
          <w:color w:val="000000"/>
          <w:szCs w:val="22"/>
          <w:u w:val="single"/>
        </w:rPr>
        <w:t>They’d thus imply very strong reasons to reduce existential risk</w:t>
      </w:r>
      <w:r w:rsidRPr="004B0F84">
        <w:rPr>
          <w:rFonts w:eastAsia="Times New Roman" w:cs="Calibri"/>
          <w:color w:val="000000"/>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w:t>
      </w:r>
      <w:r w:rsidRPr="004B0F84">
        <w:rPr>
          <w:rFonts w:eastAsia="Times New Roman" w:cs="Calibri"/>
          <w:color w:val="000000"/>
          <w:sz w:val="14"/>
          <w:szCs w:val="14"/>
        </w:rPr>
        <w:lastRenderedPageBreak/>
        <w:t xml:space="preserve">existential risk. </w:t>
      </w:r>
      <w:r w:rsidRPr="004B0F84">
        <w:rPr>
          <w:rFonts w:eastAsia="Times New Roman" w:cs="Calibri"/>
          <w:color w:val="000000"/>
          <w:szCs w:val="22"/>
          <w:u w:val="single"/>
        </w:rPr>
        <w:t>Even egoism, the view that each agent should maximize her own good, might imply strong reasons to reduce existential risk.</w:t>
      </w:r>
      <w:r w:rsidRPr="004B0F84">
        <w:rPr>
          <w:rFonts w:eastAsia="Times New Roman" w:cs="Calibri"/>
          <w:color w:val="000000"/>
          <w:sz w:val="14"/>
          <w:szCs w:val="14"/>
        </w:rPr>
        <w:t xml:space="preserve"> It will depend, among other things, on what one’s own good </w:t>
      </w:r>
      <w:proofErr w:type="gramStart"/>
      <w:r w:rsidRPr="004B0F84">
        <w:rPr>
          <w:rFonts w:eastAsia="Times New Roman" w:cs="Calibri"/>
          <w:color w:val="000000"/>
          <w:sz w:val="14"/>
          <w:szCs w:val="14"/>
        </w:rPr>
        <w:t>consists</w:t>
      </w:r>
      <w:proofErr w:type="gramEnd"/>
      <w:r w:rsidRPr="004B0F84">
        <w:rPr>
          <w:rFonts w:eastAsia="Times New Roman" w:cs="Calibri"/>
          <w:color w:val="000000"/>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B0F84">
        <w:rPr>
          <w:rFonts w:eastAsia="Times New Roman" w:cs="Calibri"/>
          <w:color w:val="000000"/>
          <w:sz w:val="14"/>
          <w:szCs w:val="14"/>
        </w:rPr>
        <w:t>actually desires</w:t>
      </w:r>
      <w:proofErr w:type="gramEnd"/>
      <w:r w:rsidRPr="004B0F84">
        <w:rPr>
          <w:rFonts w:eastAsia="Times New Roman" w:cs="Calibri"/>
          <w:color w:val="000000"/>
          <w:sz w:val="14"/>
          <w:szCs w:val="14"/>
        </w:rPr>
        <w:t xml:space="preserve"> to do that act). </w:t>
      </w:r>
      <w:r w:rsidRPr="004B0F84">
        <w:rPr>
          <w:rFonts w:eastAsia="Times New Roman" w:cs="Calibri"/>
          <w:color w:val="000000"/>
          <w:szCs w:val="22"/>
          <w:u w:val="single"/>
        </w:rPr>
        <w:t>To be minimally plausible, egoism will need to be paired with a more sophisticated account of well-being.</w:t>
      </w:r>
      <w:r w:rsidRPr="004B0F84">
        <w:rPr>
          <w:rFonts w:eastAsia="Times New Roman" w:cs="Calibri"/>
          <w:color w:val="000000"/>
          <w:sz w:val="14"/>
          <w:szCs w:val="14"/>
        </w:rPr>
        <w:t xml:space="preserve"> To see this, it is enough to consider, as Plato did, the possibility of a ring of invisibility – </w:t>
      </w:r>
      <w:r w:rsidRPr="004B0F84">
        <w:rPr>
          <w:rFonts w:eastAsia="Times New Roman" w:cs="Calibri"/>
          <w:color w:val="000000"/>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B0F84">
        <w:rPr>
          <w:rFonts w:eastAsia="Times New Roman" w:cs="Calibri"/>
          <w:color w:val="000000"/>
          <w:sz w:val="14"/>
          <w:szCs w:val="14"/>
        </w:rPr>
        <w:t xml:space="preserve">, in some robust way, where this would to a significant extent be a function of other-regarding concerns (see chapter 12 of this classic intro to ethics). But </w:t>
      </w:r>
      <w:r w:rsidRPr="004B0F84">
        <w:rPr>
          <w:rFonts w:eastAsia="Times New Roman" w:cs="Calibri"/>
          <w:color w:val="000000"/>
          <w:szCs w:val="22"/>
          <w:u w:val="single"/>
        </w:rPr>
        <w:t>once these elements are included, we can (roughly, as above) argue that this sort of egoism will imply strong reasons to reduce existential risk.</w:t>
      </w:r>
      <w:r w:rsidRPr="004B0F84">
        <w:rPr>
          <w:rFonts w:eastAsia="Times New Roman" w:cs="Calibri"/>
          <w:color w:val="000000"/>
          <w:sz w:val="14"/>
          <w:szCs w:val="14"/>
        </w:rPr>
        <w:t xml:space="preserve"> Add to </w:t>
      </w:r>
      <w:proofErr w:type="gramStart"/>
      <w:r w:rsidRPr="004B0F84">
        <w:rPr>
          <w:rFonts w:eastAsia="Times New Roman" w:cs="Calibri"/>
          <w:color w:val="000000"/>
          <w:sz w:val="14"/>
          <w:szCs w:val="14"/>
        </w:rPr>
        <w:t>all of</w:t>
      </w:r>
      <w:proofErr w:type="gramEnd"/>
      <w:r w:rsidRPr="004B0F84">
        <w:rPr>
          <w:rFonts w:eastAsia="Times New Roman" w:cs="Calibri"/>
          <w:color w:val="000000"/>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B0F84">
        <w:rPr>
          <w:rFonts w:eastAsia="Times New Roman" w:cs="Calibri"/>
          <w:b/>
          <w:bCs/>
          <w:color w:val="000000"/>
          <w:szCs w:val="22"/>
          <w:u w:val="single"/>
          <w:shd w:val="clear" w:color="auto" w:fill="FFFF00"/>
        </w:rPr>
        <w:t xml:space="preserve">We should also </w:t>
      </w:r>
      <w:proofErr w:type="gramStart"/>
      <w:r w:rsidRPr="004B0F84">
        <w:rPr>
          <w:rFonts w:eastAsia="Times New Roman" w:cs="Calibri"/>
          <w:b/>
          <w:bCs/>
          <w:color w:val="000000"/>
          <w:szCs w:val="22"/>
          <w:u w:val="single"/>
          <w:shd w:val="clear" w:color="auto" w:fill="FFFF00"/>
        </w:rPr>
        <w:t>take into account</w:t>
      </w:r>
      <w:proofErr w:type="gramEnd"/>
      <w:r w:rsidRPr="004B0F84">
        <w:rPr>
          <w:rFonts w:eastAsia="Times New Roman" w:cs="Calibri"/>
          <w:b/>
          <w:bCs/>
          <w:color w:val="000000"/>
          <w:szCs w:val="22"/>
          <w:u w:val="single"/>
          <w:shd w:val="clear" w:color="auto" w:fill="FFFF00"/>
        </w:rPr>
        <w:t xml:space="preserve"> moral uncertainty.</w:t>
      </w:r>
      <w:r w:rsidRPr="004B0F84">
        <w:rPr>
          <w:rFonts w:eastAsia="Times New Roman" w:cs="Calibri"/>
          <w:color w:val="000000"/>
          <w:sz w:val="14"/>
          <w:szCs w:val="14"/>
        </w:rPr>
        <w:t xml:space="preserve"> </w:t>
      </w:r>
      <w:r w:rsidRPr="004B0F84">
        <w:rPr>
          <w:rFonts w:eastAsia="Times New Roman" w:cs="Calibri"/>
          <w:color w:val="000000"/>
          <w:szCs w:val="22"/>
          <w:u w:val="single"/>
        </w:rPr>
        <w:t>What is it reasonable for one to do, when one is uncertain not (only) about the empirical facts, but also about the moral facts?</w:t>
      </w:r>
      <w:r w:rsidRPr="004B0F84">
        <w:rPr>
          <w:rFonts w:eastAsia="Times New Roman" w:cs="Calibri"/>
          <w:color w:val="000000"/>
          <w:sz w:val="14"/>
          <w:szCs w:val="14"/>
        </w:rPr>
        <w:t xml:space="preserve"> I’ve just argued that </w:t>
      </w:r>
      <w:r w:rsidRPr="004B0F84">
        <w:rPr>
          <w:rFonts w:eastAsia="Times New Roman" w:cs="Calibri"/>
          <w:color w:val="000000"/>
          <w:szCs w:val="22"/>
          <w:u w:val="single"/>
        </w:rPr>
        <w:t>there’s agreement among minimally plausible ethical views that we have strong reason to reduce existential risk – not only consequentialists, but also deontologists, virtue ethicists, and sophisticated egoists should agree.</w:t>
      </w:r>
      <w:r w:rsidRPr="004B0F84">
        <w:rPr>
          <w:rFonts w:eastAsia="Times New Roman" w:cs="Calibri"/>
          <w:color w:val="000000"/>
          <w:sz w:val="14"/>
          <w:szCs w:val="14"/>
        </w:rPr>
        <w:t xml:space="preserve"> But </w:t>
      </w:r>
      <w:r w:rsidRPr="004B0F84">
        <w:rPr>
          <w:rFonts w:eastAsia="Times New Roman" w:cs="Calibri"/>
          <w:color w:val="000000"/>
          <w:szCs w:val="22"/>
          <w:u w:val="single"/>
        </w:rPr>
        <w:t xml:space="preserve">even those (hedonistic egoists) who disagree should have a significant level of confidence that they are mistaken, and that one of the above views is correct. Even if they were 90% sure that their view is the correct one </w:t>
      </w:r>
      <w:r w:rsidRPr="004B0F84">
        <w:rPr>
          <w:rFonts w:eastAsia="Times New Roman" w:cs="Calibri"/>
          <w:color w:val="000000"/>
          <w:sz w:val="14"/>
          <w:szCs w:val="14"/>
        </w:rPr>
        <w:t xml:space="preserve">(and 10% sure that one of these other ones is correct), </w:t>
      </w:r>
      <w:r w:rsidRPr="004B0F84">
        <w:rPr>
          <w:rFonts w:eastAsia="Times New Roman" w:cs="Calibri"/>
          <w:color w:val="000000"/>
          <w:szCs w:val="22"/>
          <w:u w:val="single"/>
        </w:rPr>
        <w:t xml:space="preserve">they would have </w:t>
      </w:r>
      <w:proofErr w:type="gramStart"/>
      <w:r w:rsidRPr="004B0F84">
        <w:rPr>
          <w:rFonts w:eastAsia="Times New Roman" w:cs="Calibri"/>
          <w:color w:val="000000"/>
          <w:szCs w:val="22"/>
          <w:u w:val="single"/>
        </w:rPr>
        <w:t>pretty strong</w:t>
      </w:r>
      <w:proofErr w:type="gramEnd"/>
      <w:r w:rsidRPr="004B0F84">
        <w:rPr>
          <w:rFonts w:eastAsia="Times New Roman" w:cs="Calibri"/>
          <w:color w:val="000000"/>
          <w:szCs w:val="22"/>
          <w:u w:val="single"/>
        </w:rPr>
        <w:t xml:space="preserve"> reason, from the standpoint of moral uncertainty, to reduce existential risk.</w:t>
      </w:r>
      <w:r w:rsidRPr="004B0F84">
        <w:rPr>
          <w:rFonts w:eastAsia="Times New Roman" w:cs="Calibri"/>
          <w:color w:val="000000"/>
          <w:sz w:val="14"/>
          <w:szCs w:val="14"/>
        </w:rPr>
        <w:t xml:space="preserve"> Perhaps most disturbingly still, </w:t>
      </w:r>
      <w:r w:rsidRPr="004B0F84">
        <w:rPr>
          <w:rFonts w:eastAsia="Times New Roman" w:cs="Calibri"/>
          <w:color w:val="000000"/>
          <w:szCs w:val="22"/>
          <w:u w:val="single"/>
          <w:shd w:val="clear" w:color="auto" w:fill="FFFF00"/>
        </w:rPr>
        <w:t xml:space="preserve">even if we are only 1% sure that </w:t>
      </w:r>
      <w:r w:rsidRPr="004B0F84">
        <w:rPr>
          <w:rFonts w:eastAsia="Times New Roman" w:cs="Calibri"/>
          <w:color w:val="000000"/>
          <w:szCs w:val="22"/>
          <w:u w:val="single"/>
        </w:rPr>
        <w:t xml:space="preserve">the </w:t>
      </w:r>
      <w:r w:rsidRPr="004B0F84">
        <w:rPr>
          <w:rFonts w:eastAsia="Times New Roman" w:cs="Calibri"/>
          <w:color w:val="000000"/>
          <w:szCs w:val="22"/>
          <w:u w:val="single"/>
          <w:shd w:val="clear" w:color="auto" w:fill="FFFF00"/>
        </w:rPr>
        <w:t xml:space="preserve">well-being </w:t>
      </w:r>
      <w:r w:rsidRPr="004B0F84">
        <w:rPr>
          <w:rFonts w:eastAsia="Times New Roman" w:cs="Calibri"/>
          <w:color w:val="000000"/>
          <w:szCs w:val="22"/>
          <w:u w:val="single"/>
        </w:rPr>
        <w:t xml:space="preserve">of possible future people </w:t>
      </w:r>
      <w:r w:rsidRPr="004B0F84">
        <w:rPr>
          <w:rFonts w:eastAsia="Times New Roman" w:cs="Calibri"/>
          <w:color w:val="000000"/>
          <w:szCs w:val="22"/>
          <w:u w:val="single"/>
          <w:shd w:val="clear" w:color="auto" w:fill="FFFF00"/>
        </w:rPr>
        <w:t>matters, it</w:t>
      </w:r>
      <w:r w:rsidRPr="004B0F84">
        <w:rPr>
          <w:rFonts w:eastAsia="Times New Roman" w:cs="Calibri"/>
          <w:color w:val="000000"/>
          <w:szCs w:val="22"/>
          <w:u w:val="single"/>
        </w:rPr>
        <w:t xml:space="preserve"> is at least arguable that, </w:t>
      </w:r>
      <w:r w:rsidRPr="004B0F84">
        <w:rPr>
          <w:rFonts w:eastAsia="Times New Roman" w:cs="Calibri"/>
          <w:color w:val="000000"/>
          <w:szCs w:val="22"/>
          <w:u w:val="single"/>
          <w:shd w:val="clear" w:color="auto" w:fill="FFFF00"/>
        </w:rPr>
        <w:t xml:space="preserve">from </w:t>
      </w:r>
      <w:r w:rsidRPr="004B0F84">
        <w:rPr>
          <w:rFonts w:eastAsia="Times New Roman" w:cs="Calibri"/>
          <w:color w:val="000000"/>
          <w:szCs w:val="22"/>
          <w:u w:val="single"/>
        </w:rPr>
        <w:t xml:space="preserve">the standpoint of </w:t>
      </w:r>
      <w:r w:rsidRPr="004B0F84">
        <w:rPr>
          <w:rFonts w:eastAsia="Times New Roman" w:cs="Calibri"/>
          <w:color w:val="000000"/>
          <w:szCs w:val="22"/>
          <w:u w:val="single"/>
          <w:shd w:val="clear" w:color="auto" w:fill="FFFF00"/>
        </w:rPr>
        <w:t>moral uncertainty, reducing existential risk is the most important thing in the world.</w:t>
      </w:r>
      <w:r w:rsidRPr="004B0F84">
        <w:rPr>
          <w:rFonts w:eastAsia="Times New Roman" w:cs="Calibri"/>
          <w:color w:val="000000"/>
          <w:sz w:val="14"/>
          <w:szCs w:val="14"/>
        </w:rPr>
        <w:t xml:space="preserve"> Again, this is largely </w:t>
      </w:r>
      <w:proofErr w:type="gramStart"/>
      <w:r w:rsidRPr="004B0F84">
        <w:rPr>
          <w:rFonts w:eastAsia="Times New Roman" w:cs="Calibri"/>
          <w:color w:val="000000"/>
          <w:sz w:val="14"/>
          <w:szCs w:val="14"/>
        </w:rPr>
        <w:t>for the reason that</w:t>
      </w:r>
      <w:proofErr w:type="gramEnd"/>
      <w:r w:rsidRPr="004B0F84">
        <w:rPr>
          <w:rFonts w:eastAsia="Times New Roman" w:cs="Calibri"/>
          <w:color w:val="000000"/>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B0F84">
        <w:rPr>
          <w:rFonts w:eastAsia="Times New Roman" w:cs="Calibri"/>
          <w:color w:val="000000"/>
          <w:szCs w:val="22"/>
          <w:u w:val="single"/>
        </w:rPr>
        <w:t>It is enough for my claim that there is moral agreement in the relevant sense if</w:t>
      </w:r>
      <w:r w:rsidRPr="004B0F84">
        <w:rPr>
          <w:rFonts w:eastAsia="Times New Roman" w:cs="Calibri"/>
          <w:color w:val="000000"/>
          <w:sz w:val="14"/>
          <w:szCs w:val="14"/>
        </w:rPr>
        <w:t xml:space="preserve">, at least given certain empirical claims about what future lives would most likely be like, </w:t>
      </w:r>
      <w:r w:rsidRPr="004B0F84">
        <w:rPr>
          <w:rFonts w:eastAsia="Times New Roman" w:cs="Calibri"/>
          <w:b/>
          <w:bCs/>
          <w:color w:val="000000"/>
          <w:szCs w:val="22"/>
          <w:u w:val="single"/>
          <w:shd w:val="clear" w:color="auto" w:fill="FFFF00"/>
        </w:rPr>
        <w:t xml:space="preserve">all minimally plausible moral views would converge </w:t>
      </w:r>
      <w:r w:rsidRPr="004B0F84">
        <w:rPr>
          <w:rFonts w:eastAsia="Times New Roman" w:cs="Calibri"/>
          <w:b/>
          <w:bCs/>
          <w:color w:val="000000"/>
          <w:szCs w:val="22"/>
          <w:u w:val="single"/>
        </w:rPr>
        <w:t xml:space="preserve">on the conclusion </w:t>
      </w:r>
      <w:r w:rsidRPr="004B0F84">
        <w:rPr>
          <w:rFonts w:eastAsia="Times New Roman" w:cs="Calibri"/>
          <w:b/>
          <w:bCs/>
          <w:color w:val="000000"/>
          <w:szCs w:val="22"/>
          <w:u w:val="single"/>
          <w:shd w:val="clear" w:color="auto" w:fill="FFFF00"/>
        </w:rPr>
        <w:t>that we should try to save the world</w:t>
      </w:r>
      <w:r w:rsidRPr="004B0F84">
        <w:rPr>
          <w:rFonts w:eastAsia="Times New Roman" w:cs="Calibri"/>
          <w:color w:val="000000"/>
          <w:szCs w:val="22"/>
          <w:u w:val="single"/>
          <w:shd w:val="clear" w:color="auto" w:fill="FFFF00"/>
        </w:rPr>
        <w:t>.</w:t>
      </w:r>
      <w:r w:rsidRPr="004B0F84">
        <w:rPr>
          <w:rFonts w:eastAsia="Times New Roman" w:cs="Calibri"/>
          <w:color w:val="000000"/>
          <w:sz w:val="14"/>
          <w:szCs w:val="14"/>
        </w:rPr>
        <w:t xml:space="preserve"> While there are some non-crazy </w:t>
      </w:r>
      <w:r w:rsidRPr="004B0F84">
        <w:rPr>
          <w:rFonts w:eastAsia="Times New Roman" w:cs="Calibri"/>
          <w:color w:val="000000"/>
          <w:szCs w:val="22"/>
          <w:u w:val="single"/>
        </w:rPr>
        <w:t>views that place significantly greater moral weight on avoiding suffering than on promoting happiness</w:t>
      </w:r>
      <w:r w:rsidRPr="004B0F84">
        <w:rPr>
          <w:rFonts w:eastAsia="Times New Roman" w:cs="Calibri"/>
          <w:color w:val="000000"/>
          <w:sz w:val="14"/>
          <w:szCs w:val="14"/>
        </w:rPr>
        <w:t xml:space="preserve">, for reasons others have offered (and for independent reasons I won’t get into here unless requested to), they nonetheless </w:t>
      </w:r>
      <w:r w:rsidRPr="004B0F84">
        <w:rPr>
          <w:rFonts w:eastAsia="Times New Roman" w:cs="Calibri"/>
          <w:color w:val="000000"/>
          <w:szCs w:val="22"/>
          <w:u w:val="single"/>
        </w:rPr>
        <w:t xml:space="preserve">seem to be </w:t>
      </w:r>
      <w:proofErr w:type="gramStart"/>
      <w:r w:rsidRPr="004B0F84">
        <w:rPr>
          <w:rFonts w:eastAsia="Times New Roman" w:cs="Calibri"/>
          <w:color w:val="000000"/>
          <w:szCs w:val="22"/>
          <w:u w:val="single"/>
        </w:rPr>
        <w:t>fairly implausible</w:t>
      </w:r>
      <w:proofErr w:type="gramEnd"/>
      <w:r w:rsidRPr="004B0F84">
        <w:rPr>
          <w:rFonts w:eastAsia="Times New Roman" w:cs="Calibri"/>
          <w:color w:val="000000"/>
          <w:szCs w:val="22"/>
          <w:u w:val="single"/>
        </w:rPr>
        <w:t xml:space="preserve"> views.</w:t>
      </w:r>
      <w:r w:rsidRPr="004B0F84">
        <w:rPr>
          <w:rFonts w:eastAsia="Times New Roman" w:cs="Calibri"/>
          <w:color w:val="000000"/>
          <w:sz w:val="14"/>
          <w:szCs w:val="14"/>
        </w:rPr>
        <w:t xml:space="preserve"> And </w:t>
      </w:r>
      <w:r w:rsidRPr="004B0F84">
        <w:rPr>
          <w:rFonts w:eastAsia="Times New Roman" w:cs="Calibri"/>
          <w:color w:val="000000"/>
          <w:szCs w:val="22"/>
          <w:u w:val="single"/>
        </w:rPr>
        <w:t xml:space="preserve">even if things did not go well for our ancestors, I am optimistic that they will overall go fantastically well for our </w:t>
      </w:r>
      <w:proofErr w:type="gramStart"/>
      <w:r w:rsidRPr="004B0F84">
        <w:rPr>
          <w:rFonts w:eastAsia="Times New Roman" w:cs="Calibri"/>
          <w:color w:val="000000"/>
          <w:szCs w:val="22"/>
          <w:u w:val="single"/>
        </w:rPr>
        <w:t>descendants, if</w:t>
      </w:r>
      <w:proofErr w:type="gramEnd"/>
      <w:r w:rsidRPr="004B0F84">
        <w:rPr>
          <w:rFonts w:eastAsia="Times New Roman" w:cs="Calibri"/>
          <w:color w:val="000000"/>
          <w:szCs w:val="22"/>
          <w:u w:val="single"/>
        </w:rPr>
        <w:t xml:space="preserve"> we allow them to. I suspect that most of us alive today – at least those of us not suffering from extreme illness or poverty – have lives that are well worth living, and that things will continue to improve.</w:t>
      </w:r>
      <w:r w:rsidRPr="004B0F84">
        <w:rPr>
          <w:rFonts w:eastAsia="Times New Roman" w:cs="Calibri"/>
          <w:color w:val="000000"/>
          <w:sz w:val="14"/>
          <w:szCs w:val="14"/>
        </w:rPr>
        <w:t xml:space="preserve"> Derek Parfit, whose work has emphasized future generations as well as agreement in ethics, described our situation clearly and accurately: “We live during the hinge of history. </w:t>
      </w:r>
      <w:r w:rsidRPr="004B0F84">
        <w:rPr>
          <w:rFonts w:eastAsia="Times New Roman" w:cs="Calibri"/>
          <w:color w:val="000000"/>
          <w:szCs w:val="22"/>
          <w:u w:val="single"/>
        </w:rPr>
        <w:t xml:space="preserve">Given the scientific and technological discoveries of the last two centuries, the world has never changed as fast. </w:t>
      </w:r>
      <w:r w:rsidRPr="004B0F84">
        <w:rPr>
          <w:rFonts w:eastAsia="Times New Roman" w:cs="Calibri"/>
          <w:color w:val="000000"/>
          <w:sz w:val="14"/>
          <w:szCs w:val="14"/>
        </w:rPr>
        <w:t xml:space="preserve">We shall soon have even greater powers to transform, not only our surroundings, but ourselves and our successors. </w:t>
      </w:r>
      <w:r w:rsidRPr="004B0F84">
        <w:rPr>
          <w:rFonts w:eastAsia="Times New Roman" w:cs="Calibri"/>
          <w:color w:val="000000"/>
          <w:szCs w:val="22"/>
          <w:u w:val="single"/>
        </w:rPr>
        <w:t xml:space="preserve">If we act wisely in the next few centuries, humanity will survive its most dangerous and decisive period. </w:t>
      </w:r>
      <w:r w:rsidRPr="004B0F84">
        <w:rPr>
          <w:rFonts w:eastAsia="Times New Roman" w:cs="Calibri"/>
          <w:color w:val="000000"/>
          <w:sz w:val="14"/>
          <w:szCs w:val="14"/>
        </w:rPr>
        <w:t xml:space="preserve">Our descendants could, if necessary, go elsewhere, spreading through this galaxy…. </w:t>
      </w:r>
      <w:r w:rsidRPr="004B0F84">
        <w:rPr>
          <w:rFonts w:eastAsia="Times New Roman" w:cs="Calibri"/>
          <w:color w:val="000000"/>
          <w:szCs w:val="22"/>
          <w:u w:val="single"/>
        </w:rPr>
        <w:t>Our descendants might, I believe, make the further future very good. But that good future may also depend in part on us. If our selfish recklessness ends human history, we would be acting very wrongly.</w:t>
      </w:r>
      <w:r w:rsidRPr="004B0F84">
        <w:rPr>
          <w:rFonts w:eastAsia="Times New Roman" w:cs="Calibri"/>
          <w:color w:val="000000"/>
          <w:sz w:val="14"/>
          <w:szCs w:val="14"/>
        </w:rPr>
        <w:t>” (From chapter 36 of On What Matters)</w:t>
      </w:r>
    </w:p>
    <w:p w14:paraId="305A517F" w14:textId="77777777" w:rsidR="00CC17D8" w:rsidRPr="004B0F84" w:rsidRDefault="00CC17D8" w:rsidP="006B3D74">
      <w:pPr>
        <w:spacing w:before="40"/>
        <w:jc w:val="center"/>
        <w:outlineLvl w:val="1"/>
        <w:rPr>
          <w:rFonts w:ascii="Times New Roman" w:eastAsia="Times New Roman" w:hAnsi="Times New Roman" w:cs="Times New Roman"/>
          <w:b/>
          <w:bCs/>
          <w:sz w:val="36"/>
          <w:szCs w:val="36"/>
        </w:rPr>
      </w:pPr>
    </w:p>
    <w:p w14:paraId="63829603"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lastRenderedPageBreak/>
        <w:t xml:space="preserve">[1] Extend the uniqueness – The </w:t>
      </w:r>
      <w:proofErr w:type="spellStart"/>
      <w:r w:rsidRPr="004B0F84">
        <w:rPr>
          <w:rFonts w:eastAsia="Times New Roman" w:cs="Calibri"/>
          <w:b/>
          <w:bCs/>
          <w:color w:val="000000"/>
          <w:sz w:val="26"/>
          <w:szCs w:val="26"/>
        </w:rPr>
        <w:t>aff’s</w:t>
      </w:r>
      <w:proofErr w:type="spellEnd"/>
      <w:r w:rsidRPr="004B0F84">
        <w:rPr>
          <w:rFonts w:eastAsia="Times New Roman" w:cs="Calibri"/>
          <w:b/>
          <w:bCs/>
          <w:color w:val="000000"/>
          <w:sz w:val="26"/>
          <w:szCs w:val="26"/>
        </w:rPr>
        <w:t xml:space="preserve"> plan causes the US to give away super important national information about advances due to the reduction of IP. China then uses this information for military advantages against the US and democratic </w:t>
      </w:r>
      <w:proofErr w:type="gramStart"/>
      <w:r w:rsidRPr="004B0F84">
        <w:rPr>
          <w:rFonts w:eastAsia="Times New Roman" w:cs="Calibri"/>
          <w:b/>
          <w:bCs/>
          <w:color w:val="000000"/>
          <w:sz w:val="26"/>
          <w:szCs w:val="26"/>
        </w:rPr>
        <w:t>countries..</w:t>
      </w:r>
      <w:proofErr w:type="gramEnd"/>
    </w:p>
    <w:p w14:paraId="23C1E4D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[2] Extend </w:t>
      </w:r>
      <w:proofErr w:type="spellStart"/>
      <w:r w:rsidRPr="004B0F84">
        <w:rPr>
          <w:rFonts w:eastAsia="Times New Roman" w:cs="Calibri"/>
          <w:b/>
          <w:bCs/>
          <w:color w:val="000000"/>
          <w:sz w:val="26"/>
          <w:szCs w:val="26"/>
        </w:rPr>
        <w:t>Kuo</w:t>
      </w:r>
      <w:proofErr w:type="spellEnd"/>
      <w:r w:rsidRPr="004B0F84">
        <w:rPr>
          <w:rFonts w:eastAsia="Times New Roman" w:cs="Calibri"/>
          <w:b/>
          <w:bCs/>
          <w:color w:val="000000"/>
          <w:sz w:val="26"/>
          <w:szCs w:val="26"/>
        </w:rPr>
        <w:t xml:space="preserve"> 17 – Genomics has a great strategic advantage for China which will be used for military enhancement etc. It gives China a huge knowledge increase that could be used in very bad ways and takes the US away from the leading.</w:t>
      </w:r>
    </w:p>
    <w:p w14:paraId="60757162"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[3] Extend the impact – Only maintaining US power reduces existential threats and promotes peace. Global prosperity contributed to the longest power-peace and the US has enlisted its power in democracy and human rights. All these would go away, </w:t>
      </w:r>
      <w:proofErr w:type="spellStart"/>
      <w:r w:rsidRPr="004B0F84">
        <w:rPr>
          <w:rFonts w:eastAsia="Times New Roman" w:cs="Calibri"/>
          <w:b/>
          <w:bCs/>
          <w:color w:val="000000"/>
          <w:sz w:val="26"/>
          <w:szCs w:val="26"/>
        </w:rPr>
        <w:t>wwe</w:t>
      </w:r>
      <w:proofErr w:type="spellEnd"/>
      <w:r w:rsidRPr="004B0F84">
        <w:rPr>
          <w:rFonts w:eastAsia="Times New Roman" w:cs="Calibri"/>
          <w:b/>
          <w:bCs/>
          <w:color w:val="000000"/>
          <w:sz w:val="26"/>
          <w:szCs w:val="26"/>
        </w:rPr>
        <w:t xml:space="preserve"> would have terror, no rights, war, etc. if China gains power.</w:t>
      </w:r>
    </w:p>
    <w:p w14:paraId="148BB5EA" w14:textId="77777777" w:rsidR="006B3D74" w:rsidRPr="004B0F84" w:rsidRDefault="006B3D74" w:rsidP="006B3D74">
      <w:pPr>
        <w:spacing w:after="240"/>
        <w:rPr>
          <w:rFonts w:ascii="Times New Roman" w:eastAsia="Times New Roman" w:hAnsi="Times New Roman" w:cs="Times New Roman"/>
        </w:rPr>
      </w:pPr>
    </w:p>
    <w:p w14:paraId="0461C624" w14:textId="77777777" w:rsidR="006B3D74" w:rsidRPr="004B0F84" w:rsidRDefault="006B3D74" w:rsidP="006B3D74">
      <w:pPr>
        <w:rPr>
          <w:rFonts w:ascii="Times New Roman" w:eastAsia="Times New Roman" w:hAnsi="Times New Roman" w:cs="Times New Roman"/>
        </w:rPr>
      </w:pPr>
    </w:p>
    <w:p w14:paraId="35FB0E59"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ROB</w:t>
      </w:r>
    </w:p>
    <w:p w14:paraId="7B6239CE"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The role of the ballot is to vote for the debater who best proves the truth or falsity of the Resolution; 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must prove it true and the neg must prove it false. Prefer: [A] </w:t>
      </w:r>
      <w:proofErr w:type="spellStart"/>
      <w:r w:rsidRPr="004B0F84">
        <w:rPr>
          <w:rFonts w:eastAsia="Times New Roman" w:cs="Calibri"/>
          <w:b/>
          <w:bCs/>
          <w:color w:val="000000"/>
          <w:sz w:val="26"/>
          <w:szCs w:val="26"/>
        </w:rPr>
        <w:t>Constitutivism</w:t>
      </w:r>
      <w:proofErr w:type="spellEnd"/>
      <w:r w:rsidRPr="004B0F84">
        <w:rPr>
          <w:rFonts w:eastAsia="Times New Roman" w:cs="Calibri"/>
          <w:b/>
          <w:bCs/>
          <w:color w:val="000000"/>
          <w:sz w:val="26"/>
          <w:szCs w:val="26"/>
        </w:rPr>
        <w:t xml:space="preserve">: The ballot asks you to either vote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or neg based on the given resolution a) Five dictionaries</w:t>
      </w:r>
      <w:r w:rsidRPr="004B0F84">
        <w:rPr>
          <w:rFonts w:eastAsia="Times New Roman" w:cs="Calibri"/>
          <w:b/>
          <w:bCs/>
          <w:color w:val="000000"/>
          <w:sz w:val="16"/>
          <w:szCs w:val="16"/>
          <w:vertAlign w:val="superscript"/>
        </w:rPr>
        <w:t xml:space="preserve"> </w:t>
      </w:r>
      <w:r w:rsidRPr="004B0F84">
        <w:rPr>
          <w:rFonts w:eastAsia="Times New Roman" w:cs="Calibri"/>
          <w:b/>
          <w:bCs/>
          <w:color w:val="000000"/>
          <w:sz w:val="26"/>
          <w:szCs w:val="26"/>
        </w:rPr>
        <w:t>define to negate as to deny the truth of and affirm</w:t>
      </w:r>
      <w:r w:rsidRPr="004B0F84">
        <w:rPr>
          <w:rFonts w:eastAsia="Times New Roman" w:cs="Calibri"/>
          <w:b/>
          <w:bCs/>
          <w:color w:val="000000"/>
          <w:sz w:val="16"/>
          <w:szCs w:val="16"/>
          <w:vertAlign w:val="superscript"/>
        </w:rPr>
        <w:t xml:space="preserve"> </w:t>
      </w:r>
      <w:r w:rsidRPr="004B0F84">
        <w:rPr>
          <w:rFonts w:eastAsia="Times New Roman" w:cs="Calibri"/>
          <w:b/>
          <w:bCs/>
          <w:color w:val="000000"/>
          <w:sz w:val="26"/>
          <w:szCs w:val="26"/>
        </w:rPr>
        <w:t xml:space="preserve">as to prove true which means its intrinsic to the nature of the activity b) the purpose of debate is the acquisition of knowledge in pursuit of truth – a </w:t>
      </w:r>
      <w:proofErr w:type="spellStart"/>
      <w:r w:rsidRPr="004B0F84">
        <w:rPr>
          <w:rFonts w:eastAsia="Times New Roman" w:cs="Calibri"/>
          <w:b/>
          <w:bCs/>
          <w:color w:val="000000"/>
          <w:sz w:val="26"/>
          <w:szCs w:val="26"/>
        </w:rPr>
        <w:t>resolutional</w:t>
      </w:r>
      <w:proofErr w:type="spellEnd"/>
      <w:r w:rsidRPr="004B0F84">
        <w:rPr>
          <w:rFonts w:eastAsia="Times New Roman" w:cs="Calibri"/>
          <w:b/>
          <w:bCs/>
          <w:color w:val="000000"/>
          <w:sz w:val="26"/>
          <w:szCs w:val="26"/>
        </w:rPr>
        <w:t xml:space="preserve"> focus is key to depth of exploration which o/w on specificity. It’s a jurisdictional issue since it questions whether the judge should go outside the scope of the game – that’s a meta constraint on anything else since the judge voting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if they affirm better and neg the contrary proves that it’s an independent voter and otherwise they could just hack against or for you which means it also controls the internal link to fairness since that’s definitionally unfair and a practice can only make sense based on intrinsic rules. [B] Logic: Any counter role of the ballot collapses to truth testing because every property assumes truth of the property </w:t>
      </w:r>
      <w:proofErr w:type="gramStart"/>
      <w:r w:rsidRPr="004B0F84">
        <w:rPr>
          <w:rFonts w:eastAsia="Times New Roman" w:cs="Calibri"/>
          <w:b/>
          <w:bCs/>
          <w:color w:val="000000"/>
          <w:sz w:val="26"/>
          <w:szCs w:val="26"/>
        </w:rPr>
        <w:t>i.e.</w:t>
      </w:r>
      <w:proofErr w:type="gramEnd"/>
      <w:r w:rsidRPr="004B0F84">
        <w:rPr>
          <w:rFonts w:eastAsia="Times New Roman" w:cs="Calibri"/>
          <w:b/>
          <w:bCs/>
          <w:color w:val="000000"/>
          <w:sz w:val="26"/>
          <w:szCs w:val="26"/>
        </w:rPr>
        <w:t xml:space="preserve"> if I say, “I am awake” it is the same as “it is true that I am awake” which means they are also a question of truth claims because it’s inherent. It also means their ROB warrants aren’t mutually exclusive with mine. [C]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4B0F84">
        <w:rPr>
          <w:rFonts w:eastAsia="Times New Roman" w:cs="Calibri"/>
          <w:b/>
          <w:bCs/>
          <w:color w:val="000000"/>
          <w:sz w:val="26"/>
          <w:szCs w:val="26"/>
        </w:rPr>
        <w:t>exclude</w:t>
      </w:r>
      <w:proofErr w:type="gramEnd"/>
      <w:r w:rsidRPr="004B0F84">
        <w:rPr>
          <w:rFonts w:eastAsia="Times New Roman" w:cs="Calibri"/>
          <w:b/>
          <w:bCs/>
          <w:color w:val="000000"/>
          <w:sz w:val="26"/>
          <w:szCs w:val="26"/>
        </w:rPr>
        <w:t xml:space="preserve"> all </w:t>
      </w:r>
      <w:r w:rsidRPr="004B0F84">
        <w:rPr>
          <w:rFonts w:eastAsia="Times New Roman" w:cs="Calibri"/>
          <w:b/>
          <w:bCs/>
          <w:color w:val="000000"/>
          <w:sz w:val="26"/>
          <w:szCs w:val="26"/>
        </w:rPr>
        <w:lastRenderedPageBreak/>
        <w:t>offense besides those that follow from their framework which shuts out people without the technical skill or resources to prep for it.</w:t>
      </w:r>
    </w:p>
    <w:p w14:paraId="02508D00"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Extensions</w:t>
      </w:r>
    </w:p>
    <w:p w14:paraId="673DE189"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Extend my ROB</w:t>
      </w:r>
    </w:p>
    <w:p w14:paraId="4C0228E0" w14:textId="77777777" w:rsidR="006B3D74" w:rsidRPr="004B0F84" w:rsidRDefault="006B3D74" w:rsidP="006B3D74">
      <w:pPr>
        <w:numPr>
          <w:ilvl w:val="0"/>
          <w:numId w:val="19"/>
        </w:numPr>
        <w:textAlignment w:val="baseline"/>
        <w:rPr>
          <w:rFonts w:eastAsia="Times New Roman" w:cs="Calibri"/>
          <w:b/>
          <w:bCs/>
          <w:color w:val="000000"/>
          <w:sz w:val="26"/>
          <w:szCs w:val="26"/>
        </w:rPr>
      </w:pPr>
      <w:r w:rsidRPr="004B0F84">
        <w:rPr>
          <w:rFonts w:eastAsia="Times New Roman" w:cs="Calibri"/>
          <w:b/>
          <w:bCs/>
          <w:color w:val="000000"/>
          <w:sz w:val="26"/>
          <w:szCs w:val="26"/>
        </w:rPr>
        <w:t>Vote for the debater who best proves the truth or falsity of the Resolution</w:t>
      </w:r>
    </w:p>
    <w:p w14:paraId="09E6FDA2" w14:textId="77777777" w:rsidR="006B3D74" w:rsidRPr="004B0F84" w:rsidRDefault="006B3D74" w:rsidP="006B3D74">
      <w:pPr>
        <w:numPr>
          <w:ilvl w:val="0"/>
          <w:numId w:val="19"/>
        </w:numPr>
        <w:textAlignment w:val="baseline"/>
        <w:rPr>
          <w:rFonts w:eastAsia="Times New Roman" w:cs="Calibri"/>
          <w:b/>
          <w:bCs/>
          <w:color w:val="000000"/>
          <w:sz w:val="26"/>
          <w:szCs w:val="26"/>
        </w:rPr>
      </w:pPr>
      <w:proofErr w:type="spellStart"/>
      <w:r w:rsidRPr="004B0F84">
        <w:rPr>
          <w:rFonts w:eastAsia="Times New Roman" w:cs="Calibri"/>
          <w:b/>
          <w:bCs/>
          <w:color w:val="000000"/>
          <w:sz w:val="26"/>
          <w:szCs w:val="26"/>
        </w:rPr>
        <w:t>Constitutivism</w:t>
      </w:r>
      <w:proofErr w:type="spellEnd"/>
      <w:r w:rsidRPr="004B0F84">
        <w:rPr>
          <w:rFonts w:eastAsia="Times New Roman" w:cs="Calibri"/>
          <w:b/>
          <w:bCs/>
          <w:color w:val="000000"/>
          <w:sz w:val="26"/>
          <w:szCs w:val="26"/>
        </w:rPr>
        <w:t xml:space="preserve">; the ballot asks you to vote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or neg</w:t>
      </w:r>
    </w:p>
    <w:p w14:paraId="7D9CE4AC"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Negate means to deny truth</w:t>
      </w:r>
    </w:p>
    <w:p w14:paraId="06FD9CDD"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Affirm means to provoke truth</w:t>
      </w:r>
    </w:p>
    <w:p w14:paraId="4A777FDC" w14:textId="77777777" w:rsidR="006B3D74" w:rsidRPr="004B0F84" w:rsidRDefault="006B3D74" w:rsidP="006B3D74">
      <w:pPr>
        <w:numPr>
          <w:ilvl w:val="1"/>
          <w:numId w:val="20"/>
        </w:numPr>
        <w:textAlignment w:val="baseline"/>
        <w:rPr>
          <w:rFonts w:eastAsia="Times New Roman" w:cs="Calibri"/>
          <w:b/>
          <w:bCs/>
          <w:color w:val="000000"/>
          <w:sz w:val="26"/>
          <w:szCs w:val="26"/>
        </w:rPr>
      </w:pPr>
      <w:proofErr w:type="spellStart"/>
      <w:r w:rsidRPr="004B0F84">
        <w:rPr>
          <w:rFonts w:eastAsia="Times New Roman" w:cs="Calibri"/>
          <w:b/>
          <w:bCs/>
          <w:color w:val="000000"/>
          <w:sz w:val="26"/>
          <w:szCs w:val="26"/>
        </w:rPr>
        <w:t>Resolutional</w:t>
      </w:r>
      <w:proofErr w:type="spellEnd"/>
      <w:r w:rsidRPr="004B0F84">
        <w:rPr>
          <w:rFonts w:eastAsia="Times New Roman" w:cs="Calibri"/>
          <w:b/>
          <w:bCs/>
          <w:color w:val="000000"/>
          <w:sz w:val="26"/>
          <w:szCs w:val="26"/>
        </w:rPr>
        <w:t xml:space="preserve"> focus outweighs on education on specificity</w:t>
      </w:r>
    </w:p>
    <w:p w14:paraId="6570EFE3"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And it outweighs on fairness, resolution is the rules, anything else is outside of them</w:t>
      </w:r>
    </w:p>
    <w:p w14:paraId="38AFD6EB" w14:textId="77777777" w:rsidR="006B3D74" w:rsidRPr="004B0F84" w:rsidRDefault="006B3D74" w:rsidP="006B3D74">
      <w:pPr>
        <w:numPr>
          <w:ilvl w:val="0"/>
          <w:numId w:val="20"/>
        </w:numPr>
        <w:textAlignment w:val="baseline"/>
        <w:rPr>
          <w:rFonts w:eastAsia="Times New Roman" w:cs="Calibri"/>
          <w:b/>
          <w:bCs/>
          <w:color w:val="000000"/>
          <w:sz w:val="26"/>
          <w:szCs w:val="26"/>
        </w:rPr>
      </w:pPr>
      <w:proofErr w:type="gramStart"/>
      <w:r w:rsidRPr="004B0F84">
        <w:rPr>
          <w:rFonts w:eastAsia="Times New Roman" w:cs="Calibri"/>
          <w:b/>
          <w:bCs/>
          <w:color w:val="000000"/>
          <w:sz w:val="26"/>
          <w:szCs w:val="26"/>
        </w:rPr>
        <w:t>Logic;</w:t>
      </w:r>
      <w:proofErr w:type="gramEnd"/>
      <w:r w:rsidRPr="004B0F84">
        <w:rPr>
          <w:rFonts w:eastAsia="Times New Roman" w:cs="Calibri"/>
          <w:b/>
          <w:bCs/>
          <w:color w:val="000000"/>
          <w:sz w:val="26"/>
          <w:szCs w:val="26"/>
        </w:rPr>
        <w:t xml:space="preserve"> Any counter rob collapses</w:t>
      </w:r>
    </w:p>
    <w:p w14:paraId="4CD4CE16"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Every property assumes truth of property, I am awake is the same as it is true that I am awake</w:t>
      </w:r>
    </w:p>
    <w:p w14:paraId="1AF2FE3B"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This means their Rob warrants aren’t mutually exclusive with mine</w:t>
      </w:r>
    </w:p>
    <w:p w14:paraId="770FE7E9" w14:textId="77777777" w:rsidR="006B3D74" w:rsidRPr="004B0F84" w:rsidRDefault="006B3D74" w:rsidP="006B3D74">
      <w:pPr>
        <w:numPr>
          <w:ilvl w:val="0"/>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 xml:space="preserve">Inclusion; other rob factor in person </w:t>
      </w:r>
      <w:proofErr w:type="spellStart"/>
      <w:r w:rsidRPr="004B0F84">
        <w:rPr>
          <w:rFonts w:eastAsia="Times New Roman" w:cs="Calibri"/>
          <w:b/>
          <w:bCs/>
          <w:color w:val="000000"/>
          <w:sz w:val="26"/>
          <w:szCs w:val="26"/>
        </w:rPr>
        <w:t>lifes</w:t>
      </w:r>
      <w:proofErr w:type="spellEnd"/>
    </w:p>
    <w:p w14:paraId="3840C49D"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This causes violence, who is more oppressed?</w:t>
      </w:r>
    </w:p>
    <w:p w14:paraId="27C39553"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Debate is a place to escape</w:t>
      </w:r>
    </w:p>
    <w:p w14:paraId="15446646"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Other rob collapses because they still prove the resolution true or false,</w:t>
      </w:r>
    </w:p>
    <w:p w14:paraId="7C144C17" w14:textId="77777777" w:rsidR="006B3D74" w:rsidRPr="004B0F84" w:rsidRDefault="006B3D74" w:rsidP="006B3D74">
      <w:pPr>
        <w:numPr>
          <w:ilvl w:val="1"/>
          <w:numId w:val="20"/>
        </w:numPr>
        <w:textAlignment w:val="baseline"/>
        <w:rPr>
          <w:rFonts w:eastAsia="Times New Roman" w:cs="Calibri"/>
          <w:b/>
          <w:bCs/>
          <w:color w:val="000000"/>
          <w:sz w:val="26"/>
          <w:szCs w:val="26"/>
        </w:rPr>
      </w:pPr>
      <w:r w:rsidRPr="004B0F84">
        <w:rPr>
          <w:rFonts w:eastAsia="Times New Roman" w:cs="Calibri"/>
          <w:b/>
          <w:bCs/>
          <w:color w:val="000000"/>
          <w:sz w:val="26"/>
          <w:szCs w:val="26"/>
        </w:rPr>
        <w:t>Specific rob moot all offense, killing fairness</w:t>
      </w:r>
    </w:p>
    <w:p w14:paraId="31B80531"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paradigm</w:t>
      </w:r>
    </w:p>
    <w:p w14:paraId="7BAC05EF"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Reject 1ar theory on face – [A]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4B0F84">
        <w:rPr>
          <w:rFonts w:eastAsia="Times New Roman" w:cs="Calibri"/>
          <w:b/>
          <w:bCs/>
          <w:color w:val="000000"/>
          <w:sz w:val="26"/>
          <w:szCs w:val="26"/>
        </w:rPr>
        <w:t>strat</w:t>
      </w:r>
      <w:proofErr w:type="spellEnd"/>
      <w:r w:rsidRPr="004B0F84">
        <w:rPr>
          <w:rFonts w:eastAsia="Times New Roman" w:cs="Calibri"/>
          <w:b/>
          <w:bCs/>
          <w:color w:val="000000"/>
          <w:sz w:val="26"/>
          <w:szCs w:val="26"/>
        </w:rPr>
        <w:t xml:space="preserve"> </w:t>
      </w:r>
      <w:proofErr w:type="spellStart"/>
      <w:r w:rsidRPr="004B0F84">
        <w:rPr>
          <w:rFonts w:eastAsia="Times New Roman" w:cs="Calibri"/>
          <w:b/>
          <w:bCs/>
          <w:color w:val="000000"/>
          <w:sz w:val="26"/>
          <w:szCs w:val="26"/>
        </w:rPr>
        <w:t>args</w:t>
      </w:r>
      <w:proofErr w:type="spellEnd"/>
      <w:r w:rsidRPr="004B0F84">
        <w:rPr>
          <w:rFonts w:eastAsia="Times New Roman" w:cs="Calibri"/>
          <w:b/>
          <w:bCs/>
          <w:color w:val="000000"/>
          <w:sz w:val="26"/>
          <w:szCs w:val="26"/>
        </w:rPr>
        <w:t xml:space="preserve"> since I need time to execute </w:t>
      </w:r>
      <w:proofErr w:type="spellStart"/>
      <w:r w:rsidRPr="004B0F84">
        <w:rPr>
          <w:rFonts w:eastAsia="Times New Roman" w:cs="Calibri"/>
          <w:b/>
          <w:bCs/>
          <w:color w:val="000000"/>
          <w:sz w:val="26"/>
          <w:szCs w:val="26"/>
        </w:rPr>
        <w:t>strat</w:t>
      </w:r>
      <w:proofErr w:type="spellEnd"/>
      <w:r w:rsidRPr="004B0F84">
        <w:rPr>
          <w:rFonts w:eastAsia="Times New Roman" w:cs="Calibri"/>
          <w:b/>
          <w:bCs/>
          <w:color w:val="000000"/>
          <w:sz w:val="26"/>
          <w:szCs w:val="26"/>
        </w:rPr>
        <w:t xml:space="preserve"> and get ground. [B] I lose the flex of being able to indict practices of 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without going new in the 2nr, which gives them the ability to effectively weigh on the theory debate. Also outweighs on spikes because you </w:t>
      </w:r>
      <w:proofErr w:type="gramStart"/>
      <w:r w:rsidRPr="004B0F84">
        <w:rPr>
          <w:rFonts w:eastAsia="Times New Roman" w:cs="Calibri"/>
          <w:b/>
          <w:bCs/>
          <w:color w:val="000000"/>
          <w:sz w:val="26"/>
          <w:szCs w:val="26"/>
        </w:rPr>
        <w:t>have the ability to</w:t>
      </w:r>
      <w:proofErr w:type="gramEnd"/>
      <w:r w:rsidRPr="004B0F84">
        <w:rPr>
          <w:rFonts w:eastAsia="Times New Roman" w:cs="Calibri"/>
          <w:b/>
          <w:bCs/>
          <w:color w:val="000000"/>
          <w:sz w:val="26"/>
          <w:szCs w:val="26"/>
        </w:rPr>
        <w:t xml:space="preserve"> weigh an entirely conceded </w:t>
      </w:r>
      <w:r w:rsidRPr="004B0F84">
        <w:rPr>
          <w:rFonts w:eastAsia="Times New Roman" w:cs="Calibri"/>
          <w:b/>
          <w:bCs/>
          <w:color w:val="000000"/>
          <w:sz w:val="26"/>
          <w:szCs w:val="26"/>
        </w:rPr>
        <w:lastRenderedPageBreak/>
        <w:t xml:space="preserve">theory spike while I have to weigh my theory </w:t>
      </w:r>
      <w:proofErr w:type="spellStart"/>
      <w:r w:rsidRPr="004B0F84">
        <w:rPr>
          <w:rFonts w:eastAsia="Times New Roman" w:cs="Calibri"/>
          <w:b/>
          <w:bCs/>
          <w:color w:val="000000"/>
          <w:sz w:val="26"/>
          <w:szCs w:val="26"/>
        </w:rPr>
        <w:t>interp</w:t>
      </w:r>
      <w:proofErr w:type="spellEnd"/>
      <w:r w:rsidRPr="004B0F84">
        <w:rPr>
          <w:rFonts w:eastAsia="Times New Roman" w:cs="Calibri"/>
          <w:b/>
          <w:bCs/>
          <w:color w:val="000000"/>
          <w:sz w:val="26"/>
          <w:szCs w:val="26"/>
        </w:rPr>
        <w:t xml:space="preserve"> against all possible </w:t>
      </w:r>
      <w:proofErr w:type="spellStart"/>
      <w:r w:rsidRPr="004B0F84">
        <w:rPr>
          <w:rFonts w:eastAsia="Times New Roman" w:cs="Calibri"/>
          <w:b/>
          <w:bCs/>
          <w:color w:val="000000"/>
          <w:sz w:val="26"/>
          <w:szCs w:val="26"/>
        </w:rPr>
        <w:t>interps</w:t>
      </w:r>
      <w:proofErr w:type="spellEnd"/>
      <w:r w:rsidRPr="004B0F84">
        <w:rPr>
          <w:rFonts w:eastAsia="Times New Roman" w:cs="Calibri"/>
          <w:b/>
          <w:bCs/>
          <w:color w:val="000000"/>
          <w:sz w:val="26"/>
          <w:szCs w:val="26"/>
        </w:rPr>
        <w:t xml:space="preserve"> of 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[C] 1ar theory is a no risk issue because the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can go hard for no </w:t>
      </w:r>
      <w:proofErr w:type="spellStart"/>
      <w:r w:rsidRPr="004B0F84">
        <w:rPr>
          <w:rFonts w:eastAsia="Times New Roman" w:cs="Calibri"/>
          <w:b/>
          <w:bCs/>
          <w:color w:val="000000"/>
          <w:sz w:val="26"/>
          <w:szCs w:val="26"/>
        </w:rPr>
        <w:t>rvi</w:t>
      </w:r>
      <w:proofErr w:type="spellEnd"/>
      <w:r w:rsidRPr="004B0F84">
        <w:rPr>
          <w:rFonts w:eastAsia="Times New Roman" w:cs="Calibri"/>
          <w:b/>
          <w:bCs/>
          <w:color w:val="000000"/>
          <w:sz w:val="26"/>
          <w:szCs w:val="26"/>
        </w:rPr>
        <w:t xml:space="preserve"> in the 2ar, which skews my </w:t>
      </w:r>
      <w:proofErr w:type="spellStart"/>
      <w:r w:rsidRPr="004B0F84">
        <w:rPr>
          <w:rFonts w:eastAsia="Times New Roman" w:cs="Calibri"/>
          <w:b/>
          <w:bCs/>
          <w:color w:val="000000"/>
          <w:sz w:val="26"/>
          <w:szCs w:val="26"/>
        </w:rPr>
        <w:t>strat</w:t>
      </w:r>
      <w:proofErr w:type="spellEnd"/>
      <w:r w:rsidRPr="004B0F84">
        <w:rPr>
          <w:rFonts w:eastAsia="Times New Roman" w:cs="Calibri"/>
          <w:b/>
          <w:bCs/>
          <w:color w:val="000000"/>
          <w:sz w:val="26"/>
          <w:szCs w:val="26"/>
        </w:rPr>
        <w:t xml:space="preserve"> because either I either lose on substance or theory, screws the 2nr because I can’t respond to the initial spike, only the violation. [D] I only have once chance to respond after it is introduced while they have two chances [E] they get to speak before and after me which means they get to frame the debate and end the debate, which is abusive in the 2n I have to go for a </w:t>
      </w:r>
      <w:proofErr w:type="spellStart"/>
      <w:r w:rsidRPr="004B0F84">
        <w:rPr>
          <w:rFonts w:eastAsia="Times New Roman" w:cs="Calibri"/>
          <w:b/>
          <w:bCs/>
          <w:color w:val="000000"/>
          <w:sz w:val="26"/>
          <w:szCs w:val="26"/>
        </w:rPr>
        <w:t>counterinterp</w:t>
      </w:r>
      <w:proofErr w:type="spellEnd"/>
      <w:r w:rsidRPr="004B0F84">
        <w:rPr>
          <w:rFonts w:eastAsia="Times New Roman" w:cs="Calibri"/>
          <w:b/>
          <w:bCs/>
          <w:color w:val="000000"/>
          <w:sz w:val="26"/>
          <w:szCs w:val="26"/>
        </w:rPr>
        <w:t xml:space="preserve"> and respond to their shell while they can choose either in the 2ar. [F] Even if you win that you should have 1ar theory, it shouldn’t be drop the debater because of those reasons.</w:t>
      </w:r>
    </w:p>
    <w:p w14:paraId="116C9990"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Extensions</w:t>
      </w:r>
    </w:p>
    <w:p w14:paraId="0E4BE6F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Extend my paradigm</w:t>
      </w:r>
    </w:p>
    <w:p w14:paraId="10E8F178" w14:textId="77777777" w:rsidR="006B3D74" w:rsidRPr="004B0F84" w:rsidRDefault="006B3D74" w:rsidP="006B3D74">
      <w:pPr>
        <w:numPr>
          <w:ilvl w:val="0"/>
          <w:numId w:val="21"/>
        </w:numPr>
        <w:textAlignment w:val="baseline"/>
        <w:rPr>
          <w:rFonts w:eastAsia="Times New Roman" w:cs="Calibri"/>
          <w:b/>
          <w:bCs/>
          <w:color w:val="000000"/>
          <w:sz w:val="26"/>
          <w:szCs w:val="26"/>
        </w:rPr>
      </w:pPr>
      <w:r w:rsidRPr="004B0F84">
        <w:rPr>
          <w:rFonts w:eastAsia="Times New Roman" w:cs="Calibri"/>
          <w:b/>
          <w:bCs/>
          <w:color w:val="000000"/>
          <w:sz w:val="26"/>
          <w:szCs w:val="26"/>
        </w:rPr>
        <w:t>Reject 1ar theory</w:t>
      </w:r>
    </w:p>
    <w:p w14:paraId="53844A9B"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Time skews round; they have two speeches and 7 minutes, I have one speech and 6 minutes</w:t>
      </w:r>
    </w:p>
    <w:p w14:paraId="152EF720"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 xml:space="preserve">I lose flex to weigh theory against spikes and </w:t>
      </w:r>
      <w:proofErr w:type="spellStart"/>
      <w:r w:rsidRPr="004B0F84">
        <w:rPr>
          <w:rFonts w:eastAsia="Times New Roman" w:cs="Calibri"/>
          <w:b/>
          <w:bCs/>
          <w:color w:val="000000"/>
          <w:sz w:val="26"/>
          <w:szCs w:val="26"/>
        </w:rPr>
        <w:t>interps</w:t>
      </w:r>
      <w:proofErr w:type="spellEnd"/>
    </w:p>
    <w:p w14:paraId="45CB3FCC"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 xml:space="preserve">1ar theory is no risk for </w:t>
      </w:r>
      <w:proofErr w:type="spellStart"/>
      <w:r w:rsidRPr="004B0F84">
        <w:rPr>
          <w:rFonts w:eastAsia="Times New Roman" w:cs="Calibri"/>
          <w:b/>
          <w:bCs/>
          <w:color w:val="000000"/>
          <w:sz w:val="26"/>
          <w:szCs w:val="26"/>
        </w:rPr>
        <w:t>aff</w:t>
      </w:r>
      <w:proofErr w:type="spellEnd"/>
      <w:r w:rsidRPr="004B0F84">
        <w:rPr>
          <w:rFonts w:eastAsia="Times New Roman" w:cs="Calibri"/>
          <w:b/>
          <w:bCs/>
          <w:color w:val="000000"/>
          <w:sz w:val="26"/>
          <w:szCs w:val="26"/>
        </w:rPr>
        <w:t xml:space="preserve">, they can go for no </w:t>
      </w:r>
      <w:proofErr w:type="spellStart"/>
      <w:r w:rsidRPr="004B0F84">
        <w:rPr>
          <w:rFonts w:eastAsia="Times New Roman" w:cs="Calibri"/>
          <w:b/>
          <w:bCs/>
          <w:color w:val="000000"/>
          <w:sz w:val="26"/>
          <w:szCs w:val="26"/>
        </w:rPr>
        <w:t>rvi</w:t>
      </w:r>
      <w:proofErr w:type="spellEnd"/>
      <w:r w:rsidRPr="004B0F84">
        <w:rPr>
          <w:rFonts w:eastAsia="Times New Roman" w:cs="Calibri"/>
          <w:b/>
          <w:bCs/>
          <w:color w:val="000000"/>
          <w:sz w:val="26"/>
          <w:szCs w:val="26"/>
        </w:rPr>
        <w:t xml:space="preserve"> in 2ar</w:t>
      </w:r>
    </w:p>
    <w:p w14:paraId="215B3F4A"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I only have one chance to respond; they have two</w:t>
      </w:r>
    </w:p>
    <w:p w14:paraId="4497CCFA"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They get to speak before and after me, they can frame and end debate</w:t>
      </w:r>
    </w:p>
    <w:p w14:paraId="0E9F7D86" w14:textId="77777777" w:rsidR="006B3D74" w:rsidRPr="004B0F84" w:rsidRDefault="006B3D74" w:rsidP="006B3D74">
      <w:pPr>
        <w:numPr>
          <w:ilvl w:val="1"/>
          <w:numId w:val="22"/>
        </w:numPr>
        <w:textAlignment w:val="baseline"/>
        <w:rPr>
          <w:rFonts w:eastAsia="Times New Roman" w:cs="Calibri"/>
          <w:b/>
          <w:bCs/>
          <w:color w:val="000000"/>
          <w:sz w:val="26"/>
          <w:szCs w:val="26"/>
        </w:rPr>
      </w:pPr>
      <w:r w:rsidRPr="004B0F84">
        <w:rPr>
          <w:rFonts w:eastAsia="Times New Roman" w:cs="Calibri"/>
          <w:b/>
          <w:bCs/>
          <w:color w:val="000000"/>
          <w:sz w:val="26"/>
          <w:szCs w:val="26"/>
        </w:rPr>
        <w:t xml:space="preserve">Even if you win 1ar theory, you lose </w:t>
      </w:r>
      <w:proofErr w:type="spellStart"/>
      <w:r w:rsidRPr="004B0F84">
        <w:rPr>
          <w:rFonts w:eastAsia="Times New Roman" w:cs="Calibri"/>
          <w:b/>
          <w:bCs/>
          <w:color w:val="000000"/>
          <w:sz w:val="26"/>
          <w:szCs w:val="26"/>
        </w:rPr>
        <w:t>dtd</w:t>
      </w:r>
      <w:proofErr w:type="spellEnd"/>
      <w:r w:rsidRPr="004B0F84">
        <w:rPr>
          <w:rFonts w:eastAsia="Times New Roman" w:cs="Calibri"/>
          <w:b/>
          <w:bCs/>
          <w:color w:val="000000"/>
          <w:sz w:val="26"/>
          <w:szCs w:val="26"/>
        </w:rPr>
        <w:t xml:space="preserve"> </w:t>
      </w:r>
      <w:proofErr w:type="spellStart"/>
      <w:r w:rsidRPr="004B0F84">
        <w:rPr>
          <w:rFonts w:eastAsia="Times New Roman" w:cs="Calibri"/>
          <w:b/>
          <w:bCs/>
          <w:color w:val="000000"/>
          <w:sz w:val="26"/>
          <w:szCs w:val="26"/>
        </w:rPr>
        <w:t>cus</w:t>
      </w:r>
      <w:proofErr w:type="spellEnd"/>
      <w:r w:rsidRPr="004B0F84">
        <w:rPr>
          <w:rFonts w:eastAsia="Times New Roman" w:cs="Calibri"/>
          <w:b/>
          <w:bCs/>
          <w:color w:val="000000"/>
          <w:sz w:val="26"/>
          <w:szCs w:val="26"/>
        </w:rPr>
        <w:t xml:space="preserve"> of these reasons</w:t>
      </w:r>
    </w:p>
    <w:p w14:paraId="179F23F9" w14:textId="77777777" w:rsidR="006B3D74" w:rsidRPr="004B0F84" w:rsidRDefault="006B3D74" w:rsidP="006B3D74">
      <w:pPr>
        <w:rPr>
          <w:rFonts w:ascii="Times New Roman" w:eastAsia="Times New Roman" w:hAnsi="Times New Roman" w:cs="Times New Roman"/>
        </w:rPr>
      </w:pPr>
    </w:p>
    <w:p w14:paraId="4F33B3F7" w14:textId="77777777" w:rsidR="006B3D74" w:rsidRPr="004B0F84" w:rsidRDefault="006B3D74" w:rsidP="006B3D74">
      <w:pPr>
        <w:pBdr>
          <w:top w:val="single" w:sz="24" w:space="1" w:color="000000"/>
          <w:left w:val="single" w:sz="24" w:space="4" w:color="000000"/>
          <w:bottom w:val="single" w:sz="24" w:space="1" w:color="000000"/>
          <w:right w:val="single" w:sz="24" w:space="4" w:color="000000"/>
        </w:pBdr>
        <w:spacing w:before="240"/>
        <w:jc w:val="center"/>
        <w:outlineLvl w:val="0"/>
        <w:rPr>
          <w:rFonts w:ascii="Times New Roman" w:eastAsia="Times New Roman" w:hAnsi="Times New Roman" w:cs="Times New Roman"/>
          <w:b/>
          <w:bCs/>
          <w:kern w:val="36"/>
          <w:sz w:val="48"/>
          <w:szCs w:val="48"/>
        </w:rPr>
      </w:pPr>
      <w:r w:rsidRPr="004B0F84">
        <w:rPr>
          <w:rFonts w:eastAsia="Times New Roman" w:cs="Calibri"/>
          <w:b/>
          <w:bCs/>
          <w:color w:val="000000"/>
          <w:kern w:val="36"/>
          <w:sz w:val="52"/>
          <w:szCs w:val="52"/>
        </w:rPr>
        <w:t>A/T</w:t>
      </w:r>
    </w:p>
    <w:p w14:paraId="0D8BE087"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Weak protections lead 2 trade secrets</w:t>
      </w:r>
    </w:p>
    <w:p w14:paraId="4A314DB2"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1] With weaker IP protections, pharmaceutical companies will resort to trade secrets over patents---that undermines the public scientific collaboration that informs global public health response. </w:t>
      </w:r>
    </w:p>
    <w:p w14:paraId="607E7769"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color w:val="000000"/>
          <w:szCs w:val="22"/>
        </w:rPr>
        <w:t>Gewertz</w:t>
      </w:r>
      <w:proofErr w:type="spellEnd"/>
      <w:r w:rsidRPr="004B0F84">
        <w:rPr>
          <w:rFonts w:eastAsia="Times New Roman" w:cs="Calibri"/>
          <w:color w:val="000000"/>
          <w:szCs w:val="22"/>
        </w:rPr>
        <w:t xml:space="preserve">, Nevin. "Intellectual Property </w:t>
      </w:r>
      <w:proofErr w:type="gramStart"/>
      <w:r w:rsidRPr="004B0F84">
        <w:rPr>
          <w:rFonts w:eastAsia="Times New Roman" w:cs="Calibri"/>
          <w:color w:val="000000"/>
          <w:szCs w:val="22"/>
        </w:rPr>
        <w:t>And</w:t>
      </w:r>
      <w:proofErr w:type="gramEnd"/>
      <w:r w:rsidRPr="004B0F84">
        <w:rPr>
          <w:rFonts w:eastAsia="Times New Roman" w:cs="Calibri"/>
          <w:color w:val="000000"/>
          <w:szCs w:val="22"/>
        </w:rPr>
        <w:t xml:space="preserve"> The Pharmaceutical Industry: A Moral Crossroads Between Health And </w:t>
      </w:r>
      <w:proofErr w:type="spellStart"/>
      <w:r w:rsidRPr="004B0F84">
        <w:rPr>
          <w:rFonts w:eastAsia="Times New Roman" w:cs="Calibri"/>
          <w:color w:val="000000"/>
          <w:szCs w:val="22"/>
        </w:rPr>
        <w:t>Propert</w:t>
      </w:r>
      <w:proofErr w:type="spellEnd"/>
      <w:r w:rsidRPr="004B0F84">
        <w:rPr>
          <w:rFonts w:eastAsia="Times New Roman" w:cs="Calibri"/>
          <w:color w:val="000000"/>
          <w:szCs w:val="22"/>
        </w:rPr>
        <w:t xml:space="preserve">." Journal of Business Ethics 55:3. </w:t>
      </w:r>
      <w:proofErr w:type="gramStart"/>
      <w:r w:rsidRPr="004B0F84">
        <w:rPr>
          <w:rFonts w:eastAsia="Times New Roman" w:cs="Calibri"/>
          <w:color w:val="000000"/>
          <w:szCs w:val="22"/>
        </w:rPr>
        <w:t>December,</w:t>
      </w:r>
      <w:proofErr w:type="gramEnd"/>
      <w:r w:rsidRPr="004B0F84">
        <w:rPr>
          <w:rFonts w:eastAsia="Times New Roman" w:cs="Calibri"/>
          <w:color w:val="000000"/>
          <w:szCs w:val="22"/>
        </w:rPr>
        <w:t xml:space="preserve"> 2004. Web. August 18, 2021. &lt;https://www.jstor.org/stable/25123392?seq=1#metadata_info_tab_contents&gt;. </w:t>
      </w:r>
    </w:p>
    <w:p w14:paraId="6EB7D780"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4"/>
          <w:szCs w:val="14"/>
        </w:rPr>
        <w:lastRenderedPageBreak/>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4B0F84">
        <w:rPr>
          <w:rFonts w:eastAsia="Times New Roman" w:cs="Calibri"/>
          <w:color w:val="000000"/>
          <w:sz w:val="14"/>
          <w:szCs w:val="14"/>
        </w:rPr>
        <w:t>non exclusive</w:t>
      </w:r>
      <w:proofErr w:type="spellEnd"/>
      <w:proofErr w:type="gramEnd"/>
      <w:r w:rsidRPr="004B0F84">
        <w:rPr>
          <w:rFonts w:eastAsia="Times New Roman" w:cs="Calibri"/>
          <w:color w:val="000000"/>
          <w:sz w:val="14"/>
          <w:szCs w:val="14"/>
        </w:rPr>
        <w:t xml:space="preserve"> intellectual property elucidates the need for patent rights to incorporate exclusive monopoly rights. </w:t>
      </w:r>
      <w:r w:rsidRPr="004B0F84">
        <w:rPr>
          <w:rFonts w:eastAsia="Times New Roman" w:cs="Calibri"/>
          <w:b/>
          <w:bCs/>
          <w:color w:val="000000"/>
          <w:szCs w:val="22"/>
          <w:u w:val="single"/>
          <w:shd w:val="clear" w:color="auto" w:fill="FFFF00"/>
        </w:rPr>
        <w:t xml:space="preserve">Without exclusive </w:t>
      </w:r>
      <w:r w:rsidRPr="004B0F84">
        <w:rPr>
          <w:rFonts w:eastAsia="Times New Roman" w:cs="Calibri"/>
          <w:b/>
          <w:bCs/>
          <w:color w:val="000000"/>
          <w:szCs w:val="22"/>
          <w:u w:val="single"/>
        </w:rPr>
        <w:t xml:space="preserve">monopoly </w:t>
      </w:r>
      <w:r w:rsidRPr="004B0F84">
        <w:rPr>
          <w:rFonts w:eastAsia="Times New Roman" w:cs="Calibri"/>
          <w:b/>
          <w:bCs/>
          <w:color w:val="000000"/>
          <w:szCs w:val="22"/>
          <w:u w:val="single"/>
          <w:shd w:val="clear" w:color="auto" w:fill="FFFF00"/>
        </w:rPr>
        <w:t xml:space="preserve">rights </w:t>
      </w:r>
      <w:r w:rsidRPr="004B0F84">
        <w:rPr>
          <w:rFonts w:eastAsia="Times New Roman" w:cs="Calibri"/>
          <w:b/>
          <w:bCs/>
          <w:color w:val="000000"/>
          <w:szCs w:val="22"/>
          <w:u w:val="single"/>
        </w:rPr>
        <w:t xml:space="preserve">granted to their products, </w:t>
      </w:r>
      <w:r w:rsidRPr="004B0F84">
        <w:rPr>
          <w:rFonts w:eastAsia="Times New Roman" w:cs="Calibri"/>
          <w:b/>
          <w:bCs/>
          <w:color w:val="000000"/>
          <w:szCs w:val="22"/>
          <w:u w:val="single"/>
          <w:shd w:val="clear" w:color="auto" w:fill="FFFF00"/>
        </w:rPr>
        <w:t>pharma</w:t>
      </w:r>
      <w:r w:rsidRPr="004B0F84">
        <w:rPr>
          <w:rFonts w:eastAsia="Times New Roman" w:cs="Calibri"/>
          <w:color w:val="000000"/>
          <w:sz w:val="14"/>
          <w:szCs w:val="14"/>
        </w:rPr>
        <w:t xml:space="preserve">ceutical </w:t>
      </w:r>
      <w:r w:rsidRPr="004B0F84">
        <w:rPr>
          <w:rFonts w:eastAsia="Times New Roman" w:cs="Calibri"/>
          <w:b/>
          <w:bCs/>
          <w:color w:val="000000"/>
          <w:szCs w:val="22"/>
          <w:u w:val="single"/>
          <w:shd w:val="clear" w:color="auto" w:fill="FFFF00"/>
        </w:rPr>
        <w:t xml:space="preserve">companies would </w:t>
      </w:r>
      <w:r w:rsidRPr="004B0F84">
        <w:rPr>
          <w:rFonts w:eastAsia="Times New Roman" w:cs="Calibri"/>
          <w:b/>
          <w:bCs/>
          <w:color w:val="000000"/>
          <w:szCs w:val="22"/>
          <w:u w:val="single"/>
        </w:rPr>
        <w:t xml:space="preserve">be forced to </w:t>
      </w:r>
      <w:r w:rsidRPr="004B0F84">
        <w:rPr>
          <w:rFonts w:eastAsia="Times New Roman" w:cs="Calibri"/>
          <w:b/>
          <w:bCs/>
          <w:color w:val="000000"/>
          <w:szCs w:val="22"/>
          <w:u w:val="single"/>
          <w:shd w:val="clear" w:color="auto" w:fill="FFFF00"/>
        </w:rPr>
        <w:t>keep product info</w:t>
      </w:r>
      <w:r w:rsidRPr="004B0F84">
        <w:rPr>
          <w:rFonts w:eastAsia="Times New Roman" w:cs="Calibri"/>
          <w:b/>
          <w:bCs/>
          <w:color w:val="000000"/>
          <w:szCs w:val="22"/>
          <w:u w:val="single"/>
        </w:rPr>
        <w:t xml:space="preserve">rmation </w:t>
      </w:r>
      <w:r w:rsidRPr="004B0F84">
        <w:rPr>
          <w:rFonts w:eastAsia="Times New Roman" w:cs="Calibri"/>
          <w:b/>
          <w:bCs/>
          <w:color w:val="000000"/>
          <w:szCs w:val="22"/>
          <w:u w:val="single"/>
          <w:shd w:val="clear" w:color="auto" w:fill="FFFF00"/>
        </w:rPr>
        <w:t>a secret</w:t>
      </w:r>
      <w:r w:rsidRPr="004B0F84">
        <w:rPr>
          <w:rFonts w:eastAsia="Times New Roman" w:cs="Calibri"/>
          <w:color w:val="000000"/>
          <w:sz w:val="14"/>
          <w:szCs w:val="14"/>
        </w:rPr>
        <w:t xml:space="preserve">. </w:t>
      </w:r>
      <w:r w:rsidRPr="004B0F84">
        <w:rPr>
          <w:rFonts w:eastAsia="Times New Roman" w:cs="Calibri"/>
          <w:b/>
          <w:bCs/>
          <w:color w:val="000000"/>
          <w:szCs w:val="22"/>
          <w:u w:val="single"/>
        </w:rPr>
        <w:t xml:space="preserve">The usage of </w:t>
      </w:r>
      <w:r w:rsidRPr="004B0F84">
        <w:rPr>
          <w:rFonts w:eastAsia="Times New Roman" w:cs="Calibri"/>
          <w:b/>
          <w:bCs/>
          <w:color w:val="000000"/>
          <w:szCs w:val="22"/>
          <w:u w:val="single"/>
          <w:shd w:val="clear" w:color="auto" w:fill="FFFF00"/>
        </w:rPr>
        <w:t xml:space="preserve">public forums for intellectual dialogue </w:t>
      </w:r>
      <w:r w:rsidRPr="004B0F84">
        <w:rPr>
          <w:rFonts w:eastAsia="Times New Roman" w:cs="Calibri"/>
          <w:b/>
          <w:bCs/>
          <w:color w:val="000000"/>
          <w:szCs w:val="22"/>
          <w:u w:val="single"/>
        </w:rPr>
        <w:t xml:space="preserve">such as academic journals and conferences </w:t>
      </w:r>
      <w:r w:rsidRPr="004B0F84">
        <w:rPr>
          <w:rFonts w:eastAsia="Times New Roman" w:cs="Calibri"/>
          <w:b/>
          <w:bCs/>
          <w:color w:val="000000"/>
          <w:szCs w:val="22"/>
          <w:u w:val="single"/>
          <w:shd w:val="clear" w:color="auto" w:fill="FFFF00"/>
        </w:rPr>
        <w:t>would give way to trade secrets</w:t>
      </w:r>
      <w:r w:rsidRPr="004B0F84">
        <w:rPr>
          <w:rFonts w:eastAsia="Times New Roman" w:cs="Calibri"/>
          <w:color w:val="000000"/>
          <w:sz w:val="14"/>
          <w:szCs w:val="14"/>
          <w:shd w:val="clear" w:color="auto" w:fill="FFFF00"/>
        </w:rPr>
        <w:t xml:space="preserve"> </w:t>
      </w:r>
      <w:r w:rsidRPr="004B0F84">
        <w:rPr>
          <w:rFonts w:eastAsia="Times New Roman" w:cs="Calibri"/>
          <w:color w:val="000000"/>
          <w:sz w:val="14"/>
          <w:szCs w:val="14"/>
        </w:rPr>
        <w:t xml:space="preserve">(Mansfield, 1993). </w:t>
      </w:r>
      <w:r w:rsidRPr="004B0F84">
        <w:rPr>
          <w:rFonts w:eastAsia="Times New Roman" w:cs="Calibri"/>
          <w:b/>
          <w:bCs/>
          <w:color w:val="000000"/>
          <w:szCs w:val="22"/>
          <w:u w:val="single"/>
          <w:shd w:val="clear" w:color="auto" w:fill="FFFF00"/>
        </w:rPr>
        <w:t>This type of secretive behavior would have nefarious effects</w:t>
      </w:r>
      <w:r w:rsidRPr="004B0F84">
        <w:rPr>
          <w:rFonts w:eastAsia="Times New Roman" w:cs="Calibri"/>
          <w:b/>
          <w:bCs/>
          <w:color w:val="000000"/>
          <w:szCs w:val="22"/>
          <w:u w:val="single"/>
        </w:rPr>
        <w:t xml:space="preserve"> both </w:t>
      </w:r>
      <w:r w:rsidRPr="004B0F84">
        <w:rPr>
          <w:rFonts w:eastAsia="Times New Roman" w:cs="Calibri"/>
          <w:b/>
          <w:bCs/>
          <w:color w:val="000000"/>
          <w:szCs w:val="22"/>
          <w:u w:val="single"/>
          <w:shd w:val="clear" w:color="auto" w:fill="FFFF00"/>
        </w:rPr>
        <w:t xml:space="preserve">the scientific community and the collaborative principles </w:t>
      </w:r>
      <w:r w:rsidRPr="004B0F84">
        <w:rPr>
          <w:rFonts w:eastAsia="Times New Roman" w:cs="Calibri"/>
          <w:b/>
          <w:bCs/>
          <w:color w:val="000000"/>
          <w:szCs w:val="22"/>
          <w:u w:val="single"/>
        </w:rPr>
        <w:t>upon which it thrives</w:t>
      </w:r>
      <w:r w:rsidRPr="004B0F84">
        <w:rPr>
          <w:rFonts w:eastAsia="Times New Roman" w:cs="Calibri"/>
          <w:color w:val="000000"/>
          <w:sz w:val="14"/>
          <w:szCs w:val="14"/>
        </w:rPr>
        <w:t>. The exclusive monopoly rights rewarded by the state in the form of a patent are necessary to promote intellectual dialogue and to avoid the usage of trade secrets. </w:t>
      </w:r>
    </w:p>
    <w:p w14:paraId="1DD339F8"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A/T Counterfeits</w:t>
      </w:r>
    </w:p>
    <w:p w14:paraId="4B63AB4C" w14:textId="77777777" w:rsidR="006B3D74" w:rsidRPr="004B0F84" w:rsidRDefault="006B3D74" w:rsidP="006B3D74">
      <w:pPr>
        <w:rPr>
          <w:rFonts w:ascii="Times New Roman" w:eastAsia="Times New Roman" w:hAnsi="Times New Roman" w:cs="Times New Roman"/>
        </w:rPr>
      </w:pPr>
    </w:p>
    <w:p w14:paraId="49AF5208"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Unpatented medicine cause counterfeits— </w:t>
      </w:r>
    </w:p>
    <w:p w14:paraId="65EAEB6C"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b/>
          <w:bCs/>
          <w:color w:val="000000"/>
          <w:sz w:val="26"/>
          <w:szCs w:val="26"/>
        </w:rPr>
        <w:t>Lynbecker</w:t>
      </w:r>
      <w:proofErr w:type="spellEnd"/>
      <w:r w:rsidRPr="004B0F84">
        <w:rPr>
          <w:rFonts w:eastAsia="Times New Roman" w:cs="Calibri"/>
          <w:b/>
          <w:bCs/>
          <w:color w:val="000000"/>
          <w:sz w:val="26"/>
          <w:szCs w:val="26"/>
        </w:rPr>
        <w:t xml:space="preserve"> 16 </w:t>
      </w:r>
      <w:r w:rsidRPr="004B0F84">
        <w:rPr>
          <w:rFonts w:eastAsia="Times New Roman" w:cs="Calibri"/>
          <w:color w:val="000000"/>
          <w:szCs w:val="22"/>
        </w:rPr>
        <w:t xml:space="preserve">[(Kristina M. L. </w:t>
      </w:r>
      <w:proofErr w:type="spellStart"/>
      <w:r w:rsidRPr="004B0F84">
        <w:rPr>
          <w:rFonts w:eastAsia="Times New Roman" w:cs="Calibri"/>
          <w:color w:val="000000"/>
          <w:szCs w:val="22"/>
        </w:rPr>
        <w:t>Acri</w:t>
      </w:r>
      <w:proofErr w:type="spellEnd"/>
      <w:r w:rsidRPr="004B0F84">
        <w:rPr>
          <w:rFonts w:eastAsia="Times New Roman" w:cs="Calibri"/>
          <w:color w:val="000000"/>
          <w:szCs w:val="22"/>
        </w:rPr>
        <w:t xml:space="preserve"> née, an Associate Professor of Economics at Colorado College in Colorado Springs, where she is also the Associate Chair of the Department of Economics and Business and the Gerald L. </w:t>
      </w:r>
      <w:proofErr w:type="spellStart"/>
      <w:r w:rsidRPr="004B0F84">
        <w:rPr>
          <w:rFonts w:eastAsia="Times New Roman" w:cs="Calibri"/>
          <w:color w:val="000000"/>
          <w:szCs w:val="22"/>
        </w:rPr>
        <w:t>Schlessman</w:t>
      </w:r>
      <w:proofErr w:type="spellEnd"/>
      <w:r w:rsidRPr="004B0F84">
        <w:rPr>
          <w:rFonts w:eastAsia="Times New Roman" w:cs="Calibri"/>
          <w:color w:val="000000"/>
          <w:szCs w:val="22"/>
        </w:rPr>
        <w:t xml:space="preserve"> Professor of Economics. Dr. </w:t>
      </w:r>
      <w:proofErr w:type="spellStart"/>
      <w:r w:rsidRPr="004B0F84">
        <w:rPr>
          <w:rFonts w:eastAsia="Times New Roman" w:cs="Calibri"/>
          <w:color w:val="000000"/>
          <w:szCs w:val="22"/>
        </w:rPr>
        <w:t>Lybecker’s</w:t>
      </w:r>
      <w:proofErr w:type="spellEnd"/>
      <w:r w:rsidRPr="004B0F84">
        <w:rPr>
          <w:rFonts w:eastAsia="Times New Roman" w:cs="Calibri"/>
          <w:color w:val="000000"/>
          <w:szCs w:val="22"/>
        </w:rPr>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4B0F84">
        <w:rPr>
          <w:rFonts w:eastAsia="Times New Roman" w:cs="Calibri"/>
          <w:color w:val="000000"/>
          <w:szCs w:val="22"/>
        </w:rPr>
        <w:t>IPWatchDog</w:t>
      </w:r>
      <w:proofErr w:type="spellEnd"/>
      <w:r w:rsidRPr="004B0F84">
        <w:rPr>
          <w:rFonts w:eastAsia="Times New Roman" w:cs="Calibri"/>
          <w:color w:val="000000"/>
          <w:szCs w:val="22"/>
        </w:rPr>
        <w:t xml:space="preserve">, 7/27/16. </w:t>
      </w:r>
      <w:hyperlink r:id="rId15" w:history="1">
        <w:r w:rsidRPr="004B0F84">
          <w:rPr>
            <w:rFonts w:eastAsia="Times New Roman" w:cs="Calibri"/>
            <w:color w:val="000000"/>
            <w:szCs w:val="22"/>
            <w:u w:val="single"/>
          </w:rPr>
          <w:t>https://www.ipwatchdog.com/2016/06/27/counterfeit-medicines-ip-patient-safety/id=70397/</w:t>
        </w:r>
      </w:hyperlink>
      <w:r w:rsidRPr="004B0F84">
        <w:rPr>
          <w:rFonts w:eastAsia="Times New Roman" w:cs="Calibri"/>
          <w:color w:val="000000"/>
          <w:szCs w:val="22"/>
        </w:rPr>
        <w:t>] RR</w:t>
      </w:r>
    </w:p>
    <w:p w14:paraId="00568B5E"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Cs w:val="22"/>
          <w:u w:val="single"/>
        </w:rPr>
        <w:t xml:space="preserve">The threat of counterfeit goods took center stage </w:t>
      </w:r>
      <w:r w:rsidRPr="004B0F84">
        <w:rPr>
          <w:rFonts w:eastAsia="Times New Roman" w:cs="Calibri"/>
          <w:color w:val="000000"/>
          <w:sz w:val="10"/>
          <w:szCs w:val="10"/>
        </w:rPr>
        <w:t xml:space="preserve">on June 15th in a hearing convened by Senate Finance Committee Chairman Orrin Hatch (R-Utah). </w:t>
      </w:r>
      <w:r w:rsidRPr="004B0F84">
        <w:rPr>
          <w:rFonts w:eastAsia="Times New Roman" w:cs="Calibri"/>
          <w:b/>
          <w:bCs/>
          <w:color w:val="000000"/>
          <w:szCs w:val="22"/>
          <w:u w:val="single"/>
        </w:rPr>
        <w:t>Focusing on trade opportunities and challenges for American businesses in the digital age,</w:t>
      </w:r>
      <w:r w:rsidRPr="004B0F84">
        <w:rPr>
          <w:rFonts w:eastAsia="Times New Roman" w:cs="Calibri"/>
          <w:color w:val="000000"/>
          <w:sz w:val="10"/>
          <w:szCs w:val="10"/>
        </w:rPr>
        <w:t xml:space="preserve"> Senator Hatch stated: “The Organization for Economic Co-Operation and Development (</w:t>
      </w:r>
      <w:r w:rsidRPr="004B0F84">
        <w:rPr>
          <w:rFonts w:eastAsia="Times New Roman" w:cs="Calibri"/>
          <w:b/>
          <w:bCs/>
          <w:color w:val="000000"/>
          <w:szCs w:val="22"/>
          <w:u w:val="single"/>
        </w:rPr>
        <w:t xml:space="preserve">OECD) recently released a study that shows that </w:t>
      </w:r>
      <w:r w:rsidRPr="004B0F84">
        <w:rPr>
          <w:rFonts w:eastAsia="Times New Roman" w:cs="Calibri"/>
          <w:b/>
          <w:bCs/>
          <w:color w:val="000000"/>
          <w:szCs w:val="22"/>
          <w:u w:val="single"/>
          <w:shd w:val="clear" w:color="auto" w:fill="FFFF00"/>
        </w:rPr>
        <w:t>counterfeit products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accounted fo</w:t>
      </w:r>
      <w:r w:rsidRPr="004B0F84">
        <w:rPr>
          <w:rFonts w:eastAsia="Times New Roman" w:cs="Calibri"/>
          <w:b/>
          <w:bCs/>
          <w:color w:val="000000"/>
          <w:szCs w:val="22"/>
          <w:u w:val="single"/>
        </w:rPr>
        <w:t xml:space="preserve">r up to </w:t>
      </w:r>
      <w:r w:rsidRPr="004B0F84">
        <w:rPr>
          <w:rFonts w:eastAsia="Times New Roman" w:cs="Calibri"/>
          <w:b/>
          <w:bCs/>
          <w:color w:val="000000"/>
          <w:szCs w:val="22"/>
          <w:u w:val="single"/>
          <w:shd w:val="clear" w:color="auto" w:fill="FFFF00"/>
        </w:rPr>
        <w:t>2.5 percent of world trade</w:t>
      </w:r>
      <w:r w:rsidRPr="004B0F84">
        <w:rPr>
          <w:rFonts w:eastAsia="Times New Roman" w:cs="Calibri"/>
          <w:b/>
          <w:bCs/>
          <w:color w:val="000000"/>
          <w:szCs w:val="22"/>
          <w:u w:val="single"/>
        </w:rPr>
        <w:t>,</w:t>
      </w:r>
      <w:r w:rsidRPr="004B0F84">
        <w:rPr>
          <w:rFonts w:eastAsia="Times New Roman" w:cs="Calibri"/>
          <w:color w:val="000000"/>
          <w:sz w:val="10"/>
          <w:szCs w:val="10"/>
        </w:rPr>
        <w:t xml:space="preserve"> or $461 billion, in 2013. This is a dramatic increase from a 2008 estimate that showed that </w:t>
      </w:r>
      <w:r w:rsidRPr="004B0F84">
        <w:rPr>
          <w:rFonts w:eastAsia="Times New Roman" w:cs="Calibri"/>
          <w:b/>
          <w:bCs/>
          <w:color w:val="000000"/>
          <w:szCs w:val="22"/>
          <w:u w:val="single"/>
        </w:rPr>
        <w:t>fake products accounted for less than half that amount.</w:t>
      </w:r>
      <w:r w:rsidRPr="004B0F84">
        <w:rPr>
          <w:rFonts w:eastAsia="Times New Roman" w:cs="Calibri"/>
          <w:color w:val="000000"/>
          <w:sz w:val="10"/>
          <w:szCs w:val="10"/>
        </w:rPr>
        <w:t xml:space="preserve"> </w:t>
      </w:r>
      <w:r w:rsidRPr="004B0F84">
        <w:rPr>
          <w:rFonts w:eastAsia="Times New Roman" w:cs="Calibri"/>
          <w:b/>
          <w:bCs/>
          <w:color w:val="000000"/>
          <w:u w:val="single"/>
          <w:shd w:val="clear" w:color="auto" w:fill="FFFF00"/>
        </w:rPr>
        <w:t>Counterfeits are a worldwide problem</w:t>
      </w:r>
      <w:r w:rsidRPr="004B0F84">
        <w:rPr>
          <w:rFonts w:eastAsia="Times New Roman" w:cs="Calibri"/>
          <w:color w:val="000000"/>
          <w:sz w:val="10"/>
          <w:szCs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4B0F84">
        <w:rPr>
          <w:rFonts w:eastAsia="Times New Roman" w:cs="Calibri"/>
          <w:color w:val="000000"/>
          <w:sz w:val="10"/>
          <w:szCs w:val="10"/>
        </w:rPr>
        <w:t>.”[</w:t>
      </w:r>
      <w:proofErr w:type="gramEnd"/>
      <w:r w:rsidRPr="004B0F84">
        <w:rPr>
          <w:rFonts w:eastAsia="Times New Roman" w:cs="Calibri"/>
          <w:color w:val="000000"/>
          <w:sz w:val="10"/>
          <w:szCs w:val="10"/>
        </w:rPr>
        <w:t xml:space="preserve">1] As the author of the chapter on illicit trade in counterfeit medicines within the OECD report, I worry that </w:t>
      </w:r>
      <w:r w:rsidRPr="004B0F84">
        <w:rPr>
          <w:rFonts w:eastAsia="Times New Roman" w:cs="Calibri"/>
          <w:b/>
          <w:bCs/>
          <w:color w:val="000000"/>
          <w:szCs w:val="22"/>
          <w:u w:val="single"/>
        </w:rPr>
        <w:t xml:space="preserve">global </w:t>
      </w:r>
      <w:r w:rsidRPr="004B0F84">
        <w:rPr>
          <w:rFonts w:eastAsia="Times New Roman" w:cs="Calibri"/>
          <w:b/>
          <w:bCs/>
          <w:color w:val="000000"/>
          <w:szCs w:val="22"/>
          <w:u w:val="single"/>
          <w:shd w:val="clear" w:color="auto" w:fill="FFFF00"/>
        </w:rPr>
        <w:t>policymakers</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may be </w:t>
      </w:r>
      <w:r w:rsidRPr="004B0F84">
        <w:rPr>
          <w:rFonts w:eastAsia="Times New Roman" w:cs="Calibri"/>
          <w:b/>
          <w:bCs/>
          <w:color w:val="000000"/>
          <w:szCs w:val="22"/>
          <w:u w:val="single"/>
          <w:shd w:val="clear" w:color="auto" w:fill="FFFF00"/>
        </w:rPr>
        <w:t>work</w:t>
      </w:r>
      <w:r w:rsidRPr="004B0F84">
        <w:rPr>
          <w:rFonts w:eastAsia="Times New Roman" w:cs="Calibri"/>
          <w:b/>
          <w:bCs/>
          <w:color w:val="000000"/>
          <w:szCs w:val="22"/>
          <w:u w:val="single"/>
        </w:rPr>
        <w:t xml:space="preserve">ing </w:t>
      </w:r>
      <w:r w:rsidRPr="004B0F84">
        <w:rPr>
          <w:rFonts w:eastAsia="Times New Roman" w:cs="Calibri"/>
          <w:b/>
          <w:bCs/>
          <w:color w:val="000000"/>
          <w:szCs w:val="22"/>
          <w:u w:val="single"/>
          <w:shd w:val="clear" w:color="auto" w:fill="FFFF00"/>
        </w:rPr>
        <w:t>against</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each other when it</w:t>
      </w:r>
      <w:r w:rsidRPr="004B0F84">
        <w:rPr>
          <w:rFonts w:eastAsia="Times New Roman" w:cs="Calibri"/>
          <w:color w:val="000000"/>
          <w:sz w:val="10"/>
          <w:szCs w:val="10"/>
          <w:shd w:val="clear" w:color="auto" w:fill="FFFF00"/>
        </w:rPr>
        <w:t xml:space="preserve"> </w:t>
      </w:r>
      <w:r w:rsidRPr="004B0F84">
        <w:rPr>
          <w:rFonts w:eastAsia="Times New Roman" w:cs="Calibri"/>
          <w:b/>
          <w:bCs/>
          <w:color w:val="000000"/>
          <w:szCs w:val="22"/>
          <w:u w:val="single"/>
          <w:shd w:val="clear" w:color="auto" w:fill="FFFF00"/>
        </w:rPr>
        <w:t>comes to</w:t>
      </w:r>
      <w:r w:rsidRPr="004B0F84">
        <w:rPr>
          <w:rFonts w:eastAsia="Times New Roman" w:cs="Calibri"/>
          <w:b/>
          <w:bCs/>
          <w:color w:val="000000"/>
          <w:szCs w:val="22"/>
          <w:u w:val="single"/>
        </w:rPr>
        <w:t xml:space="preserve"> battling </w:t>
      </w:r>
      <w:r w:rsidRPr="004B0F84">
        <w:rPr>
          <w:rFonts w:eastAsia="Times New Roman" w:cs="Calibri"/>
          <w:b/>
          <w:bCs/>
          <w:color w:val="000000"/>
          <w:szCs w:val="22"/>
          <w:u w:val="single"/>
          <w:shd w:val="clear" w:color="auto" w:fill="FFFF00"/>
        </w:rPr>
        <w:t>counterfeit drugs</w:t>
      </w:r>
      <w:r w:rsidRPr="004B0F84">
        <w:rPr>
          <w:rFonts w:eastAsia="Times New Roman" w:cs="Calibri"/>
          <w:color w:val="000000"/>
          <w:sz w:val="10"/>
          <w:szCs w:val="10"/>
        </w:rPr>
        <w:t xml:space="preserve">, </w:t>
      </w:r>
      <w:r w:rsidRPr="004B0F84">
        <w:rPr>
          <w:rFonts w:eastAsia="Times New Roman" w:cs="Calibri"/>
          <w:b/>
          <w:bCs/>
          <w:color w:val="000000"/>
          <w:u w:val="single"/>
          <w:shd w:val="clear" w:color="auto" w:fill="FFFF00"/>
        </w:rPr>
        <w:t>especially in the context of i</w:t>
      </w:r>
      <w:r w:rsidRPr="004B0F84">
        <w:rPr>
          <w:rFonts w:eastAsia="Times New Roman" w:cs="Calibri"/>
          <w:b/>
          <w:bCs/>
          <w:color w:val="000000"/>
          <w:u w:val="single"/>
        </w:rPr>
        <w:t xml:space="preserve">ntellectual </w:t>
      </w:r>
      <w:r w:rsidRPr="004B0F84">
        <w:rPr>
          <w:rFonts w:eastAsia="Times New Roman" w:cs="Calibri"/>
          <w:b/>
          <w:bCs/>
          <w:color w:val="000000"/>
          <w:u w:val="single"/>
          <w:shd w:val="clear" w:color="auto" w:fill="FFFF00"/>
        </w:rPr>
        <w:t>p</w:t>
      </w:r>
      <w:r w:rsidRPr="004B0F84">
        <w:rPr>
          <w:rFonts w:eastAsia="Times New Roman" w:cs="Calibri"/>
          <w:b/>
          <w:bCs/>
          <w:color w:val="000000"/>
          <w:u w:val="single"/>
        </w:rPr>
        <w:t xml:space="preserve">roperty </w:t>
      </w:r>
      <w:r w:rsidRPr="004B0F84">
        <w:rPr>
          <w:rFonts w:eastAsia="Times New Roman" w:cs="Calibri"/>
          <w:b/>
          <w:bCs/>
          <w:color w:val="000000"/>
          <w:u w:val="single"/>
          <w:shd w:val="clear" w:color="auto" w:fill="FFFF00"/>
        </w:rPr>
        <w:t>r</w:t>
      </w:r>
      <w:r w:rsidRPr="004B0F84">
        <w:rPr>
          <w:rFonts w:eastAsia="Times New Roman" w:cs="Calibri"/>
          <w:b/>
          <w:bCs/>
          <w:color w:val="000000"/>
          <w:u w:val="single"/>
        </w:rPr>
        <w:t>ights</w:t>
      </w:r>
      <w:r w:rsidRPr="004B0F84">
        <w:rPr>
          <w:rFonts w:eastAsia="Times New Roman" w:cs="Calibri"/>
          <w:color w:val="000000"/>
          <w:sz w:val="10"/>
          <w:szCs w:val="10"/>
        </w:rPr>
        <w:t xml:space="preserve">. While the Senate Hearing and the OECD report highlight </w:t>
      </w:r>
      <w:r w:rsidRPr="004B0F84">
        <w:rPr>
          <w:rFonts w:eastAsia="Times New Roman" w:cs="Calibri"/>
          <w:b/>
          <w:bCs/>
          <w:color w:val="000000"/>
          <w:u w:val="single"/>
          <w:shd w:val="clear" w:color="auto" w:fill="FFFF00"/>
        </w:rPr>
        <w:t>the importance of strong IP protection</w:t>
      </w:r>
      <w:r w:rsidRPr="004B0F84">
        <w:rPr>
          <w:rFonts w:eastAsia="Times New Roman" w:cs="Calibri"/>
          <w:b/>
          <w:bCs/>
          <w:color w:val="000000"/>
          <w:szCs w:val="22"/>
          <w:u w:val="single"/>
        </w:rPr>
        <w:t xml:space="preserve"> </w:t>
      </w:r>
      <w:r w:rsidRPr="004B0F84">
        <w:rPr>
          <w:rFonts w:eastAsia="Times New Roman" w:cs="Calibri"/>
          <w:b/>
          <w:bCs/>
          <w:color w:val="000000"/>
          <w:u w:val="single"/>
          <w:shd w:val="clear" w:color="auto" w:fill="FFFF00"/>
        </w:rPr>
        <w:t>in combating</w:t>
      </w:r>
      <w:r w:rsidRPr="004B0F84">
        <w:rPr>
          <w:rFonts w:eastAsia="Times New Roman" w:cs="Calibri"/>
          <w:b/>
          <w:bCs/>
          <w:color w:val="000000"/>
          <w:szCs w:val="22"/>
          <w:u w:val="single"/>
        </w:rPr>
        <w:t xml:space="preserve"> the growing threat of </w:t>
      </w:r>
      <w:r w:rsidRPr="004B0F84">
        <w:rPr>
          <w:rFonts w:eastAsia="Times New Roman" w:cs="Calibri"/>
          <w:b/>
          <w:bCs/>
          <w:color w:val="000000"/>
          <w:u w:val="single"/>
          <w:shd w:val="clear" w:color="auto" w:fill="FFFF00"/>
        </w:rPr>
        <w:t>counterfeit</w:t>
      </w:r>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goods</w:t>
      </w:r>
      <w:r w:rsidRPr="004B0F84">
        <w:rPr>
          <w:rFonts w:eastAsia="Times New Roman" w:cs="Calibri"/>
          <w:color w:val="000000"/>
          <w:sz w:val="10"/>
          <w:szCs w:val="10"/>
        </w:rPr>
        <w:t xml:space="preserve">, </w:t>
      </w:r>
      <w:r w:rsidRPr="004B0F84">
        <w:rPr>
          <w:rFonts w:eastAsia="Times New Roman" w:cs="Calibri"/>
          <w:b/>
          <w:bCs/>
          <w:color w:val="000000"/>
          <w:szCs w:val="22"/>
          <w:u w:val="single"/>
        </w:rPr>
        <w:t>their efforts coincide with an initiative by the UN Secretary-General that has the potential to greatly worsen the problems of counterfeit pharmaceuticals</w:t>
      </w:r>
      <w:r w:rsidRPr="004B0F84">
        <w:rPr>
          <w:rFonts w:eastAsia="Times New Roman" w:cs="Calibri"/>
          <w:color w:val="000000"/>
          <w:sz w:val="10"/>
          <w:szCs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4B0F84">
        <w:rPr>
          <w:rFonts w:eastAsia="Times New Roman" w:cs="Calibri"/>
          <w:b/>
          <w:bCs/>
          <w:color w:val="000000"/>
          <w:szCs w:val="22"/>
          <w:u w:val="single"/>
        </w:rPr>
        <w:t xml:space="preserve">While patents and other </w:t>
      </w:r>
      <w:r w:rsidRPr="004B0F84">
        <w:rPr>
          <w:rFonts w:eastAsia="Times New Roman" w:cs="Calibri"/>
          <w:b/>
          <w:bCs/>
          <w:color w:val="000000"/>
          <w:u w:val="single"/>
        </w:rPr>
        <w:t xml:space="preserve">forms of </w:t>
      </w:r>
      <w:r w:rsidRPr="004B0F84">
        <w:rPr>
          <w:rFonts w:eastAsia="Times New Roman" w:cs="Calibri"/>
          <w:b/>
          <w:bCs/>
          <w:color w:val="000000"/>
          <w:u w:val="single"/>
          <w:shd w:val="clear" w:color="auto" w:fill="FFFF00"/>
        </w:rPr>
        <w:t>i</w:t>
      </w:r>
      <w:r w:rsidRPr="004B0F84">
        <w:rPr>
          <w:rFonts w:eastAsia="Times New Roman" w:cs="Calibri"/>
          <w:b/>
          <w:bCs/>
          <w:color w:val="000000"/>
          <w:u w:val="single"/>
        </w:rPr>
        <w:t xml:space="preserve">ntellectual </w:t>
      </w:r>
      <w:r w:rsidRPr="004B0F84">
        <w:rPr>
          <w:rFonts w:eastAsia="Times New Roman" w:cs="Calibri"/>
          <w:b/>
          <w:bCs/>
          <w:color w:val="000000"/>
          <w:u w:val="single"/>
          <w:shd w:val="clear" w:color="auto" w:fill="FFFF00"/>
        </w:rPr>
        <w:t>p</w:t>
      </w:r>
      <w:r w:rsidRPr="004B0F84">
        <w:rPr>
          <w:rFonts w:eastAsia="Times New Roman" w:cs="Calibri"/>
          <w:b/>
          <w:bCs/>
          <w:color w:val="000000"/>
          <w:u w:val="single"/>
        </w:rPr>
        <w:t xml:space="preserve">roperty </w:t>
      </w:r>
      <w:r w:rsidRPr="004B0F84">
        <w:rPr>
          <w:rFonts w:eastAsia="Times New Roman" w:cs="Calibri"/>
          <w:b/>
          <w:bCs/>
          <w:color w:val="000000"/>
          <w:u w:val="single"/>
          <w:shd w:val="clear" w:color="auto" w:fill="FFFF00"/>
        </w:rPr>
        <w:t>r</w:t>
      </w:r>
      <w:r w:rsidRPr="004B0F84">
        <w:rPr>
          <w:rFonts w:eastAsia="Times New Roman" w:cs="Calibri"/>
          <w:b/>
          <w:bCs/>
          <w:color w:val="000000"/>
          <w:u w:val="single"/>
        </w:rPr>
        <w:t xml:space="preserve">ights </w:t>
      </w:r>
      <w:r w:rsidRPr="004B0F84">
        <w:rPr>
          <w:rFonts w:eastAsia="Times New Roman" w:cs="Calibri"/>
          <w:b/>
          <w:bCs/>
          <w:color w:val="000000"/>
          <w:u w:val="single"/>
          <w:shd w:val="clear" w:color="auto" w:fill="FFFF00"/>
        </w:rPr>
        <w:t>are</w:t>
      </w:r>
      <w:r w:rsidRPr="004B0F84">
        <w:rPr>
          <w:rFonts w:eastAsia="Times New Roman" w:cs="Calibri"/>
          <w:b/>
          <w:bCs/>
          <w:color w:val="000000"/>
          <w:szCs w:val="22"/>
          <w:u w:val="single"/>
        </w:rPr>
        <w:t xml:space="preserve"> widely </w:t>
      </w:r>
      <w:r w:rsidRPr="004B0F84">
        <w:rPr>
          <w:rFonts w:eastAsia="Times New Roman" w:cs="Calibri"/>
          <w:b/>
          <w:bCs/>
          <w:color w:val="000000"/>
          <w:u w:val="single"/>
          <w:shd w:val="clear" w:color="auto" w:fill="FFFF00"/>
        </w:rPr>
        <w:t>recognized as foster</w:t>
      </w:r>
      <w:r w:rsidRPr="004B0F84">
        <w:rPr>
          <w:rFonts w:eastAsia="Times New Roman" w:cs="Calibri"/>
          <w:b/>
          <w:bCs/>
          <w:color w:val="000000"/>
          <w:u w:val="single"/>
        </w:rPr>
        <w:t>ing pharmaceutical</w:t>
      </w:r>
      <w:r w:rsidRPr="004B0F84">
        <w:rPr>
          <w:rFonts w:eastAsia="Times New Roman" w:cs="Calibri"/>
          <w:b/>
          <w:bCs/>
          <w:color w:val="000000"/>
          <w:szCs w:val="22"/>
          <w:u w:val="single"/>
        </w:rPr>
        <w:t xml:space="preserve"> </w:t>
      </w:r>
      <w:r w:rsidRPr="004B0F84">
        <w:rPr>
          <w:rFonts w:eastAsia="Times New Roman" w:cs="Calibri"/>
          <w:b/>
          <w:bCs/>
          <w:color w:val="000000"/>
          <w:u w:val="single"/>
          <w:shd w:val="clear" w:color="auto" w:fill="FFFF00"/>
        </w:rPr>
        <w:t>innovation</w:t>
      </w:r>
      <w:r w:rsidRPr="004B0F84">
        <w:rPr>
          <w:rFonts w:eastAsia="Times New Roman" w:cs="Calibri"/>
          <w:b/>
          <w:bCs/>
          <w:color w:val="000000"/>
          <w:u w:val="single"/>
        </w:rPr>
        <w:t>,</w:t>
      </w:r>
      <w:r w:rsidRPr="004B0F84">
        <w:rPr>
          <w:rFonts w:eastAsia="Times New Roman" w:cs="Calibri"/>
          <w:color w:val="000000"/>
          <w:sz w:val="10"/>
          <w:szCs w:val="10"/>
        </w:rPr>
        <w:t xml:space="preserve"> </w:t>
      </w:r>
      <w:r w:rsidRPr="004B0F84">
        <w:rPr>
          <w:rFonts w:eastAsia="Times New Roman" w:cs="Calibri"/>
          <w:b/>
          <w:bCs/>
          <w:color w:val="000000"/>
          <w:u w:val="single"/>
          <w:shd w:val="clear" w:color="auto" w:fill="FFFF00"/>
        </w:rPr>
        <w:t>they also</w:t>
      </w:r>
      <w:r w:rsidRPr="004B0F84">
        <w:rPr>
          <w:rFonts w:eastAsia="Times New Roman" w:cs="Calibri"/>
          <w:b/>
          <w:bCs/>
          <w:color w:val="000000"/>
          <w:szCs w:val="22"/>
          <w:u w:val="single"/>
        </w:rPr>
        <w:t xml:space="preserve"> serve to </w:t>
      </w:r>
      <w:r w:rsidRPr="004B0F84">
        <w:rPr>
          <w:rFonts w:eastAsia="Times New Roman" w:cs="Calibri"/>
          <w:b/>
          <w:bCs/>
          <w:color w:val="000000"/>
          <w:u w:val="single"/>
          <w:shd w:val="clear" w:color="auto" w:fill="FFFF00"/>
        </w:rPr>
        <w:t>inhibit counterfeiting</w:t>
      </w:r>
      <w:r w:rsidRPr="004B0F84">
        <w:rPr>
          <w:rFonts w:eastAsia="Times New Roman" w:cs="Calibri"/>
          <w:color w:val="000000"/>
          <w:sz w:val="10"/>
          <w:szCs w:val="10"/>
        </w:rPr>
        <w:t xml:space="preserve">. The World Health Organization has determined that </w:t>
      </w:r>
      <w:r w:rsidRPr="004B0F84">
        <w:rPr>
          <w:rFonts w:eastAsia="Times New Roman" w:cs="Calibri"/>
          <w:b/>
          <w:bCs/>
          <w:color w:val="000000"/>
          <w:szCs w:val="22"/>
          <w:u w:val="single"/>
          <w:shd w:val="clear" w:color="auto" w:fill="FFFF00"/>
        </w:rPr>
        <w:t>counterfeiting is facilitated</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where “</w:t>
      </w:r>
      <w:r w:rsidRPr="004B0F84">
        <w:rPr>
          <w:rFonts w:eastAsia="Times New Roman" w:cs="Calibri"/>
          <w:b/>
          <w:bCs/>
          <w:color w:val="000000"/>
          <w:szCs w:val="22"/>
          <w:u w:val="single"/>
        </w:rPr>
        <w:t>there is weak drug regulatory control and enforcemen</w:t>
      </w:r>
      <w:r w:rsidRPr="004B0F84">
        <w:rPr>
          <w:rFonts w:eastAsia="Times New Roman" w:cs="Calibri"/>
          <w:color w:val="000000"/>
          <w:sz w:val="10"/>
          <w:szCs w:val="10"/>
        </w:rPr>
        <w:t xml:space="preserve">t; </w:t>
      </w:r>
      <w:r w:rsidRPr="004B0F84">
        <w:rPr>
          <w:rFonts w:eastAsia="Times New Roman" w:cs="Calibri"/>
          <w:b/>
          <w:bCs/>
          <w:color w:val="000000"/>
          <w:szCs w:val="22"/>
          <w:u w:val="single"/>
          <w:shd w:val="clear" w:color="auto" w:fill="FFFF00"/>
        </w:rPr>
        <w:t>there is</w:t>
      </w:r>
      <w:r w:rsidRPr="004B0F84">
        <w:rPr>
          <w:rFonts w:eastAsia="Times New Roman" w:cs="Calibri"/>
          <w:b/>
          <w:bCs/>
          <w:color w:val="000000"/>
          <w:szCs w:val="22"/>
          <w:u w:val="single"/>
        </w:rPr>
        <w:t xml:space="preserve"> </w:t>
      </w:r>
      <w:r w:rsidRPr="004B0F84">
        <w:rPr>
          <w:rFonts w:eastAsia="Times New Roman" w:cs="Calibri"/>
          <w:color w:val="000000"/>
          <w:sz w:val="10"/>
          <w:szCs w:val="10"/>
        </w:rPr>
        <w:t>a scarcity and/or erratic supply of basic medicines; there are extended,</w:t>
      </w:r>
      <w:r w:rsidRPr="004B0F84">
        <w:rPr>
          <w:rFonts w:eastAsia="Times New Roman" w:cs="Calibri"/>
          <w:b/>
          <w:bCs/>
          <w:color w:val="000000"/>
          <w:szCs w:val="22"/>
          <w:u w:val="single"/>
        </w:rPr>
        <w:t xml:space="preserve"> relatively </w:t>
      </w:r>
      <w:r w:rsidRPr="004B0F84">
        <w:rPr>
          <w:rFonts w:eastAsia="Times New Roman" w:cs="Calibri"/>
          <w:b/>
          <w:bCs/>
          <w:color w:val="000000"/>
          <w:szCs w:val="22"/>
          <w:u w:val="single"/>
          <w:shd w:val="clear" w:color="auto" w:fill="FFFF00"/>
        </w:rPr>
        <w:t>unregulated markets</w:t>
      </w:r>
      <w:r w:rsidRPr="004B0F84">
        <w:rPr>
          <w:rFonts w:eastAsia="Times New Roman" w:cs="Calibri"/>
          <w:b/>
          <w:bCs/>
          <w:color w:val="000000"/>
          <w:szCs w:val="22"/>
          <w:u w:val="single"/>
        </w:rPr>
        <w:t xml:space="preserve"> and distribution chains</w:t>
      </w:r>
      <w:r w:rsidRPr="004B0F84">
        <w:rPr>
          <w:rFonts w:eastAsia="Times New Roman" w:cs="Calibri"/>
          <w:color w:val="000000"/>
          <w:sz w:val="10"/>
          <w:szCs w:val="10"/>
        </w:rPr>
        <w:t xml:space="preserve">, both in developing and developed country systems; </w:t>
      </w:r>
      <w:r w:rsidRPr="004B0F84">
        <w:rPr>
          <w:rFonts w:eastAsia="Times New Roman" w:cs="Calibri"/>
          <w:b/>
          <w:bCs/>
          <w:color w:val="000000"/>
          <w:szCs w:val="22"/>
          <w:u w:val="single"/>
          <w:shd w:val="clear" w:color="auto" w:fill="FFFF00"/>
        </w:rPr>
        <w:t>price</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differentials create</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an incentive for drug diversion</w:t>
      </w:r>
      <w:r w:rsidRPr="004B0F84">
        <w:rPr>
          <w:rFonts w:eastAsia="Times New Roman" w:cs="Calibri"/>
          <w:color w:val="000000"/>
          <w:sz w:val="10"/>
          <w:szCs w:val="10"/>
        </w:rPr>
        <w:t xml:space="preserve"> within and between established channels; </w:t>
      </w:r>
      <w:r w:rsidRPr="004B0F84">
        <w:rPr>
          <w:rFonts w:eastAsia="Times New Roman" w:cs="Calibri"/>
          <w:b/>
          <w:bCs/>
          <w:color w:val="000000"/>
          <w:u w:val="single"/>
          <w:shd w:val="clear" w:color="auto" w:fill="FFFF00"/>
        </w:rPr>
        <w:t>there is lack of</w:t>
      </w:r>
      <w:r w:rsidRPr="004B0F84">
        <w:rPr>
          <w:rFonts w:eastAsia="Times New Roman" w:cs="Calibri"/>
          <w:b/>
          <w:bCs/>
          <w:color w:val="000000"/>
          <w:u w:val="single"/>
        </w:rPr>
        <w:t xml:space="preserve"> effective </w:t>
      </w:r>
      <w:r w:rsidRPr="004B0F84">
        <w:rPr>
          <w:rFonts w:eastAsia="Times New Roman" w:cs="Calibri"/>
          <w:b/>
          <w:bCs/>
          <w:color w:val="000000"/>
          <w:u w:val="single"/>
          <w:shd w:val="clear" w:color="auto" w:fill="FFFF00"/>
        </w:rPr>
        <w:t>i</w:t>
      </w:r>
      <w:r w:rsidRPr="004B0F84">
        <w:rPr>
          <w:rFonts w:eastAsia="Times New Roman" w:cs="Calibri"/>
          <w:b/>
          <w:bCs/>
          <w:color w:val="000000"/>
          <w:u w:val="single"/>
        </w:rPr>
        <w:t xml:space="preserve">ntellectual </w:t>
      </w:r>
      <w:r w:rsidRPr="004B0F84">
        <w:rPr>
          <w:rFonts w:eastAsia="Times New Roman" w:cs="Calibri"/>
          <w:b/>
          <w:bCs/>
          <w:color w:val="000000"/>
          <w:u w:val="single"/>
          <w:shd w:val="clear" w:color="auto" w:fill="FFFF00"/>
        </w:rPr>
        <w:t>p</w:t>
      </w:r>
      <w:r w:rsidRPr="004B0F84">
        <w:rPr>
          <w:rFonts w:eastAsia="Times New Roman" w:cs="Calibri"/>
          <w:b/>
          <w:bCs/>
          <w:color w:val="000000"/>
          <w:u w:val="single"/>
        </w:rPr>
        <w:t>roperty protection</w:t>
      </w:r>
      <w:r w:rsidRPr="004B0F84">
        <w:rPr>
          <w:rFonts w:eastAsia="Times New Roman" w:cs="Calibri"/>
          <w:color w:val="000000"/>
          <w:sz w:val="10"/>
          <w:szCs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4B0F84">
        <w:rPr>
          <w:rFonts w:eastAsia="Times New Roman" w:cs="Calibri"/>
          <w:color w:val="000000"/>
          <w:sz w:val="10"/>
          <w:szCs w:val="10"/>
        </w:rPr>
        <w:t>widely-cited</w:t>
      </w:r>
      <w:proofErr w:type="gramEnd"/>
      <w:r w:rsidRPr="004B0F84">
        <w:rPr>
          <w:rFonts w:eastAsia="Times New Roman" w:cs="Calibri"/>
          <w:color w:val="000000"/>
          <w:sz w:val="10"/>
          <w:szCs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4B0F84">
        <w:rPr>
          <w:rFonts w:eastAsia="Times New Roman" w:cs="Calibri"/>
          <w:b/>
          <w:bCs/>
          <w:color w:val="000000"/>
          <w:szCs w:val="22"/>
          <w:u w:val="single"/>
          <w:shd w:val="clear" w:color="auto" w:fill="FFFF00"/>
        </w:rPr>
        <w:t>more than one million people die</w:t>
      </w:r>
      <w:r w:rsidRPr="004B0F84">
        <w:rPr>
          <w:rFonts w:eastAsia="Times New Roman" w:cs="Calibri"/>
          <w:b/>
          <w:bCs/>
          <w:color w:val="000000"/>
          <w:szCs w:val="22"/>
          <w:u w:val="single"/>
        </w:rPr>
        <w:t xml:space="preserve"> each year </w:t>
      </w:r>
      <w:r w:rsidRPr="004B0F84">
        <w:rPr>
          <w:rFonts w:eastAsia="Times New Roman" w:cs="Calibri"/>
          <w:b/>
          <w:bCs/>
          <w:color w:val="000000"/>
          <w:szCs w:val="22"/>
          <w:u w:val="single"/>
          <w:shd w:val="clear" w:color="auto" w:fill="FFFF00"/>
        </w:rPr>
        <w:t>from counterfeit drugs</w:t>
      </w:r>
      <w:r w:rsidRPr="004B0F84">
        <w:rPr>
          <w:rFonts w:eastAsia="Times New Roman" w:cs="Calibri"/>
          <w:color w:val="000000"/>
          <w:sz w:val="10"/>
          <w:szCs w:val="10"/>
        </w:rPr>
        <w:t xml:space="preserve">.[6] While counterfeit drugs seem to primarily originate in Asia, Asian patients are also significantly victimized by the problem. A 2005 study published in </w:t>
      </w:r>
      <w:proofErr w:type="spellStart"/>
      <w:r w:rsidRPr="004B0F84">
        <w:rPr>
          <w:rFonts w:eastAsia="Times New Roman" w:cs="Calibri"/>
          <w:color w:val="000000"/>
          <w:sz w:val="10"/>
          <w:szCs w:val="10"/>
        </w:rPr>
        <w:t>PLoS</w:t>
      </w:r>
      <w:proofErr w:type="spellEnd"/>
      <w:r w:rsidRPr="004B0F84">
        <w:rPr>
          <w:rFonts w:eastAsia="Times New Roman" w:cs="Calibri"/>
          <w:color w:val="000000"/>
          <w:sz w:val="10"/>
          <w:szCs w:val="10"/>
        </w:rPr>
        <w:t xml:space="preserve"> Medicine estimate that 192,000 people are killed in China each year by counterfeit medicines.[7] According to work done by the International Policy Network, an estimated </w:t>
      </w:r>
      <w:r w:rsidRPr="004B0F84">
        <w:rPr>
          <w:rFonts w:eastAsia="Times New Roman" w:cs="Calibri"/>
          <w:b/>
          <w:bCs/>
          <w:color w:val="000000"/>
          <w:szCs w:val="22"/>
          <w:u w:val="single"/>
        </w:rPr>
        <w:t>700,000 deaths from malaria and tuberculosis are attributable to fake drugs.</w:t>
      </w:r>
      <w:r w:rsidRPr="004B0F84">
        <w:rPr>
          <w:rFonts w:eastAsia="Times New Roman" w:cs="Calibri"/>
          <w:color w:val="000000"/>
          <w:sz w:val="10"/>
          <w:szCs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w:t>
      </w:r>
      <w:r w:rsidRPr="004B0F84">
        <w:rPr>
          <w:rFonts w:eastAsia="Times New Roman" w:cs="Calibri"/>
          <w:color w:val="000000"/>
          <w:sz w:val="10"/>
          <w:szCs w:val="10"/>
        </w:rPr>
        <w:lastRenderedPageBreak/>
        <w:t xml:space="preserve">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4B0F84">
        <w:rPr>
          <w:rFonts w:eastAsia="Times New Roman" w:cs="Calibri"/>
          <w:b/>
          <w:bCs/>
          <w:color w:val="000000"/>
          <w:szCs w:val="22"/>
          <w:u w:val="single"/>
          <w:shd w:val="clear" w:color="auto" w:fill="FFFF00"/>
        </w:rPr>
        <w:t>the importance of</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i</w:t>
      </w:r>
      <w:r w:rsidRPr="004B0F84">
        <w:rPr>
          <w:rFonts w:eastAsia="Times New Roman" w:cs="Calibri"/>
          <w:b/>
          <w:bCs/>
          <w:color w:val="000000"/>
          <w:szCs w:val="22"/>
          <w:u w:val="single"/>
        </w:rPr>
        <w:t xml:space="preserve">ntellectual </w:t>
      </w:r>
      <w:r w:rsidRPr="004B0F84">
        <w:rPr>
          <w:rFonts w:eastAsia="Times New Roman" w:cs="Calibri"/>
          <w:b/>
          <w:bCs/>
          <w:color w:val="000000"/>
          <w:szCs w:val="22"/>
          <w:u w:val="single"/>
          <w:shd w:val="clear" w:color="auto" w:fill="FFFF00"/>
        </w:rPr>
        <w:t>p</w:t>
      </w:r>
      <w:r w:rsidRPr="004B0F84">
        <w:rPr>
          <w:rFonts w:eastAsia="Times New Roman" w:cs="Calibri"/>
          <w:b/>
          <w:bCs/>
          <w:color w:val="000000"/>
          <w:szCs w:val="22"/>
          <w:u w:val="single"/>
        </w:rPr>
        <w:t xml:space="preserve">roperty </w:t>
      </w:r>
      <w:r w:rsidRPr="004B0F84">
        <w:rPr>
          <w:rFonts w:eastAsia="Times New Roman" w:cs="Calibri"/>
          <w:b/>
          <w:bCs/>
          <w:color w:val="000000"/>
          <w:szCs w:val="22"/>
          <w:u w:val="single"/>
          <w:shd w:val="clear" w:color="auto" w:fill="FFFF00"/>
        </w:rPr>
        <w:t>protection in combating</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pharma</w:t>
      </w:r>
      <w:r w:rsidRPr="004B0F84">
        <w:rPr>
          <w:rFonts w:eastAsia="Times New Roman" w:cs="Calibri"/>
          <w:b/>
          <w:bCs/>
          <w:color w:val="000000"/>
          <w:szCs w:val="22"/>
          <w:u w:val="single"/>
        </w:rPr>
        <w:t xml:space="preserve">ceutical </w:t>
      </w:r>
      <w:r w:rsidRPr="004B0F84">
        <w:rPr>
          <w:rFonts w:eastAsia="Times New Roman" w:cs="Calibri"/>
          <w:b/>
          <w:bCs/>
          <w:color w:val="000000"/>
          <w:szCs w:val="22"/>
          <w:u w:val="single"/>
          <w:shd w:val="clear" w:color="auto" w:fill="FFFF00"/>
        </w:rPr>
        <w:t>counterfeiting</w:t>
      </w:r>
      <w:r w:rsidRPr="004B0F84">
        <w:rPr>
          <w:rFonts w:eastAsia="Times New Roman" w:cs="Calibri"/>
          <w:b/>
          <w:bCs/>
          <w:color w:val="000000"/>
          <w:szCs w:val="22"/>
          <w:u w:val="single"/>
        </w:rPr>
        <w:t xml:space="preserve">, it </w:t>
      </w:r>
      <w:r w:rsidRPr="004B0F84">
        <w:rPr>
          <w:rFonts w:eastAsia="Times New Roman" w:cs="Calibri"/>
          <w:b/>
          <w:bCs/>
          <w:color w:val="000000"/>
          <w:szCs w:val="22"/>
          <w:u w:val="single"/>
          <w:shd w:val="clear" w:color="auto" w:fill="FFFF00"/>
        </w:rPr>
        <w:t>is troubling that the</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UN</w:t>
      </w:r>
      <w:r w:rsidRPr="004B0F84">
        <w:rPr>
          <w:rFonts w:eastAsia="Times New Roman" w:cs="Calibri"/>
          <w:b/>
          <w:bCs/>
          <w:color w:val="000000"/>
          <w:szCs w:val="22"/>
          <w:u w:val="single"/>
        </w:rPr>
        <w:t xml:space="preserve"> High Level Panel </w:t>
      </w:r>
      <w:r w:rsidRPr="004B0F84">
        <w:rPr>
          <w:rFonts w:eastAsia="Times New Roman" w:cs="Calibri"/>
          <w:b/>
          <w:bCs/>
          <w:color w:val="000000"/>
          <w:szCs w:val="22"/>
          <w:u w:val="single"/>
          <w:shd w:val="clear" w:color="auto" w:fill="FFFF00"/>
        </w:rPr>
        <w:t>seems poised to prevent a series of</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recommendations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that</w:t>
      </w:r>
      <w:r w:rsidRPr="004B0F84">
        <w:rPr>
          <w:rFonts w:eastAsia="Times New Roman" w:cs="Calibri"/>
          <w:b/>
          <w:bCs/>
          <w:color w:val="000000"/>
          <w:szCs w:val="22"/>
          <w:u w:val="single"/>
        </w:rPr>
        <w:t xml:space="preserve"> will </w:t>
      </w:r>
      <w:r w:rsidRPr="004B0F84">
        <w:rPr>
          <w:rFonts w:eastAsia="Times New Roman" w:cs="Calibri"/>
          <w:b/>
          <w:bCs/>
          <w:color w:val="000000"/>
          <w:szCs w:val="22"/>
          <w:u w:val="single"/>
          <w:shd w:val="clear" w:color="auto" w:fill="FFFF00"/>
        </w:rPr>
        <w:t>undermine public health</w:t>
      </w:r>
      <w:r w:rsidRPr="004B0F84">
        <w:rPr>
          <w:rFonts w:eastAsia="Times New Roman" w:cs="Calibri"/>
          <w:b/>
          <w:bCs/>
          <w:color w:val="000000"/>
          <w:szCs w:val="22"/>
          <w:u w:val="single"/>
        </w:rPr>
        <w:t xml:space="preserve"> under the guise of enhancing access.</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Without the assurance of quality</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medicines</w:t>
      </w:r>
      <w:r w:rsidRPr="004B0F84">
        <w:rPr>
          <w:rFonts w:eastAsia="Times New Roman" w:cs="Calibri"/>
          <w:color w:val="000000"/>
          <w:sz w:val="10"/>
          <w:szCs w:val="10"/>
        </w:rPr>
        <w:t xml:space="preserve">, </w:t>
      </w:r>
      <w:r w:rsidRPr="004B0F84">
        <w:rPr>
          <w:rFonts w:eastAsia="Times New Roman" w:cs="Calibri"/>
          <w:b/>
          <w:bCs/>
          <w:color w:val="000000"/>
          <w:u w:val="single"/>
          <w:shd w:val="clear" w:color="auto" w:fill="FFFF00"/>
        </w:rPr>
        <w:t>access is meaningless</w:t>
      </w:r>
      <w:r w:rsidRPr="004B0F84">
        <w:rPr>
          <w:rFonts w:eastAsia="Times New Roman" w:cs="Calibri"/>
          <w:color w:val="000000"/>
          <w:sz w:val="10"/>
          <w:szCs w:val="10"/>
        </w:rPr>
        <w:t xml:space="preserve">. Moreover, </w:t>
      </w:r>
      <w:r w:rsidRPr="004B0F84">
        <w:rPr>
          <w:rFonts w:eastAsia="Times New Roman" w:cs="Calibri"/>
          <w:b/>
          <w:bCs/>
          <w:color w:val="000000"/>
          <w:szCs w:val="22"/>
          <w:u w:val="single"/>
        </w:rPr>
        <w:t>while falsely presenting intellectual property rights as the primary obstacle to global health care</w:t>
      </w:r>
      <w:r w:rsidRPr="004B0F84">
        <w:rPr>
          <w:rFonts w:eastAsia="Times New Roman" w:cs="Calibri"/>
          <w:color w:val="000000"/>
          <w:sz w:val="10"/>
          <w:szCs w:val="10"/>
        </w:rPr>
        <w:t xml:space="preserve">, the </w:t>
      </w:r>
      <w:proofErr w:type="gramStart"/>
      <w:r w:rsidRPr="004B0F84">
        <w:rPr>
          <w:rFonts w:eastAsia="Times New Roman" w:cs="Calibri"/>
          <w:color w:val="000000"/>
          <w:sz w:val="10"/>
          <w:szCs w:val="10"/>
        </w:rPr>
        <w:t>High Level</w:t>
      </w:r>
      <w:proofErr w:type="gramEnd"/>
      <w:r w:rsidRPr="004B0F84">
        <w:rPr>
          <w:rFonts w:eastAsia="Times New Roman" w:cs="Calibri"/>
          <w:color w:val="000000"/>
          <w:sz w:val="10"/>
          <w:szCs w:val="10"/>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132D55AA" w14:textId="77777777" w:rsidR="006B3D74" w:rsidRPr="004B0F84" w:rsidRDefault="006B3D74" w:rsidP="006B3D74">
      <w:pPr>
        <w:rPr>
          <w:rFonts w:ascii="Times New Roman" w:eastAsia="Times New Roman" w:hAnsi="Times New Roman" w:cs="Times New Roman"/>
        </w:rPr>
      </w:pPr>
    </w:p>
    <w:p w14:paraId="4D3C1D4C"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AT Generic Drug Manufacturers Solve</w:t>
      </w:r>
    </w:p>
    <w:p w14:paraId="163CB9D8"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Generic medicine is </w:t>
      </w:r>
      <w:r w:rsidRPr="004B0F84">
        <w:rPr>
          <w:rFonts w:eastAsia="Times New Roman" w:cs="Calibri"/>
          <w:b/>
          <w:bCs/>
          <w:color w:val="000000"/>
          <w:sz w:val="26"/>
          <w:szCs w:val="26"/>
          <w:u w:val="single"/>
        </w:rPr>
        <w:t>dangerous</w:t>
      </w:r>
      <w:r w:rsidRPr="004B0F84">
        <w:rPr>
          <w:rFonts w:eastAsia="Times New Roman" w:cs="Calibri"/>
          <w:b/>
          <w:bCs/>
          <w:color w:val="000000"/>
          <w:sz w:val="26"/>
          <w:szCs w:val="26"/>
        </w:rPr>
        <w:t>—contamination and</w:t>
      </w:r>
      <w:r w:rsidRPr="004B0F84">
        <w:rPr>
          <w:rFonts w:eastAsia="Times New Roman" w:cs="Calibri"/>
          <w:b/>
          <w:bCs/>
          <w:color w:val="000000"/>
          <w:sz w:val="26"/>
          <w:szCs w:val="26"/>
          <w:u w:val="single"/>
        </w:rPr>
        <w:t xml:space="preserve"> </w:t>
      </w:r>
      <w:r w:rsidRPr="004B0F84">
        <w:rPr>
          <w:rFonts w:eastAsia="Times New Roman" w:cs="Calibri"/>
          <w:b/>
          <w:bCs/>
          <w:color w:val="000000"/>
          <w:sz w:val="26"/>
          <w:szCs w:val="26"/>
        </w:rPr>
        <w:t>unsanitary manufacturing conditions.</w:t>
      </w:r>
      <w:r w:rsidRPr="004B0F84">
        <w:rPr>
          <w:rFonts w:eastAsia="Times New Roman" w:cs="Calibri"/>
          <w:b/>
          <w:bCs/>
          <w:color w:val="000000"/>
          <w:sz w:val="26"/>
          <w:szCs w:val="26"/>
          <w:u w:val="single"/>
        </w:rPr>
        <w:t> </w:t>
      </w:r>
    </w:p>
    <w:p w14:paraId="32B2593A"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White 19</w:t>
      </w:r>
      <w:r w:rsidRPr="004B0F84">
        <w:rPr>
          <w:rFonts w:eastAsia="Times New Roman" w:cs="Calibri"/>
          <w:color w:val="000000"/>
          <w:szCs w:val="22"/>
        </w:rPr>
        <w:t xml:space="preserve"> [(C. </w:t>
      </w:r>
      <w:proofErr w:type="spellStart"/>
      <w:r w:rsidRPr="004B0F84">
        <w:rPr>
          <w:rFonts w:eastAsia="Times New Roman" w:cs="Calibri"/>
          <w:color w:val="000000"/>
          <w:szCs w:val="22"/>
        </w:rPr>
        <w:t>Micheal</w:t>
      </w:r>
      <w:proofErr w:type="spellEnd"/>
      <w:r w:rsidRPr="004B0F84">
        <w:rPr>
          <w:rFonts w:eastAsia="Times New Roman" w:cs="Calibri"/>
          <w:color w:val="000000"/>
          <w:szCs w:val="22"/>
        </w:rPr>
        <w:t xml:space="preserve">, Professor and Head of the Department of Pharmacy Practice, University of Connecticut) “Why your generic drugs may not be </w:t>
      </w:r>
      <w:proofErr w:type="gramStart"/>
      <w:r w:rsidRPr="004B0F84">
        <w:rPr>
          <w:rFonts w:eastAsia="Times New Roman" w:cs="Calibri"/>
          <w:color w:val="000000"/>
          <w:szCs w:val="22"/>
        </w:rPr>
        <w:t>safe</w:t>
      </w:r>
      <w:proofErr w:type="gramEnd"/>
      <w:r w:rsidRPr="004B0F84">
        <w:rPr>
          <w:rFonts w:eastAsia="Times New Roman" w:cs="Calibri"/>
          <w:color w:val="000000"/>
          <w:szCs w:val="22"/>
        </w:rPr>
        <w:t xml:space="preserve"> and the FDA may be too lax” The Conversation, 12/4/19. </w:t>
      </w:r>
      <w:hyperlink r:id="rId16" w:history="1">
        <w:r w:rsidRPr="004B0F84">
          <w:rPr>
            <w:rFonts w:eastAsia="Times New Roman" w:cs="Calibri"/>
            <w:color w:val="000000"/>
            <w:szCs w:val="22"/>
            <w:u w:val="single"/>
          </w:rPr>
          <w:t>https://theconversation.com/why-your-generic-drugs-may-not-be-safe-and-the-fda-may-be-too-lax-125529</w:t>
        </w:r>
      </w:hyperlink>
      <w:r w:rsidRPr="004B0F84">
        <w:rPr>
          <w:rFonts w:eastAsia="Times New Roman" w:cs="Calibri"/>
          <w:color w:val="000000"/>
          <w:szCs w:val="22"/>
        </w:rPr>
        <w:t>] RR</w:t>
      </w:r>
    </w:p>
    <w:p w14:paraId="7F15E407"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0"/>
          <w:szCs w:val="10"/>
        </w:rPr>
        <w:t xml:space="preserve">This leads to a vital question: </w:t>
      </w:r>
      <w:r w:rsidRPr="004B0F84">
        <w:rPr>
          <w:rFonts w:eastAsia="Times New Roman" w:cs="Calibri"/>
          <w:b/>
          <w:bCs/>
          <w:color w:val="000000"/>
          <w:szCs w:val="22"/>
          <w:u w:val="single"/>
          <w:shd w:val="clear" w:color="auto" w:fill="FFFF00"/>
        </w:rPr>
        <w:t>Are generics safe</w:t>
      </w:r>
      <w:r w:rsidRPr="004B0F84">
        <w:rPr>
          <w:rFonts w:eastAsia="Times New Roman" w:cs="Calibri"/>
          <w:b/>
          <w:bCs/>
          <w:color w:val="000000"/>
          <w:szCs w:val="22"/>
          <w:u w:val="single"/>
        </w:rPr>
        <w:t>? If drug manufacturers followed the FDA’s strict regulations, the answer would be a resounding yes</w:t>
      </w:r>
      <w:r w:rsidRPr="004B0F84">
        <w:rPr>
          <w:rFonts w:eastAsia="Times New Roman" w:cs="Calibri"/>
          <w:color w:val="000000"/>
          <w:sz w:val="10"/>
          <w:szCs w:val="10"/>
        </w:rPr>
        <w:t xml:space="preserve">. Unfortunately for those who turn to generics to save money, </w:t>
      </w:r>
      <w:r w:rsidRPr="004B0F84">
        <w:rPr>
          <w:rFonts w:eastAsia="Times New Roman" w:cs="Calibri"/>
          <w:b/>
          <w:bCs/>
          <w:color w:val="000000"/>
          <w:szCs w:val="22"/>
          <w:u w:val="single"/>
          <w:shd w:val="clear" w:color="auto" w:fill="FFFF00"/>
        </w:rPr>
        <w:t>the FDA</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relies</w:t>
      </w:r>
      <w:r w:rsidRPr="004B0F84">
        <w:rPr>
          <w:rFonts w:eastAsia="Times New Roman" w:cs="Calibri"/>
          <w:b/>
          <w:bCs/>
          <w:color w:val="000000"/>
          <w:szCs w:val="22"/>
          <w:u w:val="single"/>
        </w:rPr>
        <w:t xml:space="preserve"> heavily </w:t>
      </w:r>
      <w:r w:rsidRPr="004B0F84">
        <w:rPr>
          <w:rFonts w:eastAsia="Times New Roman" w:cs="Calibri"/>
          <w:b/>
          <w:bCs/>
          <w:color w:val="000000"/>
          <w:szCs w:val="22"/>
          <w:u w:val="single"/>
          <w:shd w:val="clear" w:color="auto" w:fill="FFFF00"/>
        </w:rPr>
        <w:t>on the honor system</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with foreign</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manufacturers</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 xml:space="preserve">and </w:t>
      </w:r>
      <w:r w:rsidRPr="004B0F84">
        <w:rPr>
          <w:rFonts w:eastAsia="Times New Roman" w:cs="Calibri"/>
          <w:b/>
          <w:bCs/>
          <w:color w:val="000000"/>
          <w:szCs w:val="22"/>
          <w:u w:val="single"/>
        </w:rPr>
        <w:t xml:space="preserve">U.S. </w:t>
      </w:r>
      <w:r w:rsidRPr="004B0F84">
        <w:rPr>
          <w:rFonts w:eastAsia="Times New Roman" w:cs="Calibri"/>
          <w:b/>
          <w:bCs/>
          <w:color w:val="000000"/>
          <w:szCs w:val="22"/>
          <w:u w:val="single"/>
          <w:shd w:val="clear" w:color="auto" w:fill="FFFF00"/>
        </w:rPr>
        <w:t>consumers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get burned</w:t>
      </w:r>
      <w:r w:rsidRPr="004B0F84">
        <w:rPr>
          <w:rFonts w:eastAsia="Times New Roman" w:cs="Calibri"/>
          <w:color w:val="000000"/>
          <w:sz w:val="10"/>
          <w:szCs w:val="10"/>
          <w:shd w:val="clear" w:color="auto" w:fill="FFFF00"/>
        </w:rPr>
        <w:t xml:space="preserve">. </w:t>
      </w:r>
      <w:r w:rsidRPr="004B0F84">
        <w:rPr>
          <w:rFonts w:eastAsia="Times New Roman" w:cs="Calibri"/>
          <w:b/>
          <w:bCs/>
          <w:color w:val="000000"/>
          <w:szCs w:val="22"/>
          <w:u w:val="single"/>
        </w:rPr>
        <w:t>Eighty percent of the active ingredients</w:t>
      </w:r>
      <w:r w:rsidRPr="004B0F84">
        <w:rPr>
          <w:rFonts w:eastAsia="Times New Roman" w:cs="Calibri"/>
          <w:color w:val="000000"/>
          <w:sz w:val="10"/>
          <w:szCs w:val="10"/>
        </w:rPr>
        <w:t xml:space="preserve"> </w:t>
      </w:r>
      <w:r w:rsidRPr="004B0F84">
        <w:rPr>
          <w:rFonts w:eastAsia="Times New Roman" w:cs="Calibri"/>
          <w:b/>
          <w:bCs/>
          <w:color w:val="000000"/>
          <w:szCs w:val="22"/>
          <w:u w:val="single"/>
        </w:rPr>
        <w:t>and 40% of the finished generic drugs used in the U.S. are</w:t>
      </w:r>
      <w:r w:rsidRPr="004B0F84">
        <w:rPr>
          <w:rFonts w:eastAsia="Times New Roman" w:cs="Calibri"/>
          <w:color w:val="000000"/>
          <w:sz w:val="10"/>
          <w:szCs w:val="10"/>
        </w:rPr>
        <w:t xml:space="preserve"> </w:t>
      </w:r>
      <w:r w:rsidRPr="004B0F84">
        <w:rPr>
          <w:rFonts w:eastAsia="Times New Roman" w:cs="Calibri"/>
          <w:b/>
          <w:bCs/>
          <w:color w:val="000000"/>
          <w:szCs w:val="22"/>
          <w:u w:val="single"/>
        </w:rPr>
        <w:t>manufactured overseas</w:t>
      </w:r>
      <w:r w:rsidRPr="004B0F84">
        <w:rPr>
          <w:rFonts w:eastAsia="Times New Roman" w:cs="Calibri"/>
          <w:color w:val="000000"/>
          <w:sz w:val="10"/>
          <w:szCs w:val="10"/>
        </w:rPr>
        <w:t xml:space="preserve">. As a pharmacist, I know that the safety of prescription medications is vital. My research, recently published in the “Annals of Pharmacotherapy,” raises alarming concerns about our vulnerabilities. Do experts have something to add to public debate? Where are your drugs being made? A pharmacist at a drug plant outside Mumbai in 2012, shortly after a change in patent law allowed production of a generic cancer drug. Rafiq </w:t>
      </w:r>
      <w:proofErr w:type="spellStart"/>
      <w:r w:rsidRPr="004B0F84">
        <w:rPr>
          <w:rFonts w:eastAsia="Times New Roman" w:cs="Calibri"/>
          <w:color w:val="000000"/>
          <w:sz w:val="10"/>
          <w:szCs w:val="10"/>
        </w:rPr>
        <w:t>Mugbool</w:t>
      </w:r>
      <w:proofErr w:type="spellEnd"/>
      <w:r w:rsidRPr="004B0F84">
        <w:rPr>
          <w:rFonts w:eastAsia="Times New Roman" w:cs="Calibri"/>
          <w:color w:val="000000"/>
          <w:sz w:val="10"/>
          <w:szCs w:val="10"/>
        </w:rPr>
        <w:t xml:space="preserve">/AP Photo </w:t>
      </w:r>
      <w:r w:rsidRPr="004B0F84">
        <w:rPr>
          <w:rFonts w:eastAsia="Times New Roman" w:cs="Calibri"/>
          <w:b/>
          <w:bCs/>
          <w:color w:val="000000"/>
          <w:szCs w:val="22"/>
          <w:u w:val="single"/>
        </w:rPr>
        <w:t xml:space="preserve">Generic drug </w:t>
      </w:r>
      <w:r w:rsidRPr="004B0F84">
        <w:rPr>
          <w:rFonts w:eastAsia="Times New Roman" w:cs="Calibri"/>
          <w:b/>
          <w:bCs/>
          <w:color w:val="000000"/>
          <w:szCs w:val="22"/>
          <w:u w:val="single"/>
          <w:shd w:val="clear" w:color="auto" w:fill="FFFF00"/>
        </w:rPr>
        <w:t>manufacturers</w:t>
      </w:r>
      <w:r w:rsidRPr="004B0F84">
        <w:rPr>
          <w:rFonts w:eastAsia="Times New Roman" w:cs="Calibri"/>
          <w:b/>
          <w:bCs/>
          <w:color w:val="000000"/>
          <w:szCs w:val="22"/>
          <w:u w:val="single"/>
        </w:rPr>
        <w:t xml:space="preserve"> either make bulk powders</w:t>
      </w:r>
      <w:r w:rsidRPr="004B0F84">
        <w:rPr>
          <w:rFonts w:eastAsia="Times New Roman" w:cs="Calibri"/>
          <w:color w:val="000000"/>
          <w:sz w:val="10"/>
          <w:szCs w:val="10"/>
        </w:rPr>
        <w:t xml:space="preserve"> </w:t>
      </w:r>
      <w:r w:rsidRPr="004B0F84">
        <w:rPr>
          <w:rFonts w:eastAsia="Times New Roman" w:cs="Calibri"/>
          <w:b/>
          <w:bCs/>
          <w:color w:val="000000"/>
          <w:szCs w:val="22"/>
          <w:u w:val="single"/>
        </w:rPr>
        <w:t>with the active ingredient in them</w:t>
      </w:r>
      <w:r w:rsidRPr="004B0F84">
        <w:rPr>
          <w:rFonts w:eastAsia="Times New Roman" w:cs="Calibri"/>
          <w:color w:val="000000"/>
          <w:sz w:val="10"/>
          <w:szCs w:val="10"/>
        </w:rPr>
        <w:t xml:space="preserve"> </w:t>
      </w:r>
      <w:r w:rsidRPr="004B0F84">
        <w:rPr>
          <w:rFonts w:eastAsia="Times New Roman" w:cs="Calibri"/>
          <w:b/>
          <w:bCs/>
          <w:color w:val="000000"/>
          <w:szCs w:val="22"/>
          <w:u w:val="single"/>
        </w:rPr>
        <w:t xml:space="preserve">or </w:t>
      </w:r>
      <w:r w:rsidRPr="004B0F84">
        <w:rPr>
          <w:rFonts w:eastAsia="Times New Roman" w:cs="Calibri"/>
          <w:b/>
          <w:bCs/>
          <w:color w:val="000000"/>
          <w:szCs w:val="22"/>
          <w:u w:val="single"/>
          <w:shd w:val="clear" w:color="auto" w:fill="FFFF00"/>
        </w:rPr>
        <w:t>buy</w:t>
      </w:r>
      <w:r w:rsidRPr="004B0F84">
        <w:rPr>
          <w:rFonts w:eastAsia="Times New Roman" w:cs="Calibri"/>
          <w:b/>
          <w:bCs/>
          <w:color w:val="000000"/>
          <w:szCs w:val="22"/>
          <w:u w:val="single"/>
        </w:rPr>
        <w:t xml:space="preserve"> those </w:t>
      </w:r>
      <w:r w:rsidRPr="004B0F84">
        <w:rPr>
          <w:rFonts w:eastAsia="Times New Roman" w:cs="Calibri"/>
          <w:b/>
          <w:bCs/>
          <w:color w:val="000000"/>
          <w:szCs w:val="22"/>
          <w:u w:val="single"/>
          <w:shd w:val="clear" w:color="auto" w:fill="FFFF00"/>
        </w:rPr>
        <w:t>active</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ingredients</w:t>
      </w:r>
      <w:r w:rsidRPr="004B0F84">
        <w:rPr>
          <w:rFonts w:eastAsia="Times New Roman" w:cs="Calibri"/>
          <w:b/>
          <w:bCs/>
          <w:color w:val="000000"/>
          <w:szCs w:val="22"/>
          <w:u w:val="single"/>
        </w:rPr>
        <w:t xml:space="preserve"> from other companies</w:t>
      </w:r>
      <w:r w:rsidRPr="004B0F84">
        <w:rPr>
          <w:rFonts w:eastAsia="Times New Roman" w:cs="Calibri"/>
          <w:color w:val="000000"/>
          <w:sz w:val="10"/>
          <w:szCs w:val="10"/>
        </w:rPr>
        <w:t xml:space="preserve"> </w:t>
      </w:r>
      <w:r w:rsidRPr="004B0F84">
        <w:rPr>
          <w:rFonts w:eastAsia="Times New Roman" w:cs="Calibri"/>
          <w:b/>
          <w:bCs/>
          <w:color w:val="000000"/>
          <w:szCs w:val="22"/>
          <w:u w:val="single"/>
        </w:rPr>
        <w:t>and turn them into pills,</w:t>
      </w:r>
      <w:r w:rsidRPr="004B0F84">
        <w:rPr>
          <w:rFonts w:eastAsia="Times New Roman" w:cs="Calibri"/>
          <w:color w:val="000000"/>
          <w:sz w:val="10"/>
          <w:szCs w:val="10"/>
        </w:rPr>
        <w:t xml:space="preserve"> </w:t>
      </w:r>
      <w:proofErr w:type="gramStart"/>
      <w:r w:rsidRPr="004B0F84">
        <w:rPr>
          <w:rFonts w:eastAsia="Times New Roman" w:cs="Calibri"/>
          <w:color w:val="000000"/>
          <w:sz w:val="10"/>
          <w:szCs w:val="10"/>
        </w:rPr>
        <w:t>ointments</w:t>
      </w:r>
      <w:proofErr w:type="gramEnd"/>
      <w:r w:rsidRPr="004B0F84">
        <w:rPr>
          <w:rFonts w:eastAsia="Times New Roman" w:cs="Calibri"/>
          <w:color w:val="000000"/>
          <w:sz w:val="10"/>
          <w:szCs w:val="10"/>
        </w:rPr>
        <w:t xml:space="preserve"> or injectable products. In 2010, </w:t>
      </w:r>
      <w:r w:rsidRPr="004B0F84">
        <w:rPr>
          <w:rFonts w:eastAsia="Times New Roman" w:cs="Calibri"/>
          <w:b/>
          <w:bCs/>
          <w:color w:val="000000"/>
          <w:szCs w:val="22"/>
          <w:u w:val="single"/>
          <w:shd w:val="clear" w:color="auto" w:fill="FFFF00"/>
        </w:rPr>
        <w:t>64% of foreign manufacturing plants</w:t>
      </w:r>
      <w:r w:rsidRPr="004B0F84">
        <w:rPr>
          <w:rFonts w:eastAsia="Times New Roman" w:cs="Calibri"/>
          <w:color w:val="000000"/>
          <w:sz w:val="10"/>
          <w:szCs w:val="10"/>
        </w:rPr>
        <w:t xml:space="preserve">, predominantly in India and China, </w:t>
      </w:r>
      <w:r w:rsidRPr="004B0F84">
        <w:rPr>
          <w:rFonts w:eastAsia="Times New Roman" w:cs="Calibri"/>
          <w:b/>
          <w:bCs/>
          <w:color w:val="000000"/>
          <w:szCs w:val="22"/>
          <w:u w:val="single"/>
          <w:shd w:val="clear" w:color="auto" w:fill="FFFF00"/>
        </w:rPr>
        <w:t>had</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never been inspected by the FDA</w:t>
      </w:r>
      <w:r w:rsidRPr="004B0F84">
        <w:rPr>
          <w:rFonts w:eastAsia="Times New Roman" w:cs="Calibri"/>
          <w:color w:val="000000"/>
          <w:sz w:val="10"/>
          <w:szCs w:val="10"/>
          <w:shd w:val="clear" w:color="auto" w:fill="FFFF00"/>
        </w:rPr>
        <w:t>.</w:t>
      </w:r>
      <w:r w:rsidRPr="004B0F84">
        <w:rPr>
          <w:rFonts w:eastAsia="Times New Roman" w:cs="Calibri"/>
          <w:color w:val="000000"/>
          <w:sz w:val="10"/>
          <w:szCs w:val="10"/>
        </w:rPr>
        <w:t xml:space="preserve"> By 2015, 33% remained uninspected. In addition, </w:t>
      </w:r>
      <w:r w:rsidRPr="004B0F84">
        <w:rPr>
          <w:rFonts w:eastAsia="Times New Roman" w:cs="Calibri"/>
          <w:b/>
          <w:bCs/>
          <w:color w:val="000000"/>
          <w:szCs w:val="22"/>
          <w:u w:val="single"/>
          <w:shd w:val="clear" w:color="auto" w:fill="FFFF00"/>
        </w:rPr>
        <w:t>companies</w:t>
      </w:r>
      <w:r w:rsidRPr="004B0F84">
        <w:rPr>
          <w:rFonts w:eastAsia="Times New Roman" w:cs="Calibri"/>
          <w:b/>
          <w:bCs/>
          <w:color w:val="000000"/>
          <w:szCs w:val="22"/>
          <w:u w:val="single"/>
        </w:rPr>
        <w:t xml:space="preserve"> in other countries </w:t>
      </w:r>
      <w:r w:rsidRPr="004B0F84">
        <w:rPr>
          <w:rFonts w:eastAsia="Times New Roman" w:cs="Calibri"/>
          <w:b/>
          <w:bCs/>
          <w:color w:val="000000"/>
          <w:szCs w:val="22"/>
          <w:u w:val="single"/>
          <w:shd w:val="clear" w:color="auto" w:fill="FFFF00"/>
        </w:rPr>
        <w:t>are informed before an inspection</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giving them time to clean up</w:t>
      </w:r>
      <w:r w:rsidRPr="004B0F84">
        <w:rPr>
          <w:rFonts w:eastAsia="Times New Roman" w:cs="Calibri"/>
          <w:b/>
          <w:bCs/>
          <w:color w:val="000000"/>
          <w:szCs w:val="22"/>
          <w:u w:val="single"/>
        </w:rPr>
        <w:t xml:space="preserve"> a mess.</w:t>
      </w:r>
      <w:r w:rsidRPr="004B0F84">
        <w:rPr>
          <w:rFonts w:eastAsia="Times New Roman" w:cs="Calibri"/>
          <w:color w:val="000000"/>
          <w:sz w:val="10"/>
          <w:szCs w:val="10"/>
        </w:rPr>
        <w:t xml:space="preserve"> Domestic inspections are unannounced. Faking results The FDA informs manufacturing plants in other countries when it plans to inspect their plants. Andrew </w:t>
      </w:r>
      <w:proofErr w:type="spellStart"/>
      <w:r w:rsidRPr="004B0F84">
        <w:rPr>
          <w:rFonts w:eastAsia="Times New Roman" w:cs="Calibri"/>
          <w:color w:val="000000"/>
          <w:sz w:val="10"/>
          <w:szCs w:val="10"/>
        </w:rPr>
        <w:t>Harnik</w:t>
      </w:r>
      <w:proofErr w:type="spellEnd"/>
      <w:r w:rsidRPr="004B0F84">
        <w:rPr>
          <w:rFonts w:eastAsia="Times New Roman" w:cs="Calibri"/>
          <w:color w:val="000000"/>
          <w:sz w:val="10"/>
          <w:szCs w:val="10"/>
        </w:rPr>
        <w:t xml:space="preserve">/AP Photo </w:t>
      </w:r>
      <w:proofErr w:type="gramStart"/>
      <w:r w:rsidRPr="004B0F84">
        <w:rPr>
          <w:rFonts w:eastAsia="Times New Roman" w:cs="Calibri"/>
          <w:color w:val="000000"/>
          <w:sz w:val="10"/>
          <w:szCs w:val="10"/>
        </w:rPr>
        <w:t>As</w:t>
      </w:r>
      <w:proofErr w:type="gramEnd"/>
      <w:r w:rsidRPr="004B0F84">
        <w:rPr>
          <w:rFonts w:eastAsia="Times New Roman" w:cs="Calibri"/>
          <w:color w:val="000000"/>
          <w:sz w:val="10"/>
          <w:szCs w:val="10"/>
        </w:rPr>
        <w:t xml:space="preserve"> I detail in my paper, when announced foreign FDA inspections began to occur in earnest between 2010 and 2015, numerous manufacturing plants were subsequently barred from shipping drugs to the U.S. after the inspections uncovered shady activities or serious quality defects. </w:t>
      </w:r>
      <w:r w:rsidRPr="004B0F84">
        <w:rPr>
          <w:rFonts w:eastAsia="Times New Roman" w:cs="Calibri"/>
          <w:b/>
          <w:bCs/>
          <w:color w:val="000000"/>
          <w:szCs w:val="22"/>
          <w:u w:val="single"/>
        </w:rPr>
        <w:t xml:space="preserve">Unscrupulous </w:t>
      </w:r>
      <w:r w:rsidRPr="004B0F84">
        <w:rPr>
          <w:rFonts w:eastAsia="Times New Roman" w:cs="Calibri"/>
          <w:b/>
          <w:bCs/>
          <w:color w:val="000000"/>
          <w:szCs w:val="22"/>
          <w:u w:val="single"/>
          <w:shd w:val="clear" w:color="auto" w:fill="FFFF00"/>
        </w:rPr>
        <w:t>foreign producers shred</w:t>
      </w:r>
      <w:r w:rsidRPr="004B0F84">
        <w:rPr>
          <w:rFonts w:eastAsia="Times New Roman" w:cs="Calibri"/>
          <w:b/>
          <w:bCs/>
          <w:color w:val="000000"/>
          <w:szCs w:val="22"/>
          <w:u w:val="single"/>
        </w:rPr>
        <w:t xml:space="preserve">ded </w:t>
      </w:r>
      <w:r w:rsidRPr="004B0F84">
        <w:rPr>
          <w:rFonts w:eastAsia="Times New Roman" w:cs="Calibri"/>
          <w:b/>
          <w:bCs/>
          <w:color w:val="000000"/>
          <w:szCs w:val="22"/>
          <w:u w:val="single"/>
          <w:shd w:val="clear" w:color="auto" w:fill="FFFF00"/>
        </w:rPr>
        <w:t>documents</w:t>
      </w:r>
      <w:r w:rsidRPr="004B0F84">
        <w:rPr>
          <w:rFonts w:eastAsia="Times New Roman" w:cs="Calibri"/>
          <w:color w:val="000000"/>
          <w:sz w:val="10"/>
          <w:szCs w:val="10"/>
        </w:rPr>
        <w:t xml:space="preserve"> shortly </w:t>
      </w:r>
      <w:r w:rsidRPr="004B0F84">
        <w:rPr>
          <w:rFonts w:eastAsia="Times New Roman" w:cs="Calibri"/>
          <w:b/>
          <w:bCs/>
          <w:color w:val="000000"/>
          <w:szCs w:val="22"/>
          <w:u w:val="single"/>
          <w:shd w:val="clear" w:color="auto" w:fill="FFFF00"/>
        </w:rPr>
        <w:t>before FDA visits</w:t>
      </w:r>
      <w:r w:rsidRPr="004B0F84">
        <w:rPr>
          <w:rFonts w:eastAsia="Times New Roman" w:cs="Calibri"/>
          <w:color w:val="000000"/>
          <w:sz w:val="10"/>
          <w:szCs w:val="10"/>
        </w:rPr>
        <w:t>, hid documents offsite</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altered</w:t>
      </w:r>
      <w:r w:rsidRPr="004B0F84">
        <w:rPr>
          <w:rFonts w:eastAsia="Times New Roman" w:cs="Calibri"/>
          <w:color w:val="000000"/>
          <w:sz w:val="10"/>
          <w:szCs w:val="10"/>
        </w:rPr>
        <w:t xml:space="preserve"> or manipulated </w:t>
      </w:r>
      <w:r w:rsidRPr="004B0F84">
        <w:rPr>
          <w:rFonts w:eastAsia="Times New Roman" w:cs="Calibri"/>
          <w:b/>
          <w:bCs/>
          <w:color w:val="000000"/>
          <w:szCs w:val="22"/>
          <w:u w:val="single"/>
          <w:shd w:val="clear" w:color="auto" w:fill="FFFF00"/>
        </w:rPr>
        <w:t>safety</w:t>
      </w:r>
      <w:r w:rsidRPr="004B0F84">
        <w:rPr>
          <w:rFonts w:eastAsia="Times New Roman" w:cs="Calibri"/>
          <w:color w:val="000000"/>
          <w:sz w:val="10"/>
          <w:szCs w:val="10"/>
        </w:rPr>
        <w:t xml:space="preserve"> or quality </w:t>
      </w:r>
      <w:r w:rsidRPr="004B0F84">
        <w:rPr>
          <w:rFonts w:eastAsia="Times New Roman" w:cs="Calibri"/>
          <w:b/>
          <w:bCs/>
          <w:color w:val="000000"/>
          <w:szCs w:val="22"/>
          <w:u w:val="single"/>
          <w:shd w:val="clear" w:color="auto" w:fill="FFFF00"/>
        </w:rPr>
        <w:t>data</w:t>
      </w:r>
      <w:r w:rsidRPr="004B0F84">
        <w:rPr>
          <w:rFonts w:eastAsia="Times New Roman" w:cs="Calibri"/>
          <w:color w:val="000000"/>
          <w:sz w:val="10"/>
          <w:szCs w:val="10"/>
        </w:rPr>
        <w:t xml:space="preserve"> or </w:t>
      </w:r>
      <w:r w:rsidRPr="004B0F84">
        <w:rPr>
          <w:rFonts w:eastAsia="Times New Roman" w:cs="Calibri"/>
          <w:b/>
          <w:bCs/>
          <w:color w:val="000000"/>
          <w:szCs w:val="22"/>
          <w:u w:val="single"/>
          <w:shd w:val="clear" w:color="auto" w:fill="FFFF00"/>
        </w:rPr>
        <w:t>utilized unsanitary manufacturing conditions</w:t>
      </w:r>
      <w:r w:rsidRPr="004B0F84">
        <w:rPr>
          <w:rFonts w:eastAsia="Times New Roman" w:cs="Calibri"/>
          <w:color w:val="000000"/>
          <w:sz w:val="10"/>
          <w:szCs w:val="10"/>
        </w:rPr>
        <w:t xml:space="preserve">. Ranbaxy Corporation pleaded guilty in 2013 to shipping substandard drugs to the U.S. </w:t>
      </w:r>
      <w:r w:rsidRPr="004B0F84">
        <w:rPr>
          <w:rFonts w:eastAsia="Times New Roman" w:cs="Calibri"/>
          <w:b/>
          <w:bCs/>
          <w:color w:val="000000"/>
          <w:szCs w:val="22"/>
          <w:u w:val="single"/>
        </w:rPr>
        <w:t>and making intentionally false statements</w:t>
      </w:r>
      <w:r w:rsidRPr="004B0F84">
        <w:rPr>
          <w:rFonts w:eastAsia="Times New Roman" w:cs="Calibri"/>
          <w:color w:val="000000"/>
          <w:sz w:val="10"/>
          <w:szCs w:val="10"/>
        </w:rPr>
        <w:t xml:space="preserve">. The company had to withdraw 73 million pills from circulation, and the company paid a $500 million fine. </w:t>
      </w:r>
      <w:r w:rsidRPr="004B0F84">
        <w:rPr>
          <w:rFonts w:eastAsia="Times New Roman" w:cs="Calibri"/>
          <w:b/>
          <w:bCs/>
          <w:color w:val="000000"/>
          <w:u w:val="single"/>
        </w:rPr>
        <w:t xml:space="preserve">These </w:t>
      </w:r>
      <w:r w:rsidRPr="004B0F84">
        <w:rPr>
          <w:rFonts w:eastAsia="Times New Roman" w:cs="Calibri"/>
          <w:b/>
          <w:bCs/>
          <w:color w:val="000000"/>
          <w:u w:val="single"/>
          <w:shd w:val="clear" w:color="auto" w:fill="FFFF00"/>
        </w:rPr>
        <w:t>quality and safety issues can be deadly</w:t>
      </w:r>
      <w:r w:rsidRPr="004B0F84">
        <w:rPr>
          <w:rFonts w:eastAsia="Times New Roman" w:cs="Calibri"/>
          <w:color w:val="000000"/>
          <w:sz w:val="10"/>
          <w:szCs w:val="10"/>
        </w:rPr>
        <w:t xml:space="preserve">. In 2008, </w:t>
      </w:r>
      <w:r w:rsidRPr="004B0F84">
        <w:rPr>
          <w:rFonts w:eastAsia="Times New Roman" w:cs="Calibri"/>
          <w:b/>
          <w:bCs/>
          <w:color w:val="000000"/>
          <w:szCs w:val="22"/>
          <w:u w:val="single"/>
          <w:shd w:val="clear" w:color="auto" w:fill="FFFF00"/>
        </w:rPr>
        <w:t>100 patients</w:t>
      </w:r>
      <w:r w:rsidRPr="004B0F84">
        <w:rPr>
          <w:rFonts w:eastAsia="Times New Roman" w:cs="Calibri"/>
          <w:b/>
          <w:bCs/>
          <w:color w:val="000000"/>
          <w:szCs w:val="22"/>
          <w:u w:val="single"/>
        </w:rPr>
        <w:t xml:space="preserve"> in the U.S. </w:t>
      </w:r>
      <w:r w:rsidRPr="004B0F84">
        <w:rPr>
          <w:rFonts w:eastAsia="Times New Roman" w:cs="Calibri"/>
          <w:b/>
          <w:bCs/>
          <w:color w:val="000000"/>
          <w:szCs w:val="22"/>
          <w:u w:val="single"/>
          <w:shd w:val="clear" w:color="auto" w:fill="FFFF00"/>
        </w:rPr>
        <w:t>died after receiving generic heparin</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product</w:t>
      </w:r>
      <w:r w:rsidRPr="004B0F84">
        <w:rPr>
          <w:rFonts w:eastAsia="Times New Roman" w:cs="Calibri"/>
          <w:b/>
          <w:bCs/>
          <w:color w:val="000000"/>
          <w:szCs w:val="22"/>
          <w:u w:val="single"/>
        </w:rPr>
        <w:t>s</w:t>
      </w:r>
      <w:r w:rsidRPr="004B0F84">
        <w:rPr>
          <w:rFonts w:eastAsia="Times New Roman" w:cs="Calibri"/>
          <w:color w:val="000000"/>
          <w:sz w:val="10"/>
          <w:szCs w:val="10"/>
        </w:rPr>
        <w:t xml:space="preserve"> from foreign manufacturers. Heparin is an anticoagulant used to prevent or treat blood clots in about 10 million hospitalized patients a year and is extracted from pig intestines. Some of the heparin was fraudulently replaced with chondroitin, a dietary supplement for joint aches, that had </w:t>
      </w:r>
      <w:proofErr w:type="spellStart"/>
      <w:r w:rsidRPr="004B0F84">
        <w:rPr>
          <w:rFonts w:eastAsia="Times New Roman" w:cs="Calibri"/>
          <w:color w:val="000000"/>
          <w:sz w:val="10"/>
          <w:szCs w:val="10"/>
        </w:rPr>
        <w:t>sulphur</w:t>
      </w:r>
      <w:proofErr w:type="spellEnd"/>
      <w:r w:rsidRPr="004B0F84">
        <w:rPr>
          <w:rFonts w:eastAsia="Times New Roman" w:cs="Calibri"/>
          <w:color w:val="000000"/>
          <w:sz w:val="10"/>
          <w:szCs w:val="10"/>
        </w:rPr>
        <w:t xml:space="preserve"> groups added to the molecule to make it look like heparin. One of the </w:t>
      </w:r>
      <w:r w:rsidRPr="004B0F84">
        <w:rPr>
          <w:rFonts w:eastAsia="Times New Roman" w:cs="Calibri"/>
          <w:b/>
          <w:bCs/>
          <w:color w:val="000000"/>
          <w:szCs w:val="22"/>
          <w:u w:val="single"/>
        </w:rPr>
        <w:t xml:space="preserve">heparin manufacturers </w:t>
      </w:r>
      <w:r w:rsidRPr="004B0F84">
        <w:rPr>
          <w:rFonts w:eastAsia="Times New Roman" w:cs="Calibri"/>
          <w:color w:val="000000"/>
          <w:sz w:val="10"/>
          <w:szCs w:val="10"/>
        </w:rPr>
        <w:t xml:space="preserve">inspected by the FDA </w:t>
      </w:r>
      <w:r w:rsidRPr="004B0F84">
        <w:rPr>
          <w:rFonts w:eastAsia="Times New Roman" w:cs="Calibri"/>
          <w:b/>
          <w:bCs/>
          <w:color w:val="000000"/>
          <w:szCs w:val="22"/>
          <w:u w:val="single"/>
        </w:rPr>
        <w:t>received a warning letter after it was found to have used raw material from uncertified farm</w:t>
      </w:r>
      <w:r w:rsidRPr="004B0F84">
        <w:rPr>
          <w:rFonts w:eastAsia="Times New Roman" w:cs="Calibri"/>
          <w:color w:val="000000"/>
          <w:sz w:val="10"/>
          <w:szCs w:val="10"/>
        </w:rPr>
        <w:t xml:space="preserve">s, used storage equipment with unidentified material adhering to it and had insufficient testing for impurities. </w:t>
      </w:r>
      <w:r w:rsidRPr="004B0F84">
        <w:rPr>
          <w:rFonts w:eastAsia="Times New Roman" w:cs="Calibri"/>
          <w:b/>
          <w:bCs/>
          <w:color w:val="000000"/>
          <w:szCs w:val="22"/>
          <w:u w:val="single"/>
        </w:rPr>
        <w:t>These issues continue to this day</w:t>
      </w:r>
      <w:r w:rsidRPr="004B0F84">
        <w:rPr>
          <w:rFonts w:eastAsia="Times New Roman" w:cs="Calibri"/>
          <w:color w:val="000000"/>
          <w:sz w:val="10"/>
          <w:szCs w:val="10"/>
        </w:rPr>
        <w:t xml:space="preserve">. </w:t>
      </w:r>
      <w:r w:rsidRPr="004B0F84">
        <w:rPr>
          <w:rFonts w:eastAsia="Times New Roman" w:cs="Calibri"/>
          <w:b/>
          <w:bCs/>
          <w:color w:val="000000"/>
          <w:szCs w:val="22"/>
          <w:u w:val="single"/>
          <w:shd w:val="clear" w:color="auto" w:fill="FFFF00"/>
        </w:rPr>
        <w:t>Dozens</w:t>
      </w:r>
      <w:r w:rsidRPr="004B0F84">
        <w:rPr>
          <w:rFonts w:eastAsia="Times New Roman" w:cs="Calibri"/>
          <w:b/>
          <w:bCs/>
          <w:color w:val="000000"/>
          <w:szCs w:val="22"/>
          <w:u w:val="single"/>
        </w:rPr>
        <w:t xml:space="preserve"> of </w:t>
      </w:r>
      <w:r w:rsidRPr="004B0F84">
        <w:rPr>
          <w:rFonts w:eastAsia="Times New Roman" w:cs="Calibri"/>
          <w:b/>
          <w:bCs/>
          <w:color w:val="000000"/>
          <w:szCs w:val="22"/>
          <w:u w:val="single"/>
          <w:shd w:val="clear" w:color="auto" w:fill="FFFF00"/>
        </w:rPr>
        <w:t>blood-</w:t>
      </w:r>
      <w:proofErr w:type="gramStart"/>
      <w:r w:rsidRPr="004B0F84">
        <w:rPr>
          <w:rFonts w:eastAsia="Times New Roman" w:cs="Calibri"/>
          <w:b/>
          <w:bCs/>
          <w:color w:val="000000"/>
          <w:szCs w:val="22"/>
          <w:u w:val="single"/>
          <w:shd w:val="clear" w:color="auto" w:fill="FFFF00"/>
        </w:rPr>
        <w:t>pressure</w:t>
      </w:r>
      <w:proofErr w:type="gramEnd"/>
      <w:r w:rsidRPr="004B0F84">
        <w:rPr>
          <w:rFonts w:eastAsia="Times New Roman" w:cs="Calibri"/>
          <w:b/>
          <w:bCs/>
          <w:color w:val="000000"/>
          <w:szCs w:val="22"/>
          <w:u w:val="single"/>
          <w:shd w:val="clear" w:color="auto" w:fill="FFFF00"/>
        </w:rPr>
        <w:t xml:space="preserve"> and anti-ulcer drugs</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 xml:space="preserve">were recalled in </w:t>
      </w:r>
      <w:r w:rsidRPr="004B0F84">
        <w:rPr>
          <w:rFonts w:eastAsia="Times New Roman" w:cs="Calibri"/>
          <w:b/>
          <w:bCs/>
          <w:color w:val="000000"/>
          <w:szCs w:val="22"/>
          <w:u w:val="single"/>
        </w:rPr>
        <w:t xml:space="preserve">2018 and </w:t>
      </w:r>
      <w:r w:rsidRPr="004B0F84">
        <w:rPr>
          <w:rFonts w:eastAsia="Times New Roman" w:cs="Calibri"/>
          <w:b/>
          <w:bCs/>
          <w:color w:val="000000"/>
          <w:szCs w:val="22"/>
          <w:u w:val="single"/>
          <w:shd w:val="clear" w:color="auto" w:fill="FFFF00"/>
        </w:rPr>
        <w:t>2019</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due to</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contamination</w:t>
      </w:r>
      <w:r w:rsidRPr="004B0F84">
        <w:rPr>
          <w:rFonts w:eastAsia="Times New Roman" w:cs="Calibri"/>
          <w:b/>
          <w:bCs/>
          <w:color w:val="000000"/>
          <w:szCs w:val="22"/>
          <w:u w:val="single"/>
        </w:rPr>
        <w:t xml:space="preserve"> with the potentially carcinogenic compounds</w:t>
      </w:r>
      <w:r w:rsidRPr="004B0F84">
        <w:rPr>
          <w:rFonts w:eastAsia="Times New Roman" w:cs="Calibri"/>
          <w:color w:val="000000"/>
          <w:sz w:val="10"/>
          <w:szCs w:val="10"/>
        </w:rPr>
        <w:t xml:space="preserve"> N-</w:t>
      </w:r>
      <w:proofErr w:type="spellStart"/>
      <w:r w:rsidRPr="004B0F84">
        <w:rPr>
          <w:rFonts w:eastAsia="Times New Roman" w:cs="Calibri"/>
          <w:color w:val="000000"/>
          <w:sz w:val="10"/>
          <w:szCs w:val="10"/>
        </w:rPr>
        <w:t>nitrosodimethylamine</w:t>
      </w:r>
      <w:proofErr w:type="spellEnd"/>
      <w:r w:rsidRPr="004B0F84">
        <w:rPr>
          <w:rFonts w:eastAsia="Times New Roman" w:cs="Calibri"/>
          <w:color w:val="000000"/>
          <w:sz w:val="10"/>
          <w:szCs w:val="10"/>
        </w:rPr>
        <w:t xml:space="preserve"> or N-</w:t>
      </w:r>
      <w:proofErr w:type="spellStart"/>
      <w:r w:rsidRPr="004B0F84">
        <w:rPr>
          <w:rFonts w:eastAsia="Times New Roman" w:cs="Calibri"/>
          <w:color w:val="000000"/>
          <w:sz w:val="10"/>
          <w:szCs w:val="10"/>
        </w:rPr>
        <w:t>nitrosodiethylamine</w:t>
      </w:r>
      <w:proofErr w:type="spellEnd"/>
      <w:r w:rsidRPr="004B0F84">
        <w:rPr>
          <w:rFonts w:eastAsia="Times New Roman" w:cs="Calibri"/>
          <w:color w:val="000000"/>
          <w:sz w:val="10"/>
          <w:szCs w:val="10"/>
        </w:rPr>
        <w:t xml:space="preserve">. One of the major producers of these active ingredient powders used by multiple generic manufacturers was inspected in 2017. The FDA found that the company fraudulently omitted failing test results and replaced them with passing scores. This raises a critical question: </w:t>
      </w:r>
      <w:r w:rsidRPr="004B0F84">
        <w:rPr>
          <w:rFonts w:eastAsia="Times New Roman" w:cs="Calibri"/>
          <w:b/>
          <w:bCs/>
          <w:color w:val="000000"/>
          <w:szCs w:val="22"/>
          <w:u w:val="single"/>
        </w:rPr>
        <w:t>How many more violations would occur with inspections occurring as frequently as they do in the U.S., and more importantly, if they were unannounced?</w:t>
      </w:r>
      <w:r w:rsidRPr="004B0F84">
        <w:rPr>
          <w:rFonts w:eastAsia="Times New Roman" w:cs="Calibri"/>
          <w:color w:val="000000"/>
          <w:sz w:val="10"/>
          <w:szCs w:val="10"/>
        </w:rPr>
        <w:t xml:space="preserve"> Relatively speaking, the number of drugs proved to be tainted or substandard has been small, and the FDA has made some progress since 2010. But </w:t>
      </w:r>
      <w:r w:rsidRPr="004B0F84">
        <w:rPr>
          <w:rFonts w:eastAsia="Times New Roman" w:cs="Calibri"/>
          <w:b/>
          <w:bCs/>
          <w:color w:val="000000"/>
          <w:szCs w:val="22"/>
          <w:u w:val="single"/>
          <w:shd w:val="clear" w:color="auto" w:fill="FFFF00"/>
        </w:rPr>
        <w:t>the potential for harm is</w:t>
      </w:r>
      <w:r w:rsidRPr="004B0F84">
        <w:rPr>
          <w:rFonts w:eastAsia="Times New Roman" w:cs="Calibri"/>
          <w:b/>
          <w:bCs/>
          <w:color w:val="000000"/>
          <w:szCs w:val="22"/>
          <w:u w:val="single"/>
        </w:rPr>
        <w:t xml:space="preserve"> still </w:t>
      </w:r>
      <w:r w:rsidRPr="004B0F84">
        <w:rPr>
          <w:rFonts w:eastAsia="Times New Roman" w:cs="Calibri"/>
          <w:b/>
          <w:bCs/>
          <w:color w:val="000000"/>
          <w:szCs w:val="22"/>
          <w:u w:val="single"/>
          <w:shd w:val="clear" w:color="auto" w:fill="FFFF00"/>
        </w:rPr>
        <w:t>great.</w:t>
      </w:r>
    </w:p>
    <w:p w14:paraId="05D9D835" w14:textId="77777777" w:rsidR="006B3D74" w:rsidRPr="004B0F84" w:rsidRDefault="006B3D74" w:rsidP="006B3D74">
      <w:pPr>
        <w:rPr>
          <w:rFonts w:ascii="Times New Roman" w:eastAsia="Times New Roman" w:hAnsi="Times New Roman" w:cs="Times New Roman"/>
        </w:rPr>
      </w:pPr>
    </w:p>
    <w:p w14:paraId="11481FE1"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lastRenderedPageBreak/>
        <w:t xml:space="preserve">AT Evergreening </w:t>
      </w:r>
      <w:proofErr w:type="spellStart"/>
      <w:r w:rsidRPr="004B0F84">
        <w:rPr>
          <w:rFonts w:eastAsia="Times New Roman" w:cs="Calibri"/>
          <w:b/>
          <w:bCs/>
          <w:color w:val="000000"/>
          <w:sz w:val="44"/>
          <w:szCs w:val="44"/>
          <w:u w:val="single"/>
        </w:rPr>
        <w:t>Aff</w:t>
      </w:r>
      <w:proofErr w:type="spellEnd"/>
    </w:p>
    <w:p w14:paraId="16FBBE2D"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First, “incremental” innovations are a key aspect of R&amp;D, Jones 6</w:t>
      </w:r>
    </w:p>
    <w:p w14:paraId="52BB8A1B"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Nigel Jones (International Chamber of Commerce; Barrister for Gatehouse Cham‐ </w:t>
      </w:r>
      <w:proofErr w:type="spellStart"/>
      <w:r w:rsidRPr="004B0F84">
        <w:rPr>
          <w:rFonts w:eastAsia="Times New Roman" w:cs="Calibri"/>
          <w:color w:val="000000"/>
          <w:szCs w:val="22"/>
        </w:rPr>
        <w:t>bers</w:t>
      </w:r>
      <w:proofErr w:type="spellEnd"/>
      <w:r w:rsidRPr="004B0F84">
        <w:rPr>
          <w:rFonts w:eastAsia="Times New Roman" w:cs="Calibri"/>
          <w:color w:val="000000"/>
          <w:szCs w:val="22"/>
        </w:rPr>
        <w:t>).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w:t>
      </w:r>
    </w:p>
    <w:p w14:paraId="7FAE0BC4"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0"/>
          <w:szCs w:val="10"/>
        </w:rPr>
        <w:t xml:space="preserve">As already mentioned, </w:t>
      </w:r>
      <w:r w:rsidRPr="004B0F84">
        <w:rPr>
          <w:rFonts w:eastAsia="Times New Roman" w:cs="Calibri"/>
          <w:b/>
          <w:bCs/>
          <w:color w:val="000000"/>
          <w:szCs w:val="22"/>
          <w:u w:val="single"/>
        </w:rPr>
        <w:t xml:space="preserve">the </w:t>
      </w:r>
      <w:r w:rsidRPr="004B0F84">
        <w:rPr>
          <w:rFonts w:eastAsia="Times New Roman" w:cs="Calibri"/>
          <w:b/>
          <w:bCs/>
          <w:color w:val="000000"/>
          <w:szCs w:val="22"/>
          <w:u w:val="single"/>
          <w:shd w:val="clear" w:color="auto" w:fill="FFFF00"/>
        </w:rPr>
        <w:t>costs and time</w:t>
      </w:r>
      <w:r w:rsidRPr="004B0F84">
        <w:rPr>
          <w:rFonts w:eastAsia="Times New Roman" w:cs="Calibri"/>
          <w:b/>
          <w:bCs/>
          <w:color w:val="000000"/>
          <w:szCs w:val="22"/>
          <w:u w:val="single"/>
        </w:rPr>
        <w:t xml:space="preserve"> necessary </w:t>
      </w:r>
      <w:r w:rsidRPr="004B0F84">
        <w:rPr>
          <w:rFonts w:eastAsia="Times New Roman" w:cs="Calibri"/>
          <w:b/>
          <w:bCs/>
          <w:color w:val="000000"/>
          <w:szCs w:val="22"/>
          <w:u w:val="single"/>
          <w:shd w:val="clear" w:color="auto" w:fill="FFFF00"/>
        </w:rPr>
        <w:t>to bring a drug to the market are considerable</w:t>
      </w:r>
      <w:r w:rsidRPr="004B0F84">
        <w:rPr>
          <w:rFonts w:eastAsia="Times New Roman" w:cs="Calibri"/>
          <w:color w:val="000000"/>
          <w:sz w:val="10"/>
          <w:szCs w:val="10"/>
        </w:rPr>
        <w:t xml:space="preserve">. While the initial patents covering the basic chemical or protein entity are important to encourage the further investment to bring the drug to the market, </w:t>
      </w:r>
      <w:r w:rsidRPr="004B0F84">
        <w:rPr>
          <w:rFonts w:eastAsia="Times New Roman" w:cs="Calibri"/>
          <w:b/>
          <w:bCs/>
          <w:color w:val="000000"/>
          <w:szCs w:val="22"/>
          <w:u w:val="single"/>
          <w:shd w:val="clear" w:color="auto" w:fill="FFFF00"/>
        </w:rPr>
        <w:t xml:space="preserve">the length of time </w:t>
      </w:r>
      <w:r w:rsidRPr="004B0F84">
        <w:rPr>
          <w:rFonts w:eastAsia="Times New Roman" w:cs="Calibri"/>
          <w:b/>
          <w:bCs/>
          <w:color w:val="000000"/>
          <w:szCs w:val="22"/>
          <w:u w:val="single"/>
        </w:rPr>
        <w:t xml:space="preserve">afforded </w:t>
      </w:r>
      <w:r w:rsidRPr="004B0F84">
        <w:rPr>
          <w:rFonts w:eastAsia="Times New Roman" w:cs="Calibri"/>
          <w:b/>
          <w:bCs/>
          <w:color w:val="000000"/>
          <w:szCs w:val="22"/>
          <w:u w:val="single"/>
          <w:shd w:val="clear" w:color="auto" w:fill="FFFF00"/>
        </w:rPr>
        <w:t xml:space="preserve">protection </w:t>
      </w:r>
      <w:r w:rsidRPr="004B0F84">
        <w:rPr>
          <w:rFonts w:eastAsia="Times New Roman" w:cs="Calibri"/>
          <w:color w:val="000000"/>
          <w:sz w:val="10"/>
          <w:szCs w:val="10"/>
        </w:rPr>
        <w:t xml:space="preserve">by such patents ‐ due to the considerable amount of time necessary to develop a suitable formulation and presentation of the drug, and the time to conduct clinical trials ‐ </w:t>
      </w:r>
      <w:r w:rsidRPr="004B0F84">
        <w:rPr>
          <w:rFonts w:eastAsia="Times New Roman" w:cs="Calibri"/>
          <w:b/>
          <w:bCs/>
          <w:color w:val="000000"/>
          <w:szCs w:val="22"/>
          <w:u w:val="single"/>
        </w:rPr>
        <w:t xml:space="preserve">usually </w:t>
      </w:r>
      <w:r w:rsidRPr="004B0F84">
        <w:rPr>
          <w:rFonts w:eastAsia="Times New Roman" w:cs="Calibri"/>
          <w:b/>
          <w:bCs/>
          <w:color w:val="000000"/>
          <w:szCs w:val="22"/>
          <w:u w:val="single"/>
          <w:shd w:val="clear" w:color="auto" w:fill="FFFF00"/>
        </w:rPr>
        <w:t xml:space="preserve">does not provide sufficient protection to balance the </w:t>
      </w:r>
      <w:r w:rsidRPr="004B0F84">
        <w:rPr>
          <w:rFonts w:eastAsia="Times New Roman" w:cs="Calibri"/>
          <w:b/>
          <w:bCs/>
          <w:color w:val="000000"/>
          <w:szCs w:val="22"/>
          <w:u w:val="single"/>
        </w:rPr>
        <w:t xml:space="preserve">overall financial </w:t>
      </w:r>
      <w:r w:rsidRPr="004B0F84">
        <w:rPr>
          <w:rFonts w:eastAsia="Times New Roman" w:cs="Calibri"/>
          <w:b/>
          <w:bCs/>
          <w:color w:val="000000"/>
          <w:szCs w:val="22"/>
          <w:u w:val="single"/>
          <w:shd w:val="clear" w:color="auto" w:fill="FFFF00"/>
        </w:rPr>
        <w:t>investment</w:t>
      </w:r>
      <w:r w:rsidRPr="004B0F84">
        <w:rPr>
          <w:rFonts w:eastAsia="Times New Roman" w:cs="Calibri"/>
          <w:b/>
          <w:bCs/>
          <w:color w:val="000000"/>
          <w:szCs w:val="22"/>
          <w:u w:val="single"/>
        </w:rPr>
        <w:t>.</w:t>
      </w:r>
      <w:r w:rsidRPr="004B0F84">
        <w:rPr>
          <w:rFonts w:eastAsia="Times New Roman" w:cs="Calibri"/>
          <w:color w:val="000000"/>
          <w:sz w:val="10"/>
          <w:szCs w:val="10"/>
        </w:rPr>
        <w:t xml:space="preserve"> Further, </w:t>
      </w:r>
      <w:r w:rsidRPr="004B0F84">
        <w:rPr>
          <w:rFonts w:eastAsia="Times New Roman" w:cs="Calibri"/>
          <w:b/>
          <w:bCs/>
          <w:color w:val="000000"/>
          <w:szCs w:val="22"/>
          <w:u w:val="single"/>
          <w:shd w:val="clear" w:color="auto" w:fill="FFFF00"/>
        </w:rPr>
        <w:t>many inventions</w:t>
      </w:r>
      <w:r w:rsidRPr="004B0F84">
        <w:rPr>
          <w:rFonts w:eastAsia="Times New Roman" w:cs="Calibri"/>
          <w:color w:val="000000"/>
          <w:sz w:val="10"/>
          <w:szCs w:val="10"/>
          <w:shd w:val="clear" w:color="auto" w:fill="FFFF00"/>
        </w:rPr>
        <w:t xml:space="preserve"> </w:t>
      </w:r>
      <w:r w:rsidRPr="004B0F84">
        <w:rPr>
          <w:rFonts w:eastAsia="Times New Roman" w:cs="Calibri"/>
          <w:color w:val="000000"/>
          <w:sz w:val="10"/>
          <w:szCs w:val="10"/>
        </w:rPr>
        <w:t xml:space="preserve">made during the develop‐ </w:t>
      </w:r>
      <w:proofErr w:type="spellStart"/>
      <w:r w:rsidRPr="004B0F84">
        <w:rPr>
          <w:rFonts w:eastAsia="Times New Roman" w:cs="Calibri"/>
          <w:color w:val="000000"/>
          <w:sz w:val="10"/>
          <w:szCs w:val="10"/>
        </w:rPr>
        <w:t>ment</w:t>
      </w:r>
      <w:proofErr w:type="spellEnd"/>
      <w:r w:rsidRPr="004B0F84">
        <w:rPr>
          <w:rFonts w:eastAsia="Times New Roman" w:cs="Calibri"/>
          <w:color w:val="000000"/>
          <w:sz w:val="10"/>
          <w:szCs w:val="10"/>
        </w:rPr>
        <w:t xml:space="preserve"> of the drug formulation or presentation, while possibly </w:t>
      </w:r>
      <w:r w:rsidRPr="004B0F84">
        <w:rPr>
          <w:rFonts w:eastAsia="Times New Roman" w:cs="Calibri"/>
          <w:b/>
          <w:bCs/>
          <w:color w:val="000000"/>
          <w:szCs w:val="22"/>
          <w:u w:val="single"/>
          <w:shd w:val="clear" w:color="auto" w:fill="FFFF00"/>
        </w:rPr>
        <w:t xml:space="preserve">viewed as ’incremental </w:t>
      </w:r>
      <w:r w:rsidRPr="004B0F84">
        <w:rPr>
          <w:rFonts w:eastAsia="Times New Roman" w:cs="Calibri"/>
          <w:b/>
          <w:bCs/>
          <w:color w:val="000000"/>
          <w:szCs w:val="22"/>
          <w:u w:val="single"/>
        </w:rPr>
        <w:t xml:space="preserve">inventions’ by some, </w:t>
      </w:r>
      <w:r w:rsidRPr="004B0F84">
        <w:rPr>
          <w:rFonts w:eastAsia="Times New Roman" w:cs="Calibri"/>
          <w:b/>
          <w:bCs/>
          <w:color w:val="000000"/>
          <w:szCs w:val="22"/>
          <w:u w:val="single"/>
          <w:shd w:val="clear" w:color="auto" w:fill="FFFF00"/>
        </w:rPr>
        <w:t xml:space="preserve">are </w:t>
      </w:r>
      <w:proofErr w:type="gramStart"/>
      <w:r w:rsidRPr="004B0F84">
        <w:rPr>
          <w:rFonts w:eastAsia="Times New Roman" w:cs="Calibri"/>
          <w:b/>
          <w:bCs/>
          <w:color w:val="000000"/>
          <w:szCs w:val="22"/>
          <w:u w:val="single"/>
          <w:shd w:val="clear" w:color="auto" w:fill="FFFF00"/>
        </w:rPr>
        <w:t>actually critical</w:t>
      </w:r>
      <w:proofErr w:type="gramEnd"/>
      <w:r w:rsidRPr="004B0F84">
        <w:rPr>
          <w:rFonts w:eastAsia="Times New Roman" w:cs="Calibri"/>
          <w:b/>
          <w:bCs/>
          <w:color w:val="000000"/>
          <w:szCs w:val="22"/>
          <w:u w:val="single"/>
          <w:shd w:val="clear" w:color="auto" w:fill="FFFF00"/>
        </w:rPr>
        <w:t xml:space="preserve"> </w:t>
      </w:r>
      <w:r w:rsidRPr="004B0F84">
        <w:rPr>
          <w:rFonts w:eastAsia="Times New Roman" w:cs="Calibri"/>
          <w:b/>
          <w:bCs/>
          <w:color w:val="000000"/>
          <w:szCs w:val="22"/>
          <w:u w:val="single"/>
        </w:rPr>
        <w:t>to bringing the drug to the market</w:t>
      </w:r>
      <w:r w:rsidRPr="004B0F84">
        <w:rPr>
          <w:rFonts w:eastAsia="Times New Roman" w:cs="Calibri"/>
          <w:color w:val="000000"/>
          <w:sz w:val="10"/>
          <w:szCs w:val="10"/>
        </w:rPr>
        <w:t xml:space="preserve">. Indeed, as a proportion of all patents granted worldwide, very few relate to what may be termed “breakthroughs”. </w:t>
      </w:r>
      <w:r w:rsidRPr="004B0F84">
        <w:rPr>
          <w:rFonts w:eastAsia="Times New Roman" w:cs="Calibri"/>
          <w:b/>
          <w:bCs/>
          <w:color w:val="000000"/>
          <w:szCs w:val="22"/>
          <w:u w:val="single"/>
        </w:rPr>
        <w:t>The vast majority cover innovations which build on inventions of others, with the benefit of full disclosure of those inventions in patent specifications</w:t>
      </w:r>
      <w:r w:rsidRPr="004B0F84">
        <w:rPr>
          <w:rFonts w:eastAsia="Times New Roman" w:cs="Calibri"/>
          <w:color w:val="000000"/>
          <w:sz w:val="10"/>
          <w:szCs w:val="10"/>
        </w:rPr>
        <w:t xml:space="preserve">. That is what the patent system was designed to encourage. </w:t>
      </w:r>
      <w:r w:rsidRPr="004B0F84">
        <w:rPr>
          <w:rFonts w:eastAsia="Times New Roman" w:cs="Calibri"/>
          <w:b/>
          <w:bCs/>
          <w:color w:val="000000"/>
          <w:szCs w:val="22"/>
          <w:u w:val="single"/>
        </w:rPr>
        <w:t>By its very nature</w:t>
      </w:r>
      <w:r w:rsidRPr="004B0F84">
        <w:rPr>
          <w:rFonts w:eastAsia="Times New Roman" w:cs="Calibri"/>
          <w:color w:val="000000"/>
          <w:sz w:val="10"/>
          <w:szCs w:val="10"/>
        </w:rPr>
        <w:t>, there‐ fore</w:t>
      </w:r>
      <w:r w:rsidRPr="004B0F84">
        <w:rPr>
          <w:rFonts w:eastAsia="Times New Roman" w:cs="Calibri"/>
          <w:b/>
          <w:bCs/>
          <w:color w:val="000000"/>
          <w:szCs w:val="22"/>
          <w:u w:val="single"/>
        </w:rPr>
        <w:t>, it encourages inventors to adapt and modify the developments</w:t>
      </w:r>
      <w:r w:rsidRPr="004B0F84">
        <w:rPr>
          <w:rFonts w:eastAsia="Times New Roman" w:cs="Calibri"/>
          <w:color w:val="000000"/>
          <w:sz w:val="10"/>
          <w:szCs w:val="10"/>
        </w:rPr>
        <w:t xml:space="preserve"> patented by others </w:t>
      </w:r>
      <w:r w:rsidRPr="004B0F84">
        <w:rPr>
          <w:rFonts w:eastAsia="Times New Roman" w:cs="Calibri"/>
          <w:b/>
          <w:bCs/>
          <w:color w:val="000000"/>
          <w:szCs w:val="22"/>
          <w:u w:val="single"/>
        </w:rPr>
        <w:t>incrementally</w:t>
      </w:r>
      <w:r w:rsidRPr="004B0F84">
        <w:rPr>
          <w:rFonts w:eastAsia="Times New Roman" w:cs="Calibri"/>
          <w:color w:val="000000"/>
          <w:sz w:val="10"/>
          <w:szCs w:val="10"/>
        </w:rPr>
        <w:t xml:space="preserve"> or in any other way. It would therefore, in ICC’s view, be wholly in‐ appropriate not to allow patents for such forms of innovation; and any such change would adversely affect the ability to finance future drug research. </w:t>
      </w:r>
      <w:r w:rsidRPr="004B0F84">
        <w:rPr>
          <w:rFonts w:eastAsia="Times New Roman" w:cs="Calibri"/>
          <w:b/>
          <w:bCs/>
          <w:color w:val="000000"/>
          <w:szCs w:val="22"/>
          <w:u w:val="single"/>
          <w:shd w:val="clear" w:color="auto" w:fill="FFFF00"/>
        </w:rPr>
        <w:t xml:space="preserve">The innovation process </w:t>
      </w:r>
      <w:r w:rsidRPr="004B0F84">
        <w:rPr>
          <w:rFonts w:eastAsia="Times New Roman" w:cs="Calibri"/>
          <w:b/>
          <w:bCs/>
          <w:color w:val="000000"/>
          <w:szCs w:val="22"/>
          <w:u w:val="single"/>
        </w:rPr>
        <w:t xml:space="preserve">in the pharmaceutical sector, as for all other scientific sectors, </w:t>
      </w:r>
      <w:r w:rsidRPr="004B0F84">
        <w:rPr>
          <w:rFonts w:eastAsia="Times New Roman" w:cs="Calibri"/>
          <w:b/>
          <w:bCs/>
          <w:color w:val="000000"/>
          <w:szCs w:val="22"/>
          <w:u w:val="single"/>
          <w:shd w:val="clear" w:color="auto" w:fill="FFFF00"/>
        </w:rPr>
        <w:t>is one of evolution</w:t>
      </w:r>
      <w:r w:rsidRPr="004B0F84">
        <w:rPr>
          <w:rFonts w:eastAsia="Times New Roman" w:cs="Calibri"/>
          <w:color w:val="000000"/>
          <w:sz w:val="10"/>
          <w:szCs w:val="10"/>
        </w:rPr>
        <w:t xml:space="preserve">. The criteria for patentability are clear. Patents are available for any invention, whether product or process, in any field of technology, provided it is new, involves an inventive step and is capable of industrial application. </w:t>
      </w:r>
      <w:r w:rsidRPr="004B0F84">
        <w:rPr>
          <w:rFonts w:eastAsia="Times New Roman" w:cs="Calibri"/>
          <w:b/>
          <w:bCs/>
          <w:color w:val="000000"/>
          <w:szCs w:val="22"/>
          <w:u w:val="single"/>
        </w:rPr>
        <w:t>If an invention meets these criteria, it is entitled to patent protection. If it does not, it is not patentable. Of these criteria, the most relevant here is inventive step</w:t>
      </w:r>
      <w:r w:rsidRPr="004B0F84">
        <w:rPr>
          <w:rFonts w:eastAsia="Times New Roman" w:cs="Calibri"/>
          <w:color w:val="000000"/>
          <w:sz w:val="10"/>
          <w:szCs w:val="10"/>
        </w:rPr>
        <w:t xml:space="preserve">. The invention must not have been obvious to a person skilled in the relevant art at the time the application for a patent was first filed, </w:t>
      </w:r>
      <w:proofErr w:type="gramStart"/>
      <w:r w:rsidRPr="004B0F84">
        <w:rPr>
          <w:rFonts w:eastAsia="Times New Roman" w:cs="Calibri"/>
          <w:color w:val="000000"/>
          <w:sz w:val="10"/>
          <w:szCs w:val="10"/>
        </w:rPr>
        <w:t>taking into account</w:t>
      </w:r>
      <w:proofErr w:type="gramEnd"/>
      <w:r w:rsidRPr="004B0F84">
        <w:rPr>
          <w:rFonts w:eastAsia="Times New Roman" w:cs="Calibri"/>
          <w:color w:val="000000"/>
          <w:sz w:val="10"/>
          <w:szCs w:val="10"/>
        </w:rPr>
        <w:t xml:space="preserve"> the state of the art at that time. There is no common understand‐ 192 7 Negative Evidence </w:t>
      </w:r>
      <w:proofErr w:type="spellStart"/>
      <w:r w:rsidRPr="004B0F84">
        <w:rPr>
          <w:rFonts w:eastAsia="Times New Roman" w:cs="Calibri"/>
          <w:color w:val="000000"/>
          <w:sz w:val="10"/>
          <w:szCs w:val="10"/>
        </w:rPr>
        <w:t>ing</w:t>
      </w:r>
      <w:proofErr w:type="spellEnd"/>
      <w:r w:rsidRPr="004B0F84">
        <w:rPr>
          <w:rFonts w:eastAsia="Times New Roman" w:cs="Calibri"/>
          <w:color w:val="000000"/>
          <w:sz w:val="10"/>
          <w:szCs w:val="10"/>
        </w:rPr>
        <w:t xml:space="preserve"> around the world on how this criterion should be applied and TRIPS provides no guidance. The precise </w:t>
      </w:r>
      <w:proofErr w:type="gramStart"/>
      <w:r w:rsidRPr="004B0F84">
        <w:rPr>
          <w:rFonts w:eastAsia="Times New Roman" w:cs="Calibri"/>
          <w:color w:val="000000"/>
          <w:sz w:val="10"/>
          <w:szCs w:val="10"/>
        </w:rPr>
        <w:t>manner in which</w:t>
      </w:r>
      <w:proofErr w:type="gramEnd"/>
      <w:r w:rsidRPr="004B0F84">
        <w:rPr>
          <w:rFonts w:eastAsia="Times New Roman" w:cs="Calibri"/>
          <w:color w:val="000000"/>
          <w:sz w:val="10"/>
          <w:szCs w:val="10"/>
        </w:rPr>
        <w:t xml:space="preserve"> it is applied differs from country to country. It even differs over time within the same country. Significant progress has, however, been made in harmonizing the standard, particularly in the US, </w:t>
      </w:r>
      <w:proofErr w:type="gramStart"/>
      <w:r w:rsidRPr="004B0F84">
        <w:rPr>
          <w:rFonts w:eastAsia="Times New Roman" w:cs="Calibri"/>
          <w:color w:val="000000"/>
          <w:sz w:val="10"/>
          <w:szCs w:val="10"/>
        </w:rPr>
        <w:t>Japan</w:t>
      </w:r>
      <w:proofErr w:type="gramEnd"/>
      <w:r w:rsidRPr="004B0F84">
        <w:rPr>
          <w:rFonts w:eastAsia="Times New Roman" w:cs="Calibri"/>
          <w:color w:val="000000"/>
          <w:sz w:val="10"/>
          <w:szCs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inventive step. In any event, neither the inventive step requirement, nor the other basic criteria, make any distinction between different types of innovation œ for example between “in‐ </w:t>
      </w:r>
      <w:proofErr w:type="spellStart"/>
      <w:r w:rsidRPr="004B0F84">
        <w:rPr>
          <w:rFonts w:eastAsia="Times New Roman" w:cs="Calibri"/>
          <w:color w:val="000000"/>
          <w:sz w:val="10"/>
          <w:szCs w:val="10"/>
        </w:rPr>
        <w:t>cremental</w:t>
      </w:r>
      <w:proofErr w:type="spellEnd"/>
      <w:r w:rsidRPr="004B0F84">
        <w:rPr>
          <w:rFonts w:eastAsia="Times New Roman" w:cs="Calibri"/>
          <w:color w:val="000000"/>
          <w:sz w:val="10"/>
          <w:szCs w:val="10"/>
        </w:rPr>
        <w:t xml:space="preserve">” and “discrete”, or between “me too” and “breakthrough” innovations. As with any innovation, all of these </w:t>
      </w:r>
      <w:proofErr w:type="gramStart"/>
      <w:r w:rsidRPr="004B0F84">
        <w:rPr>
          <w:rFonts w:eastAsia="Times New Roman" w:cs="Calibri"/>
          <w:color w:val="000000"/>
          <w:sz w:val="10"/>
          <w:szCs w:val="10"/>
        </w:rPr>
        <w:t>have to</w:t>
      </w:r>
      <w:proofErr w:type="gramEnd"/>
      <w:r w:rsidRPr="004B0F84">
        <w:rPr>
          <w:rFonts w:eastAsia="Times New Roman" w:cs="Calibri"/>
          <w:color w:val="000000"/>
          <w:sz w:val="10"/>
          <w:szCs w:val="10"/>
        </w:rPr>
        <w:t xml:space="preserve"> be judged against the same basic rules, and that, in ICC’s view, is entirely appropriate. To the extent that genuine concerns about patent quality exist, they relate to the whole range of patents</w:t>
      </w:r>
      <w:r w:rsidRPr="004B0F84">
        <w:rPr>
          <w:rFonts w:eastAsia="Times New Roman" w:cs="Calibri"/>
          <w:b/>
          <w:bCs/>
          <w:color w:val="000000"/>
          <w:szCs w:val="22"/>
          <w:u w:val="single"/>
        </w:rPr>
        <w:t>. They are not specific to patents for healthcare products, nor to patents for so‐called incremental innovations. If such inventions fail to meet the fundamental criteria set out above, patents should not be granted for them; and where patents have wrongly been granted, courts should (and have) corrected those errors</w:t>
      </w:r>
      <w:r w:rsidRPr="004B0F84">
        <w:rPr>
          <w:rFonts w:eastAsia="Times New Roman" w:cs="Calibri"/>
          <w:color w:val="000000"/>
          <w:sz w:val="10"/>
          <w:szCs w:val="10"/>
        </w:rPr>
        <w:t xml:space="preserve"> œ all as part of the international efforts referred to above to ensure that an appropriate balance is achieved between all entities affected by patents. </w:t>
      </w:r>
      <w:r w:rsidRPr="004B0F84">
        <w:rPr>
          <w:rFonts w:eastAsia="Times New Roman" w:cs="Calibri"/>
          <w:b/>
          <w:bCs/>
          <w:color w:val="000000"/>
          <w:szCs w:val="22"/>
          <w:u w:val="single"/>
        </w:rPr>
        <w:t>However, the fact that there have been some examples of patent‐granting authorities ap‐ plying the criteria incorrectly does not justify fundamental change to those underlying principles.</w:t>
      </w:r>
    </w:p>
    <w:p w14:paraId="530655DD"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Second, evergreening only proves flaws in the application process, not the legitimacy of patents themselves, Jones 6 </w:t>
      </w:r>
    </w:p>
    <w:p w14:paraId="3518DC46"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Nigel Jones (International Chamber of Commerce; Barrister for Gatehouse Cham‐ </w:t>
      </w:r>
      <w:proofErr w:type="spellStart"/>
      <w:r w:rsidRPr="004B0F84">
        <w:rPr>
          <w:rFonts w:eastAsia="Times New Roman" w:cs="Calibri"/>
          <w:color w:val="000000"/>
          <w:szCs w:val="22"/>
        </w:rPr>
        <w:t>bers</w:t>
      </w:r>
      <w:proofErr w:type="spellEnd"/>
      <w:r w:rsidRPr="004B0F84">
        <w:rPr>
          <w:rFonts w:eastAsia="Times New Roman" w:cs="Calibri"/>
          <w:color w:val="000000"/>
          <w:szCs w:val="22"/>
        </w:rPr>
        <w:t>).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15C72CDE"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u w:val="single"/>
          <w:shd w:val="clear" w:color="auto" w:fill="FFFF00"/>
        </w:rPr>
        <w:t>In the context of pharmaceuticals</w:t>
      </w:r>
      <w:r w:rsidRPr="004B0F84">
        <w:rPr>
          <w:rFonts w:eastAsia="Times New Roman" w:cs="Calibri"/>
          <w:b/>
          <w:bCs/>
          <w:color w:val="000000"/>
          <w:u w:val="single"/>
        </w:rPr>
        <w:t xml:space="preserve">, it has been suggested </w:t>
      </w:r>
      <w:r w:rsidRPr="004B0F84">
        <w:rPr>
          <w:rFonts w:ascii="Times New Roman" w:eastAsia="Times New Roman" w:hAnsi="Times New Roman" w:cs="Times New Roman"/>
          <w:color w:val="000000"/>
        </w:rPr>
        <w:t>that</w:t>
      </w:r>
      <w:r w:rsidRPr="004B0F84">
        <w:rPr>
          <w:rFonts w:eastAsia="Times New Roman" w:cs="Calibri"/>
          <w:b/>
          <w:bCs/>
          <w:color w:val="000000"/>
          <w:u w:val="single"/>
          <w:shd w:val="clear" w:color="auto" w:fill="FFFF00"/>
        </w:rPr>
        <w:t xml:space="preserve"> </w:t>
      </w:r>
      <w:r w:rsidRPr="004B0F84">
        <w:rPr>
          <w:rFonts w:eastAsia="Times New Roman" w:cs="Calibri"/>
          <w:b/>
          <w:bCs/>
          <w:color w:val="000000"/>
          <w:u w:val="single"/>
        </w:rPr>
        <w:t>patent protection should not be given to inventions comprising different salts, esters or other derivatives of known drugs,</w:t>
      </w:r>
      <w:r w:rsidRPr="004B0F84">
        <w:rPr>
          <w:rFonts w:ascii="Palatino Linotype" w:eastAsia="Times New Roman" w:hAnsi="Palatino Linotype" w:cs="Times New Roman"/>
          <w:color w:val="000000"/>
          <w:sz w:val="16"/>
          <w:szCs w:val="16"/>
        </w:rPr>
        <w:t xml:space="preserve"> different dosage forms or </w:t>
      </w:r>
      <w:r w:rsidRPr="004B0F84">
        <w:rPr>
          <w:rFonts w:ascii="Palatino Linotype" w:eastAsia="Times New Roman" w:hAnsi="Palatino Linotype" w:cs="Times New Roman"/>
          <w:color w:val="000000"/>
          <w:sz w:val="16"/>
          <w:szCs w:val="16"/>
        </w:rPr>
        <w:lastRenderedPageBreak/>
        <w:t>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4B0F84">
        <w:rPr>
          <w:rFonts w:ascii="Palatino Linotype" w:eastAsia="Times New Roman" w:hAnsi="Palatino Linotype" w:cs="Times New Roman"/>
          <w:color w:val="000000"/>
          <w:sz w:val="16"/>
          <w:szCs w:val="16"/>
          <w:shd w:val="clear" w:color="auto" w:fill="FFFF00"/>
        </w:rPr>
        <w:t xml:space="preserve">). </w:t>
      </w:r>
      <w:r w:rsidRPr="004B0F84">
        <w:rPr>
          <w:rFonts w:eastAsia="Times New Roman" w:cs="Calibri"/>
          <w:b/>
          <w:bCs/>
          <w:color w:val="000000"/>
          <w:u w:val="single"/>
        </w:rPr>
        <w:t xml:space="preserve">These suggestions are, in ICC’s view, misconceived. As stated above, </w:t>
      </w:r>
      <w:r w:rsidRPr="004B0F84">
        <w:rPr>
          <w:rFonts w:eastAsia="Times New Roman" w:cs="Calibri"/>
          <w:b/>
          <w:bCs/>
          <w:color w:val="000000"/>
          <w:u w:val="single"/>
          <w:shd w:val="clear" w:color="auto" w:fill="FFFF00"/>
        </w:rPr>
        <w:t>if any such inventions do not satisfy the basic patentability</w:t>
      </w:r>
      <w:r w:rsidRPr="004B0F84">
        <w:rPr>
          <w:rFonts w:eastAsia="Times New Roman" w:cs="Calibri"/>
          <w:b/>
          <w:bCs/>
          <w:color w:val="000000"/>
          <w:u w:val="single"/>
        </w:rPr>
        <w:t xml:space="preserve"> criteria, </w:t>
      </w:r>
      <w:r w:rsidRPr="004B0F84">
        <w:rPr>
          <w:rFonts w:eastAsia="Times New Roman" w:cs="Calibri"/>
          <w:b/>
          <w:bCs/>
          <w:color w:val="000000"/>
          <w:u w:val="single"/>
          <w:shd w:val="clear" w:color="auto" w:fill="FFFF00"/>
        </w:rPr>
        <w:t>patents should not be granted</w:t>
      </w:r>
      <w:r w:rsidRPr="004B0F84">
        <w:rPr>
          <w:rFonts w:eastAsia="Times New Roman" w:cs="Calibri"/>
          <w:b/>
          <w:bCs/>
          <w:color w:val="000000"/>
          <w:u w:val="single"/>
        </w:rPr>
        <w:t xml:space="preserve"> for them</w:t>
      </w:r>
      <w:r w:rsidRPr="004B0F84">
        <w:rPr>
          <w:rFonts w:ascii="Palatino Linotype" w:eastAsia="Times New Roman" w:hAnsi="Palatino Linotype" w:cs="Times New Roman"/>
          <w:color w:val="000000"/>
          <w:sz w:val="16"/>
          <w:szCs w:val="16"/>
        </w:rPr>
        <w:t>; and if patent</w:t>
      </w:r>
      <w:r w:rsidRPr="004B0F84">
        <w:rPr>
          <w:rFonts w:ascii="Palatino Linotype" w:eastAsia="Times New Roman" w:hAnsi="Palatino Linotype" w:cs="Times New Roman"/>
          <w:color w:val="000000"/>
          <w:sz w:val="16"/>
          <w:szCs w:val="16"/>
          <w:shd w:val="clear" w:color="auto" w:fill="FFFF00"/>
        </w:rPr>
        <w:t>s</w:t>
      </w:r>
      <w:r w:rsidRPr="004B0F84">
        <w:rPr>
          <w:rFonts w:ascii="Palatino Linotype" w:eastAsia="Times New Roman" w:hAnsi="Palatino Linotype" w:cs="Times New Roman"/>
          <w:color w:val="000000"/>
          <w:sz w:val="16"/>
          <w:szCs w:val="16"/>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4B0F84">
        <w:rPr>
          <w:rFonts w:ascii="Palatino Linotype" w:eastAsia="Times New Roman" w:hAnsi="Palatino Linotype" w:cs="Times New Roman"/>
          <w:color w:val="000000"/>
          <w:sz w:val="16"/>
          <w:szCs w:val="16"/>
          <w:shd w:val="clear" w:color="auto" w:fill="FFFF00"/>
        </w:rPr>
        <w:t xml:space="preserve">”. </w:t>
      </w:r>
      <w:r w:rsidRPr="004B0F84">
        <w:rPr>
          <w:rFonts w:eastAsia="Times New Roman" w:cs="Calibri"/>
          <w:b/>
          <w:bCs/>
          <w:color w:val="000000"/>
          <w:u w:val="single"/>
          <w:shd w:val="clear" w:color="auto" w:fill="FFFF00"/>
        </w:rPr>
        <w:t xml:space="preserve">There is no need for separate, </w:t>
      </w:r>
      <w:r w:rsidRPr="004B0F84">
        <w:rPr>
          <w:rFonts w:eastAsia="Times New Roman" w:cs="Calibri"/>
          <w:b/>
          <w:bCs/>
          <w:color w:val="000000"/>
          <w:u w:val="single"/>
        </w:rPr>
        <w:t xml:space="preserve">or new, </w:t>
      </w:r>
      <w:r w:rsidRPr="004B0F84">
        <w:rPr>
          <w:rFonts w:eastAsia="Times New Roman" w:cs="Calibri"/>
          <w:b/>
          <w:bCs/>
          <w:color w:val="000000"/>
          <w:u w:val="single"/>
          <w:shd w:val="clear" w:color="auto" w:fill="FFFF00"/>
        </w:rPr>
        <w:t xml:space="preserve">legislation to deal with this issue. Further, </w:t>
      </w:r>
      <w:r w:rsidRPr="004B0F84">
        <w:rPr>
          <w:rFonts w:eastAsia="Times New Roman" w:cs="Calibri"/>
          <w:b/>
          <w:bCs/>
          <w:color w:val="000000"/>
          <w:u w:val="single"/>
        </w:rPr>
        <w:t xml:space="preserve">the suggestion that such inventions do not benefit society is wrong. </w:t>
      </w:r>
      <w:r w:rsidRPr="004B0F84">
        <w:rPr>
          <w:rFonts w:eastAsia="Times New Roman" w:cs="Calibri"/>
          <w:b/>
          <w:bCs/>
          <w:color w:val="000000"/>
          <w:u w:val="single"/>
          <w:shd w:val="clear" w:color="auto" w:fill="FFFF00"/>
        </w:rPr>
        <w:t>These types of so‐called “incremental” innovation generally result in better health outcomes2</w:t>
      </w:r>
      <w:r w:rsidRPr="004B0F84">
        <w:rPr>
          <w:rFonts w:eastAsia="Times New Roman" w:cs="Calibri"/>
          <w:b/>
          <w:bCs/>
          <w:color w:val="000000"/>
          <w:u w:val="single"/>
        </w:rPr>
        <w:t>, for exampl</w:t>
      </w:r>
      <w:r w:rsidRPr="004B0F84">
        <w:rPr>
          <w:rFonts w:eastAsia="Times New Roman" w:cs="Calibri"/>
          <w:b/>
          <w:bCs/>
          <w:color w:val="000000"/>
          <w:u w:val="single"/>
          <w:shd w:val="clear" w:color="auto" w:fill="FFFF00"/>
        </w:rPr>
        <w:t>e</w:t>
      </w:r>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by increasing efficacy, reducing side effects and/or making administration easier, resulting in improved compliance and greater effectiveness</w:t>
      </w:r>
      <w:r w:rsidRPr="004B0F84">
        <w:rPr>
          <w:rFonts w:eastAsia="Times New Roman" w:cs="Calibri"/>
          <w:b/>
          <w:bCs/>
          <w:color w:val="000000"/>
          <w:u w:val="single"/>
        </w:rPr>
        <w:t> </w:t>
      </w:r>
    </w:p>
    <w:p w14:paraId="15110669" w14:textId="77777777" w:rsidR="006B3D74" w:rsidRPr="004B0F84" w:rsidRDefault="006B3D74" w:rsidP="006B3D74">
      <w:pPr>
        <w:rPr>
          <w:rFonts w:ascii="Times New Roman" w:eastAsia="Times New Roman" w:hAnsi="Times New Roman" w:cs="Times New Roman"/>
        </w:rPr>
      </w:pPr>
    </w:p>
    <w:p w14:paraId="492FA1BE"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AT WTO Credibility</w:t>
      </w:r>
    </w:p>
    <w:p w14:paraId="435CC752"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Low WTO causes regional trade – yes trade-off</w:t>
      </w:r>
    </w:p>
    <w:p w14:paraId="595771B3"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b/>
          <w:bCs/>
          <w:color w:val="000000"/>
          <w:sz w:val="26"/>
          <w:szCs w:val="26"/>
        </w:rPr>
        <w:t>Isfeld</w:t>
      </w:r>
      <w:proofErr w:type="spellEnd"/>
      <w:r w:rsidRPr="004B0F84">
        <w:rPr>
          <w:rFonts w:eastAsia="Times New Roman" w:cs="Calibri"/>
          <w:b/>
          <w:bCs/>
          <w:color w:val="000000"/>
          <w:sz w:val="26"/>
          <w:szCs w:val="26"/>
        </w:rPr>
        <w:t xml:space="preserve"> 14</w:t>
      </w:r>
      <w:r w:rsidRPr="004B0F84">
        <w:rPr>
          <w:rFonts w:eastAsia="Times New Roman" w:cs="Calibri"/>
          <w:color w:val="000000"/>
          <w:szCs w:val="22"/>
        </w:rPr>
        <w:t xml:space="preserve"> Gordon </w:t>
      </w:r>
      <w:proofErr w:type="spellStart"/>
      <w:r w:rsidRPr="004B0F84">
        <w:rPr>
          <w:rFonts w:eastAsia="Times New Roman" w:cs="Calibri"/>
          <w:color w:val="000000"/>
          <w:szCs w:val="22"/>
        </w:rPr>
        <w:t>Isfeld</w:t>
      </w:r>
      <w:proofErr w:type="spellEnd"/>
      <w:r w:rsidRPr="004B0F84">
        <w:rPr>
          <w:rFonts w:eastAsia="Times New Roman" w:cs="Calibri"/>
          <w:color w:val="000000"/>
          <w:szCs w:val="22"/>
        </w:rPr>
        <w:t xml:space="preserve"> 3-17-2014 business.financialpost.com/2014/03/17/with-rise-of-shot-gun-trade-agreements-is-the-wto-even-relevant-anymore/ “With the rise of 'shot-gun' trade agreements, is the WTO even relevant anymore” //Elmer  </w:t>
      </w:r>
    </w:p>
    <w:p w14:paraId="0AB1C2DD"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OTTAWA — It’s getting awfully crowded out there in the free-trading world. </w:t>
      </w:r>
      <w:r w:rsidRPr="004B0F84">
        <w:rPr>
          <w:rFonts w:eastAsia="Times New Roman" w:cs="Calibri"/>
          <w:color w:val="000000"/>
          <w:szCs w:val="22"/>
          <w:u w:val="single"/>
        </w:rPr>
        <w:t>The</w:t>
      </w:r>
      <w:r w:rsidRPr="004B0F84">
        <w:rPr>
          <w:rFonts w:eastAsia="Times New Roman" w:cs="Calibri"/>
          <w:color w:val="000000"/>
          <w:sz w:val="16"/>
          <w:szCs w:val="16"/>
        </w:rPr>
        <w:t xml:space="preserve"> seemingly </w:t>
      </w:r>
      <w:r w:rsidRPr="004B0F84">
        <w:rPr>
          <w:rFonts w:eastAsia="Times New Roman" w:cs="Calibri"/>
          <w:color w:val="000000"/>
          <w:szCs w:val="22"/>
          <w:u w:val="single"/>
        </w:rPr>
        <w:t>endless hunt for new global partners is redefining the traditional and hard-fought rules of engagement between nations</w:t>
      </w:r>
      <w:r w:rsidRPr="004B0F84">
        <w:rPr>
          <w:rFonts w:eastAsia="Times New Roman" w:cs="Calibri"/>
          <w:color w:val="000000"/>
          <w:sz w:val="16"/>
          <w:szCs w:val="16"/>
        </w:rPr>
        <w:t xml:space="preserve">. </w:t>
      </w:r>
      <w:r w:rsidRPr="004B0F84">
        <w:rPr>
          <w:rFonts w:eastAsia="Times New Roman" w:cs="Calibri"/>
          <w:color w:val="000000"/>
          <w:szCs w:val="22"/>
          <w:u w:val="single"/>
        </w:rPr>
        <w:t>So much so</w:t>
      </w:r>
      <w:r w:rsidRPr="004B0F84">
        <w:rPr>
          <w:rFonts w:eastAsia="Times New Roman" w:cs="Calibri"/>
          <w:color w:val="000000"/>
          <w:sz w:val="16"/>
          <w:szCs w:val="16"/>
        </w:rPr>
        <w:t xml:space="preserve">, observers say, </w:t>
      </w:r>
      <w:r w:rsidRPr="004B0F84">
        <w:rPr>
          <w:rFonts w:eastAsia="Times New Roman" w:cs="Calibri"/>
          <w:color w:val="000000"/>
          <w:szCs w:val="22"/>
          <w:u w:val="single"/>
          <w:shd w:val="clear" w:color="auto" w:fill="FFFF00"/>
        </w:rPr>
        <w:t xml:space="preserve">the </w:t>
      </w:r>
      <w:proofErr w:type="gramStart"/>
      <w:r w:rsidRPr="004B0F84">
        <w:rPr>
          <w:rFonts w:eastAsia="Times New Roman" w:cs="Calibri"/>
          <w:color w:val="000000"/>
          <w:szCs w:val="22"/>
          <w:u w:val="single"/>
          <w:shd w:val="clear" w:color="auto" w:fill="FFFF00"/>
        </w:rPr>
        <w:t>old world</w:t>
      </w:r>
      <w:proofErr w:type="gramEnd"/>
      <w:r w:rsidRPr="004B0F84">
        <w:rPr>
          <w:rFonts w:eastAsia="Times New Roman" w:cs="Calibri"/>
          <w:color w:val="000000"/>
          <w:szCs w:val="22"/>
          <w:u w:val="single"/>
          <w:shd w:val="clear" w:color="auto" w:fill="FFFF00"/>
        </w:rPr>
        <w:t xml:space="preserve"> order</w:t>
      </w:r>
      <w:r w:rsidRPr="004B0F84">
        <w:rPr>
          <w:rFonts w:eastAsia="Times New Roman" w:cs="Calibri"/>
          <w:color w:val="000000"/>
          <w:sz w:val="16"/>
          <w:szCs w:val="16"/>
        </w:rPr>
        <w:t xml:space="preserve"> — remember </w:t>
      </w:r>
      <w:r w:rsidRPr="004B0F84">
        <w:rPr>
          <w:rFonts w:eastAsia="Times New Roman" w:cs="Calibri"/>
          <w:color w:val="000000"/>
          <w:szCs w:val="22"/>
          <w:u w:val="single"/>
        </w:rPr>
        <w:t>the WTO</w:t>
      </w:r>
      <w:r w:rsidRPr="004B0F84">
        <w:rPr>
          <w:rFonts w:eastAsia="Times New Roman" w:cs="Calibri"/>
          <w:color w:val="000000"/>
          <w:sz w:val="16"/>
          <w:szCs w:val="16"/>
        </w:rPr>
        <w:t xml:space="preserve">, and GATT before it — </w:t>
      </w:r>
      <w:r w:rsidRPr="004B0F84">
        <w:rPr>
          <w:rFonts w:eastAsia="Times New Roman" w:cs="Calibri"/>
          <w:color w:val="000000"/>
          <w:szCs w:val="22"/>
          <w:u w:val="single"/>
          <w:shd w:val="clear" w:color="auto" w:fill="FFFF00"/>
        </w:rPr>
        <w:t>has increasingly become a sideshow to the proliferation of bilateral</w:t>
      </w:r>
      <w:r w:rsidRPr="004B0F84">
        <w:rPr>
          <w:rFonts w:eastAsia="Times New Roman" w:cs="Calibri"/>
          <w:color w:val="000000"/>
          <w:sz w:val="16"/>
          <w:szCs w:val="16"/>
        </w:rPr>
        <w:t xml:space="preserve">, </w:t>
      </w:r>
      <w:r w:rsidRPr="004B0F84">
        <w:rPr>
          <w:rFonts w:eastAsia="Times New Roman" w:cs="Calibri"/>
          <w:b/>
          <w:bCs/>
          <w:color w:val="000000"/>
          <w:sz w:val="26"/>
          <w:szCs w:val="26"/>
          <w:u w:val="single"/>
          <w:shd w:val="clear" w:color="auto" w:fill="FFFF00"/>
        </w:rPr>
        <w:t>trilateral</w:t>
      </w:r>
      <w:r w:rsidRPr="004B0F84">
        <w:rPr>
          <w:rFonts w:eastAsia="Times New Roman" w:cs="Calibri"/>
          <w:color w:val="000000"/>
          <w:sz w:val="16"/>
          <w:szCs w:val="16"/>
          <w:shd w:val="clear" w:color="auto" w:fill="FFFF00"/>
        </w:rPr>
        <w:t xml:space="preserve"> </w:t>
      </w:r>
      <w:r w:rsidRPr="004B0F84">
        <w:rPr>
          <w:rFonts w:eastAsia="Times New Roman" w:cs="Calibri"/>
          <w:b/>
          <w:bCs/>
          <w:color w:val="000000"/>
          <w:sz w:val="26"/>
          <w:szCs w:val="26"/>
          <w:u w:val="single"/>
          <w:shd w:val="clear" w:color="auto" w:fill="FFFF00"/>
        </w:rPr>
        <w:t>and</w:t>
      </w:r>
      <w:r w:rsidRPr="004B0F84">
        <w:rPr>
          <w:rFonts w:eastAsia="Times New Roman" w:cs="Calibri"/>
          <w:color w:val="000000"/>
          <w:sz w:val="16"/>
          <w:szCs w:val="16"/>
        </w:rPr>
        <w:t xml:space="preserve">, often, </w:t>
      </w:r>
      <w:r w:rsidRPr="004B0F84">
        <w:rPr>
          <w:rFonts w:eastAsia="Times New Roman" w:cs="Calibri"/>
          <w:b/>
          <w:bCs/>
          <w:color w:val="000000"/>
          <w:sz w:val="26"/>
          <w:szCs w:val="26"/>
          <w:u w:val="single"/>
          <w:shd w:val="clear" w:color="auto" w:fill="FFFF00"/>
        </w:rPr>
        <w:t>multi-lateral</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shd w:val="clear" w:color="auto" w:fill="FFFF00"/>
        </w:rPr>
        <w:t>agreements</w:t>
      </w:r>
      <w:r w:rsidRPr="004B0F84">
        <w:rPr>
          <w:rFonts w:eastAsia="Times New Roman" w:cs="Calibri"/>
          <w:color w:val="000000"/>
          <w:szCs w:val="22"/>
          <w:u w:val="single"/>
        </w:rPr>
        <w:t>.</w:t>
      </w:r>
      <w:r w:rsidRPr="004B0F84">
        <w:rPr>
          <w:rFonts w:eastAsia="Times New Roman" w:cs="Calibri"/>
          <w:color w:val="000000"/>
          <w:sz w:val="16"/>
          <w:szCs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the </w:t>
      </w:r>
      <w:r w:rsidRPr="004B0F84">
        <w:rPr>
          <w:rFonts w:eastAsia="Times New Roman" w:cs="Calibri"/>
          <w:color w:val="000000"/>
          <w:szCs w:val="22"/>
          <w:u w:val="single"/>
          <w:shd w:val="clear" w:color="auto" w:fill="FFFF00"/>
        </w:rPr>
        <w:t>growing mass of</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shd w:val="clear" w:color="auto" w:fill="FFFF00"/>
        </w:rPr>
        <w:t>country-to-country</w:t>
      </w:r>
      <w:r w:rsidRPr="004B0F84">
        <w:rPr>
          <w:rFonts w:eastAsia="Times New Roman" w:cs="Calibri"/>
          <w:color w:val="000000"/>
          <w:sz w:val="16"/>
          <w:szCs w:val="16"/>
        </w:rPr>
        <w:t xml:space="preserve">, </w:t>
      </w:r>
      <w:r w:rsidRPr="004B0F84">
        <w:rPr>
          <w:rFonts w:eastAsia="Times New Roman" w:cs="Calibri"/>
          <w:color w:val="000000"/>
          <w:szCs w:val="22"/>
          <w:u w:val="single"/>
          <w:shd w:val="clear" w:color="auto" w:fill="FFFF00"/>
        </w:rPr>
        <w:t>region-to-region agreements</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rPr>
        <w:t xml:space="preserve">has made apparent, it’s open season on anything that moves between borders — not only products, </w:t>
      </w:r>
      <w:proofErr w:type="gramStart"/>
      <w:r w:rsidRPr="004B0F84">
        <w:rPr>
          <w:rFonts w:eastAsia="Times New Roman" w:cs="Calibri"/>
          <w:color w:val="000000"/>
          <w:szCs w:val="22"/>
          <w:u w:val="single"/>
        </w:rPr>
        <w:t>investments</w:t>
      </w:r>
      <w:proofErr w:type="gramEnd"/>
      <w:r w:rsidRPr="004B0F84">
        <w:rPr>
          <w:rFonts w:eastAsia="Times New Roman" w:cs="Calibri"/>
          <w:color w:val="000000"/>
          <w:szCs w:val="22"/>
          <w:u w:val="single"/>
        </w:rPr>
        <w:t xml:space="preserve"> and intellectual property, but also new rules on competition, and the inclusion of </w:t>
      </w:r>
      <w:proofErr w:type="spellStart"/>
      <w:r w:rsidRPr="004B0F84">
        <w:rPr>
          <w:rFonts w:eastAsia="Times New Roman" w:cs="Calibri"/>
          <w:color w:val="000000"/>
          <w:szCs w:val="22"/>
          <w:u w:val="single"/>
        </w:rPr>
        <w:t>labour</w:t>
      </w:r>
      <w:proofErr w:type="spellEnd"/>
      <w:r w:rsidRPr="004B0F84">
        <w:rPr>
          <w:rFonts w:eastAsia="Times New Roman" w:cs="Calibri"/>
          <w:color w:val="000000"/>
          <w:szCs w:val="22"/>
          <w:u w:val="single"/>
        </w:rPr>
        <w:t xml:space="preserve"> laws and environmental guidelines</w:t>
      </w:r>
      <w:r w:rsidRPr="004B0F84">
        <w:rPr>
          <w:rFonts w:eastAsia="Times New Roman" w:cs="Calibri"/>
          <w:color w:val="000000"/>
          <w:sz w:val="16"/>
          <w:szCs w:val="16"/>
        </w:rPr>
        <w:t>. These are just some of the areas of possible disputes that the World Trade Organization “does not deal with,” said Debra Steger, a professor of law at University of Ottawa, specializing in international trade and development. “</w:t>
      </w:r>
      <w:r w:rsidRPr="004B0F84">
        <w:rPr>
          <w:rFonts w:eastAsia="Times New Roman" w:cs="Calibri"/>
          <w:color w:val="000000"/>
          <w:szCs w:val="22"/>
          <w:u w:val="single"/>
        </w:rPr>
        <w:t>These are new models. These are not traditional trade agreements, per se.”</w:t>
      </w:r>
      <w:r w:rsidRPr="004B0F84">
        <w:rPr>
          <w:rFonts w:eastAsia="Times New Roman" w:cs="Calibri"/>
          <w:color w:val="000000"/>
          <w:sz w:val="16"/>
          <w:szCs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4B0F84">
        <w:rPr>
          <w:rFonts w:eastAsia="Times New Roman" w:cs="Calibri"/>
          <w:color w:val="000000"/>
          <w:sz w:val="16"/>
          <w:szCs w:val="16"/>
        </w:rPr>
        <w:t>labour</w:t>
      </w:r>
      <w:proofErr w:type="spellEnd"/>
      <w:r w:rsidRPr="004B0F84">
        <w:rPr>
          <w:rFonts w:eastAsia="Times New Roman" w:cs="Calibri"/>
          <w:color w:val="000000"/>
          <w:sz w:val="16"/>
          <w:szCs w:val="16"/>
        </w:rPr>
        <w:t xml:space="preserve"> standards, competition policy and human rights, corruption, and on and on it goes.” Free trade, between </w:t>
      </w:r>
      <w:proofErr w:type="gramStart"/>
      <w:r w:rsidRPr="004B0F84">
        <w:rPr>
          <w:rFonts w:eastAsia="Times New Roman" w:cs="Calibri"/>
          <w:color w:val="000000"/>
          <w:sz w:val="16"/>
          <w:szCs w:val="16"/>
        </w:rPr>
        <w:t>where ever</w:t>
      </w:r>
      <w:proofErr w:type="gramEnd"/>
      <w:r w:rsidRPr="004B0F84">
        <w:rPr>
          <w:rFonts w:eastAsia="Times New Roman" w:cs="Calibri"/>
          <w:color w:val="000000"/>
          <w:sz w:val="16"/>
          <w:szCs w:val="16"/>
        </w:rPr>
        <w:t>, has become the go-to issue for politicians, business leaders, public-policy makers and private interest groups. Note, this month’s sudden but long-</w:t>
      </w:r>
      <w:proofErr w:type="spellStart"/>
      <w:r w:rsidRPr="004B0F84">
        <w:rPr>
          <w:rFonts w:eastAsia="Times New Roman" w:cs="Calibri"/>
          <w:color w:val="000000"/>
          <w:sz w:val="16"/>
          <w:szCs w:val="16"/>
        </w:rPr>
        <w:t>rumoured</w:t>
      </w:r>
      <w:proofErr w:type="spellEnd"/>
      <w:r w:rsidRPr="004B0F84">
        <w:rPr>
          <w:rFonts w:eastAsia="Times New Roman" w:cs="Calibri"/>
          <w:color w:val="000000"/>
          <w:sz w:val="16"/>
          <w:szCs w:val="16"/>
        </w:rPr>
        <w:t xml:space="preserve"> announcement by the Harper government of a free-trade deal with South Korea, nearly 10 years after talks began and stumbled, and </w:t>
      </w:r>
      <w:proofErr w:type="gramStart"/>
      <w:r w:rsidRPr="004B0F84">
        <w:rPr>
          <w:rFonts w:eastAsia="Times New Roman" w:cs="Calibri"/>
          <w:color w:val="000000"/>
          <w:sz w:val="16"/>
          <w:szCs w:val="16"/>
        </w:rPr>
        <w:t>resumed again</w:t>
      </w:r>
      <w:proofErr w:type="gramEnd"/>
      <w:r w:rsidRPr="004B0F84">
        <w:rPr>
          <w:rFonts w:eastAsia="Times New Roman" w:cs="Calibri"/>
          <w:color w:val="000000"/>
          <w:sz w:val="16"/>
          <w:szCs w:val="16"/>
        </w:rPr>
        <w:t xml:space="preserve">. Arguably, the deal was finally done </w:t>
      </w:r>
      <w:proofErr w:type="gramStart"/>
      <w:r w:rsidRPr="004B0F84">
        <w:rPr>
          <w:rFonts w:eastAsia="Times New Roman" w:cs="Calibri"/>
          <w:color w:val="000000"/>
          <w:sz w:val="16"/>
          <w:szCs w:val="16"/>
        </w:rPr>
        <w:t>as a result of</w:t>
      </w:r>
      <w:proofErr w:type="gramEnd"/>
      <w:r w:rsidRPr="004B0F84">
        <w:rPr>
          <w:rFonts w:eastAsia="Times New Roman" w:cs="Calibri"/>
          <w:color w:val="000000"/>
          <w:sz w:val="16"/>
          <w:szCs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w:t>
      </w:r>
      <w:r w:rsidRPr="004B0F84">
        <w:rPr>
          <w:rFonts w:eastAsia="Times New Roman" w:cs="Calibri"/>
          <w:color w:val="000000"/>
          <w:sz w:val="16"/>
          <w:szCs w:val="16"/>
        </w:rPr>
        <w:lastRenderedPageBreak/>
        <w:t xml:space="preserve">only limited movement on trade under the Doha Round of talks. Even now, details remain to be worked out. </w:t>
      </w:r>
      <w:r w:rsidRPr="004B0F84">
        <w:rPr>
          <w:rFonts w:eastAsia="Times New Roman" w:cs="Calibri"/>
          <w:color w:val="000000"/>
          <w:szCs w:val="22"/>
          <w:u w:val="single"/>
        </w:rPr>
        <w:t>“One of the reasons why we’re seeing this sort of shot-gun approach [to trade agreements outside of the WTO] is because a number of countries are concerned that the big global deals are probably next to impossible at this stage</w:t>
      </w:r>
      <w:r w:rsidRPr="004B0F84">
        <w:rPr>
          <w:rFonts w:eastAsia="Times New Roman" w:cs="Calibri"/>
          <w:color w:val="000000"/>
          <w:sz w:val="16"/>
          <w:szCs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4B0F84">
        <w:rPr>
          <w:rFonts w:eastAsia="Times New Roman" w:cs="Calibri"/>
          <w:color w:val="000000"/>
          <w:szCs w:val="22"/>
          <w:u w:val="single"/>
          <w:shd w:val="clear" w:color="auto" w:fill="FFFF00"/>
        </w:rPr>
        <w:t>The move toward bilateral or multi-lateral agreements “is a symptom of the problems that we were running into at the WTO</w:t>
      </w:r>
      <w:r w:rsidRPr="004B0F84">
        <w:rPr>
          <w:rFonts w:eastAsia="Times New Roman" w:cs="Calibri"/>
          <w:color w:val="000000"/>
          <w:sz w:val="16"/>
          <w:szCs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4B0F84">
        <w:rPr>
          <w:rFonts w:eastAsia="Times New Roman" w:cs="Calibri"/>
          <w:color w:val="000000"/>
          <w:sz w:val="16"/>
          <w:szCs w:val="16"/>
        </w:rPr>
        <w:t>Jordan</w:t>
      </w:r>
      <w:proofErr w:type="gramEnd"/>
      <w:r w:rsidRPr="004B0F84">
        <w:rPr>
          <w:rFonts w:eastAsia="Times New Roman" w:cs="Calibri"/>
          <w:color w:val="000000"/>
          <w:sz w:val="16"/>
          <w:szCs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4B0F84">
        <w:rPr>
          <w:rFonts w:eastAsia="Times New Roman" w:cs="Calibri"/>
          <w:color w:val="000000"/>
          <w:sz w:val="16"/>
          <w:szCs w:val="16"/>
        </w:rPr>
        <w:t>Proexport</w:t>
      </w:r>
      <w:proofErr w:type="spellEnd"/>
      <w:r w:rsidRPr="004B0F84">
        <w:rPr>
          <w:rFonts w:eastAsia="Times New Roman" w:cs="Calibri"/>
          <w:color w:val="000000"/>
          <w:sz w:val="16"/>
          <w:szCs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4B0F84">
        <w:rPr>
          <w:rFonts w:eastAsia="Times New Roman" w:cs="Calibri"/>
          <w:color w:val="000000"/>
          <w:sz w:val="16"/>
          <w:szCs w:val="16"/>
        </w:rPr>
        <w:t>Trans Pacific</w:t>
      </w:r>
      <w:proofErr w:type="gramEnd"/>
      <w:r w:rsidRPr="004B0F84">
        <w:rPr>
          <w:rFonts w:eastAsia="Times New Roman" w:cs="Calibri"/>
          <w:color w:val="000000"/>
          <w:sz w:val="16"/>
          <w:szCs w:val="16"/>
        </w:rPr>
        <w:t xml:space="preserve"> Partnership. “In many ways, the </w:t>
      </w:r>
      <w:proofErr w:type="gramStart"/>
      <w:r w:rsidRPr="004B0F84">
        <w:rPr>
          <w:rFonts w:eastAsia="Times New Roman" w:cs="Calibri"/>
          <w:color w:val="000000"/>
          <w:sz w:val="16"/>
          <w:szCs w:val="16"/>
        </w:rPr>
        <w:t>Trans Pacific</w:t>
      </w:r>
      <w:proofErr w:type="gramEnd"/>
      <w:r w:rsidRPr="004B0F84">
        <w:rPr>
          <w:rFonts w:eastAsia="Times New Roman" w:cs="Calibri"/>
          <w:color w:val="000000"/>
          <w:sz w:val="16"/>
          <w:szCs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4B0F84">
        <w:rPr>
          <w:rFonts w:eastAsia="Times New Roman" w:cs="Calibri"/>
          <w:color w:val="000000"/>
          <w:sz w:val="16"/>
          <w:szCs w:val="16"/>
        </w:rPr>
        <w:t>plur</w:t>
      </w:r>
      <w:proofErr w:type="spellEnd"/>
      <w:r w:rsidRPr="004B0F84">
        <w:rPr>
          <w:rFonts w:eastAsia="Times New Roman" w:cs="Calibri"/>
          <w:color w:val="000000"/>
          <w:sz w:val="16"/>
          <w:szCs w:val="16"/>
        </w:rPr>
        <w:t>-lateral agreement that the world has seen.”</w:t>
      </w:r>
    </w:p>
    <w:p w14:paraId="608D3BCD"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Regionalism promotes </w:t>
      </w:r>
      <w:r w:rsidRPr="004B0F84">
        <w:rPr>
          <w:rFonts w:eastAsia="Times New Roman" w:cs="Calibri"/>
          <w:b/>
          <w:bCs/>
          <w:color w:val="000000"/>
          <w:sz w:val="26"/>
          <w:szCs w:val="26"/>
          <w:u w:val="single"/>
        </w:rPr>
        <w:t>trade</w:t>
      </w:r>
      <w:r w:rsidRPr="004B0F84">
        <w:rPr>
          <w:rFonts w:eastAsia="Times New Roman" w:cs="Calibri"/>
          <w:b/>
          <w:bCs/>
          <w:color w:val="000000"/>
          <w:sz w:val="26"/>
          <w:szCs w:val="26"/>
        </w:rPr>
        <w:t xml:space="preserve"> and </w:t>
      </w:r>
      <w:r w:rsidRPr="004B0F84">
        <w:rPr>
          <w:rFonts w:eastAsia="Times New Roman" w:cs="Calibri"/>
          <w:b/>
          <w:bCs/>
          <w:color w:val="000000"/>
          <w:sz w:val="26"/>
          <w:szCs w:val="26"/>
          <w:u w:val="single"/>
        </w:rPr>
        <w:t>stops war</w:t>
      </w:r>
      <w:r w:rsidRPr="004B0F84">
        <w:rPr>
          <w:rFonts w:eastAsia="Times New Roman" w:cs="Calibri"/>
          <w:b/>
          <w:bCs/>
          <w:color w:val="000000"/>
          <w:sz w:val="26"/>
          <w:szCs w:val="26"/>
        </w:rPr>
        <w:t xml:space="preserve"> – avoids their impact because our regionalism is </w:t>
      </w:r>
      <w:r w:rsidRPr="004B0F84">
        <w:rPr>
          <w:rFonts w:eastAsia="Times New Roman" w:cs="Calibri"/>
          <w:b/>
          <w:bCs/>
          <w:color w:val="000000"/>
          <w:sz w:val="26"/>
          <w:szCs w:val="26"/>
          <w:u w:val="single"/>
        </w:rPr>
        <w:t>different</w:t>
      </w:r>
      <w:r w:rsidRPr="004B0F84">
        <w:rPr>
          <w:rFonts w:eastAsia="Times New Roman" w:cs="Calibri"/>
          <w:b/>
          <w:bCs/>
          <w:color w:val="000000"/>
          <w:sz w:val="26"/>
          <w:szCs w:val="26"/>
        </w:rPr>
        <w:t xml:space="preserve"> than protectionist blocs.</w:t>
      </w:r>
    </w:p>
    <w:p w14:paraId="253C050F"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b/>
          <w:bCs/>
          <w:color w:val="000000"/>
          <w:sz w:val="26"/>
          <w:szCs w:val="26"/>
        </w:rPr>
        <w:t>Brkić</w:t>
      </w:r>
      <w:proofErr w:type="spellEnd"/>
      <w:r w:rsidRPr="004B0F84">
        <w:rPr>
          <w:rFonts w:eastAsia="Times New Roman" w:cs="Calibri"/>
          <w:b/>
          <w:bCs/>
          <w:color w:val="000000"/>
          <w:sz w:val="26"/>
          <w:szCs w:val="26"/>
        </w:rPr>
        <w:t xml:space="preserve"> 13</w:t>
      </w:r>
      <w:r w:rsidRPr="004B0F84">
        <w:rPr>
          <w:rFonts w:eastAsia="Times New Roman" w:cs="Calibri"/>
          <w:color w:val="000000"/>
          <w:szCs w:val="22"/>
        </w:rPr>
        <w:t xml:space="preserve">, </w:t>
      </w:r>
      <w:proofErr w:type="spellStart"/>
      <w:r w:rsidRPr="004B0F84">
        <w:rPr>
          <w:rFonts w:eastAsia="Times New Roman" w:cs="Calibri"/>
          <w:color w:val="000000"/>
          <w:szCs w:val="22"/>
        </w:rPr>
        <w:t>Snježana</w:t>
      </w:r>
      <w:proofErr w:type="spellEnd"/>
      <w:r w:rsidRPr="004B0F84">
        <w:rPr>
          <w:rFonts w:eastAsia="Times New Roman" w:cs="Calibri"/>
          <w:color w:val="000000"/>
          <w:szCs w:val="22"/>
        </w:rPr>
        <w:t xml:space="preserve">, and Adnan </w:t>
      </w:r>
      <w:proofErr w:type="spellStart"/>
      <w:r w:rsidRPr="004B0F84">
        <w:rPr>
          <w:rFonts w:eastAsia="Times New Roman" w:cs="Calibri"/>
          <w:color w:val="000000"/>
          <w:szCs w:val="22"/>
        </w:rPr>
        <w:t>Efendic</w:t>
      </w:r>
      <w:proofErr w:type="spellEnd"/>
      <w:r w:rsidRPr="004B0F84">
        <w:rPr>
          <w:rFonts w:eastAsia="Times New Roman" w:cs="Calibri"/>
          <w:color w:val="000000"/>
          <w:szCs w:val="22"/>
        </w:rPr>
        <w:t xml:space="preserve">. "Regional Trading Arrangements–Stumbling Blocks or Building Blocks in the Process of Global Trade Liberalization?." 5th International Conference «Economic Integration, competition and cooperation», Croatia, </w:t>
      </w:r>
      <w:proofErr w:type="spellStart"/>
      <w:r w:rsidRPr="004B0F84">
        <w:rPr>
          <w:rFonts w:eastAsia="Times New Roman" w:cs="Calibri"/>
          <w:color w:val="000000"/>
          <w:szCs w:val="22"/>
        </w:rPr>
        <w:t>Opatija</w:t>
      </w:r>
      <w:proofErr w:type="spellEnd"/>
      <w:r w:rsidRPr="004B0F84">
        <w:rPr>
          <w:rFonts w:eastAsia="Times New Roman" w:cs="Calibri"/>
          <w:color w:val="000000"/>
          <w:szCs w:val="22"/>
        </w:rPr>
        <w:t>. 2013. papers.ssrn.com/sol3/</w:t>
      </w:r>
      <w:proofErr w:type="spellStart"/>
      <w:r w:rsidRPr="004B0F84">
        <w:rPr>
          <w:rFonts w:eastAsia="Times New Roman" w:cs="Calibri"/>
          <w:color w:val="000000"/>
          <w:szCs w:val="22"/>
        </w:rPr>
        <w:t>papers.cfm?abstract_id</w:t>
      </w:r>
      <w:proofErr w:type="spellEnd"/>
      <w:r w:rsidRPr="004B0F84">
        <w:rPr>
          <w:rFonts w:eastAsia="Times New Roman" w:cs="Calibri"/>
          <w:color w:val="000000"/>
          <w:szCs w:val="22"/>
        </w:rPr>
        <w:t>=2239275 (Economics Prof at U of Sarajevo) //Elmer </w:t>
      </w:r>
    </w:p>
    <w:p w14:paraId="0A9AE546"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4B0F84">
        <w:rPr>
          <w:rFonts w:eastAsia="Times New Roman" w:cs="Calibri"/>
          <w:color w:val="000000"/>
          <w:sz w:val="16"/>
          <w:szCs w:val="16"/>
        </w:rPr>
        <w:t>intensive</w:t>
      </w:r>
      <w:proofErr w:type="gramEnd"/>
      <w:r w:rsidRPr="004B0F84">
        <w:rPr>
          <w:rFonts w:eastAsia="Times New Roman" w:cs="Calibri"/>
          <w:color w:val="000000"/>
          <w:sz w:val="16"/>
          <w:szCs w:val="16"/>
        </w:rPr>
        <w:t xml:space="preserve"> and which have therefore been named "waves of regionalism". The first wave was taking place during the capitalism development in the second half of the 19th century, </w:t>
      </w:r>
      <w:proofErr w:type="gramStart"/>
      <w:r w:rsidRPr="004B0F84">
        <w:rPr>
          <w:rFonts w:eastAsia="Times New Roman" w:cs="Calibri"/>
          <w:color w:val="000000"/>
          <w:sz w:val="16"/>
          <w:szCs w:val="16"/>
        </w:rPr>
        <w:t>in the course of</w:t>
      </w:r>
      <w:proofErr w:type="gramEnd"/>
      <w:r w:rsidRPr="004B0F84">
        <w:rPr>
          <w:rFonts w:eastAsia="Times New Roman" w:cs="Calibri"/>
          <w:color w:val="000000"/>
          <w:sz w:val="16"/>
          <w:szCs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4B0F84">
        <w:rPr>
          <w:rFonts w:eastAsia="Times New Roman" w:cs="Calibri"/>
          <w:b/>
          <w:bCs/>
          <w:color w:val="000000"/>
          <w:sz w:val="26"/>
          <w:szCs w:val="26"/>
          <w:u w:val="single"/>
          <w:shd w:val="clear" w:color="auto" w:fill="FFFF00"/>
        </w:rPr>
        <w:t>regionalism</w:t>
      </w:r>
      <w:r w:rsidRPr="004B0F84">
        <w:rPr>
          <w:rFonts w:eastAsia="Times New Roman" w:cs="Calibri"/>
          <w:color w:val="000000"/>
          <w:sz w:val="16"/>
          <w:szCs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4B0F84">
        <w:rPr>
          <w:rFonts w:eastAsia="Times New Roman" w:cs="Calibri"/>
          <w:color w:val="000000"/>
          <w:sz w:val="16"/>
          <w:szCs w:val="16"/>
        </w:rPr>
        <w:t>expressedly</w:t>
      </w:r>
      <w:proofErr w:type="spellEnd"/>
      <w:r w:rsidRPr="004B0F84">
        <w:rPr>
          <w:rFonts w:eastAsia="Times New Roman" w:cs="Calibri"/>
          <w:color w:val="000000"/>
          <w:sz w:val="16"/>
          <w:szCs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4B0F84">
        <w:rPr>
          <w:rFonts w:eastAsia="Times New Roman" w:cs="Calibri"/>
          <w:color w:val="000000"/>
          <w:sz w:val="16"/>
          <w:szCs w:val="16"/>
        </w:rPr>
        <w:t>Japan</w:t>
      </w:r>
      <w:proofErr w:type="gramEnd"/>
      <w:r w:rsidRPr="004B0F84">
        <w:rPr>
          <w:rFonts w:eastAsia="Times New Roman" w:cs="Calibri"/>
          <w:color w:val="000000"/>
          <w:sz w:val="16"/>
          <w:szCs w:val="16"/>
        </w:rPr>
        <w:t xml:space="preserve"> and China. Integration processes, however, do not show any signs of flagging. Up till now, over 200 RTAs have been registered with GATT/WTO, more than 150 of them being still in force, and most of </w:t>
      </w:r>
      <w:proofErr w:type="gramStart"/>
      <w:r w:rsidRPr="004B0F84">
        <w:rPr>
          <w:rFonts w:eastAsia="Times New Roman" w:cs="Calibri"/>
          <w:color w:val="000000"/>
          <w:sz w:val="16"/>
          <w:szCs w:val="16"/>
        </w:rPr>
        <w:t>these valid arrangement</w:t>
      </w:r>
      <w:proofErr w:type="gramEnd"/>
      <w:r w:rsidRPr="004B0F84">
        <w:rPr>
          <w:rFonts w:eastAsia="Times New Roman" w:cs="Calibri"/>
          <w:color w:val="000000"/>
          <w:sz w:val="16"/>
          <w:szCs w:val="16"/>
        </w:rPr>
        <w:t xml:space="preserve"> have been made in the past ten years. Specific in many ways, this wave was dubbed "new regionalism". </w:t>
      </w:r>
      <w:r w:rsidRPr="004B0F84">
        <w:rPr>
          <w:rFonts w:eastAsia="Times New Roman" w:cs="Calibri"/>
          <w:color w:val="000000"/>
          <w:szCs w:val="22"/>
          <w:u w:val="single"/>
        </w:rPr>
        <w:t xml:space="preserve">The most specific </w:t>
      </w:r>
      <w:r w:rsidRPr="004B0F84">
        <w:rPr>
          <w:rFonts w:eastAsia="Times New Roman" w:cs="Calibri"/>
          <w:b/>
          <w:bCs/>
          <w:color w:val="000000"/>
          <w:sz w:val="26"/>
          <w:szCs w:val="26"/>
          <w:u w:val="single"/>
          <w:shd w:val="clear" w:color="auto" w:fill="FFFF00"/>
        </w:rPr>
        <w:t>characteristics</w:t>
      </w:r>
      <w:r w:rsidRPr="004B0F84">
        <w:rPr>
          <w:rFonts w:eastAsia="Times New Roman" w:cs="Calibri"/>
          <w:color w:val="000000"/>
          <w:szCs w:val="22"/>
          <w:u w:val="single"/>
        </w:rPr>
        <w:t xml:space="preserve"> of new regionalism </w:t>
      </w:r>
      <w:proofErr w:type="gramStart"/>
      <w:r w:rsidRPr="004B0F84">
        <w:rPr>
          <w:rFonts w:eastAsia="Times New Roman" w:cs="Calibri"/>
          <w:b/>
          <w:bCs/>
          <w:color w:val="000000"/>
          <w:sz w:val="26"/>
          <w:szCs w:val="26"/>
          <w:u w:val="single"/>
          <w:shd w:val="clear" w:color="auto" w:fill="FFFF00"/>
        </w:rPr>
        <w:t>include:</w:t>
      </w:r>
      <w:proofErr w:type="gramEnd"/>
      <w:r w:rsidRPr="004B0F84">
        <w:rPr>
          <w:rFonts w:eastAsia="Times New Roman" w:cs="Calibri"/>
          <w:b/>
          <w:bCs/>
          <w:color w:val="000000"/>
          <w:sz w:val="26"/>
          <w:szCs w:val="26"/>
          <w:u w:val="single"/>
          <w:shd w:val="clear" w:color="auto" w:fill="FFFF00"/>
        </w:rPr>
        <w:t xml:space="preserve"> geographic spread</w:t>
      </w:r>
      <w:r w:rsidRPr="004B0F84">
        <w:rPr>
          <w:rFonts w:eastAsia="Times New Roman" w:cs="Calibri"/>
          <w:color w:val="000000"/>
          <w:szCs w:val="22"/>
          <w:u w:val="single"/>
        </w:rPr>
        <w:t xml:space="preserve"> </w:t>
      </w:r>
      <w:r w:rsidRPr="004B0F84">
        <w:rPr>
          <w:rFonts w:eastAsia="Times New Roman" w:cs="Calibri"/>
          <w:b/>
          <w:bCs/>
          <w:color w:val="000000"/>
          <w:sz w:val="26"/>
          <w:szCs w:val="26"/>
          <w:u w:val="single"/>
          <w:shd w:val="clear" w:color="auto" w:fill="FFFF00"/>
        </w:rPr>
        <w:t>of RTAs</w:t>
      </w:r>
      <w:r w:rsidRPr="004B0F84">
        <w:rPr>
          <w:rFonts w:eastAsia="Times New Roman" w:cs="Calibri"/>
          <w:color w:val="000000"/>
          <w:szCs w:val="22"/>
          <w:u w:val="single"/>
          <w:shd w:val="clear" w:color="auto" w:fill="FFFF00"/>
        </w:rPr>
        <w:t xml:space="preserve"> </w:t>
      </w:r>
      <w:r w:rsidRPr="004B0F84">
        <w:rPr>
          <w:rFonts w:eastAsia="Times New Roman" w:cs="Calibri"/>
          <w:b/>
          <w:bCs/>
          <w:color w:val="000000"/>
          <w:sz w:val="26"/>
          <w:szCs w:val="26"/>
          <w:u w:val="single"/>
          <w:shd w:val="clear" w:color="auto" w:fill="FFFF00"/>
        </w:rPr>
        <w:t>in</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terms of </w:t>
      </w:r>
      <w:r w:rsidRPr="004B0F84">
        <w:rPr>
          <w:rFonts w:eastAsia="Times New Roman" w:cs="Calibri"/>
          <w:b/>
          <w:bCs/>
          <w:color w:val="000000"/>
          <w:sz w:val="26"/>
          <w:szCs w:val="26"/>
          <w:u w:val="single"/>
          <w:shd w:val="clear" w:color="auto" w:fill="FFFF00"/>
        </w:rPr>
        <w:lastRenderedPageBreak/>
        <w:t>encompassing entire continents;</w:t>
      </w:r>
      <w:r w:rsidRPr="004B0F84">
        <w:rPr>
          <w:rFonts w:eastAsia="Times New Roman" w:cs="Calibri"/>
          <w:color w:val="000000"/>
          <w:szCs w:val="22"/>
          <w:u w:val="single"/>
        </w:rPr>
        <w:t xml:space="preserve"> </w:t>
      </w:r>
      <w:r w:rsidRPr="004B0F84">
        <w:rPr>
          <w:rFonts w:eastAsia="Times New Roman" w:cs="Calibri"/>
          <w:b/>
          <w:bCs/>
          <w:color w:val="000000"/>
          <w:sz w:val="26"/>
          <w:szCs w:val="26"/>
          <w:u w:val="single"/>
          <w:shd w:val="clear" w:color="auto" w:fill="FFFF00"/>
        </w:rPr>
        <w:t>greater speed</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integration forms success; deepening of integration processes; </w:t>
      </w:r>
      <w:r w:rsidRPr="004B0F84">
        <w:rPr>
          <w:rFonts w:eastAsia="Times New Roman" w:cs="Calibri"/>
          <w:b/>
          <w:bCs/>
          <w:color w:val="000000"/>
          <w:sz w:val="26"/>
          <w:szCs w:val="26"/>
          <w:u w:val="single"/>
          <w:shd w:val="clear" w:color="auto" w:fill="FFFF00"/>
        </w:rPr>
        <w:t>and</w:t>
      </w:r>
      <w:r w:rsidRPr="004B0F84">
        <w:rPr>
          <w:rFonts w:eastAsia="Times New Roman" w:cs="Calibri"/>
          <w:color w:val="000000"/>
          <w:szCs w:val="22"/>
          <w:u w:val="single"/>
        </w:rPr>
        <w:t xml:space="preserve">, the most important for this theoretical discussion, generally </w:t>
      </w:r>
      <w:r w:rsidRPr="004B0F84">
        <w:rPr>
          <w:rFonts w:eastAsia="Times New Roman" w:cs="Calibri"/>
          <w:b/>
          <w:bCs/>
          <w:color w:val="000000"/>
          <w:sz w:val="26"/>
          <w:szCs w:val="26"/>
          <w:u w:val="single"/>
          <w:shd w:val="clear" w:color="auto" w:fill="FFFF00"/>
        </w:rPr>
        <w:t>non-negative impact on outsiders, world economy as a whole, and</w:t>
      </w:r>
      <w:r w:rsidRPr="004B0F84">
        <w:rPr>
          <w:rFonts w:eastAsia="Times New Roman" w:cs="Calibri"/>
          <w:color w:val="000000"/>
          <w:szCs w:val="22"/>
          <w:u w:val="single"/>
        </w:rPr>
        <w:t xml:space="preserve"> the </w:t>
      </w:r>
      <w:r w:rsidRPr="004B0F84">
        <w:rPr>
          <w:rFonts w:eastAsia="Times New Roman" w:cs="Calibri"/>
          <w:b/>
          <w:bCs/>
          <w:color w:val="000000"/>
          <w:sz w:val="26"/>
          <w:szCs w:val="26"/>
          <w:u w:val="single"/>
          <w:shd w:val="clear" w:color="auto" w:fill="FFFF00"/>
        </w:rPr>
        <w:t>multilateral liberalization</w:t>
      </w:r>
      <w:r w:rsidRPr="004B0F84">
        <w:rPr>
          <w:rFonts w:eastAsia="Times New Roman" w:cs="Calibri"/>
          <w:color w:val="000000"/>
          <w:szCs w:val="22"/>
          <w:u w:val="single"/>
        </w:rPr>
        <w:t xml:space="preserve"> process</w:t>
      </w:r>
      <w:r w:rsidRPr="004B0F84">
        <w:rPr>
          <w:rFonts w:eastAsia="Times New Roman" w:cs="Calibri"/>
          <w:color w:val="000000"/>
          <w:sz w:val="16"/>
          <w:szCs w:val="16"/>
        </w:rPr>
        <w:t xml:space="preserve">. Some theorists (Gilpin) </w:t>
      </w:r>
      <w:proofErr w:type="gramStart"/>
      <w:r w:rsidRPr="004B0F84">
        <w:rPr>
          <w:rFonts w:eastAsia="Times New Roman" w:cs="Calibri"/>
          <w:color w:val="000000"/>
          <w:sz w:val="16"/>
          <w:szCs w:val="16"/>
        </w:rPr>
        <w:t xml:space="preserve">actually </w:t>
      </w:r>
      <w:r w:rsidRPr="004B0F84">
        <w:rPr>
          <w:rFonts w:eastAsia="Times New Roman" w:cs="Calibri"/>
          <w:color w:val="000000"/>
          <w:szCs w:val="22"/>
          <w:u w:val="single"/>
        </w:rPr>
        <w:t>distinguish</w:t>
      </w:r>
      <w:proofErr w:type="gramEnd"/>
      <w:r w:rsidRPr="004B0F84">
        <w:rPr>
          <w:rFonts w:eastAsia="Times New Roman" w:cs="Calibri"/>
          <w:color w:val="000000"/>
          <w:szCs w:val="22"/>
          <w:u w:val="single"/>
        </w:rPr>
        <w:t xml:space="preserve"> </w:t>
      </w:r>
      <w:r w:rsidRPr="004B0F84">
        <w:rPr>
          <w:rFonts w:eastAsia="Times New Roman" w:cs="Calibri"/>
          <w:b/>
          <w:bCs/>
          <w:color w:val="000000"/>
          <w:sz w:val="26"/>
          <w:szCs w:val="26"/>
          <w:u w:val="single"/>
          <w:shd w:val="clear" w:color="auto" w:fill="FFFF00"/>
        </w:rPr>
        <w:t>between</w:t>
      </w:r>
      <w:r w:rsidRPr="004B0F84">
        <w:rPr>
          <w:rFonts w:eastAsia="Times New Roman" w:cs="Calibri"/>
          <w:color w:val="000000"/>
          <w:sz w:val="16"/>
          <w:szCs w:val="16"/>
        </w:rPr>
        <w:t xml:space="preserve"> the "</w:t>
      </w:r>
      <w:r w:rsidRPr="004B0F84">
        <w:rPr>
          <w:rFonts w:eastAsia="Times New Roman" w:cs="Calibri"/>
          <w:b/>
          <w:bCs/>
          <w:color w:val="000000"/>
          <w:sz w:val="26"/>
          <w:szCs w:val="26"/>
          <w:u w:val="single"/>
          <w:shd w:val="clear" w:color="auto" w:fill="FFFF00"/>
        </w:rPr>
        <w:t>benign</w:t>
      </w:r>
      <w:r w:rsidRPr="004B0F84">
        <w:rPr>
          <w:rFonts w:eastAsia="Times New Roman" w:cs="Calibri"/>
          <w:color w:val="000000"/>
          <w:sz w:val="16"/>
          <w:szCs w:val="16"/>
        </w:rPr>
        <w:t xml:space="preserve">" </w:t>
      </w:r>
      <w:r w:rsidRPr="004B0F84">
        <w:rPr>
          <w:rFonts w:eastAsia="Times New Roman" w:cs="Calibri"/>
          <w:b/>
          <w:bCs/>
          <w:color w:val="000000"/>
          <w:sz w:val="26"/>
          <w:szCs w:val="26"/>
          <w:u w:val="single"/>
          <w:shd w:val="clear" w:color="auto" w:fill="FFFF00"/>
        </w:rPr>
        <w:t>and</w:t>
      </w:r>
      <w:r w:rsidRPr="004B0F84">
        <w:rPr>
          <w:rFonts w:eastAsia="Times New Roman" w:cs="Calibri"/>
          <w:color w:val="000000"/>
          <w:sz w:val="16"/>
          <w:szCs w:val="16"/>
        </w:rPr>
        <w:t xml:space="preserve"> "</w:t>
      </w:r>
      <w:r w:rsidRPr="004B0F84">
        <w:rPr>
          <w:rFonts w:eastAsia="Times New Roman" w:cs="Calibri"/>
          <w:b/>
          <w:bCs/>
          <w:color w:val="000000"/>
          <w:sz w:val="26"/>
          <w:szCs w:val="26"/>
          <w:u w:val="single"/>
          <w:shd w:val="clear" w:color="auto" w:fill="FFFF00"/>
        </w:rPr>
        <w:t>malign</w:t>
      </w:r>
      <w:r w:rsidRPr="004B0F84">
        <w:rPr>
          <w:rFonts w:eastAsia="Times New Roman" w:cs="Calibri"/>
          <w:color w:val="000000"/>
          <w:sz w:val="16"/>
          <w:szCs w:val="16"/>
        </w:rPr>
        <w:t xml:space="preserve">" </w:t>
      </w:r>
      <w:r w:rsidRPr="004B0F84">
        <w:rPr>
          <w:rFonts w:eastAsia="Times New Roman" w:cs="Calibri"/>
          <w:b/>
          <w:bCs/>
          <w:color w:val="000000"/>
          <w:sz w:val="26"/>
          <w:szCs w:val="26"/>
          <w:u w:val="single"/>
          <w:shd w:val="clear" w:color="auto" w:fill="FFFF00"/>
        </w:rPr>
        <w:t>regionalism</w:t>
      </w:r>
      <w:r w:rsidRPr="004B0F84">
        <w:rPr>
          <w:rFonts w:eastAsia="Times New Roman" w:cs="Calibri"/>
          <w:color w:val="000000"/>
          <w:sz w:val="16"/>
          <w:szCs w:val="16"/>
        </w:rPr>
        <w:t xml:space="preserve">. On the one hand, </w:t>
      </w:r>
      <w:r w:rsidRPr="004B0F84">
        <w:rPr>
          <w:rFonts w:eastAsia="Times New Roman" w:cs="Calibri"/>
          <w:b/>
          <w:bCs/>
          <w:color w:val="000000"/>
          <w:sz w:val="26"/>
          <w:szCs w:val="26"/>
          <w:u w:val="single"/>
          <w:shd w:val="clear" w:color="auto" w:fill="FFFF00"/>
        </w:rPr>
        <w:t>regionalism can advance</w:t>
      </w:r>
      <w:r w:rsidRPr="004B0F84">
        <w:rPr>
          <w:rFonts w:eastAsia="Times New Roman" w:cs="Calibri"/>
          <w:color w:val="000000"/>
          <w:sz w:val="16"/>
          <w:szCs w:val="16"/>
        </w:rPr>
        <w:t xml:space="preserve"> the </w:t>
      </w:r>
      <w:r w:rsidRPr="004B0F84">
        <w:rPr>
          <w:rFonts w:eastAsia="Times New Roman" w:cs="Calibri"/>
          <w:b/>
          <w:bCs/>
          <w:color w:val="000000"/>
          <w:sz w:val="26"/>
          <w:szCs w:val="26"/>
          <w:u w:val="single"/>
          <w:shd w:val="clear" w:color="auto" w:fill="FFFF00"/>
        </w:rPr>
        <w:t>international economic stability</w:t>
      </w:r>
      <w:r w:rsidRPr="004B0F84">
        <w:rPr>
          <w:rFonts w:eastAsia="Times New Roman" w:cs="Calibri"/>
          <w:color w:val="000000"/>
          <w:sz w:val="16"/>
          <w:szCs w:val="16"/>
        </w:rPr>
        <w:t xml:space="preserve">, multilateral </w:t>
      </w:r>
      <w:proofErr w:type="gramStart"/>
      <w:r w:rsidRPr="004B0F84">
        <w:rPr>
          <w:rFonts w:eastAsia="Times New Roman" w:cs="Calibri"/>
          <w:color w:val="000000"/>
          <w:sz w:val="16"/>
          <w:szCs w:val="16"/>
        </w:rPr>
        <w:t>liberalization</w:t>
      </w:r>
      <w:proofErr w:type="gramEnd"/>
      <w:r w:rsidRPr="004B0F84">
        <w:rPr>
          <w:rFonts w:eastAsia="Times New Roman" w:cs="Calibri"/>
          <w:color w:val="000000"/>
          <w:sz w:val="16"/>
          <w:szCs w:val="16"/>
        </w:rPr>
        <w:t xml:space="preserve"> </w:t>
      </w:r>
      <w:r w:rsidRPr="004B0F84">
        <w:rPr>
          <w:rFonts w:eastAsia="Times New Roman" w:cs="Calibri"/>
          <w:b/>
          <w:bCs/>
          <w:color w:val="000000"/>
          <w:sz w:val="26"/>
          <w:szCs w:val="26"/>
          <w:u w:val="single"/>
          <w:shd w:val="clear" w:color="auto" w:fill="FFFF00"/>
        </w:rPr>
        <w:t>and world peace</w:t>
      </w:r>
      <w:r w:rsidRPr="004B0F84">
        <w:rPr>
          <w:rFonts w:eastAsia="Times New Roman" w:cs="Calibri"/>
          <w:color w:val="000000"/>
          <w:sz w:val="16"/>
          <w:szCs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4B0F84">
        <w:rPr>
          <w:rFonts w:eastAsia="Times New Roman" w:cs="Calibri"/>
          <w:b/>
          <w:bCs/>
          <w:color w:val="000000"/>
          <w:sz w:val="26"/>
          <w:szCs w:val="26"/>
          <w:u w:val="single"/>
          <w:shd w:val="clear" w:color="auto" w:fill="FFFF00"/>
        </w:rPr>
        <w:t>Forces driving</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the </w:t>
      </w:r>
      <w:r w:rsidRPr="004B0F84">
        <w:rPr>
          <w:rFonts w:eastAsia="Times New Roman" w:cs="Calibri"/>
          <w:b/>
          <w:bCs/>
          <w:color w:val="000000"/>
          <w:sz w:val="26"/>
          <w:szCs w:val="26"/>
          <w:u w:val="single"/>
          <w:shd w:val="clear" w:color="auto" w:fill="FFFF00"/>
        </w:rPr>
        <w:t>contemporary</w:t>
      </w:r>
      <w:r w:rsidRPr="004B0F84">
        <w:rPr>
          <w:rFonts w:eastAsia="Times New Roman" w:cs="Calibri"/>
          <w:color w:val="000000"/>
          <w:szCs w:val="22"/>
          <w:u w:val="single"/>
          <w:shd w:val="clear" w:color="auto" w:fill="FFFF00"/>
        </w:rPr>
        <w:t xml:space="preserve"> </w:t>
      </w:r>
      <w:r w:rsidRPr="004B0F84">
        <w:rPr>
          <w:rFonts w:eastAsia="Times New Roman" w:cs="Calibri"/>
          <w:b/>
          <w:bCs/>
          <w:color w:val="000000"/>
          <w:sz w:val="26"/>
          <w:szCs w:val="26"/>
          <w:u w:val="single"/>
          <w:shd w:val="clear" w:color="auto" w:fill="FFFF00"/>
        </w:rPr>
        <w:t>regionalism</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development </w:t>
      </w:r>
      <w:r w:rsidRPr="004B0F84">
        <w:rPr>
          <w:rFonts w:eastAsia="Times New Roman" w:cs="Calibri"/>
          <w:b/>
          <w:bCs/>
          <w:color w:val="000000"/>
          <w:sz w:val="26"/>
          <w:szCs w:val="26"/>
          <w:u w:val="single"/>
          <w:shd w:val="clear" w:color="auto" w:fill="FFFF00"/>
        </w:rPr>
        <w:t>differ from</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those that used to drive </w:t>
      </w:r>
      <w:r w:rsidRPr="004B0F84">
        <w:rPr>
          <w:rFonts w:eastAsia="Times New Roman" w:cs="Calibri"/>
          <w:b/>
          <w:bCs/>
          <w:color w:val="000000"/>
          <w:sz w:val="26"/>
          <w:szCs w:val="26"/>
          <w:u w:val="single"/>
          <w:shd w:val="clear" w:color="auto" w:fill="FFFF00"/>
        </w:rPr>
        <w:t>earlier</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regionalism periods in the 20th century</w:t>
      </w:r>
      <w:r w:rsidRPr="004B0F84">
        <w:rPr>
          <w:rFonts w:eastAsia="Times New Roman" w:cs="Calibri"/>
          <w:color w:val="000000"/>
          <w:sz w:val="16"/>
          <w:szCs w:val="16"/>
        </w:rPr>
        <w:t xml:space="preserve">. The </w:t>
      </w:r>
      <w:r w:rsidRPr="004B0F84">
        <w:rPr>
          <w:rFonts w:eastAsia="Times New Roman" w:cs="Calibri"/>
          <w:b/>
          <w:bCs/>
          <w:color w:val="000000"/>
          <w:sz w:val="26"/>
          <w:szCs w:val="26"/>
          <w:u w:val="single"/>
          <w:shd w:val="clear" w:color="auto" w:fill="FFFF00"/>
        </w:rPr>
        <w:t>present regionalism emerged in</w:t>
      </w:r>
      <w:r w:rsidRPr="004B0F84">
        <w:rPr>
          <w:rFonts w:eastAsia="Times New Roman" w:cs="Calibri"/>
          <w:color w:val="000000"/>
          <w:sz w:val="16"/>
          <w:szCs w:val="16"/>
        </w:rPr>
        <w:t xml:space="preserve"> the period </w:t>
      </w:r>
      <w:r w:rsidRPr="004B0F84">
        <w:rPr>
          <w:rFonts w:eastAsia="Times New Roman" w:cs="Calibri"/>
          <w:color w:val="000000"/>
          <w:szCs w:val="22"/>
          <w:u w:val="single"/>
        </w:rPr>
        <w:t xml:space="preserve">characterized by the </w:t>
      </w:r>
      <w:r w:rsidRPr="004B0F84">
        <w:rPr>
          <w:rFonts w:eastAsia="Times New Roman" w:cs="Calibri"/>
          <w:b/>
          <w:bCs/>
          <w:color w:val="000000"/>
          <w:sz w:val="26"/>
          <w:szCs w:val="26"/>
          <w:u w:val="single"/>
          <w:shd w:val="clear" w:color="auto" w:fill="FFFF00"/>
        </w:rPr>
        <w:t>increasing economic inter-dependence</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between different world economy subjects, countries </w:t>
      </w:r>
      <w:proofErr w:type="gramStart"/>
      <w:r w:rsidRPr="004B0F84">
        <w:rPr>
          <w:rFonts w:eastAsia="Times New Roman" w:cs="Calibri"/>
          <w:color w:val="000000"/>
          <w:szCs w:val="22"/>
          <w:u w:val="single"/>
        </w:rPr>
        <w:t>attempts</w:t>
      </w:r>
      <w:proofErr w:type="gramEnd"/>
      <w:r w:rsidRPr="004B0F84">
        <w:rPr>
          <w:rFonts w:eastAsia="Times New Roman" w:cs="Calibri"/>
          <w:color w:val="000000"/>
          <w:szCs w:val="22"/>
          <w:u w:val="single"/>
        </w:rPr>
        <w:t xml:space="preserve"> to resolve trade disputes and multilateral framework of trade relations</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As opposed to the </w:t>
      </w:r>
      <w:proofErr w:type="gramStart"/>
      <w:r w:rsidRPr="004B0F84">
        <w:rPr>
          <w:rFonts w:eastAsia="Times New Roman" w:cs="Calibri"/>
          <w:color w:val="000000"/>
          <w:szCs w:val="22"/>
          <w:u w:val="single"/>
        </w:rPr>
        <w:t>1930s episode</w:t>
      </w:r>
      <w:proofErr w:type="gramEnd"/>
      <w:r w:rsidRPr="004B0F84">
        <w:rPr>
          <w:rFonts w:eastAsia="Times New Roman" w:cs="Calibri"/>
          <w:color w:val="000000"/>
          <w:szCs w:val="22"/>
          <w:u w:val="single"/>
        </w:rPr>
        <w:t xml:space="preserve">, contemporary regional initiatives represent </w:t>
      </w:r>
      <w:r w:rsidRPr="004B0F84">
        <w:rPr>
          <w:rFonts w:eastAsia="Times New Roman" w:cs="Calibri"/>
          <w:b/>
          <w:bCs/>
          <w:color w:val="000000"/>
          <w:sz w:val="26"/>
          <w:szCs w:val="26"/>
          <w:u w:val="single"/>
          <w:shd w:val="clear" w:color="auto" w:fill="FFFF00"/>
        </w:rPr>
        <w:t>attempts to make</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the members' </w:t>
      </w:r>
      <w:r w:rsidRPr="004B0F84">
        <w:rPr>
          <w:rFonts w:eastAsia="Times New Roman" w:cs="Calibri"/>
          <w:b/>
          <w:bCs/>
          <w:color w:val="000000"/>
          <w:sz w:val="26"/>
          <w:szCs w:val="26"/>
          <w:u w:val="single"/>
          <w:shd w:val="clear" w:color="auto" w:fill="FFFF00"/>
        </w:rPr>
        <w:t>participation in the world economy easier</w:t>
      </w:r>
      <w:r w:rsidRPr="004B0F84">
        <w:rPr>
          <w:rFonts w:eastAsia="Times New Roman" w:cs="Calibri"/>
          <w:color w:val="000000"/>
          <w:szCs w:val="22"/>
          <w:u w:val="single"/>
        </w:rPr>
        <w:t>, rather than make them more distant from it</w:t>
      </w:r>
      <w:r w:rsidRPr="004B0F84">
        <w:rPr>
          <w:rFonts w:eastAsia="Times New Roman" w:cs="Calibri"/>
          <w:color w:val="000000"/>
          <w:sz w:val="16"/>
          <w:szCs w:val="16"/>
        </w:rPr>
        <w:t xml:space="preserve">. As opposed to </w:t>
      </w:r>
      <w:proofErr w:type="gramStart"/>
      <w:r w:rsidRPr="004B0F84">
        <w:rPr>
          <w:rFonts w:eastAsia="Times New Roman" w:cs="Calibri"/>
          <w:color w:val="000000"/>
          <w:sz w:val="16"/>
          <w:szCs w:val="16"/>
        </w:rPr>
        <w:t>1950s and 1960s episode</w:t>
      </w:r>
      <w:proofErr w:type="gramEnd"/>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new </w:t>
      </w:r>
      <w:r w:rsidRPr="004B0F84">
        <w:rPr>
          <w:rFonts w:eastAsia="Times New Roman" w:cs="Calibri"/>
          <w:b/>
          <w:bCs/>
          <w:color w:val="000000"/>
          <w:sz w:val="26"/>
          <w:szCs w:val="26"/>
          <w:u w:val="single"/>
          <w:shd w:val="clear" w:color="auto" w:fill="FFFF00"/>
        </w:rPr>
        <w:t>initiatives</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are </w:t>
      </w:r>
      <w:r w:rsidRPr="004B0F84">
        <w:rPr>
          <w:rFonts w:eastAsia="Times New Roman" w:cs="Calibri"/>
          <w:b/>
          <w:bCs/>
          <w:color w:val="000000"/>
          <w:sz w:val="26"/>
          <w:szCs w:val="26"/>
          <w:u w:val="single"/>
          <w:shd w:val="clear" w:color="auto" w:fill="FFFF00"/>
        </w:rPr>
        <w:t>less frequently motivated</w:t>
      </w:r>
      <w:r w:rsidRPr="004B0F84">
        <w:rPr>
          <w:rFonts w:eastAsia="Times New Roman" w:cs="Calibri"/>
          <w:color w:val="000000"/>
          <w:szCs w:val="22"/>
          <w:u w:val="single"/>
          <w:shd w:val="clear" w:color="auto" w:fill="FFFF00"/>
        </w:rPr>
        <w:t xml:space="preserve"> </w:t>
      </w:r>
      <w:r w:rsidRPr="004B0F84">
        <w:rPr>
          <w:rFonts w:eastAsia="Times New Roman" w:cs="Calibri"/>
          <w:b/>
          <w:bCs/>
          <w:color w:val="000000"/>
          <w:sz w:val="26"/>
          <w:szCs w:val="26"/>
          <w:u w:val="single"/>
          <w:shd w:val="clear" w:color="auto" w:fill="FFFF00"/>
        </w:rPr>
        <w:t>exclusively by political interests</w:t>
      </w:r>
      <w:r w:rsidRPr="004B0F84">
        <w:rPr>
          <w:rFonts w:eastAsia="Times New Roman" w:cs="Calibri"/>
          <w:color w:val="000000"/>
          <w:szCs w:val="22"/>
          <w:u w:val="single"/>
        </w:rPr>
        <w:t xml:space="preserve">, and are </w:t>
      </w:r>
      <w:r w:rsidRPr="004B0F84">
        <w:rPr>
          <w:rFonts w:eastAsia="Times New Roman" w:cs="Calibri"/>
          <w:b/>
          <w:bCs/>
          <w:color w:val="000000"/>
          <w:sz w:val="26"/>
          <w:szCs w:val="26"/>
          <w:u w:val="single"/>
          <w:shd w:val="clear" w:color="auto" w:fill="FFFF00"/>
        </w:rPr>
        <w:t>less frequently</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being used </w:t>
      </w:r>
      <w:r w:rsidRPr="004B0F84">
        <w:rPr>
          <w:rFonts w:eastAsia="Times New Roman" w:cs="Calibri"/>
          <w:b/>
          <w:bCs/>
          <w:color w:val="000000"/>
          <w:sz w:val="26"/>
          <w:szCs w:val="26"/>
          <w:u w:val="single"/>
          <w:shd w:val="clear" w:color="auto" w:fill="FFFF00"/>
        </w:rPr>
        <w:t>for mercantilist purposes</w:t>
      </w:r>
      <w:r w:rsidRPr="004B0F84">
        <w:rPr>
          <w:rFonts w:eastAsia="Times New Roman" w:cs="Calibri"/>
          <w:color w:val="000000"/>
          <w:szCs w:val="22"/>
          <w:u w:val="single"/>
        </w:rPr>
        <w:t xml:space="preserve">. </w:t>
      </w:r>
      <w:r w:rsidRPr="004B0F84">
        <w:rPr>
          <w:rFonts w:eastAsia="Times New Roman" w:cs="Calibri"/>
          <w:color w:val="000000"/>
          <w:sz w:val="16"/>
          <w:szCs w:val="16"/>
        </w:rPr>
        <w:t xml:space="preserve">After the Second World War, more powerful countries kept using the economic integration </w:t>
      </w:r>
      <w:proofErr w:type="gramStart"/>
      <w:r w:rsidRPr="004B0F84">
        <w:rPr>
          <w:rFonts w:eastAsia="Times New Roman" w:cs="Calibri"/>
          <w:color w:val="000000"/>
          <w:sz w:val="16"/>
          <w:szCs w:val="16"/>
        </w:rPr>
        <w:t>as a means to</w:t>
      </w:r>
      <w:proofErr w:type="gramEnd"/>
      <w:r w:rsidRPr="004B0F84">
        <w:rPr>
          <w:rFonts w:eastAsia="Times New Roman" w:cs="Calibri"/>
          <w:color w:val="000000"/>
          <w:sz w:val="16"/>
          <w:szCs w:val="16"/>
        </w:rPr>
        <w:t xml:space="preserve"> strengthen their political influence on their weaker partners and outsiders. The examples include CMEA and European Community arrangements with its members' former colonies. </w:t>
      </w:r>
      <w:r w:rsidRPr="004B0F84">
        <w:rPr>
          <w:rFonts w:eastAsia="Times New Roman" w:cs="Calibri"/>
          <w:color w:val="000000"/>
          <w:szCs w:val="22"/>
          <w:u w:val="single"/>
        </w:rPr>
        <w:t xml:space="preserve">As opposed to this practice, the new regionalism, mostly driven by common economic interests, yielded less trade diversion than previous one, and has also </w:t>
      </w:r>
      <w:r w:rsidRPr="004B0F84">
        <w:rPr>
          <w:rFonts w:eastAsia="Times New Roman" w:cs="Calibri"/>
          <w:b/>
          <w:bCs/>
          <w:color w:val="000000"/>
          <w:sz w:val="26"/>
          <w:szCs w:val="26"/>
          <w:u w:val="single"/>
          <w:shd w:val="clear" w:color="auto" w:fill="FFFF00"/>
        </w:rPr>
        <w:t>contributed to</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the </w:t>
      </w:r>
      <w:r w:rsidRPr="004B0F84">
        <w:rPr>
          <w:rFonts w:eastAsia="Times New Roman" w:cs="Calibri"/>
          <w:b/>
          <w:bCs/>
          <w:color w:val="000000"/>
          <w:sz w:val="26"/>
          <w:szCs w:val="26"/>
          <w:u w:val="single"/>
          <w:shd w:val="clear" w:color="auto" w:fill="FFFF00"/>
        </w:rPr>
        <w:t>prevention of military conflicts of greater proportions</w:t>
      </w:r>
      <w:r w:rsidRPr="004B0F84">
        <w:rPr>
          <w:rFonts w:eastAsia="Times New Roman" w:cs="Calibri"/>
          <w:color w:val="000000"/>
          <w:szCs w:val="22"/>
          <w:u w:val="single"/>
        </w:rPr>
        <w:t>.</w:t>
      </w:r>
      <w:r w:rsidRPr="004B0F84">
        <w:rPr>
          <w:rFonts w:eastAsia="Times New Roman" w:cs="Calibri"/>
          <w:color w:val="000000"/>
          <w:sz w:val="16"/>
          <w:szCs w:val="16"/>
        </w:rPr>
        <w:t xml:space="preserve"> Various analyses have shown that many regional integrations in earlier periods resulted in trade deviations, particularly those formed between less developed countries and between socialist countries. In recent years, however, </w:t>
      </w:r>
      <w:r w:rsidRPr="004B0F84">
        <w:rPr>
          <w:rFonts w:eastAsia="Times New Roman" w:cs="Calibri"/>
          <w:color w:val="000000"/>
          <w:szCs w:val="22"/>
          <w:u w:val="single"/>
        </w:rPr>
        <w:t xml:space="preserve">the newly formed or revised regional </w:t>
      </w:r>
      <w:r w:rsidRPr="004B0F84">
        <w:rPr>
          <w:rFonts w:eastAsia="Times New Roman" w:cs="Calibri"/>
          <w:b/>
          <w:bCs/>
          <w:color w:val="000000"/>
          <w:sz w:val="26"/>
          <w:szCs w:val="26"/>
          <w:u w:val="single"/>
          <w:shd w:val="clear" w:color="auto" w:fill="FFFF00"/>
        </w:rPr>
        <w:t>integrations</w:t>
      </w:r>
      <w:r w:rsidRPr="004B0F84">
        <w:rPr>
          <w:rFonts w:eastAsia="Times New Roman" w:cs="Calibri"/>
          <w:color w:val="000000"/>
          <w:szCs w:val="22"/>
          <w:u w:val="single"/>
        </w:rPr>
        <w:t xml:space="preserve"> primarily seem to </w:t>
      </w:r>
      <w:r w:rsidRPr="004B0F84">
        <w:rPr>
          <w:rFonts w:eastAsia="Times New Roman" w:cs="Calibri"/>
          <w:b/>
          <w:bCs/>
          <w:color w:val="000000"/>
          <w:sz w:val="26"/>
          <w:szCs w:val="26"/>
          <w:u w:val="single"/>
          <w:shd w:val="clear" w:color="auto" w:fill="FFFF00"/>
        </w:rPr>
        <w:t>lead to trade creation</w:t>
      </w:r>
      <w:r w:rsidRPr="004B0F84">
        <w:rPr>
          <w:rFonts w:eastAsia="Times New Roman" w:cs="Calibri"/>
          <w:color w:val="000000"/>
          <w:sz w:val="16"/>
          <w:szCs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4B0F84">
        <w:rPr>
          <w:rFonts w:eastAsia="Times New Roman" w:cs="Calibri"/>
          <w:color w:val="000000"/>
          <w:sz w:val="16"/>
          <w:szCs w:val="16"/>
        </w:rPr>
        <w:t>i</w:t>
      </w:r>
      <w:proofErr w:type="spellEnd"/>
      <w:r w:rsidRPr="004B0F84">
        <w:rPr>
          <w:rFonts w:eastAsia="Times New Roman" w:cs="Calibri"/>
          <w:color w:val="000000"/>
          <w:sz w:val="16"/>
          <w:szCs w:val="16"/>
        </w:rPr>
        <w:t xml:space="preserve"> Snape 1994.)28. </w:t>
      </w:r>
      <w:proofErr w:type="gramStart"/>
      <w:r w:rsidRPr="004B0F84">
        <w:rPr>
          <w:rFonts w:eastAsia="Times New Roman" w:cs="Calibri"/>
          <w:color w:val="000000"/>
          <w:sz w:val="16"/>
          <w:szCs w:val="16"/>
        </w:rPr>
        <w:t>Actually, the</w:t>
      </w:r>
      <w:proofErr w:type="gramEnd"/>
      <w:r w:rsidRPr="004B0F84">
        <w:rPr>
          <w:rFonts w:eastAsia="Times New Roman" w:cs="Calibri"/>
          <w:color w:val="000000"/>
          <w:sz w:val="16"/>
          <w:szCs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4B0F84">
        <w:rPr>
          <w:rFonts w:eastAsia="Times New Roman" w:cs="Calibri"/>
          <w:color w:val="000000"/>
          <w:sz w:val="16"/>
          <w:szCs w:val="16"/>
        </w:rPr>
        <w:t>take into account</w:t>
      </w:r>
      <w:proofErr w:type="gramEnd"/>
      <w:r w:rsidRPr="004B0F84">
        <w:rPr>
          <w:rFonts w:eastAsia="Times New Roman" w:cs="Calibri"/>
          <w:color w:val="000000"/>
          <w:sz w:val="16"/>
          <w:szCs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4B0F84">
        <w:rPr>
          <w:rFonts w:eastAsia="Times New Roman" w:cs="Calibri"/>
          <w:color w:val="000000"/>
          <w:sz w:val="16"/>
          <w:szCs w:val="16"/>
        </w:rPr>
        <w:t>actually been</w:t>
      </w:r>
      <w:proofErr w:type="gramEnd"/>
      <w:r w:rsidRPr="004B0F84">
        <w:rPr>
          <w:rFonts w:eastAsia="Times New Roman" w:cs="Calibri"/>
          <w:color w:val="000000"/>
          <w:sz w:val="16"/>
          <w:szCs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4B0F84">
        <w:rPr>
          <w:rFonts w:eastAsia="Times New Roman" w:cs="Calibri"/>
          <w:color w:val="000000"/>
          <w:sz w:val="16"/>
          <w:szCs w:val="16"/>
        </w:rPr>
        <w:t>actually only</w:t>
      </w:r>
      <w:proofErr w:type="gramEnd"/>
      <w:r w:rsidRPr="004B0F84">
        <w:rPr>
          <w:rFonts w:eastAsia="Times New Roman" w:cs="Calibri"/>
          <w:color w:val="000000"/>
          <w:sz w:val="16"/>
          <w:szCs w:val="16"/>
        </w:rPr>
        <w:t xml:space="preserve"> complete, in institutional terms, the EU strong economic ties with these countries. Most EFTA countries have been part of the European economic area (EEA), </w:t>
      </w:r>
      <w:proofErr w:type="gramStart"/>
      <w:r w:rsidRPr="004B0F84">
        <w:rPr>
          <w:rFonts w:eastAsia="Times New Roman" w:cs="Calibri"/>
          <w:color w:val="000000"/>
          <w:sz w:val="16"/>
          <w:szCs w:val="16"/>
        </w:rPr>
        <w:t>i.e.</w:t>
      </w:r>
      <w:proofErr w:type="gramEnd"/>
      <w:r w:rsidRPr="004B0F84">
        <w:rPr>
          <w:rFonts w:eastAsia="Times New Roman" w:cs="Calibri"/>
          <w:color w:val="000000"/>
          <w:sz w:val="16"/>
          <w:szCs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4B0F84">
        <w:rPr>
          <w:rFonts w:eastAsia="Times New Roman" w:cs="Calibri"/>
          <w:color w:val="000000"/>
          <w:szCs w:val="22"/>
          <w:u w:val="single"/>
        </w:rPr>
        <w:t>In Latin America, the new regionalism resulted in the faster growth of intra-regional trade, while the extra-regional exports and imports also continued to grow</w:t>
      </w:r>
      <w:r w:rsidRPr="004B0F84">
        <w:rPr>
          <w:rFonts w:eastAsia="Times New Roman" w:cs="Calibri"/>
          <w:color w:val="000000"/>
          <w:sz w:val="16"/>
          <w:szCs w:val="16"/>
        </w:rPr>
        <w:t xml:space="preserve">. Since early 1990s, the value of intra-regional imports registered the average annual growth of 18%. </w:t>
      </w:r>
      <w:proofErr w:type="gramStart"/>
      <w:r w:rsidRPr="004B0F84">
        <w:rPr>
          <w:rFonts w:eastAsia="Times New Roman" w:cs="Calibri"/>
          <w:color w:val="000000"/>
          <w:sz w:val="16"/>
          <w:szCs w:val="16"/>
        </w:rPr>
        <w:t>In</w:t>
      </w:r>
      <w:proofErr w:type="gramEnd"/>
      <w:r w:rsidRPr="004B0F84">
        <w:rPr>
          <w:rFonts w:eastAsia="Times New Roman" w:cs="Calibri"/>
          <w:color w:val="000000"/>
          <w:sz w:val="16"/>
          <w:szCs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w:t>
      </w:r>
      <w:r w:rsidRPr="004B0F84">
        <w:rPr>
          <w:rFonts w:eastAsia="Times New Roman" w:cs="Calibri"/>
          <w:color w:val="000000"/>
          <w:sz w:val="16"/>
          <w:szCs w:val="16"/>
        </w:rPr>
        <w:lastRenderedPageBreak/>
        <w:t>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4B0F84">
        <w:rPr>
          <w:rFonts w:eastAsia="Times New Roman" w:cs="Calibri"/>
          <w:color w:val="000000"/>
          <w:szCs w:val="22"/>
          <w:u w:val="single"/>
        </w:rPr>
        <w:t xml:space="preserve">. It can also be seen that the biggest and the </w:t>
      </w:r>
      <w:r w:rsidRPr="004B0F84">
        <w:rPr>
          <w:rFonts w:eastAsia="Times New Roman" w:cs="Calibri"/>
          <w:b/>
          <w:bCs/>
          <w:color w:val="000000"/>
          <w:sz w:val="26"/>
          <w:szCs w:val="26"/>
          <w:u w:val="single"/>
          <w:shd w:val="clear" w:color="auto" w:fill="FFFF00"/>
        </w:rPr>
        <w:t>most powerful</w:t>
      </w:r>
      <w:r w:rsidRPr="004B0F84">
        <w:rPr>
          <w:rFonts w:eastAsia="Times New Roman" w:cs="Calibri"/>
          <w:color w:val="000000"/>
          <w:szCs w:val="22"/>
          <w:u w:val="single"/>
        </w:rPr>
        <w:t xml:space="preserve"> countries, </w:t>
      </w:r>
      <w:proofErr w:type="gramStart"/>
      <w:r w:rsidRPr="004B0F84">
        <w:rPr>
          <w:rFonts w:eastAsia="Times New Roman" w:cs="Calibri"/>
          <w:color w:val="000000"/>
          <w:szCs w:val="22"/>
          <w:u w:val="single"/>
        </w:rPr>
        <w:t>i.e.</w:t>
      </w:r>
      <w:proofErr w:type="gramEnd"/>
      <w:r w:rsidRPr="004B0F84">
        <w:rPr>
          <w:rFonts w:eastAsia="Times New Roman" w:cs="Calibri"/>
          <w:color w:val="000000"/>
          <w:szCs w:val="22"/>
          <w:u w:val="single"/>
        </w:rPr>
        <w:t xml:space="preserve"> </w:t>
      </w:r>
      <w:r w:rsidRPr="004B0F84">
        <w:rPr>
          <w:rFonts w:eastAsia="Times New Roman" w:cs="Calibri"/>
          <w:b/>
          <w:bCs/>
          <w:color w:val="000000"/>
          <w:sz w:val="26"/>
          <w:szCs w:val="26"/>
          <w:u w:val="single"/>
          <w:shd w:val="clear" w:color="auto" w:fill="FFFF00"/>
        </w:rPr>
        <w:t>blocs</w:t>
      </w:r>
      <w:r w:rsidRPr="004B0F84">
        <w:rPr>
          <w:rFonts w:eastAsia="Times New Roman" w:cs="Calibri"/>
          <w:color w:val="000000"/>
          <w:szCs w:val="22"/>
          <w:u w:val="single"/>
          <w:shd w:val="clear" w:color="auto" w:fill="FFFF00"/>
        </w:rPr>
        <w:t xml:space="preserve">, </w:t>
      </w:r>
      <w:r w:rsidRPr="004B0F84">
        <w:rPr>
          <w:rFonts w:eastAsia="Times New Roman" w:cs="Calibri"/>
          <w:b/>
          <w:bCs/>
          <w:color w:val="000000"/>
          <w:sz w:val="26"/>
          <w:szCs w:val="26"/>
          <w:u w:val="single"/>
          <w:shd w:val="clear" w:color="auto" w:fill="FFFF00"/>
        </w:rPr>
        <w:t>are extremely dependent</w:t>
      </w:r>
      <w:r w:rsidRPr="004B0F84">
        <w:rPr>
          <w:rFonts w:eastAsia="Times New Roman" w:cs="Calibri"/>
          <w:color w:val="000000"/>
          <w:szCs w:val="22"/>
          <w:u w:val="single"/>
          <w:shd w:val="clear" w:color="auto" w:fill="FFFF00"/>
        </w:rPr>
        <w:t xml:space="preserve"> </w:t>
      </w:r>
      <w:r w:rsidRPr="004B0F84">
        <w:rPr>
          <w:rFonts w:eastAsia="Times New Roman" w:cs="Calibri"/>
          <w:b/>
          <w:bCs/>
          <w:color w:val="000000"/>
          <w:sz w:val="26"/>
          <w:szCs w:val="26"/>
          <w:u w:val="single"/>
          <w:shd w:val="clear" w:color="auto" w:fill="FFFF00"/>
        </w:rPr>
        <w:t>on the rest of the world in terms of trade.</w:t>
      </w:r>
      <w:r w:rsidRPr="004B0F84">
        <w:rPr>
          <w:rFonts w:eastAsia="Times New Roman" w:cs="Calibri"/>
          <w:color w:val="000000"/>
          <w:szCs w:val="22"/>
          <w:u w:val="single"/>
          <w:shd w:val="clear" w:color="auto" w:fill="FFFF00"/>
        </w:rPr>
        <w:t xml:space="preserve"> </w:t>
      </w:r>
      <w:r w:rsidRPr="004B0F84">
        <w:rPr>
          <w:rFonts w:eastAsia="Times New Roman" w:cs="Calibri"/>
          <w:color w:val="000000"/>
          <w:szCs w:val="22"/>
          <w:u w:val="single"/>
        </w:rPr>
        <w:t xml:space="preserve">For the EU, besides the intra-European trade, which is ranked first, foreign trade has the vital importance since it accounts for 10% of European GDP. </w:t>
      </w:r>
      <w:r w:rsidRPr="004B0F84">
        <w:rPr>
          <w:rFonts w:eastAsia="Times New Roman" w:cs="Calibri"/>
          <w:color w:val="000000"/>
          <w:sz w:val="16"/>
          <w:szCs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4B0F84">
        <w:rPr>
          <w:rFonts w:eastAsia="Times New Roman" w:cs="Calibri"/>
          <w:color w:val="000000"/>
          <w:sz w:val="16"/>
          <w:szCs w:val="16"/>
        </w:rPr>
        <w:t>America</w:t>
      </w:r>
      <w:proofErr w:type="gramEnd"/>
      <w:r w:rsidRPr="004B0F84">
        <w:rPr>
          <w:rFonts w:eastAsia="Times New Roman" w:cs="Calibri"/>
          <w:color w:val="000000"/>
          <w:sz w:val="16"/>
          <w:szCs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4B0F84">
        <w:rPr>
          <w:rFonts w:eastAsia="Times New Roman" w:cs="Calibri"/>
          <w:color w:val="000000"/>
          <w:szCs w:val="22"/>
          <w:u w:val="single"/>
        </w:rPr>
        <w:t xml:space="preserve">Besides the analysis of contemporary trends in extra- and intra-regional trade, other research was conducted that was supposed to point to the reasons why the </w:t>
      </w:r>
      <w:r w:rsidRPr="004B0F84">
        <w:rPr>
          <w:rFonts w:eastAsia="Times New Roman" w:cs="Calibri"/>
          <w:b/>
          <w:bCs/>
          <w:color w:val="000000"/>
          <w:sz w:val="26"/>
          <w:szCs w:val="26"/>
          <w:u w:val="single"/>
          <w:shd w:val="clear" w:color="auto" w:fill="FFFF00"/>
        </w:rPr>
        <w:t>new regionalism has</w:t>
      </w:r>
      <w:r w:rsidRPr="004B0F84">
        <w:rPr>
          <w:rFonts w:eastAsia="Times New Roman" w:cs="Calibri"/>
          <w:color w:val="000000"/>
          <w:szCs w:val="22"/>
          <w:u w:val="single"/>
        </w:rPr>
        <w:t xml:space="preserve"> mainly a </w:t>
      </w:r>
      <w:r w:rsidRPr="004B0F84">
        <w:rPr>
          <w:rFonts w:eastAsia="Times New Roman" w:cs="Calibri"/>
          <w:b/>
          <w:bCs/>
          <w:color w:val="000000"/>
          <w:sz w:val="26"/>
          <w:szCs w:val="26"/>
          <w:u w:val="single"/>
          <w:shd w:val="clear" w:color="auto" w:fill="FFFF00"/>
        </w:rPr>
        <w:t xml:space="preserve">non-negative impact on </w:t>
      </w:r>
      <w:r w:rsidRPr="004B0F84">
        <w:rPr>
          <w:rFonts w:eastAsia="Times New Roman" w:cs="Calibri"/>
          <w:color w:val="000000"/>
          <w:szCs w:val="22"/>
          <w:u w:val="single"/>
        </w:rPr>
        <w:t xml:space="preserve">outsiders and </w:t>
      </w:r>
      <w:r w:rsidRPr="004B0F84">
        <w:rPr>
          <w:rFonts w:eastAsia="Times New Roman" w:cs="Calibri"/>
          <w:b/>
          <w:bCs/>
          <w:color w:val="000000"/>
          <w:sz w:val="26"/>
          <w:szCs w:val="26"/>
          <w:u w:val="single"/>
          <w:shd w:val="clear" w:color="auto" w:fill="FFFF00"/>
        </w:rPr>
        <w:t>global liberalization</w:t>
      </w:r>
      <w:r w:rsidRPr="004B0F84">
        <w:rPr>
          <w:rFonts w:eastAsia="Times New Roman" w:cs="Calibri"/>
          <w:color w:val="000000"/>
          <w:szCs w:val="22"/>
          <w:u w:val="single"/>
        </w:rPr>
        <w:t>.</w:t>
      </w:r>
      <w:r w:rsidRPr="004B0F84">
        <w:rPr>
          <w:rFonts w:eastAsia="Times New Roman" w:cs="Calibri"/>
          <w:color w:val="000000"/>
          <w:sz w:val="16"/>
          <w:szCs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4B0F84">
        <w:rPr>
          <w:rFonts w:eastAsia="Times New Roman" w:cs="Calibri"/>
          <w:color w:val="000000"/>
          <w:sz w:val="16"/>
          <w:szCs w:val="16"/>
        </w:rPr>
        <w:t>liberalization.“</w:t>
      </w:r>
      <w:proofErr w:type="gramEnd"/>
      <w:r w:rsidRPr="004B0F84">
        <w:rPr>
          <w:rFonts w:eastAsia="Times New Roman" w:cs="Calibri"/>
          <w:color w:val="000000"/>
          <w:sz w:val="16"/>
          <w:szCs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735A5337"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That outweighs—multilateral trade causes wars with a larger impact</w:t>
      </w:r>
    </w:p>
    <w:p w14:paraId="6B376C4C"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b/>
          <w:bCs/>
          <w:color w:val="000000"/>
          <w:sz w:val="26"/>
          <w:szCs w:val="26"/>
        </w:rPr>
        <w:t>Thoma</w:t>
      </w:r>
      <w:proofErr w:type="spellEnd"/>
      <w:r w:rsidRPr="004B0F84">
        <w:rPr>
          <w:rFonts w:eastAsia="Times New Roman" w:cs="Calibri"/>
          <w:b/>
          <w:bCs/>
          <w:color w:val="000000"/>
          <w:sz w:val="26"/>
          <w:szCs w:val="26"/>
        </w:rPr>
        <w:t xml:space="preserve"> 7</w:t>
      </w:r>
      <w:r w:rsidRPr="004B0F84">
        <w:rPr>
          <w:rFonts w:eastAsia="Times New Roman" w:cs="Calibri"/>
          <w:color w:val="000000"/>
          <w:szCs w:val="22"/>
        </w:rPr>
        <w:t xml:space="preserve"> Mark </w:t>
      </w:r>
      <w:proofErr w:type="spellStart"/>
      <w:r w:rsidRPr="004B0F84">
        <w:rPr>
          <w:rFonts w:eastAsia="Times New Roman" w:cs="Calibri"/>
          <w:color w:val="000000"/>
          <w:szCs w:val="22"/>
        </w:rPr>
        <w:t>Thoma</w:t>
      </w:r>
      <w:proofErr w:type="spellEnd"/>
      <w:r w:rsidRPr="004B0F84">
        <w:rPr>
          <w:rFonts w:eastAsia="Times New Roman" w:cs="Calibri"/>
          <w:color w:val="000000"/>
          <w:szCs w:val="22"/>
        </w:rPr>
        <w:t xml:space="preserve"> July 2007 “Trade Liberalization and War” </w:t>
      </w:r>
      <w:hyperlink r:id="rId17" w:history="1">
        <w:r w:rsidRPr="004B0F84">
          <w:rPr>
            <w:rFonts w:eastAsia="Times New Roman" w:cs="Calibri"/>
            <w:color w:val="000000"/>
            <w:szCs w:val="22"/>
            <w:u w:val="single"/>
          </w:rPr>
          <w:t>http://economistsview.typepad.com/economistsview/2007/07/trade-liberaliz.html</w:t>
        </w:r>
      </w:hyperlink>
      <w:r w:rsidRPr="004B0F84">
        <w:rPr>
          <w:rFonts w:eastAsia="Times New Roman" w:cs="Calibri"/>
          <w:color w:val="000000"/>
          <w:szCs w:val="22"/>
        </w:rPr>
        <w:t xml:space="preserve"> (Economics Professor at the University of Oregon)//Elmer </w:t>
      </w:r>
    </w:p>
    <w:p w14:paraId="4842A19C" w14:textId="77777777" w:rsidR="006B3D74" w:rsidRPr="004B0F84" w:rsidRDefault="006B3D74" w:rsidP="006B3D74">
      <w:pPr>
        <w:rPr>
          <w:rFonts w:ascii="Times New Roman" w:eastAsia="Times New Roman" w:hAnsi="Times New Roman" w:cs="Times New Roman"/>
        </w:rPr>
      </w:pPr>
      <w:proofErr w:type="spellStart"/>
      <w:r w:rsidRPr="004B0F84">
        <w:rPr>
          <w:rFonts w:eastAsia="Times New Roman" w:cs="Calibri"/>
          <w:color w:val="000000"/>
          <w:szCs w:val="22"/>
          <w:u w:val="single"/>
        </w:rPr>
        <w:t>Globalisation</w:t>
      </w:r>
      <w:proofErr w:type="spellEnd"/>
      <w:r w:rsidRPr="004B0F84">
        <w:rPr>
          <w:rFonts w:eastAsia="Times New Roman" w:cs="Calibri"/>
          <w:color w:val="000000"/>
          <w:szCs w:val="22"/>
          <w:u w:val="single"/>
        </w:rPr>
        <w:t xml:space="preserve"> is by construction an increase in both bilateral and </w:t>
      </w:r>
      <w:r w:rsidRPr="004B0F84">
        <w:rPr>
          <w:rFonts w:eastAsia="Times New Roman" w:cs="Calibri"/>
          <w:color w:val="000000"/>
          <w:szCs w:val="22"/>
          <w:u w:val="single"/>
          <w:shd w:val="clear" w:color="auto" w:fill="FFFF00"/>
        </w:rPr>
        <w:t>multilateral trade</w:t>
      </w:r>
      <w:r w:rsidRPr="004B0F84">
        <w:rPr>
          <w:rFonts w:eastAsia="Times New Roman" w:cs="Calibri"/>
          <w:color w:val="000000"/>
          <w:szCs w:val="22"/>
          <w:u w:val="single"/>
        </w:rPr>
        <w:t xml:space="preserve"> flows</w:t>
      </w:r>
      <w:r w:rsidRPr="004B0F84">
        <w:rPr>
          <w:rFonts w:eastAsia="Times New Roman" w:cs="Calibri"/>
          <w:color w:val="000000"/>
          <w:sz w:val="16"/>
          <w:szCs w:val="16"/>
        </w:rPr>
        <w:t xml:space="preserve">. </w:t>
      </w:r>
      <w:r w:rsidRPr="004B0F84">
        <w:rPr>
          <w:rFonts w:eastAsia="Times New Roman" w:cs="Calibri"/>
          <w:color w:val="000000"/>
          <w:szCs w:val="22"/>
          <w:u w:val="single"/>
        </w:rPr>
        <w:t>What then was the net effect of increased trade since 1970?</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We find that it </w:t>
      </w:r>
      <w:r w:rsidRPr="004B0F84">
        <w:rPr>
          <w:rFonts w:eastAsia="Times New Roman" w:cs="Calibri"/>
          <w:b/>
          <w:bCs/>
          <w:color w:val="000000"/>
          <w:szCs w:val="22"/>
          <w:u w:val="single"/>
          <w:shd w:val="clear" w:color="auto" w:fill="FFFF00"/>
        </w:rPr>
        <w:t>generated an increase in the probability of</w:t>
      </w:r>
      <w:r w:rsidRPr="004B0F84">
        <w:rPr>
          <w:rFonts w:eastAsia="Times New Roman" w:cs="Calibri"/>
          <w:b/>
          <w:bCs/>
          <w:color w:val="000000"/>
          <w:szCs w:val="22"/>
          <w:u w:val="single"/>
        </w:rPr>
        <w:t xml:space="preserve"> a </w:t>
      </w:r>
      <w:r w:rsidRPr="004B0F84">
        <w:rPr>
          <w:rFonts w:eastAsia="Times New Roman" w:cs="Calibri"/>
          <w:b/>
          <w:bCs/>
          <w:color w:val="000000"/>
          <w:szCs w:val="22"/>
          <w:u w:val="single"/>
          <w:shd w:val="clear" w:color="auto" w:fill="FFFF00"/>
        </w:rPr>
        <w:t>bilateral conflict by</w:t>
      </w:r>
      <w:r w:rsidRPr="004B0F84">
        <w:rPr>
          <w:rFonts w:eastAsia="Times New Roman" w:cs="Calibri"/>
          <w:color w:val="000000"/>
          <w:szCs w:val="22"/>
          <w:u w:val="single"/>
        </w:rPr>
        <w:t xml:space="preserve"> around </w:t>
      </w:r>
      <w:r w:rsidRPr="004B0F84">
        <w:rPr>
          <w:rFonts w:eastAsia="Times New Roman" w:cs="Calibri"/>
          <w:b/>
          <w:bCs/>
          <w:color w:val="000000"/>
          <w:szCs w:val="22"/>
          <w:u w:val="single"/>
          <w:shd w:val="clear" w:color="auto" w:fill="FFFF00"/>
        </w:rPr>
        <w:t>20%</w:t>
      </w:r>
      <w:r w:rsidRPr="004B0F84">
        <w:rPr>
          <w:rFonts w:eastAsia="Times New Roman" w:cs="Calibri"/>
          <w:color w:val="000000"/>
          <w:szCs w:val="22"/>
          <w:u w:val="single"/>
          <w:shd w:val="clear" w:color="auto" w:fill="FFFF00"/>
        </w:rPr>
        <w:t xml:space="preserve"> for</w:t>
      </w:r>
      <w:r w:rsidRPr="004B0F84">
        <w:rPr>
          <w:rFonts w:eastAsia="Times New Roman" w:cs="Calibri"/>
          <w:color w:val="000000"/>
          <w:szCs w:val="22"/>
          <w:u w:val="single"/>
        </w:rPr>
        <w:t xml:space="preserve"> those </w:t>
      </w:r>
      <w:r w:rsidRPr="004B0F84">
        <w:rPr>
          <w:rFonts w:eastAsia="Times New Roman" w:cs="Calibri"/>
          <w:b/>
          <w:bCs/>
          <w:color w:val="000000"/>
          <w:szCs w:val="22"/>
          <w:u w:val="single"/>
          <w:shd w:val="clear" w:color="auto" w:fill="FFFF00"/>
        </w:rPr>
        <w:t>countries separated by less than 1000kms</w:t>
      </w:r>
      <w:r w:rsidRPr="004B0F84">
        <w:rPr>
          <w:rFonts w:eastAsia="Times New Roman" w:cs="Calibri"/>
          <w:b/>
          <w:bCs/>
          <w:color w:val="000000"/>
          <w:szCs w:val="22"/>
          <w:u w:val="single"/>
        </w:rPr>
        <w:t>,</w:t>
      </w:r>
      <w:r w:rsidRPr="004B0F84">
        <w:rPr>
          <w:rFonts w:eastAsia="Times New Roman" w:cs="Calibri"/>
          <w:color w:val="000000"/>
          <w:szCs w:val="22"/>
          <w:u w:val="single"/>
        </w:rPr>
        <w:t xml:space="preserve"> the group of countries </w:t>
      </w:r>
      <w:r w:rsidRPr="004B0F84">
        <w:rPr>
          <w:rFonts w:eastAsia="Times New Roman" w:cs="Calibri"/>
          <w:color w:val="000000"/>
          <w:szCs w:val="22"/>
          <w:u w:val="single"/>
          <w:shd w:val="clear" w:color="auto" w:fill="FFFF00"/>
        </w:rPr>
        <w:t xml:space="preserve">for </w:t>
      </w:r>
      <w:r w:rsidRPr="004B0F84">
        <w:rPr>
          <w:rFonts w:eastAsia="Times New Roman" w:cs="Calibri"/>
          <w:b/>
          <w:bCs/>
          <w:color w:val="000000"/>
          <w:szCs w:val="22"/>
          <w:u w:val="single"/>
          <w:shd w:val="clear" w:color="auto" w:fill="FFFF00"/>
        </w:rPr>
        <w:t>which the risk of</w:t>
      </w:r>
      <w:r w:rsidRPr="004B0F84">
        <w:rPr>
          <w:rFonts w:eastAsia="Times New Roman" w:cs="Calibri"/>
          <w:b/>
          <w:bCs/>
          <w:color w:val="000000"/>
          <w:szCs w:val="22"/>
          <w:u w:val="single"/>
        </w:rPr>
        <w:t xml:space="preserve"> </w:t>
      </w:r>
      <w:r w:rsidRPr="004B0F84">
        <w:rPr>
          <w:rFonts w:eastAsia="Times New Roman" w:cs="Calibri"/>
          <w:b/>
          <w:bCs/>
          <w:color w:val="000000"/>
          <w:szCs w:val="22"/>
          <w:u w:val="single"/>
          <w:shd w:val="clear" w:color="auto" w:fill="FFFF00"/>
        </w:rPr>
        <w:t>disputes that</w:t>
      </w:r>
      <w:r w:rsidRPr="004B0F84">
        <w:rPr>
          <w:rFonts w:eastAsia="Times New Roman" w:cs="Calibri"/>
          <w:b/>
          <w:bCs/>
          <w:color w:val="000000"/>
          <w:szCs w:val="22"/>
          <w:u w:val="single"/>
        </w:rPr>
        <w:t xml:space="preserve"> can </w:t>
      </w:r>
      <w:r w:rsidRPr="004B0F84">
        <w:rPr>
          <w:rFonts w:eastAsia="Times New Roman" w:cs="Calibri"/>
          <w:b/>
          <w:bCs/>
          <w:color w:val="000000"/>
          <w:szCs w:val="22"/>
          <w:u w:val="single"/>
          <w:shd w:val="clear" w:color="auto" w:fill="FFFF00"/>
        </w:rPr>
        <w:t>escalate militarily is</w:t>
      </w:r>
      <w:r w:rsidRPr="004B0F84">
        <w:rPr>
          <w:rFonts w:eastAsia="Times New Roman" w:cs="Calibri"/>
          <w:b/>
          <w:bCs/>
          <w:color w:val="000000"/>
          <w:szCs w:val="22"/>
          <w:u w:val="single"/>
        </w:rPr>
        <w:t xml:space="preserve"> the </w:t>
      </w:r>
      <w:r w:rsidRPr="004B0F84">
        <w:rPr>
          <w:rFonts w:eastAsia="Times New Roman" w:cs="Calibri"/>
          <w:b/>
          <w:bCs/>
          <w:color w:val="000000"/>
          <w:szCs w:val="22"/>
          <w:u w:val="single"/>
          <w:shd w:val="clear" w:color="auto" w:fill="FFFF00"/>
        </w:rPr>
        <w:t>highest</w:t>
      </w:r>
      <w:r w:rsidRPr="004B0F84">
        <w:rPr>
          <w:rFonts w:eastAsia="Times New Roman" w:cs="Calibri"/>
          <w:b/>
          <w:bCs/>
          <w:color w:val="000000"/>
          <w:sz w:val="16"/>
          <w:szCs w:val="16"/>
          <w:shd w:val="clear" w:color="auto" w:fill="FFFF00"/>
        </w:rPr>
        <w:t>.</w:t>
      </w:r>
      <w:r w:rsidRPr="004B0F84">
        <w:rPr>
          <w:rFonts w:eastAsia="Times New Roman" w:cs="Calibri"/>
          <w:color w:val="000000"/>
          <w:sz w:val="16"/>
          <w:szCs w:val="16"/>
        </w:rPr>
        <w:t xml:space="preserve"> The effects are much smaller for countries which are more distant.  Contrary to what these results (aggravated by our nationality) may suggest, we are not anti-</w:t>
      </w:r>
      <w:proofErr w:type="spellStart"/>
      <w:r w:rsidRPr="004B0F84">
        <w:rPr>
          <w:rFonts w:eastAsia="Times New Roman" w:cs="Calibri"/>
          <w:color w:val="000000"/>
          <w:sz w:val="16"/>
          <w:szCs w:val="16"/>
        </w:rPr>
        <w:t>globalisation</w:t>
      </w:r>
      <w:proofErr w:type="spellEnd"/>
      <w:r w:rsidRPr="004B0F84">
        <w:rPr>
          <w:rFonts w:eastAsia="Times New Roman" w:cs="Calibri"/>
          <w:color w:val="000000"/>
          <w:sz w:val="16"/>
          <w:szCs w:val="16"/>
        </w:rPr>
        <w:t xml:space="preserve"> activists even though we are aware that some implications of our work could be (mis)used in such a way. </w:t>
      </w:r>
      <w:r w:rsidRPr="004B0F84">
        <w:rPr>
          <w:rFonts w:eastAsia="Times New Roman" w:cs="Calibri"/>
          <w:color w:val="000000"/>
          <w:szCs w:val="22"/>
          <w:u w:val="single"/>
        </w:rPr>
        <w:t xml:space="preserve">The result that bilateral trade is pacifying brings several more optimistic implications on </w:t>
      </w:r>
      <w:proofErr w:type="spellStart"/>
      <w:r w:rsidRPr="004B0F84">
        <w:rPr>
          <w:rFonts w:eastAsia="Times New Roman" w:cs="Calibri"/>
          <w:color w:val="000000"/>
          <w:szCs w:val="22"/>
          <w:u w:val="single"/>
        </w:rPr>
        <w:t>globalisation</w:t>
      </w:r>
      <w:proofErr w:type="spellEnd"/>
      <w:r w:rsidRPr="004B0F84">
        <w:rPr>
          <w:rFonts w:eastAsia="Times New Roman" w:cs="Calibri"/>
          <w:color w:val="000000"/>
          <w:sz w:val="16"/>
          <w:szCs w:val="16"/>
        </w:rPr>
        <w:t xml:space="preserve">. First, if we think of a world war as a war between two large groups or coalitions of countries, then </w:t>
      </w:r>
      <w:proofErr w:type="spellStart"/>
      <w:r w:rsidRPr="004B0F84">
        <w:rPr>
          <w:rFonts w:eastAsia="Times New Roman" w:cs="Calibri"/>
          <w:color w:val="000000"/>
          <w:sz w:val="16"/>
          <w:szCs w:val="16"/>
        </w:rPr>
        <w:t>globalisation</w:t>
      </w:r>
      <w:proofErr w:type="spellEnd"/>
      <w:r w:rsidRPr="004B0F84">
        <w:rPr>
          <w:rFonts w:eastAsia="Times New Roman" w:cs="Calibri"/>
          <w:color w:val="000000"/>
          <w:sz w:val="16"/>
          <w:szCs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4B0F84">
        <w:rPr>
          <w:rFonts w:eastAsia="Times New Roman" w:cs="Calibri"/>
          <w:color w:val="000000"/>
          <w:sz w:val="16"/>
          <w:szCs w:val="16"/>
        </w:rPr>
        <w:t>globalisation</w:t>
      </w:r>
      <w:proofErr w:type="spellEnd"/>
      <w:r w:rsidRPr="004B0F84">
        <w:rPr>
          <w:rFonts w:eastAsia="Times New Roman" w:cs="Calibri"/>
          <w:color w:val="000000"/>
          <w:sz w:val="16"/>
          <w:szCs w:val="16"/>
        </w:rPr>
        <w:t xml:space="preserve"> may be at the origin of a change </w:t>
      </w:r>
      <w:proofErr w:type="gramStart"/>
      <w:r w:rsidRPr="004B0F84">
        <w:rPr>
          <w:rFonts w:eastAsia="Times New Roman" w:cs="Calibri"/>
          <w:color w:val="000000"/>
          <w:sz w:val="16"/>
          <w:szCs w:val="16"/>
        </w:rPr>
        <w:t>in the nature of conflicts</w:t>
      </w:r>
      <w:proofErr w:type="gramEnd"/>
      <w:r w:rsidRPr="004B0F84">
        <w:rPr>
          <w:rFonts w:eastAsia="Times New Roman" w:cs="Calibri"/>
          <w:color w:val="000000"/>
          <w:sz w:val="16"/>
          <w:szCs w:val="16"/>
        </w:rPr>
        <w:t xml:space="preserve">, less global and more local. Second, </w:t>
      </w:r>
      <w:r w:rsidRPr="004B0F84">
        <w:rPr>
          <w:rFonts w:eastAsia="Times New Roman" w:cs="Calibri"/>
          <w:color w:val="000000"/>
          <w:szCs w:val="22"/>
          <w:u w:val="single"/>
        </w:rPr>
        <w:t xml:space="preserve">our results do confirm that </w:t>
      </w:r>
      <w:r w:rsidRPr="004B0F84">
        <w:rPr>
          <w:rFonts w:eastAsia="Times New Roman" w:cs="Calibri"/>
          <w:color w:val="000000"/>
          <w:szCs w:val="22"/>
          <w:u w:val="single"/>
          <w:shd w:val="clear" w:color="auto" w:fill="FFFF00"/>
        </w:rPr>
        <w:t>increased trade flows</w:t>
      </w:r>
      <w:r w:rsidRPr="004B0F84">
        <w:rPr>
          <w:rFonts w:eastAsia="Times New Roman" w:cs="Calibri"/>
          <w:color w:val="000000"/>
          <w:szCs w:val="22"/>
          <w:u w:val="single"/>
        </w:rPr>
        <w:t xml:space="preserve"> </w:t>
      </w:r>
      <w:r w:rsidRPr="004B0F84">
        <w:rPr>
          <w:rFonts w:eastAsia="Times New Roman" w:cs="Calibri"/>
          <w:b/>
          <w:bCs/>
          <w:color w:val="000000"/>
          <w:szCs w:val="22"/>
          <w:u w:val="single"/>
        </w:rPr>
        <w:t xml:space="preserve">created </w:t>
      </w:r>
      <w:r w:rsidRPr="004B0F84">
        <w:rPr>
          <w:rFonts w:eastAsia="Times New Roman" w:cs="Calibri"/>
          <w:b/>
          <w:bCs/>
          <w:color w:val="000000"/>
          <w:szCs w:val="22"/>
          <w:u w:val="single"/>
          <w:shd w:val="clear" w:color="auto" w:fill="FFFF00"/>
        </w:rPr>
        <w:t>by r</w:t>
      </w:r>
      <w:r w:rsidRPr="004B0F84">
        <w:rPr>
          <w:rFonts w:eastAsia="Times New Roman" w:cs="Calibri"/>
          <w:b/>
          <w:bCs/>
          <w:color w:val="000000"/>
          <w:szCs w:val="22"/>
          <w:u w:val="single"/>
        </w:rPr>
        <w:t xml:space="preserve">egional </w:t>
      </w:r>
      <w:r w:rsidRPr="004B0F84">
        <w:rPr>
          <w:rFonts w:eastAsia="Times New Roman" w:cs="Calibri"/>
          <w:b/>
          <w:bCs/>
          <w:color w:val="000000"/>
          <w:szCs w:val="22"/>
          <w:u w:val="single"/>
          <w:shd w:val="clear" w:color="auto" w:fill="FFFF00"/>
        </w:rPr>
        <w:t>t</w:t>
      </w:r>
      <w:r w:rsidRPr="004B0F84">
        <w:rPr>
          <w:rFonts w:eastAsia="Times New Roman" w:cs="Calibri"/>
          <w:b/>
          <w:bCs/>
          <w:color w:val="000000"/>
          <w:szCs w:val="22"/>
          <w:u w:val="single"/>
        </w:rPr>
        <w:t xml:space="preserve">rade </w:t>
      </w:r>
      <w:r w:rsidRPr="004B0F84">
        <w:rPr>
          <w:rFonts w:eastAsia="Times New Roman" w:cs="Calibri"/>
          <w:b/>
          <w:bCs/>
          <w:color w:val="000000"/>
          <w:szCs w:val="22"/>
          <w:u w:val="single"/>
          <w:shd w:val="clear" w:color="auto" w:fill="FFFF00"/>
        </w:rPr>
        <w:t>a</w:t>
      </w:r>
      <w:r w:rsidRPr="004B0F84">
        <w:rPr>
          <w:rFonts w:eastAsia="Times New Roman" w:cs="Calibri"/>
          <w:b/>
          <w:bCs/>
          <w:color w:val="000000"/>
          <w:szCs w:val="22"/>
          <w:u w:val="single"/>
        </w:rPr>
        <w:t>greements</w:t>
      </w:r>
      <w:r w:rsidRPr="004B0F84">
        <w:rPr>
          <w:rFonts w:eastAsia="Times New Roman" w:cs="Calibri"/>
          <w:color w:val="000000"/>
          <w:sz w:val="16"/>
          <w:szCs w:val="16"/>
        </w:rPr>
        <w:t xml:space="preserve"> (such as the EU) </w:t>
      </w:r>
      <w:r w:rsidRPr="004B0F84">
        <w:rPr>
          <w:rFonts w:eastAsia="Times New Roman" w:cs="Calibri"/>
          <w:color w:val="000000"/>
          <w:szCs w:val="22"/>
          <w:u w:val="single"/>
          <w:shd w:val="clear" w:color="auto" w:fill="FFFF00"/>
        </w:rPr>
        <w:t>are</w:t>
      </w:r>
      <w:r w:rsidRPr="004B0F84">
        <w:rPr>
          <w:rFonts w:eastAsia="Times New Roman" w:cs="Calibri"/>
          <w:color w:val="000000"/>
          <w:szCs w:val="22"/>
          <w:u w:val="single"/>
        </w:rPr>
        <w:t xml:space="preserve"> indeed </w:t>
      </w:r>
      <w:r w:rsidRPr="004B0F84">
        <w:rPr>
          <w:rFonts w:eastAsia="Times New Roman" w:cs="Calibri"/>
          <w:b/>
          <w:bCs/>
          <w:color w:val="000000"/>
          <w:szCs w:val="22"/>
          <w:u w:val="single"/>
          <w:shd w:val="clear" w:color="auto" w:fill="FFFF00"/>
        </w:rPr>
        <w:t>pacifying</w:t>
      </w:r>
      <w:r w:rsidRPr="004B0F84">
        <w:rPr>
          <w:rFonts w:eastAsia="Times New Roman" w:cs="Calibri"/>
          <w:color w:val="000000"/>
          <w:szCs w:val="22"/>
          <w:u w:val="single"/>
        </w:rPr>
        <w:t xml:space="preserve"> </w:t>
      </w:r>
      <w:r w:rsidRPr="004B0F84">
        <w:rPr>
          <w:rFonts w:eastAsia="Times New Roman" w:cs="Calibri"/>
          <w:color w:val="000000"/>
          <w:sz w:val="16"/>
          <w:szCs w:val="16"/>
        </w:rPr>
        <w:t xml:space="preserve">as intended. </w:t>
      </w:r>
      <w:r w:rsidRPr="004B0F84">
        <w:rPr>
          <w:rFonts w:eastAsia="Times New Roman" w:cs="Calibri"/>
          <w:color w:val="000000"/>
          <w:szCs w:val="22"/>
          <w:u w:val="single"/>
          <w:shd w:val="clear" w:color="auto" w:fill="FFFF00"/>
        </w:rPr>
        <w:t>Given that most military conflicts are loca</w:t>
      </w:r>
      <w:r w:rsidRPr="004B0F84">
        <w:rPr>
          <w:rFonts w:eastAsia="Times New Roman" w:cs="Calibri"/>
          <w:color w:val="000000"/>
          <w:szCs w:val="22"/>
          <w:u w:val="single"/>
        </w:rPr>
        <w:t xml:space="preserve">l, because they find their origins in border </w:t>
      </w:r>
      <w:r w:rsidRPr="004B0F84">
        <w:rPr>
          <w:rFonts w:eastAsia="Times New Roman" w:cs="Calibri"/>
          <w:color w:val="000000"/>
          <w:szCs w:val="22"/>
          <w:u w:val="single"/>
        </w:rPr>
        <w:lastRenderedPageBreak/>
        <w:t xml:space="preserve">or </w:t>
      </w:r>
      <w:r w:rsidRPr="004B0F84">
        <w:rPr>
          <w:rFonts w:eastAsia="Times New Roman" w:cs="Calibri"/>
          <w:color w:val="000000"/>
          <w:szCs w:val="22"/>
          <w:u w:val="single"/>
          <w:shd w:val="clear" w:color="auto" w:fill="FFFF00"/>
        </w:rPr>
        <w:t xml:space="preserve">ethnic disputes, </w:t>
      </w:r>
      <w:r w:rsidRPr="004B0F84">
        <w:rPr>
          <w:rFonts w:eastAsia="Times New Roman" w:cs="Calibri"/>
          <w:b/>
          <w:bCs/>
          <w:color w:val="000000"/>
          <w:szCs w:val="22"/>
          <w:u w:val="single"/>
          <w:shd w:val="clear" w:color="auto" w:fill="FFFF00"/>
        </w:rPr>
        <w:t>this is not a small achievement</w:t>
      </w:r>
      <w:r w:rsidRPr="004B0F84">
        <w:rPr>
          <w:rFonts w:eastAsia="Times New Roman" w:cs="Calibri"/>
          <w:color w:val="000000"/>
          <w:sz w:val="16"/>
          <w:szCs w:val="16"/>
        </w:rPr>
        <w:t xml:space="preserve">. </w:t>
      </w:r>
      <w:r w:rsidRPr="004B0F84">
        <w:rPr>
          <w:rFonts w:eastAsia="Times New Roman" w:cs="Calibri"/>
          <w:color w:val="000000"/>
          <w:szCs w:val="22"/>
          <w:u w:val="single"/>
        </w:rPr>
        <w:t>These beneficial political aspects of regional trade agreements are not usually considered by economists who often focus on the economic distortions brought by their discriminatory nature</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Given the huge human and economic costs of wars, this political effect of regional trade agreements should not be discounted. </w:t>
      </w:r>
      <w:r w:rsidRPr="004B0F84">
        <w:rPr>
          <w:rFonts w:eastAsia="Times New Roman" w:cs="Calibri"/>
          <w:color w:val="000000"/>
          <w:sz w:val="16"/>
          <w:szCs w:val="16"/>
        </w:rPr>
        <w:t> This opens interesting questions on how far these regional trade agreements should extend – a topical issue in the case of the EU</w:t>
      </w:r>
      <w:r w:rsidRPr="004B0F84">
        <w:rPr>
          <w:rFonts w:eastAsia="Times New Roman" w:cs="Calibri"/>
          <w:color w:val="000000"/>
          <w:szCs w:val="22"/>
          <w:u w:val="single"/>
        </w:rPr>
        <w:t>. The entry of Turkey in the EU would indeed pacify its relations with EU countries</w:t>
      </w:r>
      <w:r w:rsidRPr="004B0F84">
        <w:rPr>
          <w:rFonts w:eastAsia="Times New Roman" w:cs="Calibri"/>
          <w:color w:val="000000"/>
          <w:sz w:val="16"/>
          <w:szCs w:val="16"/>
        </w:rPr>
        <w:t xml:space="preserve"> (especially Greece and Cyprus), but also increase the probability of a conflict between Turkey and its non-EU </w:t>
      </w:r>
      <w:proofErr w:type="spellStart"/>
      <w:r w:rsidRPr="004B0F84">
        <w:rPr>
          <w:rFonts w:eastAsia="Times New Roman" w:cs="Calibri"/>
          <w:color w:val="000000"/>
          <w:sz w:val="16"/>
          <w:szCs w:val="16"/>
        </w:rPr>
        <w:t>neighbours</w:t>
      </w:r>
      <w:proofErr w:type="spellEnd"/>
      <w:r w:rsidRPr="004B0F84">
        <w:rPr>
          <w:rFonts w:eastAsia="Times New Roman" w:cs="Calibri"/>
          <w:color w:val="000000"/>
          <w:sz w:val="16"/>
          <w:szCs w:val="16"/>
        </w:rPr>
        <w:t xml:space="preserve">. However, our simulations suggest that in this case, </w:t>
      </w:r>
      <w:r w:rsidRPr="004B0F84">
        <w:rPr>
          <w:rFonts w:eastAsia="Times New Roman" w:cs="Calibri"/>
          <w:color w:val="000000"/>
          <w:szCs w:val="22"/>
          <w:u w:val="single"/>
        </w:rPr>
        <w:t>the first effect dominates the second by a large margin</w:t>
      </w:r>
      <w:r w:rsidRPr="004B0F84">
        <w:rPr>
          <w:rFonts w:eastAsia="Times New Roman" w:cs="Calibri"/>
          <w:color w:val="000000"/>
          <w:sz w:val="16"/>
          <w:szCs w:val="16"/>
        </w:rPr>
        <w:t xml:space="preserve">.  More generally, </w:t>
      </w:r>
      <w:r w:rsidRPr="004B0F84">
        <w:rPr>
          <w:rFonts w:eastAsia="Times New Roman" w:cs="Calibri"/>
          <w:color w:val="000000"/>
          <w:szCs w:val="22"/>
          <w:u w:val="single"/>
        </w:rPr>
        <w:t xml:space="preserve">our results should be interpreted as a word of caution on some political aspects of </w:t>
      </w:r>
      <w:proofErr w:type="spellStart"/>
      <w:r w:rsidRPr="004B0F84">
        <w:rPr>
          <w:rFonts w:eastAsia="Times New Roman" w:cs="Calibri"/>
          <w:color w:val="000000"/>
          <w:szCs w:val="22"/>
          <w:u w:val="single"/>
        </w:rPr>
        <w:t>globalisation</w:t>
      </w:r>
      <w:proofErr w:type="spellEnd"/>
      <w:r w:rsidRPr="004B0F84">
        <w:rPr>
          <w:rFonts w:eastAsia="Times New Roman" w:cs="Calibri"/>
          <w:color w:val="000000"/>
          <w:szCs w:val="22"/>
          <w:u w:val="single"/>
        </w:rPr>
        <w:t>. As it proceeds and weakens the economic ties of proximate countries, those with the highest risk of disputes that can escalate into military conflicts, local conflicts may become more prevalent</w:t>
      </w:r>
      <w:r w:rsidRPr="004B0F84">
        <w:rPr>
          <w:rFonts w:eastAsia="Times New Roman" w:cs="Calibri"/>
          <w:color w:val="000000"/>
          <w:sz w:val="16"/>
          <w:szCs w:val="16"/>
        </w:rPr>
        <w:t>. Even if they may not appear optimal on purely economic ground</w:t>
      </w:r>
      <w:r w:rsidRPr="004B0F84">
        <w:rPr>
          <w:rFonts w:eastAsia="Times New Roman" w:cs="Calibri"/>
          <w:color w:val="000000"/>
          <w:sz w:val="16"/>
          <w:szCs w:val="16"/>
          <w:shd w:val="clear" w:color="auto" w:fill="FFFF00"/>
        </w:rPr>
        <w:t xml:space="preserve">s, </w:t>
      </w:r>
      <w:r w:rsidRPr="004B0F84">
        <w:rPr>
          <w:rFonts w:eastAsia="Times New Roman" w:cs="Calibri"/>
          <w:color w:val="000000"/>
          <w:szCs w:val="22"/>
          <w:u w:val="single"/>
          <w:shd w:val="clear" w:color="auto" w:fill="FFFF00"/>
        </w:rPr>
        <w:t>r</w:t>
      </w:r>
      <w:r w:rsidRPr="004B0F84">
        <w:rPr>
          <w:rFonts w:eastAsia="Times New Roman" w:cs="Calibri"/>
          <w:color w:val="000000"/>
          <w:szCs w:val="22"/>
          <w:u w:val="single"/>
        </w:rPr>
        <w:t>egional</w:t>
      </w:r>
      <w:r w:rsidRPr="004B0F84">
        <w:rPr>
          <w:rFonts w:eastAsia="Times New Roman" w:cs="Calibri"/>
          <w:color w:val="000000"/>
          <w:sz w:val="16"/>
          <w:szCs w:val="16"/>
        </w:rPr>
        <w:t xml:space="preserve"> and bilateral </w:t>
      </w:r>
      <w:r w:rsidRPr="004B0F84">
        <w:rPr>
          <w:rFonts w:eastAsia="Times New Roman" w:cs="Calibri"/>
          <w:color w:val="000000"/>
          <w:szCs w:val="22"/>
          <w:u w:val="single"/>
          <w:shd w:val="clear" w:color="auto" w:fill="FFFF00"/>
        </w:rPr>
        <w:t>t</w:t>
      </w:r>
      <w:r w:rsidRPr="004B0F84">
        <w:rPr>
          <w:rFonts w:eastAsia="Times New Roman" w:cs="Calibri"/>
          <w:color w:val="000000"/>
          <w:szCs w:val="22"/>
          <w:u w:val="single"/>
        </w:rPr>
        <w:t xml:space="preserve">rade </w:t>
      </w:r>
      <w:r w:rsidRPr="004B0F84">
        <w:rPr>
          <w:rFonts w:eastAsia="Times New Roman" w:cs="Calibri"/>
          <w:color w:val="000000"/>
          <w:szCs w:val="22"/>
          <w:u w:val="single"/>
          <w:shd w:val="clear" w:color="auto" w:fill="FFFF00"/>
        </w:rPr>
        <w:t>a</w:t>
      </w:r>
      <w:r w:rsidRPr="004B0F84">
        <w:rPr>
          <w:rFonts w:eastAsia="Times New Roman" w:cs="Calibri"/>
          <w:color w:val="000000"/>
          <w:szCs w:val="22"/>
          <w:u w:val="single"/>
        </w:rPr>
        <w:t xml:space="preserve">greements, by strengthening local economic ties, </w:t>
      </w:r>
      <w:r w:rsidRPr="004B0F84">
        <w:rPr>
          <w:rFonts w:eastAsia="Times New Roman" w:cs="Calibri"/>
          <w:color w:val="000000"/>
          <w:szCs w:val="22"/>
          <w:u w:val="single"/>
          <w:shd w:val="clear" w:color="auto" w:fill="FFFF00"/>
        </w:rPr>
        <w:t xml:space="preserve">may therefore </w:t>
      </w:r>
      <w:r w:rsidRPr="004B0F84">
        <w:rPr>
          <w:rFonts w:eastAsia="Times New Roman" w:cs="Calibri"/>
          <w:b/>
          <w:bCs/>
          <w:color w:val="000000"/>
          <w:szCs w:val="22"/>
          <w:u w:val="single"/>
          <w:shd w:val="clear" w:color="auto" w:fill="FFFF00"/>
        </w:rPr>
        <w:t xml:space="preserve">be a necessary political counterbalance to economic </w:t>
      </w:r>
      <w:proofErr w:type="spellStart"/>
      <w:r w:rsidRPr="004B0F84">
        <w:rPr>
          <w:rFonts w:eastAsia="Times New Roman" w:cs="Calibri"/>
          <w:b/>
          <w:bCs/>
          <w:color w:val="000000"/>
          <w:szCs w:val="22"/>
          <w:u w:val="single"/>
          <w:shd w:val="clear" w:color="auto" w:fill="FFFF00"/>
        </w:rPr>
        <w:t>globalisation</w:t>
      </w:r>
      <w:proofErr w:type="spellEnd"/>
    </w:p>
    <w:p w14:paraId="3F3EBD35" w14:textId="77777777" w:rsidR="006B3D74" w:rsidRPr="004B0F84" w:rsidRDefault="006B3D74" w:rsidP="006B3D74">
      <w:pPr>
        <w:rPr>
          <w:rFonts w:ascii="Times New Roman" w:eastAsia="Times New Roman" w:hAnsi="Times New Roman" w:cs="Times New Roman"/>
        </w:rPr>
      </w:pPr>
    </w:p>
    <w:p w14:paraId="64ED646E"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 xml:space="preserve">AT Innovation </w:t>
      </w:r>
      <w:proofErr w:type="spellStart"/>
      <w:r w:rsidRPr="004B0F84">
        <w:rPr>
          <w:rFonts w:eastAsia="Times New Roman" w:cs="Calibri"/>
          <w:b/>
          <w:bCs/>
          <w:color w:val="000000"/>
          <w:sz w:val="44"/>
          <w:szCs w:val="44"/>
          <w:u w:val="single"/>
        </w:rPr>
        <w:t>Aff</w:t>
      </w:r>
      <w:proofErr w:type="spellEnd"/>
    </w:p>
    <w:p w14:paraId="0232C96C" w14:textId="77777777" w:rsidR="006B3D74" w:rsidRPr="004B0F84" w:rsidRDefault="006B3D74" w:rsidP="006B3D74">
      <w:pPr>
        <w:spacing w:before="40"/>
        <w:outlineLvl w:val="2"/>
        <w:rPr>
          <w:rFonts w:ascii="Times New Roman" w:eastAsia="Times New Roman" w:hAnsi="Times New Roman" w:cs="Times New Roman"/>
          <w:b/>
          <w:bCs/>
          <w:sz w:val="27"/>
          <w:szCs w:val="27"/>
        </w:rPr>
      </w:pPr>
      <w:r w:rsidRPr="004B0F84">
        <w:rPr>
          <w:rFonts w:eastAsia="Times New Roman" w:cs="Calibri"/>
          <w:b/>
          <w:bCs/>
          <w:color w:val="000000"/>
          <w:sz w:val="32"/>
          <w:szCs w:val="32"/>
          <w:u w:val="single"/>
        </w:rPr>
        <w:t>Uniqueness</w:t>
      </w:r>
    </w:p>
    <w:p w14:paraId="7165F891"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Innovation is back up – COVID and empirics prove – The Economist 20</w:t>
      </w:r>
    </w:p>
    <w:p w14:paraId="6FFDC5B1"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rPr>
        <w:t xml:space="preserve">“Drug Innovation Is Back in Fashion.” The Economist, The Economist Newspaper, 23 May 2020, </w:t>
      </w:r>
      <w:hyperlink r:id="rId18" w:history="1">
        <w:r w:rsidRPr="004B0F84">
          <w:rPr>
            <w:rFonts w:eastAsia="Times New Roman" w:cs="Calibri"/>
            <w:color w:val="000000"/>
            <w:szCs w:val="22"/>
            <w:u w:val="single"/>
          </w:rPr>
          <w:t>www.economist.com/leaders/2020/05/23/drug-innovation-is-back-in-fashion</w:t>
        </w:r>
      </w:hyperlink>
      <w:r w:rsidRPr="004B0F84">
        <w:rPr>
          <w:rFonts w:eastAsia="Times New Roman" w:cs="Calibri"/>
          <w:color w:val="000000"/>
          <w:szCs w:val="22"/>
        </w:rPr>
        <w:t>. // LHP </w:t>
      </w:r>
    </w:p>
    <w:p w14:paraId="7596012C" w14:textId="77777777" w:rsidR="006B3D74" w:rsidRPr="004B0F84" w:rsidRDefault="006B3D74" w:rsidP="006B3D74">
      <w:pPr>
        <w:spacing w:before="280" w:after="280"/>
        <w:rPr>
          <w:rFonts w:ascii="Times New Roman" w:eastAsia="Times New Roman" w:hAnsi="Times New Roman" w:cs="Times New Roman"/>
        </w:rPr>
      </w:pPr>
      <w:r w:rsidRPr="004B0F84">
        <w:rPr>
          <w:rFonts w:eastAsia="Times New Roman" w:cs="Calibri"/>
          <w:color w:val="0D0D0D"/>
          <w:sz w:val="16"/>
          <w:szCs w:val="16"/>
        </w:rPr>
        <w:t xml:space="preserve">The </w:t>
      </w:r>
      <w:r w:rsidRPr="004B0F84">
        <w:rPr>
          <w:rFonts w:eastAsia="Times New Roman" w:cs="Calibri"/>
          <w:b/>
          <w:bCs/>
          <w:color w:val="0D0D0D"/>
          <w:szCs w:val="22"/>
          <w:u w:val="single"/>
          <w:shd w:val="clear" w:color="auto" w:fill="FFFF00"/>
        </w:rPr>
        <w:t xml:space="preserve">pandemic has reminded </w:t>
      </w:r>
      <w:r w:rsidRPr="004B0F84">
        <w:rPr>
          <w:rFonts w:eastAsia="Times New Roman" w:cs="Calibri"/>
          <w:color w:val="0D0D0D"/>
          <w:sz w:val="16"/>
          <w:szCs w:val="16"/>
        </w:rPr>
        <w:t>the</w:t>
      </w:r>
      <w:r w:rsidRPr="004B0F84">
        <w:rPr>
          <w:rFonts w:eastAsia="Times New Roman" w:cs="Calibri"/>
          <w:b/>
          <w:bCs/>
          <w:color w:val="0D0D0D"/>
          <w:szCs w:val="22"/>
          <w:u w:val="single"/>
        </w:rPr>
        <w:t xml:space="preserve"> </w:t>
      </w:r>
      <w:r w:rsidRPr="004B0F84">
        <w:rPr>
          <w:rFonts w:eastAsia="Times New Roman" w:cs="Calibri"/>
          <w:b/>
          <w:bCs/>
          <w:color w:val="0D0D0D"/>
          <w:szCs w:val="22"/>
          <w:u w:val="single"/>
          <w:shd w:val="clear" w:color="auto" w:fill="FFFF00"/>
        </w:rPr>
        <w:t xml:space="preserve">world of the industry’s </w:t>
      </w:r>
      <w:r w:rsidRPr="004B0F84">
        <w:rPr>
          <w:rFonts w:eastAsia="Times New Roman" w:cs="Calibri"/>
          <w:color w:val="0D0D0D"/>
          <w:sz w:val="16"/>
          <w:szCs w:val="16"/>
        </w:rPr>
        <w:t xml:space="preserve">strengths—its </w:t>
      </w:r>
      <w:r w:rsidRPr="004B0F84">
        <w:rPr>
          <w:rFonts w:eastAsia="Times New Roman" w:cs="Calibri"/>
          <w:b/>
          <w:bCs/>
          <w:color w:val="0D0D0D"/>
          <w:szCs w:val="22"/>
          <w:u w:val="single"/>
          <w:shd w:val="clear" w:color="auto" w:fill="FFFF00"/>
        </w:rPr>
        <w:t>capacity to innovate</w:t>
      </w:r>
      <w:r w:rsidRPr="004B0F84">
        <w:rPr>
          <w:rFonts w:eastAsia="Times New Roman" w:cs="Calibri"/>
          <w:color w:val="0D0D0D"/>
          <w:sz w:val="16"/>
          <w:szCs w:val="16"/>
        </w:rPr>
        <w:t xml:space="preserve"> and provide drugs on a vast scale. Many of the </w:t>
      </w:r>
      <w:r w:rsidRPr="004B0F84">
        <w:rPr>
          <w:rFonts w:eastAsia="Times New Roman" w:cs="Calibri"/>
          <w:b/>
          <w:bCs/>
          <w:color w:val="0D0D0D"/>
          <w:szCs w:val="22"/>
          <w:u w:val="single"/>
          <w:shd w:val="clear" w:color="auto" w:fill="FFFF00"/>
        </w:rPr>
        <w:t>big firms</w:t>
      </w:r>
      <w:r w:rsidRPr="004B0F84">
        <w:rPr>
          <w:rFonts w:eastAsia="Times New Roman" w:cs="Calibri"/>
          <w:color w:val="0D0D0D"/>
          <w:sz w:val="16"/>
          <w:szCs w:val="16"/>
        </w:rPr>
        <w:t xml:space="preserve">, such as Johnson &amp; Johnson and Sanofi, are </w:t>
      </w:r>
      <w:r w:rsidRPr="004B0F84">
        <w:rPr>
          <w:rFonts w:eastAsia="Times New Roman" w:cs="Calibri"/>
          <w:b/>
          <w:bCs/>
          <w:color w:val="0D0D0D"/>
          <w:szCs w:val="22"/>
          <w:u w:val="single"/>
          <w:shd w:val="clear" w:color="auto" w:fill="FFFF00"/>
        </w:rPr>
        <w:t>working on covid-</w:t>
      </w:r>
      <w:r w:rsidRPr="004B0F84">
        <w:rPr>
          <w:rFonts w:eastAsia="Times New Roman" w:cs="Calibri"/>
          <w:color w:val="0D0D0D"/>
          <w:sz w:val="16"/>
          <w:szCs w:val="16"/>
        </w:rPr>
        <w:t>19</w:t>
      </w:r>
      <w:r w:rsidRPr="004B0F84">
        <w:rPr>
          <w:rFonts w:eastAsia="Times New Roman" w:cs="Calibri"/>
          <w:b/>
          <w:bCs/>
          <w:color w:val="0D0D0D"/>
          <w:szCs w:val="22"/>
          <w:u w:val="single"/>
        </w:rPr>
        <w:t xml:space="preserve"> vaccines and </w:t>
      </w:r>
      <w:r w:rsidRPr="004B0F84">
        <w:rPr>
          <w:rFonts w:eastAsia="Times New Roman" w:cs="Calibri"/>
          <w:b/>
          <w:bCs/>
          <w:color w:val="0D0D0D"/>
          <w:szCs w:val="22"/>
          <w:u w:val="single"/>
          <w:shd w:val="clear" w:color="auto" w:fill="FFFF00"/>
        </w:rPr>
        <w:t>therapies</w:t>
      </w:r>
      <w:r w:rsidRPr="004B0F84">
        <w:rPr>
          <w:rFonts w:eastAsia="Times New Roman" w:cs="Calibri"/>
          <w:color w:val="0D0D0D"/>
          <w:sz w:val="16"/>
          <w:szCs w:val="16"/>
        </w:rPr>
        <w:t xml:space="preserve">. </w:t>
      </w:r>
      <w:r w:rsidRPr="004B0F84">
        <w:rPr>
          <w:rFonts w:eastAsia="Times New Roman" w:cs="Calibri"/>
          <w:b/>
          <w:bCs/>
          <w:color w:val="0D0D0D"/>
          <w:szCs w:val="22"/>
          <w:u w:val="single"/>
          <w:shd w:val="clear" w:color="auto" w:fill="FFFF00"/>
        </w:rPr>
        <w:t>Scores of smaller companies are at work</w:t>
      </w:r>
      <w:r w:rsidRPr="004B0F84">
        <w:rPr>
          <w:rFonts w:eastAsia="Times New Roman" w:cs="Calibri"/>
          <w:color w:val="0D0D0D"/>
          <w:sz w:val="16"/>
          <w:szCs w:val="16"/>
        </w:rPr>
        <w:t xml:space="preserve">, too. On May 18th </w:t>
      </w:r>
      <w:proofErr w:type="spellStart"/>
      <w:r w:rsidRPr="004B0F84">
        <w:rPr>
          <w:rFonts w:eastAsia="Times New Roman" w:cs="Calibri"/>
          <w:b/>
          <w:bCs/>
          <w:color w:val="0D0D0D"/>
          <w:szCs w:val="22"/>
          <w:u w:val="single"/>
        </w:rPr>
        <w:t>Moderna</w:t>
      </w:r>
      <w:proofErr w:type="spellEnd"/>
      <w:r w:rsidRPr="004B0F84">
        <w:rPr>
          <w:rFonts w:eastAsia="Times New Roman" w:cs="Calibri"/>
          <w:color w:val="0D0D0D"/>
          <w:sz w:val="16"/>
          <w:szCs w:val="16"/>
        </w:rPr>
        <w:t xml:space="preserve">, an American biotech firm, said that its much-anticipated vaccine has shown positive early results (although some analysts questioned the validity of its tests). </w:t>
      </w:r>
      <w:r w:rsidRPr="004B0F84">
        <w:rPr>
          <w:rFonts w:eastAsia="Times New Roman" w:cs="Calibri"/>
          <w:b/>
          <w:bCs/>
          <w:color w:val="0D0D0D"/>
          <w:szCs w:val="22"/>
          <w:u w:val="single"/>
        </w:rPr>
        <w:t>AstraZeneca</w:t>
      </w:r>
      <w:r w:rsidRPr="004B0F84">
        <w:rPr>
          <w:rFonts w:eastAsia="Times New Roman" w:cs="Calibri"/>
          <w:color w:val="0D0D0D"/>
          <w:sz w:val="16"/>
          <w:szCs w:val="16"/>
        </w:rPr>
        <w:t>, a big British firm that invests heavily in research and development (</w:t>
      </w:r>
      <w:proofErr w:type="spellStart"/>
      <w:r w:rsidRPr="004B0F84">
        <w:rPr>
          <w:rFonts w:eastAsia="Times New Roman" w:cs="Calibri"/>
          <w:color w:val="0D0D0D"/>
          <w:sz w:val="16"/>
          <w:szCs w:val="16"/>
        </w:rPr>
        <w:t>r&amp;d</w:t>
      </w:r>
      <w:proofErr w:type="spellEnd"/>
      <w:r w:rsidRPr="004B0F84">
        <w:rPr>
          <w:rFonts w:eastAsia="Times New Roman" w:cs="Calibri"/>
          <w:color w:val="0D0D0D"/>
          <w:sz w:val="16"/>
          <w:szCs w:val="16"/>
        </w:rPr>
        <w:t xml:space="preserve">), is working on a vaccine with scientists at Oxford University, helped by $1bn of new funding from America’s government. </w:t>
      </w:r>
      <w:r w:rsidRPr="004B0F84">
        <w:rPr>
          <w:rFonts w:eastAsia="Times New Roman" w:cs="Calibri"/>
          <w:b/>
          <w:bCs/>
          <w:color w:val="0D0D0D"/>
          <w:szCs w:val="22"/>
          <w:u w:val="single"/>
        </w:rPr>
        <w:t xml:space="preserve">Even </w:t>
      </w:r>
      <w:r w:rsidRPr="004B0F84">
        <w:rPr>
          <w:rFonts w:eastAsia="Times New Roman" w:cs="Calibri"/>
          <w:b/>
          <w:bCs/>
          <w:color w:val="0D0D0D"/>
          <w:szCs w:val="22"/>
          <w:u w:val="single"/>
          <w:shd w:val="clear" w:color="auto" w:fill="FFFF00"/>
        </w:rPr>
        <w:t>before the virus</w:t>
      </w:r>
      <w:r w:rsidRPr="004B0F84">
        <w:rPr>
          <w:rFonts w:eastAsia="Times New Roman" w:cs="Calibri"/>
          <w:b/>
          <w:bCs/>
          <w:color w:val="0D0D0D"/>
          <w:szCs w:val="22"/>
          <w:u w:val="single"/>
        </w:rPr>
        <w:t xml:space="preserve">, the </w:t>
      </w:r>
      <w:r w:rsidRPr="004B0F84">
        <w:rPr>
          <w:rFonts w:eastAsia="Times New Roman" w:cs="Calibri"/>
          <w:b/>
          <w:bCs/>
          <w:color w:val="0D0D0D"/>
          <w:szCs w:val="22"/>
          <w:u w:val="single"/>
          <w:shd w:val="clear" w:color="auto" w:fill="FFFF00"/>
        </w:rPr>
        <w:t>industry</w:t>
      </w:r>
      <w:r w:rsidRPr="004B0F84">
        <w:rPr>
          <w:rFonts w:eastAsia="Times New Roman" w:cs="Calibri"/>
          <w:b/>
          <w:bCs/>
          <w:color w:val="0D0D0D"/>
          <w:szCs w:val="22"/>
          <w:u w:val="single"/>
        </w:rPr>
        <w:t xml:space="preserve"> had </w:t>
      </w:r>
      <w:r w:rsidRPr="004B0F84">
        <w:rPr>
          <w:rFonts w:eastAsia="Times New Roman" w:cs="Calibri"/>
          <w:b/>
          <w:bCs/>
          <w:color w:val="0D0D0D"/>
          <w:szCs w:val="22"/>
          <w:u w:val="single"/>
          <w:shd w:val="clear" w:color="auto" w:fill="FFFF00"/>
        </w:rPr>
        <w:t>started to invest more heavily</w:t>
      </w:r>
      <w:r w:rsidRPr="004B0F84">
        <w:rPr>
          <w:rFonts w:eastAsia="Times New Roman" w:cs="Calibri"/>
          <w:color w:val="0D0D0D"/>
          <w:sz w:val="16"/>
          <w:szCs w:val="16"/>
        </w:rPr>
        <w:t xml:space="preserve">. In the </w:t>
      </w:r>
      <w:r w:rsidRPr="004B0F84">
        <w:rPr>
          <w:rFonts w:eastAsia="Times New Roman" w:cs="Calibri"/>
          <w:b/>
          <w:bCs/>
          <w:color w:val="0D0D0D"/>
          <w:szCs w:val="22"/>
          <w:u w:val="single"/>
          <w:shd w:val="clear" w:color="auto" w:fill="FFFF00"/>
        </w:rPr>
        <w:t>most recent quarter America’s</w:t>
      </w:r>
      <w:r w:rsidRPr="004B0F84">
        <w:rPr>
          <w:rFonts w:eastAsia="Times New Roman" w:cs="Calibri"/>
          <w:b/>
          <w:bCs/>
          <w:color w:val="0D0D0D"/>
          <w:szCs w:val="22"/>
          <w:u w:val="single"/>
        </w:rPr>
        <w:t xml:space="preserve"> 30 </w:t>
      </w:r>
      <w:r w:rsidRPr="004B0F84">
        <w:rPr>
          <w:rFonts w:eastAsia="Times New Roman" w:cs="Calibri"/>
          <w:b/>
          <w:bCs/>
          <w:color w:val="0D0D0D"/>
          <w:szCs w:val="22"/>
          <w:u w:val="single"/>
          <w:shd w:val="clear" w:color="auto" w:fill="FFFF00"/>
        </w:rPr>
        <w:t>biggest firms boosted</w:t>
      </w:r>
      <w:r w:rsidRPr="004B0F84">
        <w:rPr>
          <w:rFonts w:eastAsia="Times New Roman" w:cs="Calibri"/>
          <w:b/>
          <w:bCs/>
          <w:color w:val="0D0D0D"/>
          <w:szCs w:val="22"/>
          <w:u w:val="single"/>
        </w:rPr>
        <w:t xml:space="preserve"> their </w:t>
      </w:r>
      <w:proofErr w:type="spellStart"/>
      <w:r w:rsidRPr="004B0F84">
        <w:rPr>
          <w:rFonts w:eastAsia="Times New Roman" w:cs="Calibri"/>
          <w:b/>
          <w:bCs/>
          <w:color w:val="0D0D0D"/>
          <w:sz w:val="20"/>
          <w:szCs w:val="20"/>
          <w:u w:val="single"/>
        </w:rPr>
        <w:t>r</w:t>
      </w:r>
      <w:r w:rsidRPr="004B0F84">
        <w:rPr>
          <w:rFonts w:eastAsia="Times New Roman" w:cs="Calibri"/>
          <w:b/>
          <w:bCs/>
          <w:color w:val="0D0D0D"/>
          <w:sz w:val="20"/>
          <w:szCs w:val="20"/>
          <w:u w:val="single"/>
          <w:shd w:val="clear" w:color="auto" w:fill="FFFF00"/>
        </w:rPr>
        <w:t>&amp;d</w:t>
      </w:r>
      <w:proofErr w:type="spellEnd"/>
      <w:r w:rsidRPr="004B0F84">
        <w:rPr>
          <w:rFonts w:eastAsia="Times New Roman" w:cs="Calibri"/>
          <w:b/>
          <w:bCs/>
          <w:color w:val="0D0D0D"/>
          <w:szCs w:val="22"/>
          <w:u w:val="single"/>
          <w:shd w:val="clear" w:color="auto" w:fill="FFFF00"/>
        </w:rPr>
        <w:t> by a median of 6% year on year</w:t>
      </w:r>
      <w:r w:rsidRPr="004B0F84">
        <w:rPr>
          <w:rFonts w:eastAsia="Times New Roman" w:cs="Calibri"/>
          <w:color w:val="0D0D0D"/>
          <w:sz w:val="16"/>
          <w:szCs w:val="16"/>
        </w:rPr>
        <w:t xml:space="preserve">. Now </w:t>
      </w:r>
      <w:r w:rsidRPr="004B0F84">
        <w:rPr>
          <w:rFonts w:eastAsia="Times New Roman" w:cs="Calibri"/>
          <w:b/>
          <w:bCs/>
          <w:color w:val="0D0D0D"/>
          <w:szCs w:val="22"/>
          <w:u w:val="single"/>
        </w:rPr>
        <w:t>medical innovation is back in fashion.</w:t>
      </w:r>
    </w:p>
    <w:p w14:paraId="16B7E827" w14:textId="77777777" w:rsidR="006B3D74" w:rsidRPr="004B0F84" w:rsidRDefault="006B3D74" w:rsidP="006B3D74">
      <w:pPr>
        <w:spacing w:after="240"/>
        <w:rPr>
          <w:rFonts w:ascii="Times New Roman" w:eastAsia="Times New Roman" w:hAnsi="Times New Roman" w:cs="Times New Roman"/>
        </w:rPr>
      </w:pPr>
    </w:p>
    <w:p w14:paraId="2851DAB0" w14:textId="77777777" w:rsidR="006B3D74" w:rsidRPr="004B0F84" w:rsidRDefault="006B3D74" w:rsidP="006B3D74">
      <w:pPr>
        <w:spacing w:before="40"/>
        <w:jc w:val="center"/>
        <w:outlineLvl w:val="2"/>
        <w:rPr>
          <w:rFonts w:ascii="Times New Roman" w:eastAsia="Times New Roman" w:hAnsi="Times New Roman" w:cs="Times New Roman"/>
          <w:b/>
          <w:bCs/>
          <w:sz w:val="27"/>
          <w:szCs w:val="27"/>
        </w:rPr>
      </w:pPr>
      <w:r w:rsidRPr="004B0F84">
        <w:rPr>
          <w:rFonts w:eastAsia="Times New Roman" w:cs="Calibri"/>
          <w:b/>
          <w:bCs/>
          <w:color w:val="000000"/>
          <w:sz w:val="32"/>
          <w:szCs w:val="32"/>
          <w:u w:val="single"/>
        </w:rPr>
        <w:t>Link Turns</w:t>
      </w:r>
    </w:p>
    <w:p w14:paraId="673F6674" w14:textId="77777777" w:rsidR="006B3D74" w:rsidRPr="004B0F84" w:rsidRDefault="006B3D74" w:rsidP="006B3D74">
      <w:pPr>
        <w:rPr>
          <w:rFonts w:ascii="Times New Roman" w:eastAsia="Times New Roman" w:hAnsi="Times New Roman" w:cs="Times New Roman"/>
        </w:rPr>
      </w:pPr>
    </w:p>
    <w:p w14:paraId="064A6C27"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 xml:space="preserve"> A/T Covid </w:t>
      </w:r>
      <w:proofErr w:type="spellStart"/>
      <w:r w:rsidRPr="004B0F84">
        <w:rPr>
          <w:rFonts w:eastAsia="Times New Roman" w:cs="Calibri"/>
          <w:b/>
          <w:bCs/>
          <w:color w:val="000000"/>
          <w:sz w:val="44"/>
          <w:szCs w:val="44"/>
          <w:u w:val="single"/>
        </w:rPr>
        <w:t>aff</w:t>
      </w:r>
      <w:proofErr w:type="spellEnd"/>
    </w:p>
    <w:p w14:paraId="7023B8E1" w14:textId="77777777" w:rsidR="006B3D74" w:rsidRPr="004B0F84" w:rsidRDefault="006B3D74" w:rsidP="006B3D74">
      <w:pPr>
        <w:spacing w:before="40"/>
        <w:jc w:val="center"/>
        <w:outlineLvl w:val="2"/>
        <w:rPr>
          <w:rFonts w:ascii="Times New Roman" w:eastAsia="Times New Roman" w:hAnsi="Times New Roman" w:cs="Times New Roman"/>
          <w:b/>
          <w:bCs/>
          <w:sz w:val="27"/>
          <w:szCs w:val="27"/>
        </w:rPr>
      </w:pPr>
      <w:r w:rsidRPr="004B0F84">
        <w:rPr>
          <w:rFonts w:eastAsia="Times New Roman" w:cs="Calibri"/>
          <w:b/>
          <w:bCs/>
          <w:color w:val="000000"/>
          <w:sz w:val="32"/>
          <w:szCs w:val="32"/>
          <w:u w:val="single"/>
        </w:rPr>
        <w:t>Uniqueness/Solvency</w:t>
      </w:r>
    </w:p>
    <w:p w14:paraId="25789018"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lastRenderedPageBreak/>
        <w:t xml:space="preserve">[1] The Plan can’t solve COVID - Lack of </w:t>
      </w:r>
      <w:r w:rsidRPr="004B0F84">
        <w:rPr>
          <w:rFonts w:eastAsia="Times New Roman" w:cs="Calibri"/>
          <w:b/>
          <w:bCs/>
          <w:color w:val="000000"/>
          <w:sz w:val="26"/>
          <w:szCs w:val="26"/>
          <w:u w:val="single"/>
        </w:rPr>
        <w:t xml:space="preserve">key </w:t>
      </w:r>
      <w:proofErr w:type="gramStart"/>
      <w:r w:rsidRPr="004B0F84">
        <w:rPr>
          <w:rFonts w:eastAsia="Times New Roman" w:cs="Calibri"/>
          <w:b/>
          <w:bCs/>
          <w:color w:val="000000"/>
          <w:sz w:val="26"/>
          <w:szCs w:val="26"/>
          <w:u w:val="single"/>
        </w:rPr>
        <w:t>supplies</w:t>
      </w:r>
      <w:r w:rsidRPr="004B0F84">
        <w:rPr>
          <w:rFonts w:eastAsia="Times New Roman" w:cs="Calibri"/>
          <w:b/>
          <w:bCs/>
          <w:color w:val="000000"/>
          <w:sz w:val="26"/>
          <w:szCs w:val="26"/>
        </w:rPr>
        <w:t>  –</w:t>
      </w:r>
      <w:proofErr w:type="gramEnd"/>
      <w:r w:rsidRPr="004B0F84">
        <w:rPr>
          <w:rFonts w:eastAsia="Times New Roman" w:cs="Calibri"/>
          <w:b/>
          <w:bCs/>
          <w:color w:val="000000"/>
          <w:sz w:val="26"/>
          <w:szCs w:val="26"/>
        </w:rPr>
        <w:t xml:space="preserve"> conceded in cx that they don’t have the resources</w:t>
      </w:r>
    </w:p>
    <w:p w14:paraId="1D3CA20B"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Tepper 21</w:t>
      </w:r>
      <w:r w:rsidRPr="004B0F84">
        <w:rPr>
          <w:rFonts w:eastAsia="Times New Roman" w:cs="Calibri"/>
          <w:color w:val="000000"/>
          <w:szCs w:val="22"/>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sidRPr="004B0F84">
        <w:rPr>
          <w:rFonts w:eastAsia="Times New Roman" w:cs="Calibri"/>
          <w:color w:val="000000"/>
          <w:szCs w:val="22"/>
        </w:rPr>
        <w:t>duongie</w:t>
      </w:r>
      <w:proofErr w:type="spellEnd"/>
    </w:p>
    <w:p w14:paraId="3A2131C0"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Cs w:val="22"/>
          <w:u w:val="single"/>
          <w:shd w:val="clear" w:color="auto" w:fill="FFFF00"/>
        </w:rPr>
        <w:t>Vaccine-makers around</w:t>
      </w:r>
      <w:r w:rsidRPr="004B0F84">
        <w:rPr>
          <w:rFonts w:eastAsia="Times New Roman" w:cs="Calibri"/>
          <w:color w:val="000000"/>
          <w:szCs w:val="22"/>
          <w:u w:val="single"/>
        </w:rPr>
        <w:t xml:space="preserve"> the </w:t>
      </w:r>
      <w:r w:rsidRPr="004B0F84">
        <w:rPr>
          <w:rFonts w:eastAsia="Times New Roman" w:cs="Calibri"/>
          <w:color w:val="000000"/>
          <w:szCs w:val="22"/>
          <w:u w:val="single"/>
          <w:shd w:val="clear" w:color="auto" w:fill="FFFF00"/>
        </w:rPr>
        <w:t>world face shortages of vital components including large plastic growbags</w:t>
      </w:r>
      <w:r w:rsidRPr="004B0F84">
        <w:rPr>
          <w:rFonts w:eastAsia="Times New Roman" w:cs="Calibri"/>
          <w:color w:val="000000"/>
          <w:sz w:val="16"/>
          <w:szCs w:val="16"/>
        </w:rPr>
        <w:t xml:space="preserve">, according to the head of the firm that is manufacturing a quarter of the UK’s jab supply. Stan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the chief executive of </w:t>
      </w:r>
      <w:proofErr w:type="spellStart"/>
      <w:r w:rsidRPr="004B0F84">
        <w:rPr>
          <w:rFonts w:eastAsia="Times New Roman" w:cs="Calibri"/>
          <w:color w:val="000000"/>
          <w:sz w:val="16"/>
          <w:szCs w:val="16"/>
        </w:rPr>
        <w:t>Novavax</w:t>
      </w:r>
      <w:proofErr w:type="spellEnd"/>
      <w:r w:rsidRPr="004B0F84">
        <w:rPr>
          <w:rFonts w:eastAsia="Times New Roman" w:cs="Calibri"/>
          <w:color w:val="000000"/>
          <w:sz w:val="16"/>
          <w:szCs w:val="16"/>
        </w:rPr>
        <w:t xml:space="preserve"> – which makes the second vaccine to be grown and bottled entirely in Britain – </w:t>
      </w:r>
      <w:r w:rsidRPr="004B0F84">
        <w:rPr>
          <w:rFonts w:eastAsia="Times New Roman" w:cs="Calibri"/>
          <w:color w:val="000000"/>
          <w:szCs w:val="22"/>
          <w:u w:val="single"/>
        </w:rPr>
        <w:t xml:space="preserve">told the Observer that the </w:t>
      </w:r>
      <w:r w:rsidRPr="004B0F84">
        <w:rPr>
          <w:rFonts w:eastAsia="Times New Roman" w:cs="Calibri"/>
          <w:color w:val="000000"/>
          <w:szCs w:val="22"/>
          <w:u w:val="single"/>
          <w:shd w:val="clear" w:color="auto" w:fill="FFFF00"/>
        </w:rPr>
        <w:t>shortage of 2,000-litre bags</w:t>
      </w:r>
      <w:r w:rsidRPr="004B0F84">
        <w:rPr>
          <w:rFonts w:eastAsia="Times New Roman" w:cs="Calibri"/>
          <w:color w:val="000000"/>
          <w:szCs w:val="22"/>
          <w:u w:val="single"/>
        </w:rPr>
        <w:t xml:space="preserve"> in </w:t>
      </w:r>
      <w:r w:rsidRPr="004B0F84">
        <w:rPr>
          <w:rFonts w:eastAsia="Times New Roman" w:cs="Calibri"/>
          <w:color w:val="000000"/>
          <w:szCs w:val="22"/>
          <w:u w:val="single"/>
          <w:shd w:val="clear" w:color="auto" w:fill="FFFF00"/>
        </w:rPr>
        <w:t>which</w:t>
      </w:r>
      <w:r w:rsidRPr="004B0F84">
        <w:rPr>
          <w:rFonts w:eastAsia="Times New Roman" w:cs="Calibri"/>
          <w:color w:val="000000"/>
          <w:szCs w:val="22"/>
          <w:u w:val="single"/>
        </w:rPr>
        <w:t xml:space="preserve"> the </w:t>
      </w:r>
      <w:r w:rsidRPr="004B0F84">
        <w:rPr>
          <w:rFonts w:eastAsia="Times New Roman" w:cs="Calibri"/>
          <w:color w:val="000000"/>
          <w:szCs w:val="22"/>
          <w:u w:val="single"/>
          <w:shd w:val="clear" w:color="auto" w:fill="FFFF00"/>
        </w:rPr>
        <w:t>vaccine cells were grown</w:t>
      </w:r>
      <w:r w:rsidRPr="004B0F84">
        <w:rPr>
          <w:rFonts w:eastAsia="Times New Roman" w:cs="Calibri"/>
          <w:color w:val="000000"/>
          <w:szCs w:val="22"/>
          <w:u w:val="single"/>
        </w:rPr>
        <w:t xml:space="preserve"> was a significant </w:t>
      </w:r>
      <w:r w:rsidRPr="004B0F84">
        <w:rPr>
          <w:rFonts w:eastAsia="Times New Roman" w:cs="Calibri"/>
          <w:color w:val="000000"/>
          <w:szCs w:val="22"/>
          <w:u w:val="single"/>
          <w:shd w:val="clear" w:color="auto" w:fill="FFFF00"/>
        </w:rPr>
        <w:t>hurdle for global supply</w:t>
      </w:r>
      <w:r w:rsidRPr="004B0F84">
        <w:rPr>
          <w:rFonts w:eastAsia="Times New Roman" w:cs="Calibri"/>
          <w:color w:val="000000"/>
          <w:szCs w:val="22"/>
          <w:u w:val="single"/>
        </w:rPr>
        <w:t>.</w:t>
      </w:r>
      <w:r w:rsidRPr="004B0F84">
        <w:rPr>
          <w:rFonts w:eastAsia="Times New Roman" w:cs="Calibri"/>
          <w:color w:val="000000"/>
          <w:sz w:val="16"/>
          <w:szCs w:val="16"/>
        </w:rPr>
        <w:t xml:space="preserve"> His warning came as </w:t>
      </w:r>
      <w:r w:rsidRPr="004B0F84">
        <w:rPr>
          <w:rFonts w:eastAsia="Times New Roman" w:cs="Calibri"/>
          <w:color w:val="000000"/>
          <w:szCs w:val="22"/>
          <w:u w:val="single"/>
        </w:rPr>
        <w:t xml:space="preserve">bag manufacturers revealed that some pharmaceutical </w:t>
      </w:r>
      <w:r w:rsidRPr="004B0F84">
        <w:rPr>
          <w:rFonts w:eastAsia="Times New Roman" w:cs="Calibri"/>
          <w:color w:val="000000"/>
          <w:szCs w:val="22"/>
          <w:u w:val="single"/>
          <w:shd w:val="clear" w:color="auto" w:fill="FFFF00"/>
        </w:rPr>
        <w:t>firms</w:t>
      </w:r>
      <w:r w:rsidRPr="004B0F84">
        <w:rPr>
          <w:rFonts w:eastAsia="Times New Roman" w:cs="Calibri"/>
          <w:color w:val="000000"/>
          <w:szCs w:val="22"/>
          <w:u w:val="single"/>
        </w:rPr>
        <w:t xml:space="preserve"> were </w:t>
      </w:r>
      <w:r w:rsidRPr="004B0F84">
        <w:rPr>
          <w:rFonts w:eastAsia="Times New Roman" w:cs="Calibri"/>
          <w:color w:val="000000"/>
          <w:szCs w:val="22"/>
          <w:u w:val="single"/>
          <w:shd w:val="clear" w:color="auto" w:fill="FFFF00"/>
        </w:rPr>
        <w:t>waiting</w:t>
      </w:r>
      <w:r w:rsidRPr="004B0F84">
        <w:rPr>
          <w:rFonts w:eastAsia="Times New Roman" w:cs="Calibri"/>
          <w:color w:val="000000"/>
          <w:szCs w:val="22"/>
          <w:u w:val="single"/>
        </w:rPr>
        <w:t xml:space="preserve"> up to 12 months for the sterile single-use disposable plastic containers, </w:t>
      </w:r>
      <w:r w:rsidRPr="004B0F84">
        <w:rPr>
          <w:rFonts w:eastAsia="Times New Roman" w:cs="Calibri"/>
          <w:color w:val="000000"/>
          <w:szCs w:val="22"/>
          <w:u w:val="single"/>
          <w:shd w:val="clear" w:color="auto" w:fill="FFFF00"/>
        </w:rPr>
        <w:t>which</w:t>
      </w:r>
      <w:r w:rsidRPr="004B0F84">
        <w:rPr>
          <w:rFonts w:eastAsia="Times New Roman" w:cs="Calibri"/>
          <w:color w:val="000000"/>
          <w:szCs w:val="22"/>
          <w:u w:val="single"/>
        </w:rPr>
        <w:t xml:space="preserve"> are </w:t>
      </w:r>
      <w:r w:rsidRPr="004B0F84">
        <w:rPr>
          <w:rFonts w:eastAsia="Times New Roman" w:cs="Calibri"/>
          <w:color w:val="000000"/>
          <w:szCs w:val="22"/>
          <w:u w:val="single"/>
          <w:shd w:val="clear" w:color="auto" w:fill="FFFF00"/>
        </w:rPr>
        <w:t>used</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to make</w:t>
      </w:r>
      <w:r w:rsidRPr="004B0F84">
        <w:rPr>
          <w:rFonts w:eastAsia="Times New Roman" w:cs="Calibri"/>
          <w:color w:val="000000"/>
          <w:szCs w:val="22"/>
          <w:u w:val="single"/>
        </w:rPr>
        <w:t xml:space="preserve"> medicines of all kinds, including the Pfizer, </w:t>
      </w:r>
      <w:proofErr w:type="spellStart"/>
      <w:r w:rsidRPr="004B0F84">
        <w:rPr>
          <w:rFonts w:eastAsia="Times New Roman" w:cs="Calibri"/>
          <w:color w:val="000000"/>
          <w:szCs w:val="22"/>
          <w:u w:val="single"/>
        </w:rPr>
        <w:t>Moderna</w:t>
      </w:r>
      <w:proofErr w:type="spellEnd"/>
      <w:r w:rsidRPr="004B0F84">
        <w:rPr>
          <w:rFonts w:eastAsia="Times New Roman" w:cs="Calibri"/>
          <w:color w:val="000000"/>
          <w:szCs w:val="22"/>
          <w:u w:val="single"/>
        </w:rPr>
        <w:t xml:space="preserve"> and </w:t>
      </w:r>
      <w:proofErr w:type="spellStart"/>
      <w:r w:rsidRPr="004B0F84">
        <w:rPr>
          <w:rFonts w:eastAsia="Times New Roman" w:cs="Calibri"/>
          <w:color w:val="000000"/>
          <w:szCs w:val="22"/>
          <w:u w:val="single"/>
        </w:rPr>
        <w:t>Novavax</w:t>
      </w:r>
      <w:proofErr w:type="spellEnd"/>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Covid</w:t>
      </w:r>
      <w:r w:rsidRPr="004B0F84">
        <w:rPr>
          <w:rFonts w:eastAsia="Times New Roman" w:cs="Calibri"/>
          <w:color w:val="000000"/>
          <w:szCs w:val="22"/>
          <w:u w:val="single"/>
        </w:rPr>
        <w:t xml:space="preserve">-19 </w:t>
      </w:r>
      <w:r w:rsidRPr="004B0F84">
        <w:rPr>
          <w:rFonts w:eastAsia="Times New Roman" w:cs="Calibri"/>
          <w:color w:val="000000"/>
          <w:szCs w:val="22"/>
          <w:u w:val="single"/>
          <w:shd w:val="clear" w:color="auto" w:fill="FFFF00"/>
        </w:rPr>
        <w:t>vaccines</w:t>
      </w:r>
      <w:r w:rsidRPr="004B0F84">
        <w:rPr>
          <w:rFonts w:eastAsia="Times New Roman" w:cs="Calibri"/>
          <w:color w:val="000000"/>
          <w:szCs w:val="22"/>
          <w:u w:val="single"/>
        </w:rPr>
        <w:t>.</w:t>
      </w:r>
      <w:r w:rsidRPr="004B0F84">
        <w:rPr>
          <w:rFonts w:eastAsia="Times New Roman" w:cs="Calibri"/>
          <w:color w:val="000000"/>
          <w:sz w:val="16"/>
          <w:szCs w:val="16"/>
        </w:rPr>
        <w:t xml:space="preserve"> But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and his British partners said they were confident they had enough suppliers to avoid disruption to the supply of </w:t>
      </w:r>
      <w:proofErr w:type="spellStart"/>
      <w:r w:rsidRPr="004B0F84">
        <w:rPr>
          <w:rFonts w:eastAsia="Times New Roman" w:cs="Calibri"/>
          <w:color w:val="000000"/>
          <w:sz w:val="16"/>
          <w:szCs w:val="16"/>
        </w:rPr>
        <w:t>Novavax</w:t>
      </w:r>
      <w:proofErr w:type="spellEnd"/>
      <w:r w:rsidRPr="004B0F84">
        <w:rPr>
          <w:rFonts w:eastAsia="Times New Roman" w:cs="Calibri"/>
          <w:color w:val="000000"/>
          <w:sz w:val="16"/>
          <w:szCs w:val="16"/>
        </w:rPr>
        <w:t>. The vaccine is waiting for approval from the Medicines and Healthcare products Regulatory Agency (MHRA</w:t>
      </w:r>
      <w:proofErr w:type="gramStart"/>
      <w:r w:rsidRPr="004B0F84">
        <w:rPr>
          <w:rFonts w:eastAsia="Times New Roman" w:cs="Calibri"/>
          <w:color w:val="000000"/>
          <w:sz w:val="16"/>
          <w:szCs w:val="16"/>
        </w:rPr>
        <w:t>)</w:t>
      </w:r>
      <w:proofErr w:type="gramEnd"/>
      <w:r w:rsidRPr="004B0F84">
        <w:rPr>
          <w:rFonts w:eastAsia="Times New Roman" w:cs="Calibri"/>
          <w:color w:val="000000"/>
          <w:sz w:val="16"/>
          <w:szCs w:val="16"/>
        </w:rPr>
        <w:t xml:space="preserve"> but the first of 60 million doses ordered by the government are already in production in Teesside. The Fujifilm </w:t>
      </w:r>
      <w:proofErr w:type="spellStart"/>
      <w:r w:rsidRPr="004B0F84">
        <w:rPr>
          <w:rFonts w:eastAsia="Times New Roman" w:cs="Calibri"/>
          <w:color w:val="000000"/>
          <w:sz w:val="16"/>
          <w:szCs w:val="16"/>
        </w:rPr>
        <w:t>Diosynth</w:t>
      </w:r>
      <w:proofErr w:type="spellEnd"/>
      <w:r w:rsidRPr="004B0F84">
        <w:rPr>
          <w:rFonts w:eastAsia="Times New Roman" w:cs="Calibri"/>
          <w:color w:val="000000"/>
          <w:sz w:val="16"/>
          <w:szCs w:val="16"/>
        </w:rPr>
        <w:t xml:space="preserve"> Biotechnologies factory began growing the first cells for the </w:t>
      </w:r>
      <w:proofErr w:type="spellStart"/>
      <w:r w:rsidRPr="004B0F84">
        <w:rPr>
          <w:rFonts w:eastAsia="Times New Roman" w:cs="Calibri"/>
          <w:color w:val="000000"/>
          <w:sz w:val="16"/>
          <w:szCs w:val="16"/>
        </w:rPr>
        <w:t>Novavax</w:t>
      </w:r>
      <w:proofErr w:type="spellEnd"/>
      <w:r w:rsidRPr="004B0F84">
        <w:rPr>
          <w:rFonts w:eastAsia="Times New Roman" w:cs="Calibri"/>
          <w:color w:val="000000"/>
          <w:sz w:val="16"/>
          <w:szCs w:val="16"/>
        </w:rPr>
        <w:t xml:space="preserve"> vaccine in Billingham, County Durham this month and in a few </w:t>
      </w:r>
      <w:proofErr w:type="gramStart"/>
      <w:r w:rsidRPr="004B0F84">
        <w:rPr>
          <w:rFonts w:eastAsia="Times New Roman" w:cs="Calibri"/>
          <w:color w:val="000000"/>
          <w:sz w:val="16"/>
          <w:szCs w:val="16"/>
        </w:rPr>
        <w:t>weeks</w:t>
      </w:r>
      <w:proofErr w:type="gramEnd"/>
      <w:r w:rsidRPr="004B0F84">
        <w:rPr>
          <w:rFonts w:eastAsia="Times New Roman" w:cs="Calibri"/>
          <w:color w:val="000000"/>
          <w:sz w:val="16"/>
          <w:szCs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4B0F84">
        <w:rPr>
          <w:rFonts w:eastAsia="Times New Roman" w:cs="Calibri"/>
          <w:color w:val="000000"/>
          <w:sz w:val="16"/>
          <w:szCs w:val="16"/>
        </w:rPr>
        <w:t>any more</w:t>
      </w:r>
      <w:proofErr w:type="spellEnd"/>
      <w:r w:rsidRPr="004B0F84">
        <w:rPr>
          <w:rFonts w:eastAsia="Times New Roman" w:cs="Calibri"/>
          <w:color w:val="000000"/>
          <w:sz w:val="16"/>
          <w:szCs w:val="16"/>
        </w:rPr>
        <w:t xml:space="preserve">,”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said. But he added there were others still to overcome. “There’s the media that the cells have to grow in,”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said. “</w:t>
      </w:r>
      <w:r w:rsidRPr="004B0F84">
        <w:rPr>
          <w:rFonts w:eastAsia="Times New Roman" w:cs="Calibri"/>
          <w:color w:val="000000"/>
          <w:szCs w:val="22"/>
          <w:u w:val="single"/>
        </w:rPr>
        <w:t xml:space="preserve">You grow them in these 2,000-litre bags, which are in short supply. Then you pour it out and </w:t>
      </w:r>
      <w:r w:rsidRPr="004B0F84">
        <w:rPr>
          <w:rFonts w:eastAsia="Times New Roman" w:cs="Calibri"/>
          <w:color w:val="000000"/>
          <w:szCs w:val="22"/>
          <w:u w:val="single"/>
          <w:shd w:val="clear" w:color="auto" w:fill="FFFF00"/>
        </w:rPr>
        <w:t xml:space="preserve">you </w:t>
      </w:r>
      <w:proofErr w:type="gramStart"/>
      <w:r w:rsidRPr="004B0F84">
        <w:rPr>
          <w:rFonts w:eastAsia="Times New Roman" w:cs="Calibri"/>
          <w:color w:val="000000"/>
          <w:szCs w:val="22"/>
          <w:u w:val="single"/>
          <w:shd w:val="clear" w:color="auto" w:fill="FFFF00"/>
        </w:rPr>
        <w:t>have to</w:t>
      </w:r>
      <w:proofErr w:type="gramEnd"/>
      <w:r w:rsidRPr="004B0F84">
        <w:rPr>
          <w:rFonts w:eastAsia="Times New Roman" w:cs="Calibri"/>
          <w:color w:val="000000"/>
          <w:szCs w:val="22"/>
          <w:u w:val="single"/>
          <w:shd w:val="clear" w:color="auto" w:fill="FFFF00"/>
        </w:rPr>
        <w:t xml:space="preserve"> filter it</w:t>
      </w:r>
      <w:r w:rsidRPr="004B0F84">
        <w:rPr>
          <w:rFonts w:eastAsia="Times New Roman" w:cs="Calibri"/>
          <w:color w:val="000000"/>
          <w:szCs w:val="22"/>
          <w:u w:val="single"/>
        </w:rPr>
        <w:t xml:space="preserve">, </w:t>
      </w:r>
      <w:r w:rsidRPr="004B0F84">
        <w:rPr>
          <w:rFonts w:eastAsia="Times New Roman" w:cs="Calibri"/>
          <w:color w:val="000000"/>
          <w:szCs w:val="22"/>
          <w:u w:val="single"/>
          <w:shd w:val="clear" w:color="auto" w:fill="FFFF00"/>
        </w:rPr>
        <w:t>and</w:t>
      </w:r>
      <w:r w:rsidRPr="004B0F84">
        <w:rPr>
          <w:rFonts w:eastAsia="Times New Roman" w:cs="Calibri"/>
          <w:color w:val="000000"/>
          <w:szCs w:val="22"/>
          <w:u w:val="single"/>
        </w:rPr>
        <w:t xml:space="preserve"> the </w:t>
      </w:r>
      <w:r w:rsidRPr="004B0F84">
        <w:rPr>
          <w:rFonts w:eastAsia="Times New Roman" w:cs="Calibri"/>
          <w:color w:val="000000"/>
          <w:szCs w:val="22"/>
          <w:u w:val="single"/>
          <w:shd w:val="clear" w:color="auto" w:fill="FFFF00"/>
        </w:rPr>
        <w:t>filters are in short supply</w:t>
      </w:r>
      <w:r w:rsidRPr="004B0F84">
        <w:rPr>
          <w:rFonts w:eastAsia="Times New Roman" w:cs="Calibri"/>
          <w:color w:val="000000"/>
          <w:szCs w:val="22"/>
          <w:u w:val="single"/>
        </w:rPr>
        <w:t>. The little things count.”</w:t>
      </w:r>
      <w:r w:rsidRPr="004B0F84">
        <w:rPr>
          <w:rFonts w:eastAsia="Times New Roman" w:cs="Calibri"/>
          <w:color w:val="000000"/>
          <w:sz w:val="16"/>
          <w:szCs w:val="16"/>
        </w:rPr>
        <w:t xml:space="preserve"> </w:t>
      </w:r>
      <w:proofErr w:type="spellStart"/>
      <w:r w:rsidRPr="004B0F84">
        <w:rPr>
          <w:rFonts w:eastAsia="Times New Roman" w:cs="Calibri"/>
          <w:color w:val="000000"/>
          <w:sz w:val="16"/>
          <w:szCs w:val="16"/>
        </w:rPr>
        <w:t>Novavax</w:t>
      </w:r>
      <w:proofErr w:type="spellEnd"/>
      <w:r w:rsidRPr="004B0F84">
        <w:rPr>
          <w:rFonts w:eastAsia="Times New Roman" w:cs="Calibri"/>
          <w:color w:val="000000"/>
          <w:sz w:val="16"/>
          <w:szCs w:val="16"/>
        </w:rPr>
        <w:t xml:space="preserve"> almost ran out of bags at one of its 20 factories earlier this year, but there had been no delays for the UK operation, according to Martin </w:t>
      </w:r>
      <w:proofErr w:type="spellStart"/>
      <w:r w:rsidRPr="004B0F84">
        <w:rPr>
          <w:rFonts w:eastAsia="Times New Roman" w:cs="Calibri"/>
          <w:color w:val="000000"/>
          <w:sz w:val="16"/>
          <w:szCs w:val="16"/>
        </w:rPr>
        <w:t>Meeson</w:t>
      </w:r>
      <w:proofErr w:type="spellEnd"/>
      <w:r w:rsidRPr="004B0F84">
        <w:rPr>
          <w:rFonts w:eastAsia="Times New Roman" w:cs="Calibri"/>
          <w:color w:val="000000"/>
          <w:sz w:val="16"/>
          <w:szCs w:val="16"/>
        </w:rPr>
        <w:t xml:space="preserve">, global chief executive of Fujifilm </w:t>
      </w:r>
      <w:proofErr w:type="spellStart"/>
      <w:r w:rsidRPr="004B0F84">
        <w:rPr>
          <w:rFonts w:eastAsia="Times New Roman" w:cs="Calibri"/>
          <w:color w:val="000000"/>
          <w:sz w:val="16"/>
          <w:szCs w:val="16"/>
        </w:rPr>
        <w:t>Diosynth</w:t>
      </w:r>
      <w:proofErr w:type="spellEnd"/>
      <w:r w:rsidRPr="004B0F84">
        <w:rPr>
          <w:rFonts w:eastAsia="Times New Roman" w:cs="Calibri"/>
          <w:color w:val="000000"/>
          <w:sz w:val="16"/>
          <w:szCs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4B0F84">
        <w:rPr>
          <w:rFonts w:eastAsia="Times New Roman" w:cs="Calibri"/>
          <w:color w:val="000000"/>
          <w:sz w:val="16"/>
          <w:szCs w:val="16"/>
        </w:rPr>
        <w:t>Meeson</w:t>
      </w:r>
      <w:proofErr w:type="spellEnd"/>
      <w:r w:rsidRPr="004B0F84">
        <w:rPr>
          <w:rFonts w:eastAsia="Times New Roman" w:cs="Calibri"/>
          <w:color w:val="000000"/>
          <w:sz w:val="16"/>
          <w:szCs w:val="16"/>
        </w:rPr>
        <w:t xml:space="preserve"> and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said the UK’s vaccine taskforce had been helpful in sorting out supply issues so far, but </w:t>
      </w:r>
      <w:r w:rsidRPr="004B0F84">
        <w:rPr>
          <w:rFonts w:eastAsia="Times New Roman" w:cs="Calibri"/>
          <w:color w:val="000000"/>
          <w:szCs w:val="22"/>
          <w:u w:val="single"/>
          <w:shd w:val="clear" w:color="auto" w:fill="FFFF00"/>
        </w:rPr>
        <w:t>other countries</w:t>
      </w:r>
      <w:r w:rsidRPr="004B0F84">
        <w:rPr>
          <w:rFonts w:eastAsia="Times New Roman" w:cs="Calibri"/>
          <w:color w:val="000000"/>
          <w:szCs w:val="22"/>
          <w:u w:val="single"/>
        </w:rPr>
        <w:t xml:space="preserve"> and other medical </w:t>
      </w:r>
      <w:r w:rsidRPr="004B0F84">
        <w:rPr>
          <w:rFonts w:eastAsia="Times New Roman" w:cs="Calibri"/>
          <w:color w:val="000000"/>
          <w:szCs w:val="22"/>
          <w:u w:val="single"/>
          <w:shd w:val="clear" w:color="auto" w:fill="FFFF00"/>
        </w:rPr>
        <w:t>supplies</w:t>
      </w:r>
      <w:r w:rsidRPr="004B0F84">
        <w:rPr>
          <w:rFonts w:eastAsia="Times New Roman" w:cs="Calibri"/>
          <w:color w:val="000000"/>
          <w:szCs w:val="22"/>
          <w:u w:val="single"/>
        </w:rPr>
        <w:t xml:space="preserve"> might be </w:t>
      </w:r>
      <w:r w:rsidRPr="004B0F84">
        <w:rPr>
          <w:rFonts w:eastAsia="Times New Roman" w:cs="Calibri"/>
          <w:color w:val="000000"/>
          <w:szCs w:val="22"/>
          <w:u w:val="single"/>
          <w:shd w:val="clear" w:color="auto" w:fill="FFFF00"/>
        </w:rPr>
        <w:t>affected</w:t>
      </w:r>
      <w:r w:rsidRPr="004B0F84">
        <w:rPr>
          <w:rFonts w:eastAsia="Times New Roman" w:cs="Calibri"/>
          <w:color w:val="000000"/>
          <w:szCs w:val="22"/>
          <w:u w:val="single"/>
        </w:rPr>
        <w:t>.</w:t>
      </w:r>
      <w:r w:rsidRPr="004B0F84">
        <w:rPr>
          <w:rFonts w:eastAsia="Times New Roman" w:cs="Calibri"/>
          <w:color w:val="000000"/>
          <w:sz w:val="16"/>
          <w:szCs w:val="16"/>
        </w:rPr>
        <w:t xml:space="preserve"> ABEC makes bioreactor bags at two plants in the US and two in Fermoy and </w:t>
      </w:r>
      <w:proofErr w:type="spellStart"/>
      <w:r w:rsidRPr="004B0F84">
        <w:rPr>
          <w:rFonts w:eastAsia="Times New Roman" w:cs="Calibri"/>
          <w:color w:val="000000"/>
          <w:sz w:val="16"/>
          <w:szCs w:val="16"/>
        </w:rPr>
        <w:t>Kells</w:t>
      </w:r>
      <w:proofErr w:type="spellEnd"/>
      <w:r w:rsidRPr="004B0F84">
        <w:rPr>
          <w:rFonts w:eastAsia="Times New Roman" w:cs="Calibri"/>
          <w:color w:val="000000"/>
          <w:sz w:val="16"/>
          <w:szCs w:val="16"/>
        </w:rPr>
        <w:t xml:space="preserve"> in </w:t>
      </w:r>
      <w:proofErr w:type="gramStart"/>
      <w:r w:rsidRPr="004B0F84">
        <w:rPr>
          <w:rFonts w:eastAsia="Times New Roman" w:cs="Calibri"/>
          <w:color w:val="000000"/>
          <w:sz w:val="16"/>
          <w:szCs w:val="16"/>
        </w:rPr>
        <w:t>Ireland, and</w:t>
      </w:r>
      <w:proofErr w:type="gramEnd"/>
      <w:r w:rsidRPr="004B0F84">
        <w:rPr>
          <w:rFonts w:eastAsia="Times New Roman" w:cs="Calibri"/>
          <w:color w:val="000000"/>
          <w:sz w:val="16"/>
          <w:szCs w:val="16"/>
        </w:rPr>
        <w:t xml:space="preserve"> delivered six 4,000-litre bags to the Serum Institute in India last year for its Covid vaccines. Brady Cole, vice-president of equipment solutions at ABEC, said: “</w:t>
      </w:r>
      <w:r w:rsidRPr="004B0F84">
        <w:rPr>
          <w:rFonts w:eastAsia="Times New Roman" w:cs="Calibri"/>
          <w:color w:val="000000"/>
          <w:szCs w:val="22"/>
          <w:u w:val="single"/>
        </w:rPr>
        <w:t>We are hearing from our customer base of lead times that are pushing out to nine, 10, even 12 months to get bioreactor bags. We typically run out at 16 weeks to get a custom bioreactor bag out to a customer.”</w:t>
      </w:r>
      <w:r w:rsidRPr="004B0F84">
        <w:rPr>
          <w:rFonts w:eastAsia="Times New Roman" w:cs="Calibri"/>
          <w:color w:val="000000"/>
          <w:sz w:val="16"/>
          <w:szCs w:val="16"/>
        </w:rPr>
        <w:t xml:space="preserve"> He said ABEC was still managing to fulfil orders at roughly that rate. “</w:t>
      </w:r>
      <w:r w:rsidRPr="004B0F84">
        <w:rPr>
          <w:rFonts w:eastAsia="Times New Roman" w:cs="Calibri"/>
          <w:color w:val="000000"/>
          <w:szCs w:val="22"/>
          <w:u w:val="single"/>
        </w:rPr>
        <w:t xml:space="preserve">The </w:t>
      </w:r>
      <w:r w:rsidRPr="004B0F84">
        <w:rPr>
          <w:rFonts w:eastAsia="Times New Roman" w:cs="Calibri"/>
          <w:color w:val="000000"/>
          <w:szCs w:val="22"/>
          <w:u w:val="single"/>
          <w:shd w:val="clear" w:color="auto" w:fill="FFFF00"/>
        </w:rPr>
        <w:t>bag manufacturing capacity can’t meet demand right</w:t>
      </w:r>
      <w:r w:rsidRPr="004B0F84">
        <w:rPr>
          <w:rFonts w:eastAsia="Times New Roman" w:cs="Calibri"/>
          <w:color w:val="000000"/>
          <w:szCs w:val="22"/>
          <w:u w:val="single"/>
        </w:rPr>
        <w:t xml:space="preserve"> now,</w:t>
      </w:r>
      <w:r w:rsidRPr="004B0F84">
        <w:rPr>
          <w:rFonts w:eastAsia="Times New Roman" w:cs="Calibri"/>
          <w:color w:val="000000"/>
          <w:sz w:val="16"/>
          <w:szCs w:val="16"/>
        </w:rPr>
        <w:t xml:space="preserve">” he added. </w:t>
      </w:r>
      <w:r w:rsidRPr="004B0F84">
        <w:rPr>
          <w:rFonts w:eastAsia="Times New Roman" w:cs="Calibri"/>
          <w:color w:val="000000"/>
          <w:szCs w:val="22"/>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4B0F84">
        <w:rPr>
          <w:rFonts w:eastAsia="Times New Roman" w:cs="Calibri"/>
          <w:color w:val="000000"/>
          <w:sz w:val="16"/>
          <w:szCs w:val="16"/>
        </w:rPr>
        <w:t xml:space="preserve">s in a reasonable amount of time.” ABEC expanded its factories last year and has now started making 6,000-litre bags, which are roughly the size of a minibus. Other firms including </w:t>
      </w:r>
      <w:proofErr w:type="spellStart"/>
      <w:r w:rsidRPr="004B0F84">
        <w:rPr>
          <w:rFonts w:eastAsia="Times New Roman" w:cs="Calibri"/>
          <w:color w:val="000000"/>
          <w:sz w:val="16"/>
          <w:szCs w:val="16"/>
        </w:rPr>
        <w:t>MilliporeSigma</w:t>
      </w:r>
      <w:proofErr w:type="spellEnd"/>
      <w:r w:rsidRPr="004B0F84">
        <w:rPr>
          <w:rFonts w:eastAsia="Times New Roman" w:cs="Calibri"/>
          <w:color w:val="000000"/>
          <w:sz w:val="16"/>
          <w:szCs w:val="16"/>
        </w:rPr>
        <w:t xml:space="preserve">, part of German company Merck, have also been expanding their manufacturing facilities. American firm Thermo Fisher Scientific expects it will finish doubling its capacity this year. The </w:t>
      </w:r>
      <w:r w:rsidRPr="004B0F84">
        <w:rPr>
          <w:rFonts w:eastAsia="Times New Roman" w:cs="Calibri"/>
          <w:color w:val="000000"/>
          <w:szCs w:val="22"/>
          <w:u w:val="single"/>
        </w:rPr>
        <w:t xml:space="preserve">US government has also blocked exports of bags, </w:t>
      </w:r>
      <w:proofErr w:type="gramStart"/>
      <w:r w:rsidRPr="004B0F84">
        <w:rPr>
          <w:rFonts w:eastAsia="Times New Roman" w:cs="Calibri"/>
          <w:color w:val="000000"/>
          <w:szCs w:val="22"/>
          <w:u w:val="single"/>
        </w:rPr>
        <w:t>filters</w:t>
      </w:r>
      <w:proofErr w:type="gramEnd"/>
      <w:r w:rsidRPr="004B0F84">
        <w:rPr>
          <w:rFonts w:eastAsia="Times New Roman" w:cs="Calibri"/>
          <w:color w:val="000000"/>
          <w:szCs w:val="22"/>
          <w:u w:val="single"/>
        </w:rPr>
        <w:t xml:space="preserve"> and other components so it can supply more Pfizer vaccines for Americans. </w:t>
      </w:r>
      <w:r w:rsidRPr="004B0F84">
        <w:rPr>
          <w:rFonts w:eastAsia="Times New Roman" w:cs="Calibri"/>
          <w:color w:val="000000"/>
          <w:sz w:val="16"/>
          <w:szCs w:val="16"/>
        </w:rPr>
        <w:t xml:space="preserve">Adar Poonawalla, the chief executive of the Serum Institute of India, said the restrictions were likely to cause serious bottlenecks. </w:t>
      </w:r>
      <w:proofErr w:type="spellStart"/>
      <w:r w:rsidRPr="004B0F84">
        <w:rPr>
          <w:rFonts w:eastAsia="Times New Roman" w:cs="Calibri"/>
          <w:color w:val="000000"/>
          <w:sz w:val="16"/>
          <w:szCs w:val="16"/>
        </w:rPr>
        <w:t>Novavax</w:t>
      </w:r>
      <w:proofErr w:type="spellEnd"/>
      <w:r w:rsidRPr="004B0F84">
        <w:rPr>
          <w:rFonts w:eastAsia="Times New Roman" w:cs="Calibri"/>
          <w:color w:val="000000"/>
          <w:sz w:val="16"/>
          <w:szCs w:val="16"/>
        </w:rPr>
        <w:t xml:space="preserve"> is hoping to avoid delays and “vaccine nationalism” by operating on four continents, with 20 facilities in nine countries. “One year ago, we had exactly zero manufacturing capacity,” </w:t>
      </w:r>
      <w:proofErr w:type="spellStart"/>
      <w:r w:rsidRPr="004B0F84">
        <w:rPr>
          <w:rFonts w:eastAsia="Times New Roman" w:cs="Calibri"/>
          <w:color w:val="000000"/>
          <w:sz w:val="16"/>
          <w:szCs w:val="16"/>
        </w:rPr>
        <w:t>Erck</w:t>
      </w:r>
      <w:proofErr w:type="spellEnd"/>
      <w:r w:rsidRPr="004B0F84">
        <w:rPr>
          <w:rFonts w:eastAsia="Times New Roman" w:cs="Calibri"/>
          <w:color w:val="000000"/>
          <w:sz w:val="16"/>
          <w:szCs w:val="16"/>
        </w:rPr>
        <w:t xml:space="preserve"> said. “We’re self-sufficient. The two main things we need to do are done in the UK. And in the </w:t>
      </w:r>
      <w:proofErr w:type="gramStart"/>
      <w:r w:rsidRPr="004B0F84">
        <w:rPr>
          <w:rFonts w:eastAsia="Times New Roman" w:cs="Calibri"/>
          <w:color w:val="000000"/>
          <w:sz w:val="16"/>
          <w:szCs w:val="16"/>
        </w:rPr>
        <w:t>EU</w:t>
      </w:r>
      <w:proofErr w:type="gramEnd"/>
      <w:r w:rsidRPr="004B0F84">
        <w:rPr>
          <w:rFonts w:eastAsia="Times New Roman" w:cs="Calibri"/>
          <w:color w:val="000000"/>
          <w:sz w:val="16"/>
          <w:szCs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267E5D9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[2] The affirmative can’t solve the root cause of the problems developing nations face – WTO News Briefing 20 </w:t>
      </w:r>
    </w:p>
    <w:p w14:paraId="58D9C864"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lastRenderedPageBreak/>
        <w:t>WTO News Briefing</w:t>
      </w:r>
      <w:proofErr w:type="gramStart"/>
      <w:r w:rsidRPr="004B0F84">
        <w:rPr>
          <w:rFonts w:eastAsia="Times New Roman" w:cs="Calibri"/>
          <w:color w:val="000000"/>
          <w:sz w:val="16"/>
          <w:szCs w:val="16"/>
        </w:rPr>
        <w:t>; ;</w:t>
      </w:r>
      <w:proofErr w:type="gramEnd"/>
      <w:r w:rsidRPr="004B0F84">
        <w:rPr>
          <w:rFonts w:eastAsia="Times New Roman" w:cs="Calibri"/>
          <w:color w:val="000000"/>
          <w:sz w:val="16"/>
          <w:szCs w:val="16"/>
        </w:rPr>
        <w:t xml:space="preserve"> 10‐16‐2020; ”Members discuss intellectual property response to the COVID‐19 pandemic”; https://www.wto.org/english/news_e/news20_e/trip_20 oct20_e.htm, World Trade Organization News, accessed 7‐21‐2021; </w:t>
      </w:r>
      <w:proofErr w:type="spellStart"/>
      <w:r w:rsidRPr="004B0F84">
        <w:rPr>
          <w:rFonts w:eastAsia="Times New Roman" w:cs="Calibri"/>
          <w:color w:val="000000"/>
          <w:sz w:val="16"/>
          <w:szCs w:val="16"/>
        </w:rPr>
        <w:t>JPark</w:t>
      </w:r>
      <w:proofErr w:type="spellEnd"/>
      <w:r w:rsidRPr="004B0F84">
        <w:rPr>
          <w:rFonts w:eastAsia="Times New Roman" w:cs="Calibri"/>
          <w:color w:val="000000"/>
          <w:sz w:val="16"/>
          <w:szCs w:val="16"/>
        </w:rPr>
        <w:t> </w:t>
      </w:r>
    </w:p>
    <w:p w14:paraId="35E9904D" w14:textId="77777777" w:rsidR="006B3D74" w:rsidRPr="004B0F84" w:rsidRDefault="006B3D74" w:rsidP="006B3D74">
      <w:pPr>
        <w:rPr>
          <w:rFonts w:ascii="Times New Roman" w:eastAsia="Times New Roman" w:hAnsi="Times New Roman" w:cs="Times New Roman"/>
        </w:rPr>
      </w:pPr>
      <w:r w:rsidRPr="004B0F84">
        <w:rPr>
          <w:rFonts w:ascii="Palatino Linotype" w:eastAsia="Times New Roman" w:hAnsi="Palatino Linotype" w:cs="Times New Roman"/>
          <w:color w:val="000000"/>
          <w:sz w:val="16"/>
          <w:szCs w:val="16"/>
        </w:rPr>
        <w:t xml:space="preserve">While </w:t>
      </w:r>
      <w:proofErr w:type="gramStart"/>
      <w:r w:rsidRPr="004B0F84">
        <w:rPr>
          <w:rFonts w:ascii="Palatino Linotype" w:eastAsia="Times New Roman" w:hAnsi="Palatino Linotype" w:cs="Times New Roman"/>
          <w:color w:val="000000"/>
          <w:sz w:val="16"/>
          <w:szCs w:val="16"/>
        </w:rPr>
        <w:t>a number of</w:t>
      </w:r>
      <w:proofErr w:type="gramEnd"/>
      <w:r w:rsidRPr="004B0F84">
        <w:rPr>
          <w:rFonts w:ascii="Palatino Linotype" w:eastAsia="Times New Roman" w:hAnsi="Palatino Linotype" w:cs="Times New Roman"/>
          <w:color w:val="000000"/>
          <w:sz w:val="16"/>
          <w:szCs w:val="16"/>
        </w:rPr>
        <w:t xml:space="preserve"> developing and least developed country members welcomed the proposal as a contribution to the discussion, many were still studying it in their capitals and asked for clarification on certain points, particularly regarding its practical </w:t>
      </w:r>
      <w:proofErr w:type="spellStart"/>
      <w:r w:rsidRPr="004B0F84">
        <w:rPr>
          <w:rFonts w:ascii="Palatino Linotype" w:eastAsia="Times New Roman" w:hAnsi="Palatino Linotype" w:cs="Times New Roman"/>
          <w:color w:val="000000"/>
          <w:sz w:val="16"/>
          <w:szCs w:val="16"/>
        </w:rPr>
        <w:t>imple</w:t>
      </w:r>
      <w:proofErr w:type="spellEnd"/>
      <w:r w:rsidRPr="004B0F84">
        <w:rPr>
          <w:rFonts w:ascii="Palatino Linotype" w:eastAsia="Times New Roman" w:hAnsi="Palatino Linotype" w:cs="Times New Roman"/>
          <w:color w:val="000000"/>
          <w:sz w:val="16"/>
          <w:szCs w:val="16"/>
        </w:rPr>
        <w:t xml:space="preserve">‐ mentation and the possible economic and legal impact of the waiver at national level. </w:t>
      </w:r>
      <w:proofErr w:type="gramStart"/>
      <w:r w:rsidRPr="004B0F84">
        <w:rPr>
          <w:rFonts w:eastAsia="Times New Roman" w:cs="Calibri"/>
          <w:b/>
          <w:bCs/>
          <w:color w:val="000000"/>
          <w:szCs w:val="22"/>
          <w:u w:val="single"/>
        </w:rPr>
        <w:t>A number of</w:t>
      </w:r>
      <w:proofErr w:type="gramEnd"/>
      <w:r w:rsidRPr="004B0F84">
        <w:rPr>
          <w:rFonts w:eastAsia="Times New Roman" w:cs="Calibri"/>
          <w:b/>
          <w:bCs/>
          <w:color w:val="000000"/>
          <w:szCs w:val="22"/>
          <w:u w:val="single"/>
        </w:rPr>
        <w:t xml:space="preserve"> developing and developed country members opposed the waiver proposal, noting </w:t>
      </w:r>
      <w:r w:rsidRPr="004B0F84">
        <w:rPr>
          <w:rFonts w:eastAsia="Times New Roman" w:cs="Calibri"/>
          <w:b/>
          <w:bCs/>
          <w:color w:val="000000"/>
          <w:szCs w:val="22"/>
          <w:u w:val="single"/>
          <w:shd w:val="clear" w:color="auto" w:fill="FFFF00"/>
        </w:rPr>
        <w:t xml:space="preserve">that there is no indication that intellectual property rights (IPRs) have been a gen‐ </w:t>
      </w:r>
      <w:proofErr w:type="spellStart"/>
      <w:r w:rsidRPr="004B0F84">
        <w:rPr>
          <w:rFonts w:eastAsia="Times New Roman" w:cs="Calibri"/>
          <w:b/>
          <w:bCs/>
          <w:color w:val="000000"/>
          <w:szCs w:val="22"/>
          <w:u w:val="single"/>
          <w:shd w:val="clear" w:color="auto" w:fill="FFFF00"/>
        </w:rPr>
        <w:t>uine</w:t>
      </w:r>
      <w:proofErr w:type="spellEnd"/>
      <w:r w:rsidRPr="004B0F84">
        <w:rPr>
          <w:rFonts w:eastAsia="Times New Roman" w:cs="Calibri"/>
          <w:b/>
          <w:bCs/>
          <w:color w:val="000000"/>
          <w:szCs w:val="22"/>
          <w:u w:val="single"/>
          <w:shd w:val="clear" w:color="auto" w:fill="FFFF00"/>
        </w:rPr>
        <w:t xml:space="preserve"> barrier to accessing COVID‐19 related medicines and technologies</w:t>
      </w:r>
      <w:r w:rsidRPr="004B0F84">
        <w:rPr>
          <w:rFonts w:eastAsia="Times New Roman" w:cs="Calibri"/>
          <w:b/>
          <w:bCs/>
          <w:color w:val="000000"/>
          <w:szCs w:val="22"/>
          <w:u w:val="single"/>
        </w:rPr>
        <w:t xml:space="preserve">. While </w:t>
      </w:r>
      <w:proofErr w:type="spellStart"/>
      <w:r w:rsidRPr="004B0F84">
        <w:rPr>
          <w:rFonts w:eastAsia="Times New Roman" w:cs="Calibri"/>
          <w:b/>
          <w:bCs/>
          <w:color w:val="000000"/>
          <w:szCs w:val="22"/>
          <w:u w:val="single"/>
        </w:rPr>
        <w:t>acknowl</w:t>
      </w:r>
      <w:proofErr w:type="spellEnd"/>
      <w:r w:rsidRPr="004B0F84">
        <w:rPr>
          <w:rFonts w:eastAsia="Times New Roman" w:cs="Calibri"/>
          <w:b/>
          <w:bCs/>
          <w:color w:val="000000"/>
          <w:szCs w:val="22"/>
          <w:u w:val="single"/>
        </w:rPr>
        <w:t>‐ edging that the sustained and continued supply of such medicines and technologies is a difficult task</w:t>
      </w:r>
      <w:r w:rsidRPr="004B0F84">
        <w:rPr>
          <w:rFonts w:eastAsia="Times New Roman" w:cs="Calibri"/>
          <w:b/>
          <w:bCs/>
          <w:color w:val="000000"/>
          <w:szCs w:val="22"/>
          <w:u w:val="single"/>
          <w:shd w:val="clear" w:color="auto" w:fill="FFFF00"/>
        </w:rPr>
        <w:t xml:space="preserve">, they observed that non‐efficient and underfunded health care and pro‐ </w:t>
      </w:r>
      <w:proofErr w:type="spellStart"/>
      <w:r w:rsidRPr="004B0F84">
        <w:rPr>
          <w:rFonts w:eastAsia="Times New Roman" w:cs="Calibri"/>
          <w:b/>
          <w:bCs/>
          <w:color w:val="000000"/>
          <w:szCs w:val="22"/>
          <w:u w:val="single"/>
          <w:shd w:val="clear" w:color="auto" w:fill="FFFF00"/>
        </w:rPr>
        <w:t>curement</w:t>
      </w:r>
      <w:proofErr w:type="spellEnd"/>
      <w:r w:rsidRPr="004B0F84">
        <w:rPr>
          <w:rFonts w:eastAsia="Times New Roman" w:cs="Calibri"/>
          <w:b/>
          <w:bCs/>
          <w:color w:val="000000"/>
          <w:szCs w:val="22"/>
          <w:u w:val="single"/>
          <w:shd w:val="clear" w:color="auto" w:fill="FFFF00"/>
        </w:rPr>
        <w:t xml:space="preserve"> systems, spiking demand and lack of manufacturing capacity are much more likely to impede access to these material</w:t>
      </w:r>
      <w:r w:rsidRPr="004B0F84">
        <w:rPr>
          <w:rFonts w:ascii="Palatino Linotype" w:eastAsia="Times New Roman" w:hAnsi="Palatino Linotype" w:cs="Times New Roman"/>
          <w:color w:val="000000"/>
          <w:sz w:val="16"/>
          <w:szCs w:val="16"/>
          <w:shd w:val="clear" w:color="auto" w:fill="FFFF00"/>
        </w:rPr>
        <w:t>s</w:t>
      </w:r>
      <w:r w:rsidRPr="004B0F84">
        <w:rPr>
          <w:rFonts w:ascii="Palatino Linotype" w:eastAsia="Times New Roman" w:hAnsi="Palatino Linotype" w:cs="Times New Roman"/>
          <w:color w:val="000000"/>
          <w:sz w:val="16"/>
          <w:szCs w:val="16"/>
        </w:rPr>
        <w:t xml:space="preserve">. In the view of these members, solutions can be legitimately sought within the existing IP system as the TRIPS Agreement provides enough tools and sufficient policy space for members to take measures to protect public health. </w:t>
      </w:r>
      <w:r w:rsidRPr="004B0F84">
        <w:rPr>
          <w:rFonts w:eastAsia="Times New Roman" w:cs="Calibri"/>
          <w:b/>
          <w:bCs/>
          <w:color w:val="000000"/>
          <w:szCs w:val="22"/>
          <w:u w:val="single"/>
          <w:shd w:val="clear" w:color="auto" w:fill="FFFF00"/>
        </w:rPr>
        <w:t xml:space="preserve">The suspension of IPRs, even for a limited period of time, was not only </w:t>
      </w:r>
      <w:proofErr w:type="spellStart"/>
      <w:r w:rsidRPr="004B0F84">
        <w:rPr>
          <w:rFonts w:eastAsia="Times New Roman" w:cs="Calibri"/>
          <w:b/>
          <w:bCs/>
          <w:color w:val="000000"/>
          <w:szCs w:val="22"/>
          <w:u w:val="single"/>
          <w:shd w:val="clear" w:color="auto" w:fill="FFFF00"/>
        </w:rPr>
        <w:t>unnec</w:t>
      </w:r>
      <w:proofErr w:type="spellEnd"/>
      <w:r w:rsidRPr="004B0F84">
        <w:rPr>
          <w:rFonts w:eastAsia="Times New Roman" w:cs="Calibri"/>
          <w:b/>
          <w:bCs/>
          <w:color w:val="000000"/>
          <w:szCs w:val="22"/>
          <w:u w:val="single"/>
          <w:shd w:val="clear" w:color="auto" w:fill="FFFF00"/>
        </w:rPr>
        <w:t xml:space="preserve">‐ </w:t>
      </w:r>
      <w:proofErr w:type="spellStart"/>
      <w:r w:rsidRPr="004B0F84">
        <w:rPr>
          <w:rFonts w:eastAsia="Times New Roman" w:cs="Calibri"/>
          <w:b/>
          <w:bCs/>
          <w:color w:val="000000"/>
          <w:szCs w:val="22"/>
          <w:u w:val="single"/>
          <w:shd w:val="clear" w:color="auto" w:fill="FFFF00"/>
        </w:rPr>
        <w:t>essary</w:t>
      </w:r>
      <w:proofErr w:type="spellEnd"/>
      <w:r w:rsidRPr="004B0F84">
        <w:rPr>
          <w:rFonts w:eastAsia="Times New Roman" w:cs="Calibri"/>
          <w:b/>
          <w:bCs/>
          <w:color w:val="000000"/>
          <w:szCs w:val="22"/>
          <w:u w:val="single"/>
          <w:shd w:val="clear" w:color="auto" w:fill="FFFF00"/>
        </w:rPr>
        <w:t xml:space="preserve"> but it would also undermine the collaborative efforts to fight the </w:t>
      </w:r>
      <w:proofErr w:type="gramStart"/>
      <w:r w:rsidRPr="004B0F84">
        <w:rPr>
          <w:rFonts w:eastAsia="Times New Roman" w:cs="Calibri"/>
          <w:b/>
          <w:bCs/>
          <w:color w:val="000000"/>
          <w:szCs w:val="22"/>
          <w:u w:val="single"/>
          <w:shd w:val="clear" w:color="auto" w:fill="FFFF00"/>
        </w:rPr>
        <w:t>pandemic</w:t>
      </w:r>
      <w:proofErr w:type="gramEnd"/>
      <w:r w:rsidRPr="004B0F84">
        <w:rPr>
          <w:rFonts w:eastAsia="Times New Roman" w:cs="Calibri"/>
          <w:b/>
          <w:bCs/>
          <w:color w:val="000000"/>
          <w:szCs w:val="22"/>
          <w:u w:val="single"/>
          <w:shd w:val="clear" w:color="auto" w:fill="FFFF00"/>
        </w:rPr>
        <w:t xml:space="preserve"> that are already under way.</w:t>
      </w:r>
      <w:r w:rsidRPr="004B0F84">
        <w:rPr>
          <w:rFonts w:eastAsia="Times New Roman" w:cs="Calibri"/>
          <w:b/>
          <w:bCs/>
          <w:color w:val="000000"/>
          <w:szCs w:val="22"/>
          <w:u w:val="single"/>
        </w:rPr>
        <w:t> </w:t>
      </w:r>
    </w:p>
    <w:p w14:paraId="5C51A9FF"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[3] Investing in manufacturing and distribution is a better anti‐COVID strategy than breaking patents – </w:t>
      </w:r>
      <w:proofErr w:type="spellStart"/>
      <w:r w:rsidRPr="004B0F84">
        <w:rPr>
          <w:rFonts w:eastAsia="Times New Roman" w:cs="Calibri"/>
          <w:b/>
          <w:bCs/>
          <w:color w:val="000000"/>
          <w:sz w:val="26"/>
          <w:szCs w:val="26"/>
        </w:rPr>
        <w:t>Rogin</w:t>
      </w:r>
      <w:proofErr w:type="spellEnd"/>
      <w:r w:rsidRPr="004B0F84">
        <w:rPr>
          <w:rFonts w:eastAsia="Times New Roman" w:cs="Calibri"/>
          <w:b/>
          <w:bCs/>
          <w:color w:val="000000"/>
          <w:sz w:val="26"/>
          <w:szCs w:val="26"/>
        </w:rPr>
        <w:t xml:space="preserve"> 21</w:t>
      </w:r>
    </w:p>
    <w:p w14:paraId="43F3752D" w14:textId="77777777" w:rsidR="006B3D74" w:rsidRPr="004B0F84" w:rsidRDefault="006B3D74" w:rsidP="006B3D74">
      <w:pPr>
        <w:rPr>
          <w:rFonts w:ascii="Times New Roman" w:eastAsia="Times New Roman" w:hAnsi="Times New Roman" w:cs="Times New Roman"/>
        </w:rPr>
      </w:pPr>
      <w:r w:rsidRPr="004B0F84">
        <w:rPr>
          <w:rFonts w:ascii="Palatino Linotype" w:eastAsia="Times New Roman" w:hAnsi="Palatino Linotype" w:cs="Times New Roman"/>
          <w:color w:val="000000"/>
          <w:sz w:val="16"/>
          <w:szCs w:val="16"/>
        </w:rPr>
        <w:t xml:space="preserve">Josh </w:t>
      </w:r>
      <w:proofErr w:type="spellStart"/>
      <w:r w:rsidRPr="004B0F84">
        <w:rPr>
          <w:rFonts w:ascii="Palatino Linotype" w:eastAsia="Times New Roman" w:hAnsi="Palatino Linotype" w:cs="Times New Roman"/>
          <w:color w:val="000000"/>
          <w:sz w:val="16"/>
          <w:szCs w:val="16"/>
        </w:rPr>
        <w:t>Rogin</w:t>
      </w:r>
      <w:proofErr w:type="spellEnd"/>
      <w:r w:rsidRPr="004B0F84">
        <w:rPr>
          <w:rFonts w:ascii="Palatino Linotype" w:eastAsia="Times New Roman" w:hAnsi="Palatino Linotype" w:cs="Times New Roman"/>
          <w:color w:val="000000"/>
          <w:sz w:val="16"/>
          <w:szCs w:val="16"/>
        </w:rPr>
        <w:t xml:space="preserve"> (political analyst for CNN; foreign policy columnist at the Washington Post; B.A. in international affairs from the George Washington University’s Elliott School of International Affairs). “The wrong way to fight vaccine nationalism.” Wash‐ </w:t>
      </w:r>
      <w:proofErr w:type="spellStart"/>
      <w:r w:rsidRPr="004B0F84">
        <w:rPr>
          <w:rFonts w:ascii="Palatino Linotype" w:eastAsia="Times New Roman" w:hAnsi="Palatino Linotype" w:cs="Times New Roman"/>
          <w:color w:val="000000"/>
          <w:sz w:val="16"/>
          <w:szCs w:val="16"/>
        </w:rPr>
        <w:t>ington</w:t>
      </w:r>
      <w:proofErr w:type="spellEnd"/>
      <w:r w:rsidRPr="004B0F84">
        <w:rPr>
          <w:rFonts w:ascii="Palatino Linotype" w:eastAsia="Times New Roman" w:hAnsi="Palatino Linotype" w:cs="Times New Roman"/>
          <w:color w:val="000000"/>
          <w:sz w:val="16"/>
          <w:szCs w:val="16"/>
        </w:rPr>
        <w:t xml:space="preserve"> Post. 8 April 2021. JDN. https://www.washingtonpost.com/opinions/global‐ opinions/the‐wrong‐way‐to‐fight‐vaccine‐nationalism/2021/04/08/9a65e15e‐98a8‐11eb‐ 962b‐78c1d8228819_story.html </w:t>
      </w:r>
    </w:p>
    <w:p w14:paraId="6DE31B82"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Cs w:val="22"/>
          <w:u w:val="single"/>
        </w:rPr>
        <w:t xml:space="preserve">A preferable approach would be to </w:t>
      </w:r>
      <w:r w:rsidRPr="004B0F84">
        <w:rPr>
          <w:rFonts w:eastAsia="Times New Roman" w:cs="Calibri"/>
          <w:b/>
          <w:bCs/>
          <w:color w:val="000000"/>
          <w:szCs w:val="22"/>
          <w:u w:val="single"/>
          <w:shd w:val="clear" w:color="auto" w:fill="FFFF00"/>
        </w:rPr>
        <w:t>build more vaccine‐manufacturing capacity in the United States and then give those vaccines to countries in need</w:t>
      </w:r>
      <w:r w:rsidRPr="004B0F84">
        <w:rPr>
          <w:rFonts w:ascii="Palatino Linotype" w:eastAsia="Times New Roman" w:hAnsi="Palatino Linotype" w:cs="Times New Roman"/>
          <w:color w:val="000000"/>
          <w:sz w:val="16"/>
          <w:szCs w:val="16"/>
        </w:rPr>
        <w:t xml:space="preserve">, said Cohen. The U.S. pharmaceutical industry would surely benefit, but that’s preferable to being dependent on other countries when the next pandemic hits. </w:t>
      </w:r>
      <w:r w:rsidRPr="004B0F84">
        <w:rPr>
          <w:rFonts w:eastAsia="Times New Roman" w:cs="Calibri"/>
          <w:color w:val="000000"/>
          <w:sz w:val="16"/>
          <w:szCs w:val="16"/>
        </w:rPr>
        <w:t> </w:t>
      </w:r>
      <w:r w:rsidRPr="004B0F84">
        <w:rPr>
          <w:rFonts w:ascii="Palatino Linotype" w:eastAsia="Times New Roman" w:hAnsi="Palatino Linotype" w:cs="Times New Roman"/>
          <w:color w:val="000000"/>
          <w:sz w:val="16"/>
          <w:szCs w:val="16"/>
        </w:rPr>
        <w:t>“</w:t>
      </w:r>
      <w:r w:rsidRPr="004B0F84">
        <w:rPr>
          <w:rFonts w:eastAsia="Times New Roman" w:cs="Calibri"/>
          <w:b/>
          <w:bCs/>
          <w:color w:val="000000"/>
          <w:szCs w:val="22"/>
          <w:u w:val="single"/>
        </w:rPr>
        <w:t xml:space="preserve">If there’s anything that the pandemic has taught us, it’s that </w:t>
      </w:r>
      <w:r w:rsidRPr="004B0F84">
        <w:rPr>
          <w:rFonts w:eastAsia="Times New Roman" w:cs="Calibri"/>
          <w:b/>
          <w:bCs/>
          <w:color w:val="000000"/>
          <w:szCs w:val="22"/>
          <w:u w:val="single"/>
          <w:shd w:val="clear" w:color="auto" w:fill="FFFF00"/>
        </w:rPr>
        <w:t>we need to have a robust supply chain, for ourselves and for the world generall</w:t>
      </w:r>
      <w:r w:rsidRPr="004B0F84">
        <w:rPr>
          <w:rFonts w:eastAsia="Times New Roman" w:cs="Calibri"/>
          <w:b/>
          <w:bCs/>
          <w:color w:val="000000"/>
          <w:szCs w:val="22"/>
          <w:u w:val="single"/>
        </w:rPr>
        <w:t>y</w:t>
      </w:r>
      <w:r w:rsidRPr="004B0F84">
        <w:rPr>
          <w:rFonts w:ascii="Palatino Linotype" w:eastAsia="Times New Roman" w:hAnsi="Palatino Linotype" w:cs="Times New Roman"/>
          <w:color w:val="000000"/>
          <w:sz w:val="16"/>
          <w:szCs w:val="16"/>
        </w:rPr>
        <w:t xml:space="preserve">,” Cohen said. </w:t>
      </w:r>
      <w:r w:rsidRPr="004B0F84">
        <w:rPr>
          <w:rFonts w:eastAsia="Times New Roman" w:cs="Calibri"/>
          <w:color w:val="000000"/>
          <w:sz w:val="16"/>
          <w:szCs w:val="16"/>
        </w:rPr>
        <w:t> </w:t>
      </w:r>
      <w:r w:rsidRPr="004B0F84">
        <w:rPr>
          <w:rFonts w:ascii="Palatino Linotype" w:eastAsia="Times New Roman" w:hAnsi="Palatino Linotype" w:cs="Times New Roman"/>
          <w:color w:val="000000"/>
          <w:sz w:val="16"/>
          <w:szCs w:val="16"/>
        </w:rPr>
        <w:t>What’s more</w:t>
      </w:r>
      <w:r w:rsidRPr="004B0F84">
        <w:rPr>
          <w:rFonts w:ascii="Palatino Linotype" w:eastAsia="Times New Roman" w:hAnsi="Palatino Linotype" w:cs="Times New Roman"/>
          <w:color w:val="000000"/>
          <w:sz w:val="16"/>
          <w:szCs w:val="16"/>
          <w:shd w:val="clear" w:color="auto" w:fill="FFFF00"/>
        </w:rPr>
        <w:t xml:space="preserve">, </w:t>
      </w:r>
      <w:r w:rsidRPr="004B0F84">
        <w:rPr>
          <w:rFonts w:eastAsia="Times New Roman" w:cs="Calibri"/>
          <w:b/>
          <w:bCs/>
          <w:color w:val="000000"/>
          <w:szCs w:val="22"/>
          <w:u w:val="single"/>
          <w:shd w:val="clear" w:color="auto" w:fill="FFFF00"/>
        </w:rPr>
        <w:t>it’s not clear that waiving the TRIPS agreement for the pandemic would work in the first place</w:t>
      </w:r>
      <w:r w:rsidRPr="004B0F84">
        <w:rPr>
          <w:rFonts w:ascii="Palatino Linotype" w:eastAsia="Times New Roman" w:hAnsi="Palatino Linotype" w:cs="Times New Roman"/>
          <w:color w:val="000000"/>
          <w:sz w:val="16"/>
          <w:szCs w:val="16"/>
        </w:rPr>
        <w:t xml:space="preserve">. Bill Gates and others involved in the current vaccine distribution scheme have argued that it would not result in more vaccines, pointing out that </w:t>
      </w:r>
      <w:proofErr w:type="spellStart"/>
      <w:r w:rsidRPr="004B0F84">
        <w:rPr>
          <w:rFonts w:ascii="Palatino Linotype" w:eastAsia="Times New Roman" w:hAnsi="Palatino Linotype" w:cs="Times New Roman"/>
          <w:color w:val="000000"/>
          <w:sz w:val="16"/>
          <w:szCs w:val="16"/>
        </w:rPr>
        <w:t>licens</w:t>
      </w:r>
      <w:proofErr w:type="spellEnd"/>
      <w:r w:rsidRPr="004B0F84">
        <w:rPr>
          <w:rFonts w:ascii="Palatino Linotype" w:eastAsia="Times New Roman" w:hAnsi="Palatino Linotype" w:cs="Times New Roman"/>
          <w:color w:val="000000"/>
          <w:sz w:val="16"/>
          <w:szCs w:val="16"/>
        </w:rPr>
        <w:t xml:space="preserve">‐ </w:t>
      </w:r>
      <w:proofErr w:type="spellStart"/>
      <w:r w:rsidRPr="004B0F84">
        <w:rPr>
          <w:rFonts w:ascii="Palatino Linotype" w:eastAsia="Times New Roman" w:hAnsi="Palatino Linotype" w:cs="Times New Roman"/>
          <w:color w:val="000000"/>
          <w:sz w:val="16"/>
          <w:szCs w:val="16"/>
        </w:rPr>
        <w:t>ing</w:t>
      </w:r>
      <w:proofErr w:type="spellEnd"/>
      <w:r w:rsidRPr="004B0F84">
        <w:rPr>
          <w:rFonts w:ascii="Palatino Linotype" w:eastAsia="Times New Roman" w:hAnsi="Palatino Linotype" w:cs="Times New Roman"/>
          <w:color w:val="000000"/>
          <w:sz w:val="16"/>
          <w:szCs w:val="16"/>
        </w:rPr>
        <w:t xml:space="preserve"> agreements are already successfully facilitating cooperation between patent‐holding vaccine‐makers and foreign manufacturers. Critics respond that such cooperation is still failing to meet the urgent needs in the developing world. </w:t>
      </w:r>
      <w:r w:rsidRPr="004B0F84">
        <w:rPr>
          <w:rFonts w:eastAsia="Times New Roman" w:cs="Calibri"/>
          <w:color w:val="000000"/>
          <w:sz w:val="16"/>
          <w:szCs w:val="16"/>
        </w:rPr>
        <w:t> </w:t>
      </w:r>
      <w:r w:rsidRPr="004B0F84">
        <w:rPr>
          <w:rFonts w:eastAsia="Times New Roman" w:cs="Calibri"/>
          <w:b/>
          <w:bCs/>
          <w:color w:val="000000"/>
          <w:szCs w:val="22"/>
          <w:u w:val="single"/>
          <w:shd w:val="clear" w:color="auto" w:fill="FFFF00"/>
        </w:rPr>
        <w:t>Vaccine equity is a real problem but waiving intellectual property rights is not the solutio</w:t>
      </w:r>
      <w:r w:rsidRPr="004B0F84">
        <w:rPr>
          <w:rFonts w:eastAsia="Times New Roman" w:cs="Calibri"/>
          <w:b/>
          <w:bCs/>
          <w:color w:val="000000"/>
          <w:szCs w:val="22"/>
          <w:u w:val="single"/>
        </w:rPr>
        <w:t>n</w:t>
      </w:r>
      <w:r w:rsidRPr="004B0F84">
        <w:rPr>
          <w:rFonts w:eastAsia="Times New Roman" w:cs="Calibri"/>
          <w:b/>
          <w:bCs/>
          <w:color w:val="000000"/>
          <w:szCs w:val="22"/>
          <w:u w:val="single"/>
          <w:shd w:val="clear" w:color="auto" w:fill="FFFF00"/>
        </w:rPr>
        <w:t>. If the current system is not getting shots into the arms of people in poor countries, we must fix that for their sake and ours</w:t>
      </w:r>
      <w:r w:rsidRPr="004B0F84">
        <w:rPr>
          <w:rFonts w:eastAsia="Times New Roman" w:cs="Calibri"/>
          <w:b/>
          <w:bCs/>
          <w:color w:val="000000"/>
          <w:szCs w:val="22"/>
          <w:u w:val="single"/>
        </w:rPr>
        <w:t>. But the pandemic and our responses to it have geopolitical implications, whether we like it or not. That means helping the world and thinking about our strategic interests at the same time. </w:t>
      </w:r>
    </w:p>
    <w:p w14:paraId="3CA3341A" w14:textId="77777777" w:rsidR="006B3D74" w:rsidRPr="004B0F84" w:rsidRDefault="006B3D74" w:rsidP="006B3D74">
      <w:pPr>
        <w:spacing w:before="40"/>
        <w:jc w:val="center"/>
        <w:outlineLvl w:val="2"/>
        <w:rPr>
          <w:rFonts w:ascii="Times New Roman" w:eastAsia="Times New Roman" w:hAnsi="Times New Roman" w:cs="Times New Roman"/>
          <w:b/>
          <w:bCs/>
          <w:sz w:val="27"/>
          <w:szCs w:val="27"/>
        </w:rPr>
      </w:pPr>
      <w:r w:rsidRPr="004B0F84">
        <w:rPr>
          <w:rFonts w:eastAsia="Times New Roman" w:cs="Calibri"/>
          <w:b/>
          <w:bCs/>
          <w:color w:val="000000"/>
          <w:sz w:val="32"/>
          <w:szCs w:val="32"/>
          <w:u w:val="single"/>
        </w:rPr>
        <w:t>Link Turns</w:t>
      </w:r>
    </w:p>
    <w:p w14:paraId="5C12963F"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[1] Turn- Waiving patents can’t resolve drug access issues but instead create a more dangerous scenario for developing countries – Garde 21 </w:t>
      </w:r>
    </w:p>
    <w:p w14:paraId="501ACFB2"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Damian Garde (national biotech reporter for STAT), Helen </w:t>
      </w:r>
      <w:proofErr w:type="spellStart"/>
      <w:r w:rsidRPr="004B0F84">
        <w:rPr>
          <w:rFonts w:eastAsia="Times New Roman" w:cs="Calibri"/>
          <w:color w:val="000000"/>
          <w:sz w:val="16"/>
          <w:szCs w:val="16"/>
        </w:rPr>
        <w:t>Branswell</w:t>
      </w:r>
      <w:proofErr w:type="spellEnd"/>
      <w:r w:rsidRPr="004B0F84">
        <w:rPr>
          <w:rFonts w:eastAsia="Times New Roman" w:cs="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sidRPr="004B0F84">
        <w:rPr>
          <w:rFonts w:eastAsia="Times New Roman" w:cs="Calibri"/>
          <w:color w:val="000000"/>
          <w:sz w:val="16"/>
          <w:szCs w:val="16"/>
        </w:rPr>
        <w:t>Herper</w:t>
      </w:r>
      <w:proofErr w:type="spellEnd"/>
      <w:r w:rsidRPr="004B0F84">
        <w:rPr>
          <w:rFonts w:eastAsia="Times New Roman" w:cs="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2F9EAD37" w14:textId="77777777" w:rsidR="006B3D74" w:rsidRPr="004B0F84" w:rsidRDefault="006B3D74" w:rsidP="006B3D74">
      <w:pPr>
        <w:rPr>
          <w:rFonts w:ascii="Times New Roman" w:eastAsia="Times New Roman" w:hAnsi="Times New Roman" w:cs="Times New Roman"/>
        </w:rPr>
      </w:pPr>
      <w:r w:rsidRPr="004B0F84">
        <w:rPr>
          <w:rFonts w:ascii="Palatino Linotype" w:eastAsia="Times New Roman" w:hAnsi="Palatino Linotype" w:cs="Times New Roman"/>
          <w:color w:val="000000"/>
          <w:sz w:val="14"/>
          <w:szCs w:val="14"/>
        </w:rPr>
        <w:lastRenderedPageBreak/>
        <w:t xml:space="preserve">In October, </w:t>
      </w:r>
      <w:proofErr w:type="spellStart"/>
      <w:r w:rsidRPr="004B0F84">
        <w:rPr>
          <w:rFonts w:eastAsia="Times New Roman" w:cs="Calibri"/>
          <w:b/>
          <w:bCs/>
          <w:color w:val="000000"/>
          <w:szCs w:val="22"/>
          <w:u w:val="single"/>
          <w:shd w:val="clear" w:color="auto" w:fill="FFFF00"/>
        </w:rPr>
        <w:t>Moderna</w:t>
      </w:r>
      <w:proofErr w:type="spellEnd"/>
      <w:r w:rsidRPr="004B0F84">
        <w:rPr>
          <w:rFonts w:eastAsia="Times New Roman" w:cs="Calibri"/>
          <w:b/>
          <w:bCs/>
          <w:color w:val="000000"/>
          <w:szCs w:val="22"/>
          <w:u w:val="single"/>
          <w:shd w:val="clear" w:color="auto" w:fill="FFFF00"/>
        </w:rPr>
        <w:t xml:space="preserve"> vowed not to enforce its Covid‐19‐related patents</w:t>
      </w:r>
      <w:r w:rsidRPr="004B0F84">
        <w:rPr>
          <w:rFonts w:eastAsia="Times New Roman" w:cs="Calibri"/>
          <w:b/>
          <w:bCs/>
          <w:color w:val="000000"/>
          <w:szCs w:val="22"/>
          <w:u w:val="single"/>
        </w:rPr>
        <w:t xml:space="preserve"> for the duration of the pandemic, </w:t>
      </w:r>
      <w:r w:rsidRPr="004B0F84">
        <w:rPr>
          <w:rFonts w:eastAsia="Times New Roman" w:cs="Calibri"/>
          <w:b/>
          <w:bCs/>
          <w:color w:val="000000"/>
          <w:szCs w:val="22"/>
          <w:u w:val="single"/>
          <w:shd w:val="clear" w:color="auto" w:fill="FFFF00"/>
        </w:rPr>
        <w:t>opening the door for manufacturers that</w:t>
      </w:r>
      <w:r w:rsidRPr="004B0F84">
        <w:rPr>
          <w:rFonts w:eastAsia="Times New Roman" w:cs="Calibri"/>
          <w:b/>
          <w:bCs/>
          <w:color w:val="000000"/>
          <w:szCs w:val="22"/>
          <w:u w:val="single"/>
        </w:rPr>
        <w:t xml:space="preserve"> might </w:t>
      </w:r>
      <w:r w:rsidRPr="004B0F84">
        <w:rPr>
          <w:rFonts w:eastAsia="Times New Roman" w:cs="Calibri"/>
          <w:b/>
          <w:bCs/>
          <w:color w:val="000000"/>
          <w:szCs w:val="22"/>
          <w:u w:val="single"/>
          <w:shd w:val="clear" w:color="auto" w:fill="FFFF00"/>
        </w:rPr>
        <w:t>want to copy its vaccine. But to date, it’s unclear whether anyone has, despite the</w:t>
      </w:r>
      <w:r w:rsidRPr="004B0F84">
        <w:rPr>
          <w:rFonts w:eastAsia="Times New Roman" w:cs="Calibri"/>
          <w:b/>
          <w:bCs/>
          <w:color w:val="000000"/>
          <w:szCs w:val="22"/>
          <w:u w:val="single"/>
        </w:rPr>
        <w:t xml:space="preserve"> vaccine’s demonstrated efficacy and the </w:t>
      </w:r>
      <w:r w:rsidRPr="004B0F84">
        <w:rPr>
          <w:rFonts w:eastAsia="Times New Roman" w:cs="Calibri"/>
          <w:b/>
          <w:bCs/>
          <w:color w:val="000000"/>
          <w:szCs w:val="22"/>
          <w:u w:val="single"/>
          <w:shd w:val="clear" w:color="auto" w:fill="FFFF00"/>
        </w:rPr>
        <w:t>worldwide demand for doses</w:t>
      </w:r>
      <w:r w:rsidRPr="004B0F84">
        <w:rPr>
          <w:rFonts w:eastAsia="Times New Roman" w:cs="Calibri"/>
          <w:b/>
          <w:bCs/>
          <w:color w:val="000000"/>
          <w:szCs w:val="22"/>
          <w:u w:val="single"/>
        </w:rPr>
        <w:t>. That underscores the drug industry’s case that patents are just one facet of the complex process of producing vaccines</w:t>
      </w:r>
      <w:r w:rsidRPr="004B0F84">
        <w:rPr>
          <w:rFonts w:ascii="Palatino Linotype" w:eastAsia="Times New Roman" w:hAnsi="Palatino Linotype" w:cs="Times New Roman"/>
          <w:color w:val="000000"/>
          <w:sz w:val="14"/>
          <w:szCs w:val="14"/>
        </w:rPr>
        <w:t xml:space="preserve">. “There are currently no generic vaccines primarily because there are hundreds of pro‐ </w:t>
      </w:r>
      <w:proofErr w:type="spellStart"/>
      <w:r w:rsidRPr="004B0F84">
        <w:rPr>
          <w:rFonts w:ascii="Palatino Linotype" w:eastAsia="Times New Roman" w:hAnsi="Palatino Linotype" w:cs="Times New Roman"/>
          <w:color w:val="000000"/>
          <w:sz w:val="14"/>
          <w:szCs w:val="14"/>
        </w:rPr>
        <w:t>cess</w:t>
      </w:r>
      <w:proofErr w:type="spellEnd"/>
      <w:r w:rsidRPr="004B0F84">
        <w:rPr>
          <w:rFonts w:ascii="Palatino Linotype" w:eastAsia="Times New Roman" w:hAnsi="Palatino Linotype" w:cs="Times New Roman"/>
          <w:color w:val="000000"/>
          <w:sz w:val="14"/>
          <w:szCs w:val="14"/>
        </w:rPr>
        <w:t xml:space="preserve"> steps involved in the manufacturing of vaccines, and thousands of check points for testing to assure the quality and consistency of manufacturing. One may transfer the IP, </w:t>
      </w:r>
      <w:r w:rsidRPr="004B0F84">
        <w:rPr>
          <w:rFonts w:eastAsia="Times New Roman" w:cs="Calibri"/>
          <w:b/>
          <w:bCs/>
          <w:color w:val="000000"/>
          <w:szCs w:val="22"/>
          <w:u w:val="single"/>
        </w:rPr>
        <w:t>but t</w:t>
      </w:r>
      <w:r w:rsidRPr="004B0F84">
        <w:rPr>
          <w:rFonts w:eastAsia="Times New Roman" w:cs="Calibri"/>
          <w:b/>
          <w:bCs/>
          <w:color w:val="000000"/>
          <w:szCs w:val="22"/>
          <w:u w:val="single"/>
          <w:shd w:val="clear" w:color="auto" w:fill="FFFF00"/>
        </w:rPr>
        <w:t xml:space="preserve">he transfer of skills is not that simple,” said Norman Baylor, </w:t>
      </w:r>
      <w:r w:rsidRPr="004B0F84">
        <w:rPr>
          <w:rFonts w:eastAsia="Times New Roman" w:cs="Calibri"/>
          <w:color w:val="000000"/>
          <w:sz w:val="14"/>
          <w:szCs w:val="14"/>
        </w:rPr>
        <w:t>who formerly</w:t>
      </w:r>
      <w:r w:rsidRPr="004B0F84">
        <w:rPr>
          <w:rFonts w:eastAsia="Times New Roman" w:cs="Calibri"/>
          <w:b/>
          <w:bCs/>
          <w:color w:val="000000"/>
          <w:szCs w:val="22"/>
          <w:u w:val="single"/>
          <w:shd w:val="clear" w:color="auto" w:fill="FFFF00"/>
        </w:rPr>
        <w:t xml:space="preserve"> headed the F</w:t>
      </w:r>
      <w:r w:rsidRPr="004B0F84">
        <w:rPr>
          <w:rFonts w:eastAsia="Times New Roman" w:cs="Calibri"/>
          <w:color w:val="000000"/>
          <w:sz w:val="14"/>
          <w:szCs w:val="14"/>
        </w:rPr>
        <w:t>ood and</w:t>
      </w:r>
      <w:r w:rsidRPr="004B0F84">
        <w:rPr>
          <w:rFonts w:eastAsia="Times New Roman" w:cs="Calibri"/>
          <w:b/>
          <w:bCs/>
          <w:color w:val="000000"/>
          <w:szCs w:val="22"/>
          <w:u w:val="single"/>
          <w:shd w:val="clear" w:color="auto" w:fill="FFFF00"/>
        </w:rPr>
        <w:t xml:space="preserve"> D</w:t>
      </w:r>
      <w:r w:rsidRPr="004B0F84">
        <w:rPr>
          <w:rFonts w:eastAsia="Times New Roman" w:cs="Calibri"/>
          <w:color w:val="000000"/>
          <w:sz w:val="14"/>
          <w:szCs w:val="14"/>
        </w:rPr>
        <w:t>rug</w:t>
      </w:r>
      <w:r w:rsidRPr="004B0F84">
        <w:rPr>
          <w:rFonts w:eastAsia="Times New Roman" w:cs="Calibri"/>
          <w:b/>
          <w:bCs/>
          <w:color w:val="000000"/>
          <w:szCs w:val="22"/>
          <w:u w:val="single"/>
          <w:shd w:val="clear" w:color="auto" w:fill="FFFF00"/>
        </w:rPr>
        <w:t xml:space="preserve"> A</w:t>
      </w:r>
      <w:r w:rsidRPr="004B0F84">
        <w:rPr>
          <w:rFonts w:eastAsia="Times New Roman" w:cs="Calibri"/>
          <w:color w:val="000000"/>
          <w:sz w:val="14"/>
          <w:szCs w:val="14"/>
        </w:rPr>
        <w:t>dministration</w:t>
      </w:r>
      <w:r w:rsidRPr="004B0F84">
        <w:rPr>
          <w:rFonts w:eastAsia="Times New Roman" w:cs="Calibri"/>
          <w:b/>
          <w:bCs/>
          <w:color w:val="000000"/>
          <w:szCs w:val="22"/>
          <w:u w:val="single"/>
          <w:shd w:val="clear" w:color="auto" w:fill="FFFF00"/>
        </w:rPr>
        <w:t>’s Office of Vaccines Research and Review</w:t>
      </w:r>
      <w:r w:rsidRPr="004B0F84">
        <w:rPr>
          <w:rFonts w:ascii="Palatino Linotype" w:eastAsia="Times New Roman" w:hAnsi="Palatino Linotype" w:cs="Times New Roman"/>
          <w:color w:val="000000"/>
          <w:sz w:val="14"/>
          <w:szCs w:val="14"/>
        </w:rPr>
        <w:t xml:space="preserve">, and who is now president of Biologics Consulting. While there are factories around the world that can reliably produce generic Lipitor, vaccines like the ones from Pfizer and </w:t>
      </w:r>
      <w:proofErr w:type="spellStart"/>
      <w:r w:rsidRPr="004B0F84">
        <w:rPr>
          <w:rFonts w:ascii="Palatino Linotype" w:eastAsia="Times New Roman" w:hAnsi="Palatino Linotype" w:cs="Times New Roman"/>
          <w:color w:val="000000"/>
          <w:sz w:val="14"/>
          <w:szCs w:val="14"/>
        </w:rPr>
        <w:t>Moderna</w:t>
      </w:r>
      <w:proofErr w:type="spellEnd"/>
      <w:r w:rsidRPr="004B0F84">
        <w:rPr>
          <w:rFonts w:ascii="Palatino Linotype" w:eastAsia="Times New Roman" w:hAnsi="Palatino Linotype" w:cs="Times New Roman"/>
          <w:color w:val="000000"/>
          <w:sz w:val="14"/>
          <w:szCs w:val="14"/>
        </w:rPr>
        <w:t xml:space="preserve"> </w:t>
      </w:r>
      <w:r w:rsidRPr="004B0F84">
        <w:rPr>
          <w:rFonts w:ascii="Palatino Linotype" w:eastAsia="Times New Roman" w:hAnsi="Palatino Linotype" w:cs="Times New Roman"/>
          <w:color w:val="000000"/>
          <w:sz w:val="14"/>
          <w:szCs w:val="14"/>
          <w:shd w:val="clear" w:color="auto" w:fill="FFFF00"/>
        </w:rPr>
        <w:t xml:space="preserve">— </w:t>
      </w:r>
      <w:r w:rsidRPr="004B0F84">
        <w:rPr>
          <w:rFonts w:eastAsia="Times New Roman" w:cs="Calibri"/>
          <w:b/>
          <w:bCs/>
          <w:color w:val="000000"/>
          <w:szCs w:val="22"/>
          <w:u w:val="single"/>
          <w:shd w:val="clear" w:color="auto" w:fill="FFFF00"/>
        </w:rPr>
        <w:t xml:space="preserve">using messenger RNA technology </w:t>
      </w:r>
      <w:r w:rsidRPr="004B0F84">
        <w:rPr>
          <w:rFonts w:eastAsia="Times New Roman" w:cs="Calibri"/>
          <w:color w:val="000000"/>
          <w:sz w:val="14"/>
          <w:szCs w:val="14"/>
        </w:rPr>
        <w:t>— require skilled expertise that even existing manufacturers are having trouble sourcing. “In</w:t>
      </w:r>
      <w:r w:rsidRPr="004B0F84">
        <w:rPr>
          <w:rFonts w:ascii="Palatino Linotype" w:eastAsia="Times New Roman" w:hAnsi="Palatino Linotype" w:cs="Times New Roman"/>
          <w:color w:val="000000"/>
          <w:sz w:val="14"/>
          <w:szCs w:val="14"/>
        </w:rPr>
        <w:t xml:space="preserve"> such a setting, imagining that someone will have staff who can create a new site or refurbish or reconfigure an existing site to make mRNA [vaccine] is highly, highly unlikely,” Yadav said. </w:t>
      </w:r>
      <w:r w:rsidRPr="004B0F84">
        <w:rPr>
          <w:rFonts w:eastAsia="Times New Roman" w:cs="Calibri"/>
          <w:b/>
          <w:bCs/>
          <w:color w:val="000000"/>
          <w:szCs w:val="22"/>
          <w:u w:val="single"/>
        </w:rPr>
        <w:t>There are already huge constraints on some of the raw materials and equipment used to make vaccines. Pfizer, for instanc</w:t>
      </w:r>
      <w:r w:rsidRPr="004B0F84">
        <w:rPr>
          <w:rFonts w:ascii="Palatino Linotype" w:eastAsia="Times New Roman" w:hAnsi="Palatino Linotype" w:cs="Times New Roman"/>
          <w:color w:val="000000"/>
          <w:sz w:val="14"/>
          <w:szCs w:val="14"/>
        </w:rPr>
        <w:t xml:space="preserve">e, had to appeal to the Biden administration to use the Defense Production Act to help it cut the line for in‐demand materials necessary for manufacturing. Rajeev </w:t>
      </w:r>
      <w:proofErr w:type="spellStart"/>
      <w:r w:rsidRPr="004B0F84">
        <w:rPr>
          <w:rFonts w:ascii="Palatino Linotype" w:eastAsia="Times New Roman" w:hAnsi="Palatino Linotype" w:cs="Times New Roman"/>
          <w:color w:val="000000"/>
          <w:sz w:val="14"/>
          <w:szCs w:val="14"/>
        </w:rPr>
        <w:t>Venkayya</w:t>
      </w:r>
      <w:proofErr w:type="spellEnd"/>
      <w:r w:rsidRPr="004B0F84">
        <w:rPr>
          <w:rFonts w:ascii="Palatino Linotype" w:eastAsia="Times New Roman" w:hAnsi="Palatino Linotype" w:cs="Times New Roman"/>
          <w:color w:val="000000"/>
          <w:sz w:val="14"/>
          <w:szCs w:val="14"/>
        </w:rPr>
        <w:t xml:space="preserve">, head of Takeda Vaccines — which is not producing its own Covid vaccine but is helping to make vaccine for </w:t>
      </w:r>
      <w:proofErr w:type="spellStart"/>
      <w:r w:rsidRPr="004B0F84">
        <w:rPr>
          <w:rFonts w:ascii="Palatino Linotype" w:eastAsia="Times New Roman" w:hAnsi="Palatino Linotype" w:cs="Times New Roman"/>
          <w:color w:val="000000"/>
          <w:sz w:val="14"/>
          <w:szCs w:val="14"/>
        </w:rPr>
        <w:t>Novavax</w:t>
      </w:r>
      <w:proofErr w:type="spellEnd"/>
      <w:r w:rsidRPr="004B0F84">
        <w:rPr>
          <w:rFonts w:ascii="Palatino Linotype" w:eastAsia="Times New Roman" w:hAnsi="Palatino Linotype" w:cs="Times New Roman"/>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4B0F84">
        <w:rPr>
          <w:rFonts w:ascii="Palatino Linotype" w:eastAsia="Times New Roman" w:hAnsi="Palatino Linotype" w:cs="Times New Roman"/>
          <w:color w:val="000000"/>
          <w:sz w:val="14"/>
          <w:szCs w:val="14"/>
        </w:rPr>
        <w:t>Venkayya</w:t>
      </w:r>
      <w:proofErr w:type="spellEnd"/>
      <w:r w:rsidRPr="004B0F84">
        <w:rPr>
          <w:rFonts w:ascii="Palatino Linotype" w:eastAsia="Times New Roman" w:hAnsi="Palatino Linotype" w:cs="Times New Roman"/>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4B0F84">
        <w:rPr>
          <w:rFonts w:ascii="Palatino Linotype" w:eastAsia="Times New Roman" w:hAnsi="Palatino Linotype" w:cs="Times New Roman"/>
          <w:color w:val="000000"/>
          <w:sz w:val="14"/>
          <w:szCs w:val="14"/>
        </w:rPr>
        <w:t>Venkayya</w:t>
      </w:r>
      <w:proofErr w:type="spellEnd"/>
      <w:r w:rsidRPr="004B0F84">
        <w:rPr>
          <w:rFonts w:ascii="Palatino Linotype" w:eastAsia="Times New Roman" w:hAnsi="Palatino Linotype" w:cs="Times New Roman"/>
          <w:color w:val="000000"/>
          <w:sz w:val="14"/>
          <w:szCs w:val="14"/>
        </w:rPr>
        <w:t xml:space="preserve">, who stressed that while he believes they have good intentions, “nearly </w:t>
      </w:r>
      <w:r w:rsidRPr="004B0F84">
        <w:rPr>
          <w:rFonts w:eastAsia="Times New Roman" w:cs="Calibri"/>
          <w:b/>
          <w:bCs/>
          <w:color w:val="000000"/>
          <w:szCs w:val="22"/>
          <w:u w:val="single"/>
          <w:shd w:val="clear" w:color="auto" w:fill="FFFF00"/>
        </w:rPr>
        <w:t xml:space="preserve">all of the </w:t>
      </w:r>
      <w:proofErr w:type="spellStart"/>
      <w:r w:rsidRPr="004B0F84">
        <w:rPr>
          <w:rFonts w:eastAsia="Times New Roman" w:cs="Calibri"/>
          <w:b/>
          <w:bCs/>
          <w:color w:val="000000"/>
          <w:szCs w:val="22"/>
          <w:u w:val="single"/>
          <w:shd w:val="clear" w:color="auto" w:fill="FFFF00"/>
        </w:rPr>
        <w:t>peo</w:t>
      </w:r>
      <w:proofErr w:type="spellEnd"/>
      <w:r w:rsidRPr="004B0F84">
        <w:rPr>
          <w:rFonts w:eastAsia="Times New Roman" w:cs="Calibri"/>
          <w:b/>
          <w:bCs/>
          <w:color w:val="000000"/>
          <w:szCs w:val="22"/>
          <w:u w:val="single"/>
          <w:shd w:val="clear" w:color="auto" w:fill="FFFF00"/>
        </w:rPr>
        <w:t xml:space="preserve">‐ </w:t>
      </w:r>
      <w:proofErr w:type="spellStart"/>
      <w:r w:rsidRPr="004B0F84">
        <w:rPr>
          <w:rFonts w:eastAsia="Times New Roman" w:cs="Calibri"/>
          <w:b/>
          <w:bCs/>
          <w:color w:val="000000"/>
          <w:szCs w:val="22"/>
          <w:u w:val="single"/>
          <w:shd w:val="clear" w:color="auto" w:fill="FFFF00"/>
        </w:rPr>
        <w:t>ple</w:t>
      </w:r>
      <w:proofErr w:type="spellEnd"/>
      <w:r w:rsidRPr="004B0F84">
        <w:rPr>
          <w:rFonts w:eastAsia="Times New Roman" w:cs="Calibri"/>
          <w:b/>
          <w:bCs/>
          <w:color w:val="000000"/>
          <w:szCs w:val="22"/>
          <w:u w:val="single"/>
          <w:shd w:val="clear" w:color="auto" w:fill="FFFF00"/>
        </w:rPr>
        <w:t xml:space="preserve"> who are providing views on the value of removing patent protections have zero experience in vaccine development and manufacturing</w:t>
      </w:r>
      <w:r w:rsidRPr="004B0F84">
        <w:rPr>
          <w:rFonts w:ascii="Palatino Linotype" w:eastAsia="Times New Roman" w:hAnsi="Palatino Linotype" w:cs="Times New Roman"/>
          <w:color w:val="000000"/>
          <w:sz w:val="14"/>
          <w:szCs w:val="14"/>
        </w:rPr>
        <w:t xml:space="preserve">.” </w:t>
      </w:r>
      <w:r w:rsidRPr="004B0F84">
        <w:rPr>
          <w:rFonts w:eastAsia="Times New Roman" w:cs="Calibri"/>
          <w:color w:val="000000"/>
          <w:sz w:val="14"/>
          <w:szCs w:val="14"/>
        </w:rPr>
        <w:t> </w:t>
      </w:r>
      <w:r w:rsidRPr="004B0F84">
        <w:rPr>
          <w:rFonts w:ascii="Palatino Linotype" w:eastAsia="Times New Roman" w:hAnsi="Palatino Linotype" w:cs="Times New Roman"/>
          <w:color w:val="000000"/>
          <w:sz w:val="14"/>
          <w:szCs w:val="14"/>
        </w:rPr>
        <w:t>As Michelle McMurry‐Heath, CEO of the trade group BIO, put it in a statement</w:t>
      </w:r>
      <w:r w:rsidRPr="004B0F84">
        <w:rPr>
          <w:rFonts w:ascii="Palatino Linotype" w:eastAsia="Times New Roman" w:hAnsi="Palatino Linotype" w:cs="Times New Roman"/>
          <w:color w:val="000000"/>
          <w:sz w:val="14"/>
          <w:szCs w:val="14"/>
          <w:shd w:val="clear" w:color="auto" w:fill="FFFF00"/>
        </w:rPr>
        <w:t>, “</w:t>
      </w:r>
      <w:r w:rsidRPr="004B0F84">
        <w:rPr>
          <w:rFonts w:eastAsia="Times New Roman" w:cs="Calibri"/>
          <w:b/>
          <w:bCs/>
          <w:color w:val="000000"/>
          <w:szCs w:val="22"/>
          <w:u w:val="single"/>
          <w:shd w:val="clear" w:color="auto" w:fill="FFFF00"/>
        </w:rPr>
        <w:t xml:space="preserve">hand‐ </w:t>
      </w:r>
      <w:proofErr w:type="spellStart"/>
      <w:r w:rsidRPr="004B0F84">
        <w:rPr>
          <w:rFonts w:eastAsia="Times New Roman" w:cs="Calibri"/>
          <w:b/>
          <w:bCs/>
          <w:color w:val="000000"/>
          <w:szCs w:val="22"/>
          <w:u w:val="single"/>
          <w:shd w:val="clear" w:color="auto" w:fill="FFFF00"/>
        </w:rPr>
        <w:t>ing</w:t>
      </w:r>
      <w:proofErr w:type="spellEnd"/>
      <w:r w:rsidRPr="004B0F84">
        <w:rPr>
          <w:rFonts w:eastAsia="Times New Roman" w:cs="Calibri"/>
          <w:b/>
          <w:bCs/>
          <w:color w:val="000000"/>
          <w:szCs w:val="22"/>
          <w:u w:val="single"/>
          <w:shd w:val="clear" w:color="auto" w:fill="FFFF00"/>
        </w:rPr>
        <w:t xml:space="preserve"> needy countries a recipe book without the ingredients, safeguards, and sizable work‐ force needed will not help people waiting for the vaccine.”</w:t>
      </w:r>
      <w:r w:rsidRPr="004B0F84">
        <w:rPr>
          <w:rFonts w:eastAsia="Times New Roman" w:cs="Calibri"/>
          <w:b/>
          <w:bCs/>
          <w:color w:val="000000"/>
          <w:szCs w:val="22"/>
          <w:u w:val="single"/>
        </w:rPr>
        <w:t> </w:t>
      </w:r>
    </w:p>
    <w:p w14:paraId="7567F0BE"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 xml:space="preserve">A vaccine waiver </w:t>
      </w:r>
      <w:r w:rsidRPr="004B0F84">
        <w:rPr>
          <w:rFonts w:eastAsia="Times New Roman" w:cs="Calibri"/>
          <w:b/>
          <w:bCs/>
          <w:color w:val="000000"/>
          <w:sz w:val="26"/>
          <w:szCs w:val="26"/>
          <w:u w:val="single"/>
        </w:rPr>
        <w:t>greenlights</w:t>
      </w:r>
      <w:r w:rsidRPr="004B0F84">
        <w:rPr>
          <w:rFonts w:eastAsia="Times New Roman" w:cs="Calibri"/>
          <w:b/>
          <w:bCs/>
          <w:color w:val="000000"/>
          <w:sz w:val="26"/>
          <w:szCs w:val="26"/>
        </w:rPr>
        <w:t xml:space="preserve"> counterfeit medicine – independently </w:t>
      </w:r>
      <w:r w:rsidRPr="004B0F84">
        <w:rPr>
          <w:rFonts w:eastAsia="Times New Roman" w:cs="Calibri"/>
          <w:b/>
          <w:bCs/>
          <w:color w:val="000000"/>
          <w:sz w:val="26"/>
          <w:szCs w:val="26"/>
          <w:u w:val="single"/>
        </w:rPr>
        <w:t>turns Case</w:t>
      </w:r>
      <w:r w:rsidRPr="004B0F84">
        <w:rPr>
          <w:rFonts w:eastAsia="Times New Roman" w:cs="Calibri"/>
          <w:b/>
          <w:bCs/>
          <w:color w:val="000000"/>
          <w:sz w:val="26"/>
          <w:szCs w:val="26"/>
        </w:rPr>
        <w:t>.</w:t>
      </w:r>
    </w:p>
    <w:p w14:paraId="2F8B9A17"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sz w:val="26"/>
          <w:szCs w:val="26"/>
        </w:rPr>
        <w:t>Conrad 5-18</w:t>
      </w:r>
      <w:r w:rsidRPr="004B0F84">
        <w:rPr>
          <w:rFonts w:eastAsia="Times New Roman" w:cs="Calibri"/>
          <w:color w:val="000000"/>
          <w:szCs w:val="22"/>
        </w:rPr>
        <w:t xml:space="preserve"> John Conrad 5-18-2021 "Waiving intellectual property rights is not in the best interests of patients" </w:t>
      </w:r>
      <w:hyperlink r:id="rId19" w:anchor="selection-5353.0-5364.0" w:history="1">
        <w:r w:rsidRPr="004B0F84">
          <w:rPr>
            <w:rFonts w:eastAsia="Times New Roman" w:cs="Calibri"/>
            <w:color w:val="000000"/>
            <w:szCs w:val="22"/>
            <w:u w:val="single"/>
          </w:rPr>
          <w:t>https://archive.is/vsNXv#selection-5353.0-5364.0</w:t>
        </w:r>
      </w:hyperlink>
      <w:r w:rsidRPr="004B0F84">
        <w:rPr>
          <w:rFonts w:eastAsia="Times New Roman" w:cs="Calibri"/>
          <w:color w:val="000000"/>
          <w:szCs w:val="22"/>
        </w:rPr>
        <w:t xml:space="preserve"> (president and CEO of the Illinois Biotechnology Innovation Organization in Chicago.)//Elmer </w:t>
      </w:r>
    </w:p>
    <w:p w14:paraId="19A341F2"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 xml:space="preserve">The </w:t>
      </w:r>
      <w:r w:rsidRPr="004B0F84">
        <w:rPr>
          <w:rFonts w:eastAsia="Times New Roman" w:cs="Calibri"/>
          <w:color w:val="000000"/>
          <w:szCs w:val="22"/>
          <w:u w:val="single"/>
        </w:rPr>
        <w:t>Biden's</w:t>
      </w:r>
      <w:r w:rsidRPr="004B0F84">
        <w:rPr>
          <w:rFonts w:eastAsia="Times New Roman" w:cs="Calibri"/>
          <w:color w:val="000000"/>
          <w:sz w:val="16"/>
          <w:szCs w:val="16"/>
        </w:rPr>
        <w:t xml:space="preserve"> administration's </w:t>
      </w:r>
      <w:r w:rsidRPr="004B0F84">
        <w:rPr>
          <w:rFonts w:eastAsia="Times New Roman" w:cs="Calibri"/>
          <w:color w:val="000000"/>
          <w:szCs w:val="22"/>
          <w:u w:val="single"/>
        </w:rPr>
        <w:t xml:space="preserve">support for </w:t>
      </w:r>
      <w:r w:rsidRPr="004B0F84">
        <w:rPr>
          <w:rFonts w:eastAsia="Times New Roman" w:cs="Calibri"/>
          <w:color w:val="000000"/>
          <w:sz w:val="16"/>
          <w:szCs w:val="16"/>
        </w:rPr>
        <w:t xml:space="preserve">India and South Africa's proposal before the World Trade Organization to temporarily </w:t>
      </w:r>
      <w:r w:rsidRPr="004B0F84">
        <w:rPr>
          <w:rFonts w:eastAsia="Times New Roman" w:cs="Calibri"/>
          <w:color w:val="000000"/>
          <w:szCs w:val="22"/>
          <w:u w:val="single"/>
          <w:shd w:val="clear" w:color="auto" w:fill="FFFF00"/>
        </w:rPr>
        <w:t>waive</w:t>
      </w:r>
      <w:r w:rsidRPr="004B0F84">
        <w:rPr>
          <w:rFonts w:eastAsia="Times New Roman" w:cs="Calibri"/>
          <w:color w:val="000000"/>
          <w:sz w:val="16"/>
          <w:szCs w:val="16"/>
          <w:shd w:val="clear" w:color="auto" w:fill="FFFF00"/>
        </w:rPr>
        <w:t xml:space="preserve"> </w:t>
      </w:r>
      <w:r w:rsidRPr="004B0F84">
        <w:rPr>
          <w:rFonts w:eastAsia="Times New Roman" w:cs="Calibri"/>
          <w:color w:val="000000"/>
          <w:sz w:val="16"/>
          <w:szCs w:val="16"/>
        </w:rPr>
        <w:t>anti-</w:t>
      </w:r>
      <w:r w:rsidRPr="004B0F84">
        <w:rPr>
          <w:rFonts w:eastAsia="Times New Roman" w:cs="Calibri"/>
          <w:color w:val="000000"/>
          <w:szCs w:val="22"/>
          <w:u w:val="single"/>
          <w:shd w:val="clear" w:color="auto" w:fill="FFFF00"/>
        </w:rPr>
        <w:t>COVID vaccine patents</w:t>
      </w:r>
      <w:r w:rsidRPr="004B0F84">
        <w:rPr>
          <w:rFonts w:eastAsia="Times New Roman" w:cs="Calibri"/>
          <w:color w:val="000000"/>
          <w:sz w:val="16"/>
          <w:szCs w:val="16"/>
          <w:shd w:val="clear" w:color="auto" w:fill="FFFF00"/>
        </w:rPr>
        <w:t xml:space="preserve"> </w:t>
      </w:r>
      <w:r w:rsidRPr="004B0F84">
        <w:rPr>
          <w:rFonts w:eastAsia="Times New Roman" w:cs="Calibri"/>
          <w:color w:val="000000"/>
          <w:sz w:val="16"/>
          <w:szCs w:val="16"/>
        </w:rPr>
        <w:t xml:space="preserve">to boost its supply </w:t>
      </w:r>
      <w:r w:rsidRPr="004B0F84">
        <w:rPr>
          <w:rFonts w:eastAsia="Times New Roman" w:cs="Calibri"/>
          <w:color w:val="000000"/>
          <w:szCs w:val="22"/>
          <w:u w:val="single"/>
          <w:shd w:val="clear" w:color="auto" w:fill="FFFF00"/>
        </w:rPr>
        <w:t>will</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shd w:val="clear" w:color="auto" w:fill="FFFF00"/>
        </w:rPr>
        <w:t>fuel</w:t>
      </w:r>
      <w:r w:rsidRPr="004B0F84">
        <w:rPr>
          <w:rFonts w:eastAsia="Times New Roman" w:cs="Calibri"/>
          <w:color w:val="000000"/>
          <w:sz w:val="16"/>
          <w:szCs w:val="16"/>
          <w:shd w:val="clear" w:color="auto" w:fill="FFFF00"/>
        </w:rPr>
        <w:t xml:space="preserve"> </w:t>
      </w:r>
      <w:r w:rsidRPr="004B0F84">
        <w:rPr>
          <w:rFonts w:eastAsia="Times New Roman" w:cs="Calibri"/>
          <w:color w:val="000000"/>
          <w:sz w:val="16"/>
          <w:szCs w:val="16"/>
        </w:rPr>
        <w:t xml:space="preserve">the </w:t>
      </w:r>
      <w:r w:rsidRPr="004B0F84">
        <w:rPr>
          <w:rFonts w:eastAsia="Times New Roman" w:cs="Calibri"/>
          <w:b/>
          <w:bCs/>
          <w:color w:val="000000"/>
          <w:szCs w:val="22"/>
          <w:u w:val="single"/>
          <w:shd w:val="clear" w:color="auto" w:fill="FFFF00"/>
        </w:rPr>
        <w:t>development of counterfeit vaccines and weaken the already strained global supply chain</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The proposal will not increase the effective number of COVID-19 vaccines in India and other countries. The manufacturing standards to produce COVID-19 vaccines are </w:t>
      </w:r>
      <w:r w:rsidRPr="004B0F84">
        <w:rPr>
          <w:rFonts w:eastAsia="Times New Roman" w:cs="Calibri"/>
          <w:b/>
          <w:bCs/>
          <w:color w:val="000000"/>
          <w:szCs w:val="22"/>
          <w:u w:val="single"/>
        </w:rPr>
        <w:t>exceptionally complicated</w:t>
      </w:r>
      <w:r w:rsidRPr="004B0F84">
        <w:rPr>
          <w:rFonts w:eastAsia="Times New Roman" w:cs="Calibri"/>
          <w:color w:val="000000"/>
          <w:szCs w:val="22"/>
          <w:u w:val="single"/>
        </w:rPr>
        <w:t>; it is unlike any other manufacturing process</w:t>
      </w:r>
      <w:r w:rsidRPr="004B0F84">
        <w:rPr>
          <w:rFonts w:eastAsia="Times New Roman" w:cs="Calibri"/>
          <w:color w:val="000000"/>
          <w:sz w:val="16"/>
          <w:szCs w:val="16"/>
        </w:rPr>
        <w:t xml:space="preserve">. </w:t>
      </w:r>
      <w:r w:rsidRPr="004B0F84">
        <w:rPr>
          <w:rFonts w:eastAsia="Times New Roman" w:cs="Calibri"/>
          <w:color w:val="000000"/>
          <w:szCs w:val="22"/>
          <w:u w:val="single"/>
        </w:rPr>
        <w:t>To ensure patient safety and efficacy</w:t>
      </w:r>
      <w:r w:rsidRPr="004B0F84">
        <w:rPr>
          <w:rFonts w:eastAsia="Times New Roman" w:cs="Calibri"/>
          <w:color w:val="000000"/>
          <w:sz w:val="16"/>
          <w:szCs w:val="16"/>
        </w:rPr>
        <w:t xml:space="preserve">, </w:t>
      </w:r>
      <w:r w:rsidRPr="004B0F84">
        <w:rPr>
          <w:rFonts w:eastAsia="Times New Roman" w:cs="Calibri"/>
          <w:color w:val="000000"/>
          <w:szCs w:val="22"/>
          <w:u w:val="single"/>
          <w:shd w:val="clear" w:color="auto" w:fill="FFFF00"/>
        </w:rPr>
        <w:t>only</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shd w:val="clear" w:color="auto" w:fill="FFFF00"/>
        </w:rPr>
        <w:t>manufacturers</w:t>
      </w:r>
      <w:r w:rsidRPr="004B0F84">
        <w:rPr>
          <w:rFonts w:eastAsia="Times New Roman" w:cs="Calibri"/>
          <w:color w:val="000000"/>
          <w:sz w:val="16"/>
          <w:szCs w:val="16"/>
          <w:shd w:val="clear" w:color="auto" w:fill="FFFF00"/>
        </w:rPr>
        <w:t xml:space="preserve"> </w:t>
      </w:r>
      <w:r w:rsidRPr="004B0F84">
        <w:rPr>
          <w:rFonts w:eastAsia="Times New Roman" w:cs="Calibri"/>
          <w:color w:val="000000"/>
          <w:szCs w:val="22"/>
          <w:u w:val="single"/>
          <w:shd w:val="clear" w:color="auto" w:fill="FFFF00"/>
        </w:rPr>
        <w:t>with</w:t>
      </w:r>
      <w:r w:rsidRPr="004B0F84">
        <w:rPr>
          <w:rFonts w:eastAsia="Times New Roman" w:cs="Calibri"/>
          <w:color w:val="000000"/>
          <w:sz w:val="16"/>
          <w:szCs w:val="16"/>
          <w:shd w:val="clear" w:color="auto" w:fill="FFFF00"/>
        </w:rPr>
        <w:t xml:space="preserve"> </w:t>
      </w:r>
      <w:r w:rsidRPr="004B0F84">
        <w:rPr>
          <w:rFonts w:eastAsia="Times New Roman" w:cs="Calibri"/>
          <w:color w:val="000000"/>
          <w:sz w:val="16"/>
          <w:szCs w:val="16"/>
        </w:rPr>
        <w:t xml:space="preserve">the </w:t>
      </w:r>
      <w:r w:rsidRPr="004B0F84">
        <w:rPr>
          <w:rFonts w:eastAsia="Times New Roman" w:cs="Calibri"/>
          <w:b/>
          <w:bCs/>
          <w:color w:val="000000"/>
          <w:szCs w:val="22"/>
          <w:u w:val="single"/>
          <w:shd w:val="clear" w:color="auto" w:fill="FFFF00"/>
        </w:rPr>
        <w:t>proper facilities and training</w:t>
      </w:r>
      <w:r w:rsidRPr="004B0F84">
        <w:rPr>
          <w:rFonts w:eastAsia="Times New Roman" w:cs="Calibri"/>
          <w:b/>
          <w:bCs/>
          <w:color w:val="000000"/>
          <w:sz w:val="16"/>
          <w:szCs w:val="16"/>
          <w:shd w:val="clear" w:color="auto" w:fill="FFFF00"/>
        </w:rPr>
        <w:t xml:space="preserve"> </w:t>
      </w:r>
      <w:r w:rsidRPr="004B0F84">
        <w:rPr>
          <w:rFonts w:eastAsia="Times New Roman" w:cs="Calibri"/>
          <w:b/>
          <w:bCs/>
          <w:color w:val="000000"/>
          <w:szCs w:val="22"/>
          <w:u w:val="single"/>
          <w:shd w:val="clear" w:color="auto" w:fill="FFFF00"/>
        </w:rPr>
        <w:t>should</w:t>
      </w:r>
      <w:r w:rsidRPr="004B0F84">
        <w:rPr>
          <w:rFonts w:eastAsia="Times New Roman" w:cs="Calibri"/>
          <w:b/>
          <w:bCs/>
          <w:color w:val="000000"/>
          <w:sz w:val="16"/>
          <w:szCs w:val="16"/>
          <w:shd w:val="clear" w:color="auto" w:fill="FFFF00"/>
        </w:rPr>
        <w:t xml:space="preserve"> </w:t>
      </w:r>
      <w:r w:rsidRPr="004B0F84">
        <w:rPr>
          <w:rFonts w:eastAsia="Times New Roman" w:cs="Calibri"/>
          <w:b/>
          <w:bCs/>
          <w:color w:val="000000"/>
          <w:szCs w:val="22"/>
          <w:u w:val="single"/>
          <w:shd w:val="clear" w:color="auto" w:fill="FFFF00"/>
        </w:rPr>
        <w:t>produce the vaccine</w:t>
      </w:r>
      <w:r w:rsidRPr="004B0F84">
        <w:rPr>
          <w:rFonts w:eastAsia="Times New Roman" w:cs="Calibri"/>
          <w:b/>
          <w:bCs/>
          <w:color w:val="000000"/>
          <w:sz w:val="16"/>
          <w:szCs w:val="16"/>
        </w:rPr>
        <w:t xml:space="preserve">, </w:t>
      </w:r>
      <w:r w:rsidRPr="004B0F84">
        <w:rPr>
          <w:rFonts w:eastAsia="Times New Roman" w:cs="Calibri"/>
          <w:b/>
          <w:bCs/>
          <w:color w:val="000000"/>
          <w:szCs w:val="22"/>
          <w:u w:val="single"/>
          <w:shd w:val="clear" w:color="auto" w:fill="FFFF00"/>
        </w:rPr>
        <w:t>and they are</w:t>
      </w:r>
      <w:r w:rsidRPr="004B0F84">
        <w:rPr>
          <w:rFonts w:eastAsia="Times New Roman" w:cs="Calibri"/>
          <w:color w:val="000000"/>
          <w:sz w:val="16"/>
          <w:szCs w:val="16"/>
        </w:rPr>
        <w:t xml:space="preserve">. Allowing </w:t>
      </w:r>
      <w:r w:rsidRPr="004B0F84">
        <w:rPr>
          <w:rFonts w:eastAsia="Times New Roman" w:cs="Calibri"/>
          <w:color w:val="000000"/>
          <w:szCs w:val="22"/>
          <w:u w:val="single"/>
        </w:rPr>
        <w:t xml:space="preserve">a temporary </w:t>
      </w:r>
      <w:r w:rsidRPr="004B0F84">
        <w:rPr>
          <w:rFonts w:eastAsia="Times New Roman" w:cs="Calibri"/>
          <w:color w:val="000000"/>
          <w:szCs w:val="22"/>
          <w:u w:val="single"/>
          <w:shd w:val="clear" w:color="auto" w:fill="FFFF00"/>
        </w:rPr>
        <w:t>waiver</w:t>
      </w:r>
      <w:r w:rsidRPr="004B0F84">
        <w:rPr>
          <w:rFonts w:eastAsia="Times New Roman" w:cs="Calibri"/>
          <w:color w:val="000000"/>
          <w:sz w:val="16"/>
          <w:szCs w:val="16"/>
          <w:shd w:val="clear" w:color="auto" w:fill="FFFF00"/>
        </w:rPr>
        <w:t xml:space="preserve"> </w:t>
      </w:r>
      <w:r w:rsidRPr="004B0F84">
        <w:rPr>
          <w:rFonts w:eastAsia="Times New Roman" w:cs="Calibri"/>
          <w:color w:val="000000"/>
          <w:sz w:val="16"/>
          <w:szCs w:val="16"/>
        </w:rPr>
        <w:t xml:space="preserve">that permits compulsory licensing to allow a manufacturer to export counterfeit vaccines </w:t>
      </w:r>
      <w:r w:rsidRPr="004B0F84">
        <w:rPr>
          <w:rFonts w:eastAsia="Times New Roman" w:cs="Calibri"/>
          <w:color w:val="000000"/>
          <w:szCs w:val="22"/>
          <w:u w:val="single"/>
          <w:shd w:val="clear" w:color="auto" w:fill="FFFF00"/>
        </w:rPr>
        <w:t xml:space="preserve">will </w:t>
      </w:r>
      <w:r w:rsidRPr="004B0F84">
        <w:rPr>
          <w:rFonts w:eastAsia="Times New Roman" w:cs="Calibri"/>
          <w:b/>
          <w:bCs/>
          <w:color w:val="000000"/>
          <w:szCs w:val="22"/>
          <w:u w:val="single"/>
          <w:shd w:val="clear" w:color="auto" w:fill="FFFF00"/>
        </w:rPr>
        <w:t>cause confusion and endanger public health</w:t>
      </w:r>
      <w:r w:rsidRPr="004B0F84">
        <w:rPr>
          <w:rFonts w:eastAsia="Times New Roman" w:cs="Calibri"/>
          <w:color w:val="000000"/>
          <w:sz w:val="16"/>
          <w:szCs w:val="16"/>
        </w:rPr>
        <w:t xml:space="preserve">. </w:t>
      </w:r>
      <w:r w:rsidRPr="004B0F84">
        <w:rPr>
          <w:rFonts w:eastAsia="Times New Roman" w:cs="Calibri"/>
          <w:color w:val="000000"/>
          <w:szCs w:val="22"/>
          <w:u w:val="single"/>
        </w:rPr>
        <w:t xml:space="preserve">For example, between 60,000 and 80,000 children in Niger with fatal falciparum </w:t>
      </w:r>
      <w:r w:rsidRPr="004B0F84">
        <w:rPr>
          <w:rFonts w:eastAsia="Times New Roman" w:cs="Calibri"/>
          <w:color w:val="000000"/>
          <w:szCs w:val="22"/>
          <w:u w:val="single"/>
          <w:shd w:val="clear" w:color="auto" w:fill="FFFF00"/>
        </w:rPr>
        <w:t xml:space="preserve">malaria were treated with </w:t>
      </w:r>
      <w:r w:rsidRPr="004B0F84">
        <w:rPr>
          <w:rFonts w:eastAsia="Times New Roman" w:cs="Calibri"/>
          <w:color w:val="000000"/>
          <w:szCs w:val="22"/>
          <w:u w:val="single"/>
        </w:rPr>
        <w:t xml:space="preserve">a </w:t>
      </w:r>
      <w:r w:rsidRPr="004B0F84">
        <w:rPr>
          <w:rFonts w:eastAsia="Times New Roman" w:cs="Calibri"/>
          <w:color w:val="000000"/>
          <w:szCs w:val="22"/>
          <w:u w:val="single"/>
          <w:shd w:val="clear" w:color="auto" w:fill="FFFF00"/>
        </w:rPr>
        <w:t xml:space="preserve">counterfeit vaccine </w:t>
      </w:r>
      <w:r w:rsidRPr="004B0F84">
        <w:rPr>
          <w:rFonts w:eastAsia="Times New Roman" w:cs="Calibri"/>
          <w:color w:val="000000"/>
          <w:szCs w:val="22"/>
          <w:u w:val="single"/>
        </w:rPr>
        <w:t xml:space="preserve">containing incorrect active pharmaceutical ingredients, </w:t>
      </w:r>
      <w:r w:rsidRPr="004B0F84">
        <w:rPr>
          <w:rFonts w:eastAsia="Times New Roman" w:cs="Calibri"/>
          <w:color w:val="000000"/>
          <w:szCs w:val="22"/>
          <w:u w:val="single"/>
          <w:shd w:val="clear" w:color="auto" w:fill="FFFF00"/>
        </w:rPr>
        <w:t>resulting in</w:t>
      </w:r>
      <w:r w:rsidRPr="004B0F84">
        <w:rPr>
          <w:rFonts w:eastAsia="Times New Roman" w:cs="Calibri"/>
          <w:color w:val="000000"/>
          <w:szCs w:val="22"/>
          <w:u w:val="single"/>
        </w:rPr>
        <w:t xml:space="preserve"> more than </w:t>
      </w:r>
      <w:r w:rsidRPr="004B0F84">
        <w:rPr>
          <w:rFonts w:eastAsia="Times New Roman" w:cs="Calibri"/>
          <w:b/>
          <w:bCs/>
          <w:color w:val="000000"/>
          <w:szCs w:val="22"/>
          <w:u w:val="single"/>
          <w:shd w:val="clear" w:color="auto" w:fill="FFFF00"/>
        </w:rPr>
        <w:t>100 fatal infections.</w:t>
      </w:r>
      <w:r w:rsidRPr="004B0F84">
        <w:rPr>
          <w:rFonts w:eastAsia="Times New Roman" w:cs="Calibri"/>
          <w:color w:val="000000"/>
          <w:sz w:val="16"/>
          <w:szCs w:val="16"/>
        </w:rPr>
        <w:t xml:space="preserve"> Beyond the patients impacted, </w:t>
      </w:r>
      <w:r w:rsidRPr="004B0F84">
        <w:rPr>
          <w:rFonts w:eastAsia="Times New Roman" w:cs="Calibri"/>
          <w:color w:val="000000"/>
          <w:szCs w:val="22"/>
          <w:u w:val="single"/>
        </w:rPr>
        <w:t>counterfeit drugs erode public confidence in health care systems and the pharmaceutical industry</w:t>
      </w:r>
      <w:r w:rsidRPr="004B0F84">
        <w:rPr>
          <w:rFonts w:eastAsia="Times New Roman" w:cs="Calibri"/>
          <w:color w:val="000000"/>
          <w:sz w:val="16"/>
          <w:szCs w:val="16"/>
        </w:rPr>
        <w:t xml:space="preserve">. Vaccine hesitancy is a rampant threat that feeds </w:t>
      </w:r>
      <w:proofErr w:type="gramStart"/>
      <w:r w:rsidRPr="004B0F84">
        <w:rPr>
          <w:rFonts w:eastAsia="Times New Roman" w:cs="Calibri"/>
          <w:color w:val="000000"/>
          <w:sz w:val="16"/>
          <w:szCs w:val="16"/>
        </w:rPr>
        <w:t>off of</w:t>
      </w:r>
      <w:proofErr w:type="gramEnd"/>
      <w:r w:rsidRPr="004B0F84">
        <w:rPr>
          <w:rFonts w:eastAsia="Times New Roman" w:cs="Calibri"/>
          <w:color w:val="000000"/>
          <w:sz w:val="16"/>
          <w:szCs w:val="16"/>
        </w:rPr>
        <w:t xml:space="preserve"> the distribution of misinformation. </w:t>
      </w:r>
      <w:r w:rsidRPr="004B0F84">
        <w:rPr>
          <w:rFonts w:eastAsia="Times New Roman" w:cs="Calibri"/>
          <w:color w:val="000000"/>
          <w:szCs w:val="22"/>
          <w:u w:val="single"/>
        </w:rPr>
        <w:t xml:space="preserve">Allowing the production of vaccines from </w:t>
      </w:r>
      <w:r w:rsidRPr="004B0F84">
        <w:rPr>
          <w:rFonts w:eastAsia="Times New Roman" w:cs="Calibri"/>
          <w:color w:val="000000"/>
          <w:szCs w:val="22"/>
          <w:u w:val="single"/>
          <w:shd w:val="clear" w:color="auto" w:fill="FFFF00"/>
        </w:rPr>
        <w:t xml:space="preserve">improper manufacturing </w:t>
      </w:r>
      <w:r w:rsidRPr="004B0F84">
        <w:rPr>
          <w:rFonts w:eastAsia="Times New Roman" w:cs="Calibri"/>
          <w:color w:val="000000"/>
          <w:szCs w:val="22"/>
          <w:u w:val="single"/>
        </w:rPr>
        <w:t xml:space="preserve">facilities further </w:t>
      </w:r>
      <w:r w:rsidRPr="004B0F84">
        <w:rPr>
          <w:rFonts w:eastAsia="Times New Roman" w:cs="Calibri"/>
          <w:color w:val="000000"/>
          <w:szCs w:val="22"/>
          <w:u w:val="single"/>
          <w:shd w:val="clear" w:color="auto" w:fill="FFFF00"/>
        </w:rPr>
        <w:t xml:space="preserve">opens </w:t>
      </w:r>
      <w:r w:rsidRPr="004B0F84">
        <w:rPr>
          <w:rFonts w:eastAsia="Times New Roman" w:cs="Calibri"/>
          <w:color w:val="000000"/>
          <w:szCs w:val="22"/>
          <w:u w:val="single"/>
        </w:rPr>
        <w:t xml:space="preserve">the </w:t>
      </w:r>
      <w:r w:rsidRPr="004B0F84">
        <w:rPr>
          <w:rFonts w:eastAsia="Times New Roman" w:cs="Calibri"/>
          <w:color w:val="000000"/>
          <w:szCs w:val="22"/>
          <w:u w:val="single"/>
          <w:shd w:val="clear" w:color="auto" w:fill="FFFF00"/>
        </w:rPr>
        <w:t xml:space="preserve">door for </w:t>
      </w:r>
      <w:r w:rsidRPr="004B0F84">
        <w:rPr>
          <w:rFonts w:eastAsia="Times New Roman" w:cs="Calibri"/>
          <w:color w:val="000000"/>
          <w:szCs w:val="22"/>
          <w:u w:val="single"/>
        </w:rPr>
        <w:t xml:space="preserve">antivaccine hacks to stoke the fear fueling </w:t>
      </w:r>
      <w:r w:rsidRPr="004B0F84">
        <w:rPr>
          <w:rFonts w:eastAsia="Times New Roman" w:cs="Calibri"/>
          <w:b/>
          <w:bCs/>
          <w:color w:val="000000"/>
          <w:szCs w:val="22"/>
          <w:u w:val="single"/>
          <w:shd w:val="clear" w:color="auto" w:fill="FFFF00"/>
        </w:rPr>
        <w:t>vaccine hesitance</w:t>
      </w:r>
      <w:r w:rsidRPr="004B0F84">
        <w:rPr>
          <w:rFonts w:eastAsia="Times New Roman" w:cs="Calibri"/>
          <w:color w:val="000000"/>
          <w:szCs w:val="22"/>
          <w:u w:val="single"/>
        </w:rPr>
        <w:t>.</w:t>
      </w:r>
    </w:p>
    <w:p w14:paraId="27258F5F" w14:textId="77777777" w:rsidR="006B3D74" w:rsidRPr="004B0F84" w:rsidRDefault="006B3D74" w:rsidP="006B3D74">
      <w:pPr>
        <w:rPr>
          <w:rFonts w:ascii="Times New Roman" w:eastAsia="Times New Roman" w:hAnsi="Times New Roman" w:cs="Times New Roman"/>
        </w:rPr>
      </w:pPr>
    </w:p>
    <w:p w14:paraId="66F9FAAA" w14:textId="77777777" w:rsidR="006B3D74" w:rsidRPr="004B0F84" w:rsidRDefault="006B3D74" w:rsidP="006B3D74">
      <w:pPr>
        <w:rPr>
          <w:rFonts w:ascii="Times New Roman" w:eastAsia="Times New Roman" w:hAnsi="Times New Roman" w:cs="Times New Roman"/>
        </w:rPr>
      </w:pPr>
      <w:r w:rsidRPr="004B0F84">
        <w:rPr>
          <w:rFonts w:eastAsia="Times New Roman" w:cs="Calibri"/>
          <w:b/>
          <w:bCs/>
          <w:color w:val="000000"/>
          <w:u w:val="single"/>
        </w:rPr>
        <w:t xml:space="preserve">The </w:t>
      </w:r>
      <w:hyperlink r:id="rId20" w:history="1">
        <w:r w:rsidRPr="004B0F84">
          <w:rPr>
            <w:rFonts w:eastAsia="Times New Roman" w:cs="Calibri"/>
            <w:b/>
            <w:bCs/>
            <w:color w:val="000000"/>
            <w:u w:val="single"/>
          </w:rPr>
          <w:t>World Health Organization(link is external)</w:t>
        </w:r>
      </w:hyperlink>
      <w:r w:rsidRPr="004B0F84">
        <w:rPr>
          <w:rFonts w:eastAsia="Times New Roman" w:cs="Calibri"/>
          <w:b/>
          <w:bCs/>
          <w:color w:val="000000"/>
          <w:u w:val="single"/>
        </w:rPr>
        <w:t xml:space="preserve"> defines the right to health as “a complete state of physical, mental and social well-being, and not merely the absence of disease or infirmity.” States </w:t>
      </w:r>
      <w:r w:rsidRPr="004B0F84">
        <w:rPr>
          <w:rFonts w:eastAsia="Times New Roman" w:cs="Calibri"/>
          <w:b/>
          <w:bCs/>
          <w:color w:val="000000"/>
          <w:u w:val="single"/>
        </w:rPr>
        <w:lastRenderedPageBreak/>
        <w:t>should ensure both freedoms and entitlements</w:t>
      </w:r>
      <w:r w:rsidRPr="004B0F84">
        <w:rPr>
          <w:rFonts w:eastAsia="Times New Roman" w:cs="Calibri"/>
          <w:color w:val="000000"/>
          <w:szCs w:val="22"/>
        </w:rPr>
        <w:t xml:space="preserve">. The former </w:t>
      </w:r>
      <w:proofErr w:type="gramStart"/>
      <w:r w:rsidRPr="004B0F84">
        <w:rPr>
          <w:rFonts w:eastAsia="Times New Roman" w:cs="Calibri"/>
          <w:color w:val="000000"/>
          <w:szCs w:val="22"/>
        </w:rPr>
        <w:t>include</w:t>
      </w:r>
      <w:proofErr w:type="gramEnd"/>
      <w:r w:rsidRPr="004B0F84">
        <w:rPr>
          <w:rFonts w:eastAsia="Times New Roman" w:cs="Calibri"/>
          <w:color w:val="000000"/>
          <w:szCs w:val="22"/>
        </w:rPr>
        <w:t xml:space="preserve"> the right to control one’s health and body, including sexual and reproductive freedom, and the freedom from interference such as torture, non-consensual medical treatment and experimentation. Entitlements include access to adequate health care facilities and services, as well as appropriate State measures in relation to the socio-economic determinants of health, such as food, water and sanitation, safe and health working conditions, housing, and poverty. The right to health is closely interconnected with numerous other human rights, including the rights to food, water, housing, work, education, life, non-discrimination, privacy, access to information, the prohibition against torture, among others. In its </w:t>
      </w:r>
      <w:hyperlink r:id="rId21" w:history="1">
        <w:r w:rsidRPr="004B0F84">
          <w:rPr>
            <w:rFonts w:eastAsia="Times New Roman" w:cs="Calibri"/>
            <w:color w:val="000000"/>
            <w:szCs w:val="22"/>
            <w:u w:val="single"/>
          </w:rPr>
          <w:t>General Comment 14(link is external)</w:t>
        </w:r>
      </w:hyperlink>
      <w:r w:rsidRPr="004B0F84">
        <w:rPr>
          <w:rFonts w:eastAsia="Times New Roman" w:cs="Calibri"/>
          <w:color w:val="000000"/>
          <w:szCs w:val="22"/>
        </w:rPr>
        <w:t xml:space="preserve">, the UN </w:t>
      </w:r>
      <w:hyperlink r:id="rId22" w:history="1">
        <w:r w:rsidRPr="004B0F84">
          <w:rPr>
            <w:rFonts w:eastAsia="Times New Roman" w:cs="Calibri"/>
            <w:color w:val="000000"/>
            <w:szCs w:val="22"/>
            <w:u w:val="single"/>
          </w:rPr>
          <w:t>Committee on Economic, Social, and Cultural Rights(link is external)</w:t>
        </w:r>
      </w:hyperlink>
      <w:r w:rsidRPr="004B0F84">
        <w:rPr>
          <w:rFonts w:eastAsia="Times New Roman" w:cs="Calibri"/>
          <w:color w:val="000000"/>
          <w:szCs w:val="22"/>
        </w:rPr>
        <w:t xml:space="preserve"> (CESCR) provided detailed guidance to States regarding their obligations to respect, protect and fulfil the right to health. The Committee also noted that the right includes the following interrelated and essential features: </w:t>
      </w:r>
      <w:r w:rsidRPr="004B0F84">
        <w:rPr>
          <w:rFonts w:eastAsia="Times New Roman" w:cs="Calibri"/>
          <w:b/>
          <w:bCs/>
          <w:color w:val="000000"/>
          <w:u w:val="single"/>
          <w:shd w:val="clear" w:color="auto" w:fill="FFFF00"/>
        </w:rPr>
        <w:t>Availability</w:t>
      </w:r>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States should ensure t</w:t>
      </w:r>
      <w:r w:rsidRPr="004B0F84">
        <w:rPr>
          <w:rFonts w:eastAsia="Times New Roman" w:cs="Calibri"/>
          <w:b/>
          <w:bCs/>
          <w:color w:val="000000"/>
          <w:u w:val="single"/>
        </w:rPr>
        <w:t xml:space="preserve">he provision of enough functioning public health and individual </w:t>
      </w:r>
      <w:r w:rsidRPr="004B0F84">
        <w:rPr>
          <w:rFonts w:eastAsia="Times New Roman" w:cs="Calibri"/>
          <w:b/>
          <w:bCs/>
          <w:color w:val="000000"/>
          <w:u w:val="single"/>
          <w:shd w:val="clear" w:color="auto" w:fill="FFFF00"/>
        </w:rPr>
        <w:t>health care facilities throughout their territory</w:t>
      </w:r>
      <w:r w:rsidRPr="004B0F84">
        <w:rPr>
          <w:rFonts w:eastAsia="Times New Roman" w:cs="Calibri"/>
          <w:b/>
          <w:bCs/>
          <w:color w:val="000000"/>
          <w:u w:val="single"/>
        </w:rPr>
        <w:t>, as well as safe water and sanitation facilities, tr</w:t>
      </w:r>
      <w:r w:rsidRPr="004B0F84">
        <w:rPr>
          <w:rFonts w:eastAsia="Times New Roman" w:cs="Calibri"/>
          <w:b/>
          <w:bCs/>
          <w:color w:val="000000"/>
          <w:u w:val="single"/>
          <w:shd w:val="clear" w:color="auto" w:fill="FFFF00"/>
        </w:rPr>
        <w:t>ained</w:t>
      </w:r>
      <w:r w:rsidRPr="004B0F84">
        <w:rPr>
          <w:rFonts w:eastAsia="Times New Roman" w:cs="Calibri"/>
          <w:b/>
          <w:bCs/>
          <w:color w:val="000000"/>
          <w:u w:val="single"/>
        </w:rPr>
        <w:t xml:space="preserve"> and </w:t>
      </w:r>
      <w:proofErr w:type="gramStart"/>
      <w:r w:rsidRPr="004B0F84">
        <w:rPr>
          <w:rFonts w:eastAsia="Times New Roman" w:cs="Calibri"/>
          <w:b/>
          <w:bCs/>
          <w:color w:val="000000"/>
          <w:u w:val="single"/>
        </w:rPr>
        <w:t>fairly-paid</w:t>
      </w:r>
      <w:proofErr w:type="gramEnd"/>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medical professionals</w:t>
      </w:r>
      <w:r w:rsidRPr="004B0F84">
        <w:rPr>
          <w:rFonts w:eastAsia="Times New Roman" w:cs="Calibri"/>
          <w:b/>
          <w:bCs/>
          <w:color w:val="000000"/>
          <w:u w:val="single"/>
        </w:rPr>
        <w:t xml:space="preserve">, and essential medicines. </w:t>
      </w:r>
      <w:r w:rsidRPr="004B0F84">
        <w:rPr>
          <w:rFonts w:eastAsia="Times New Roman" w:cs="Calibri"/>
          <w:b/>
          <w:bCs/>
          <w:color w:val="000000"/>
          <w:u w:val="single"/>
          <w:shd w:val="clear" w:color="auto" w:fill="FFFF00"/>
        </w:rPr>
        <w:t>Accessibili</w:t>
      </w:r>
      <w:r w:rsidRPr="004B0F84">
        <w:rPr>
          <w:rFonts w:eastAsia="Times New Roman" w:cs="Calibri"/>
          <w:b/>
          <w:bCs/>
          <w:color w:val="000000"/>
          <w:u w:val="single"/>
        </w:rPr>
        <w:t xml:space="preserve">ty. Access to health involves four key elements: </w:t>
      </w:r>
      <w:r w:rsidRPr="004B0F84">
        <w:rPr>
          <w:rFonts w:eastAsia="Times New Roman" w:cs="Calibri"/>
          <w:b/>
          <w:bCs/>
          <w:color w:val="000000"/>
          <w:u w:val="single"/>
          <w:shd w:val="clear" w:color="auto" w:fill="FFFF00"/>
        </w:rPr>
        <w:t>non-discrimination, physical accessibility, economic accessibility, and information accessibility</w:t>
      </w:r>
      <w:r w:rsidRPr="004B0F84">
        <w:rPr>
          <w:rFonts w:eastAsia="Times New Roman" w:cs="Calibri"/>
          <w:b/>
          <w:bCs/>
          <w:color w:val="000000"/>
          <w:u w:val="single"/>
        </w:rPr>
        <w:t>. Health facilities and services should be accessible to everyone, especially the most vulnerable, without discrimination on any prohibited ground. The facilities and services, as well as underlying determinants of health such as water and sanitation amenities, must be within safe physical reach. Health care facilities, goods and services must be affordable for all, with any payment based on the principle of equity so that poorer households are not disproportionately burdened with health-related expenses. States must ensure that every person has the right to seek, receive and impart information on health, in balance with the confidentiality of medical information. Acceptability. Health facilities should be respectful of medical ethics and the culture of individuals and communities, as well as attentive to gender and life-cycle requirements. Quality. Health facilities should be scientifically and medically appropriate and of good quality. Among other things, this requires the provision of necessary medicines and equipment, skilled medical professionals, and adequate water and sanitation.</w:t>
      </w:r>
    </w:p>
    <w:p w14:paraId="1F122CB8" w14:textId="77777777" w:rsidR="006B3D74" w:rsidRPr="004B0F84" w:rsidRDefault="006B3D74" w:rsidP="006B3D74">
      <w:pPr>
        <w:spacing w:before="40"/>
        <w:jc w:val="center"/>
        <w:outlineLvl w:val="1"/>
        <w:rPr>
          <w:rFonts w:ascii="Times New Roman" w:eastAsia="Times New Roman" w:hAnsi="Times New Roman" w:cs="Times New Roman"/>
          <w:b/>
          <w:bCs/>
          <w:sz w:val="36"/>
          <w:szCs w:val="36"/>
        </w:rPr>
      </w:pPr>
      <w:r w:rsidRPr="004B0F84">
        <w:rPr>
          <w:rFonts w:eastAsia="Times New Roman" w:cs="Calibri"/>
          <w:b/>
          <w:bCs/>
          <w:color w:val="000000"/>
          <w:sz w:val="44"/>
          <w:szCs w:val="44"/>
          <w:u w:val="single"/>
        </w:rPr>
        <w:t>Right to Health CP</w:t>
      </w:r>
    </w:p>
    <w:p w14:paraId="174A43F9" w14:textId="77777777" w:rsidR="006B3D74" w:rsidRPr="004B0F84" w:rsidRDefault="006B3D74" w:rsidP="006B3D74">
      <w:pPr>
        <w:spacing w:before="40"/>
        <w:rPr>
          <w:rFonts w:ascii="Times New Roman" w:eastAsia="Times New Roman" w:hAnsi="Times New Roman" w:cs="Times New Roman"/>
        </w:rPr>
      </w:pPr>
      <w:r w:rsidRPr="004B0F84">
        <w:rPr>
          <w:rFonts w:eastAsia="Times New Roman" w:cs="Calibri"/>
          <w:b/>
          <w:bCs/>
          <w:color w:val="000000"/>
          <w:sz w:val="26"/>
          <w:szCs w:val="26"/>
        </w:rPr>
        <w:t>CP Text – Member nations of the world trade organization ought to participate in infrastructure building strategies in LDCs.</w:t>
      </w:r>
    </w:p>
    <w:p w14:paraId="171E529E" w14:textId="77777777" w:rsidR="006B3D74" w:rsidRPr="004B0F84" w:rsidRDefault="006B3D74" w:rsidP="006B3D74">
      <w:pPr>
        <w:rPr>
          <w:rFonts w:ascii="Times New Roman" w:eastAsia="Times New Roman" w:hAnsi="Times New Roman" w:cs="Times New Roman"/>
        </w:rPr>
      </w:pPr>
    </w:p>
    <w:p w14:paraId="015442DB" w14:textId="77777777" w:rsidR="006B3D74" w:rsidRPr="004B0F84" w:rsidRDefault="006B3D74" w:rsidP="006B3D74">
      <w:pPr>
        <w:spacing w:before="40"/>
        <w:outlineLvl w:val="3"/>
        <w:rPr>
          <w:rFonts w:ascii="Times New Roman" w:eastAsia="Times New Roman" w:hAnsi="Times New Roman" w:cs="Times New Roman"/>
          <w:b/>
          <w:bCs/>
        </w:rPr>
      </w:pPr>
      <w:r w:rsidRPr="004B0F84">
        <w:rPr>
          <w:rFonts w:eastAsia="Times New Roman" w:cs="Calibri"/>
          <w:b/>
          <w:bCs/>
          <w:color w:val="000000"/>
          <w:sz w:val="26"/>
          <w:szCs w:val="26"/>
        </w:rPr>
        <w:t>This solves access. Current IP provisions are not the issue, rather the lack of infrastructure. Pharmaceutical funded government programs provide the means to do this. Cutting profits indirectly prevents corporations from attaining the funds to do this. Alton</w:t>
      </w:r>
    </w:p>
    <w:p w14:paraId="18957BAA"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6"/>
          <w:szCs w:val="16"/>
        </w:rPr>
        <w:t>Alton, Gregg. “The Global Challenge of Access to Medicines.” STAT, www.statnews.com/sponsor/2017/02/17/global-challenge-access-medicines-2/. </w:t>
      </w:r>
    </w:p>
    <w:p w14:paraId="39B5F3C3" w14:textId="77777777" w:rsidR="006B3D74" w:rsidRPr="004B0F84" w:rsidRDefault="006B3D74" w:rsidP="006B3D74">
      <w:pPr>
        <w:rPr>
          <w:rFonts w:ascii="Times New Roman" w:eastAsia="Times New Roman" w:hAnsi="Times New Roman" w:cs="Times New Roman"/>
        </w:rPr>
      </w:pPr>
      <w:r w:rsidRPr="004B0F84">
        <w:rPr>
          <w:rFonts w:eastAsia="Times New Roman" w:cs="Calibri"/>
          <w:color w:val="000000"/>
          <w:sz w:val="10"/>
          <w:szCs w:val="10"/>
        </w:rPr>
        <w:t xml:space="preserve">In developing countries, </w:t>
      </w:r>
      <w:r w:rsidRPr="004B0F84">
        <w:rPr>
          <w:rFonts w:eastAsia="Times New Roman" w:cs="Calibri"/>
          <w:b/>
          <w:bCs/>
          <w:color w:val="000000"/>
          <w:u w:val="single"/>
          <w:shd w:val="clear" w:color="auto" w:fill="FFFF00"/>
        </w:rPr>
        <w:t>generic licensin</w:t>
      </w:r>
      <w:r w:rsidRPr="004B0F84">
        <w:rPr>
          <w:rFonts w:eastAsia="Times New Roman" w:cs="Calibri"/>
          <w:b/>
          <w:bCs/>
          <w:color w:val="000000"/>
          <w:u w:val="single"/>
        </w:rPr>
        <w:t>g</w:t>
      </w:r>
      <w:r w:rsidRPr="004B0F84">
        <w:rPr>
          <w:rFonts w:eastAsia="Times New Roman" w:cs="Calibri"/>
          <w:color w:val="000000"/>
          <w:sz w:val="10"/>
          <w:szCs w:val="10"/>
        </w:rPr>
        <w:t xml:space="preserve"> — where patent holders grant licenses that allow another drug company to manufacture a generic version of their drug — </w:t>
      </w:r>
      <w:r w:rsidRPr="004B0F84">
        <w:rPr>
          <w:rFonts w:eastAsia="Times New Roman" w:cs="Calibri"/>
          <w:b/>
          <w:bCs/>
          <w:color w:val="000000"/>
          <w:u w:val="single"/>
          <w:shd w:val="clear" w:color="auto" w:fill="FFFF00"/>
        </w:rPr>
        <w:t xml:space="preserve">has helped transform treatment access, providing high-quality, low-cost drugs to resource-poor countries and </w:t>
      </w:r>
      <w:r w:rsidRPr="004B0F84">
        <w:rPr>
          <w:rFonts w:eastAsia="Times New Roman" w:cs="Calibri"/>
          <w:b/>
          <w:bCs/>
          <w:color w:val="000000"/>
          <w:u w:val="single"/>
          <w:shd w:val="clear" w:color="auto" w:fill="FFFF00"/>
        </w:rPr>
        <w:lastRenderedPageBreak/>
        <w:t>communities</w:t>
      </w:r>
      <w:r w:rsidRPr="004B0F84">
        <w:rPr>
          <w:rFonts w:eastAsia="Times New Roman" w:cs="Calibri"/>
          <w:b/>
          <w:bCs/>
          <w:color w:val="000000"/>
          <w:u w:val="single"/>
        </w:rPr>
        <w:t>.</w:t>
      </w:r>
      <w:r w:rsidRPr="004B0F84">
        <w:rPr>
          <w:rFonts w:eastAsia="Times New Roman" w:cs="Calibri"/>
          <w:color w:val="000000"/>
          <w:sz w:val="10"/>
          <w:szCs w:val="10"/>
        </w:rPr>
        <w:t xml:space="preserve"> </w:t>
      </w:r>
      <w:r w:rsidRPr="004B0F84">
        <w:rPr>
          <w:rFonts w:eastAsia="Times New Roman" w:cs="Calibri"/>
          <w:b/>
          <w:bCs/>
          <w:color w:val="000000"/>
          <w:u w:val="single"/>
        </w:rPr>
        <w:t xml:space="preserve">Of the </w:t>
      </w:r>
      <w:r w:rsidRPr="004B0F84">
        <w:rPr>
          <w:rFonts w:eastAsia="Times New Roman" w:cs="Calibri"/>
          <w:b/>
          <w:bCs/>
          <w:color w:val="000000"/>
          <w:u w:val="single"/>
          <w:shd w:val="clear" w:color="auto" w:fill="FFFF00"/>
        </w:rPr>
        <w:t>15 million people living with HIV in developing countries</w:t>
      </w:r>
      <w:r w:rsidRPr="004B0F84">
        <w:rPr>
          <w:rFonts w:eastAsia="Times New Roman" w:cs="Calibri"/>
          <w:b/>
          <w:bCs/>
          <w:color w:val="000000"/>
          <w:u w:val="single"/>
        </w:rPr>
        <w:t xml:space="preserve"> receiving treatment today, </w:t>
      </w:r>
      <w:r w:rsidRPr="004B0F84">
        <w:rPr>
          <w:rFonts w:eastAsia="Times New Roman" w:cs="Calibri"/>
          <w:b/>
          <w:bCs/>
          <w:color w:val="000000"/>
          <w:u w:val="single"/>
          <w:shd w:val="clear" w:color="auto" w:fill="FFFF00"/>
        </w:rPr>
        <w:t>10 million receive therapies developed by Gilead</w:t>
      </w:r>
      <w:r w:rsidRPr="004B0F84">
        <w:rPr>
          <w:rFonts w:eastAsia="Times New Roman" w:cs="Calibri"/>
          <w:b/>
          <w:bCs/>
          <w:color w:val="000000"/>
          <w:u w:val="single"/>
        </w:rPr>
        <w:t>;</w:t>
      </w:r>
      <w:r w:rsidRPr="004B0F84">
        <w:rPr>
          <w:rFonts w:eastAsia="Times New Roman" w:cs="Calibri"/>
          <w:color w:val="000000"/>
          <w:sz w:val="10"/>
          <w:szCs w:val="10"/>
        </w:rPr>
        <w:t xml:space="preserve"> the vast majority of these are in generic form, supplied </w:t>
      </w:r>
      <w:proofErr w:type="gramStart"/>
      <w:r w:rsidRPr="004B0F84">
        <w:rPr>
          <w:rFonts w:eastAsia="Times New Roman" w:cs="Calibri"/>
          <w:color w:val="000000"/>
          <w:sz w:val="10"/>
          <w:szCs w:val="10"/>
        </w:rPr>
        <w:t>as a result of</w:t>
      </w:r>
      <w:proofErr w:type="gramEnd"/>
      <w:r w:rsidRPr="004B0F84">
        <w:rPr>
          <w:rFonts w:eastAsia="Times New Roman" w:cs="Calibri"/>
          <w:color w:val="000000"/>
          <w:sz w:val="10"/>
          <w:szCs w:val="10"/>
        </w:rPr>
        <w:t xml:space="preserve"> Gilead’s licensing agreements. The company’s breakthrough hepatitis C medicines, first approved just three years ago, are already available generically in many developing countries too. The </w:t>
      </w:r>
      <w:hyperlink r:id="rId23" w:history="1">
        <w:r w:rsidRPr="004B0F84">
          <w:rPr>
            <w:rFonts w:eastAsia="Times New Roman" w:cs="Calibri"/>
            <w:color w:val="000000"/>
            <w:sz w:val="10"/>
            <w:szCs w:val="10"/>
            <w:u w:val="single"/>
          </w:rPr>
          <w:t>2016 Access to Medicine Index</w:t>
        </w:r>
      </w:hyperlink>
      <w:r w:rsidRPr="004B0F84">
        <w:rPr>
          <w:rFonts w:eastAsia="Times New Roman" w:cs="Calibri"/>
          <w:color w:val="000000"/>
          <w:sz w:val="10"/>
          <w:szCs w:val="10"/>
        </w:rPr>
        <w:t xml:space="preserve"> recently recognized Gilead’s approach to patents and licensing as the best in the industry. </w:t>
      </w:r>
      <w:r w:rsidRPr="004B0F84">
        <w:rPr>
          <w:rFonts w:eastAsia="Times New Roman" w:cs="Calibri"/>
          <w:b/>
          <w:bCs/>
          <w:color w:val="000000"/>
          <w:u w:val="single"/>
        </w:rPr>
        <w:t xml:space="preserve">Yet </w:t>
      </w:r>
      <w:r w:rsidRPr="004B0F84">
        <w:rPr>
          <w:rFonts w:eastAsia="Times New Roman" w:cs="Calibri"/>
          <w:b/>
          <w:bCs/>
          <w:color w:val="000000"/>
          <w:u w:val="single"/>
          <w:shd w:val="clear" w:color="auto" w:fill="FFFF00"/>
        </w:rPr>
        <w:t>generic licensing is only one part of the solution</w:t>
      </w:r>
      <w:r w:rsidRPr="004B0F84">
        <w:rPr>
          <w:rFonts w:eastAsia="Times New Roman" w:cs="Calibri"/>
          <w:b/>
          <w:bCs/>
          <w:color w:val="000000"/>
          <w:u w:val="single"/>
        </w:rPr>
        <w:t xml:space="preserve"> to a highly complex challenge</w:t>
      </w:r>
      <w:r w:rsidRPr="004B0F84">
        <w:rPr>
          <w:rFonts w:eastAsia="Times New Roman" w:cs="Calibri"/>
          <w:color w:val="000000"/>
          <w:sz w:val="10"/>
          <w:szCs w:val="10"/>
        </w:rPr>
        <w:t xml:space="preserve">. Tiered or differential pricing is used regularly in the pharmaceutical industry. The idea is simple enough: setting prices for countries according to their economic situation, as determined by their varying level of national income. However, </w:t>
      </w:r>
      <w:r w:rsidRPr="004B0F84">
        <w:rPr>
          <w:rFonts w:eastAsia="Times New Roman" w:cs="Calibri"/>
          <w:b/>
          <w:bCs/>
          <w:color w:val="000000"/>
          <w:u w:val="single"/>
          <w:shd w:val="clear" w:color="auto" w:fill="FFFF00"/>
        </w:rPr>
        <w:t>Gilead</w:t>
      </w:r>
      <w:r w:rsidRPr="004B0F84">
        <w:rPr>
          <w:rFonts w:eastAsia="Times New Roman" w:cs="Calibri"/>
          <w:b/>
          <w:bCs/>
          <w:color w:val="000000"/>
          <w:u w:val="single"/>
        </w:rPr>
        <w:t xml:space="preserve"> looks not only at the purchasing power, but also </w:t>
      </w:r>
      <w:r w:rsidRPr="004B0F84">
        <w:rPr>
          <w:rFonts w:eastAsia="Times New Roman" w:cs="Calibri"/>
          <w:b/>
          <w:bCs/>
          <w:color w:val="000000"/>
          <w:u w:val="single"/>
          <w:shd w:val="clear" w:color="auto" w:fill="FFFF00"/>
        </w:rPr>
        <w:t>considers</w:t>
      </w:r>
      <w:r w:rsidRPr="004B0F84">
        <w:rPr>
          <w:rFonts w:eastAsia="Times New Roman" w:cs="Calibri"/>
          <w:b/>
          <w:bCs/>
          <w:color w:val="000000"/>
          <w:u w:val="single"/>
        </w:rPr>
        <w:t xml:space="preserve"> other factors such as </w:t>
      </w:r>
      <w:r w:rsidRPr="004B0F84">
        <w:rPr>
          <w:rFonts w:eastAsia="Times New Roman" w:cs="Calibri"/>
          <w:b/>
          <w:bCs/>
          <w:color w:val="000000"/>
          <w:u w:val="single"/>
          <w:shd w:val="clear" w:color="auto" w:fill="FFFF00"/>
        </w:rPr>
        <w:t>disease burden, treatment needs, and health-care infrastructure</w:t>
      </w:r>
      <w:r w:rsidRPr="004B0F84">
        <w:rPr>
          <w:rFonts w:eastAsia="Times New Roman" w:cs="Calibri"/>
          <w:b/>
          <w:bCs/>
          <w:color w:val="000000"/>
          <w:u w:val="single"/>
        </w:rPr>
        <w:t xml:space="preserve"> to help shape the company’s thinking</w:t>
      </w:r>
      <w:r w:rsidRPr="004B0F84">
        <w:rPr>
          <w:rFonts w:eastAsia="Times New Roman" w:cs="Calibri"/>
          <w:b/>
          <w:bCs/>
          <w:color w:val="000000"/>
          <w:u w:val="single"/>
          <w:shd w:val="clear" w:color="auto" w:fill="FFFF00"/>
        </w:rPr>
        <w:t>. Some of the prices Gilead has set result in little or no profit to the company.</w:t>
      </w:r>
      <w:r w:rsidRPr="004B0F84">
        <w:rPr>
          <w:rFonts w:eastAsia="Times New Roman" w:cs="Calibri"/>
          <w:b/>
          <w:bCs/>
          <w:color w:val="000000"/>
          <w:u w:val="single"/>
        </w:rPr>
        <w:t xml:space="preserve"> For example</w:t>
      </w:r>
      <w:r w:rsidRPr="004B0F84">
        <w:rPr>
          <w:rFonts w:eastAsia="Times New Roman" w:cs="Calibri"/>
          <w:b/>
          <w:bCs/>
          <w:color w:val="000000"/>
          <w:u w:val="single"/>
          <w:shd w:val="clear" w:color="auto" w:fill="FFFF00"/>
        </w:rPr>
        <w:t>, the company’s HIV medicines are available at not-for-profit pricing in 124 developing countri</w:t>
      </w:r>
      <w:r w:rsidRPr="004B0F84">
        <w:rPr>
          <w:rFonts w:eastAsia="Times New Roman" w:cs="Calibri"/>
          <w:b/>
          <w:bCs/>
          <w:color w:val="000000"/>
          <w:u w:val="single"/>
        </w:rPr>
        <w:t>es, and Gilead offers its hepatitis C medicines at a flat price to governments in 105 countries.</w:t>
      </w:r>
      <w:r w:rsidRPr="004B0F84">
        <w:rPr>
          <w:rFonts w:eastAsia="Times New Roman" w:cs="Calibri"/>
          <w:color w:val="000000"/>
          <w:sz w:val="10"/>
          <w:szCs w:val="10"/>
        </w:rPr>
        <w:t xml:space="preserve"> This gives countries the ability to plan programmatically and financially, to encourage treatment scale-up. Even though the approaches just described may address the cost of medicines, multiple additional factors are barriers to access</w:t>
      </w:r>
      <w:r w:rsidRPr="004B0F84">
        <w:rPr>
          <w:rFonts w:eastAsia="Times New Roman" w:cs="Calibri"/>
          <w:color w:val="000000"/>
          <w:sz w:val="10"/>
          <w:szCs w:val="10"/>
          <w:shd w:val="clear" w:color="auto" w:fill="FFFF00"/>
        </w:rPr>
        <w:t xml:space="preserve">. </w:t>
      </w:r>
      <w:r w:rsidRPr="004B0F84">
        <w:rPr>
          <w:rFonts w:eastAsia="Times New Roman" w:cs="Calibri"/>
          <w:b/>
          <w:bCs/>
          <w:color w:val="000000"/>
          <w:u w:val="single"/>
          <w:shd w:val="clear" w:color="auto" w:fill="FFFF00"/>
        </w:rPr>
        <w:t>In many middle- and low-income countries, health systems have suffered from</w:t>
      </w:r>
      <w:r w:rsidRPr="004B0F84">
        <w:rPr>
          <w:rFonts w:eastAsia="Times New Roman" w:cs="Calibri"/>
          <w:b/>
          <w:bCs/>
          <w:color w:val="000000"/>
          <w:u w:val="single"/>
        </w:rPr>
        <w:t xml:space="preserve"> decades of </w:t>
      </w:r>
      <w:r w:rsidRPr="004B0F84">
        <w:rPr>
          <w:rFonts w:eastAsia="Times New Roman" w:cs="Calibri"/>
          <w:b/>
          <w:bCs/>
          <w:color w:val="000000"/>
          <w:u w:val="single"/>
          <w:shd w:val="clear" w:color="auto" w:fill="FFFF00"/>
        </w:rPr>
        <w:t>under-investment</w:t>
      </w:r>
      <w:r w:rsidRPr="004B0F84">
        <w:rPr>
          <w:rFonts w:eastAsia="Times New Roman" w:cs="Calibri"/>
          <w:b/>
          <w:bCs/>
          <w:color w:val="000000"/>
          <w:u w:val="single"/>
        </w:rPr>
        <w:t xml:space="preserve">, a high proportion of people having to pay for </w:t>
      </w:r>
      <w:proofErr w:type="gramStart"/>
      <w:r w:rsidRPr="004B0F84">
        <w:rPr>
          <w:rFonts w:eastAsia="Times New Roman" w:cs="Calibri"/>
          <w:b/>
          <w:bCs/>
          <w:color w:val="000000"/>
          <w:u w:val="single"/>
        </w:rPr>
        <w:t>health-care</w:t>
      </w:r>
      <w:proofErr w:type="gramEnd"/>
      <w:r w:rsidRPr="004B0F84">
        <w:rPr>
          <w:rFonts w:eastAsia="Times New Roman" w:cs="Calibri"/>
          <w:b/>
          <w:bCs/>
          <w:color w:val="000000"/>
          <w:u w:val="single"/>
        </w:rPr>
        <w:t xml:space="preserve"> out of their own pocket, </w:t>
      </w:r>
      <w:r w:rsidRPr="004B0F84">
        <w:rPr>
          <w:rFonts w:eastAsia="Times New Roman" w:cs="Calibri"/>
          <w:b/>
          <w:bCs/>
          <w:color w:val="000000"/>
          <w:u w:val="single"/>
          <w:shd w:val="clear" w:color="auto" w:fill="FFFF00"/>
        </w:rPr>
        <w:t>leaving the most vulnerable populations unable to access life-saving treatments even</w:t>
      </w:r>
      <w:r w:rsidRPr="004B0F84">
        <w:rPr>
          <w:rFonts w:eastAsia="Times New Roman" w:cs="Calibri"/>
          <w:b/>
          <w:bCs/>
          <w:color w:val="000000"/>
          <w:u w:val="single"/>
        </w:rPr>
        <w:t xml:space="preserve"> when those medicines are available </w:t>
      </w:r>
      <w:r w:rsidRPr="004B0F84">
        <w:rPr>
          <w:rFonts w:eastAsia="Times New Roman" w:cs="Calibri"/>
          <w:b/>
          <w:bCs/>
          <w:color w:val="000000"/>
          <w:u w:val="single"/>
          <w:shd w:val="clear" w:color="auto" w:fill="FFFF00"/>
        </w:rPr>
        <w:t>at low cost</w:t>
      </w:r>
      <w:r w:rsidRPr="004B0F84">
        <w:rPr>
          <w:rFonts w:eastAsia="Times New Roman" w:cs="Calibri"/>
          <w:color w:val="000000"/>
          <w:sz w:val="10"/>
          <w:szCs w:val="10"/>
        </w:rPr>
        <w:t xml:space="preserve">. In fact, figures from the World Health Organization show that in 47 low-income countries, out-of-pocket payments represent more than half of total health expenditures. </w:t>
      </w:r>
      <w:r w:rsidRPr="004B0F84">
        <w:rPr>
          <w:rFonts w:eastAsia="Times New Roman" w:cs="Calibri"/>
          <w:b/>
          <w:bCs/>
          <w:color w:val="000000"/>
          <w:u w:val="single"/>
          <w:shd w:val="clear" w:color="auto" w:fill="FFFF00"/>
        </w:rPr>
        <w:t xml:space="preserve">Some countries also do not have enough trained health </w:t>
      </w:r>
      <w:proofErr w:type="gramStart"/>
      <w:r w:rsidRPr="004B0F84">
        <w:rPr>
          <w:rFonts w:eastAsia="Times New Roman" w:cs="Calibri"/>
          <w:b/>
          <w:bCs/>
          <w:color w:val="000000"/>
          <w:u w:val="single"/>
          <w:shd w:val="clear" w:color="auto" w:fill="FFFF00"/>
        </w:rPr>
        <w:t>workers, or</w:t>
      </w:r>
      <w:proofErr w:type="gramEnd"/>
      <w:r w:rsidRPr="004B0F84">
        <w:rPr>
          <w:rFonts w:eastAsia="Times New Roman" w:cs="Calibri"/>
          <w:b/>
          <w:bCs/>
          <w:color w:val="000000"/>
          <w:u w:val="single"/>
          <w:shd w:val="clear" w:color="auto" w:fill="FFFF00"/>
        </w:rPr>
        <w:t xml:space="preserve"> lack robust regulatory systems to quickly approve and regulate the use of new drugs</w:t>
      </w:r>
      <w:r w:rsidRPr="004B0F84">
        <w:rPr>
          <w:rFonts w:eastAsia="Times New Roman" w:cs="Calibri"/>
          <w:color w:val="000000"/>
          <w:sz w:val="10"/>
          <w:szCs w:val="10"/>
          <w:shd w:val="clear" w:color="auto" w:fill="FFFF00"/>
        </w:rPr>
        <w:t>.</w:t>
      </w:r>
      <w:r w:rsidRPr="004B0F84">
        <w:rPr>
          <w:rFonts w:eastAsia="Times New Roman" w:cs="Calibri"/>
          <w:color w:val="000000"/>
          <w:sz w:val="10"/>
          <w:szCs w:val="10"/>
        </w:rPr>
        <w:t xml:space="preserve"> That’s why companies like Gilead must work with governments, non-profit organizations, and communities to build the programs, capacity, and expertise needed to overcome the complex barriers to access. A</w:t>
      </w:r>
      <w:r w:rsidRPr="004B0F84">
        <w:rPr>
          <w:rFonts w:eastAsia="Times New Roman" w:cs="Calibri"/>
          <w:b/>
          <w:bCs/>
          <w:color w:val="000000"/>
          <w:u w:val="single"/>
        </w:rPr>
        <w:t xml:space="preserve"> </w:t>
      </w:r>
      <w:r w:rsidRPr="004B0F84">
        <w:rPr>
          <w:rFonts w:eastAsia="Times New Roman" w:cs="Calibri"/>
          <w:b/>
          <w:bCs/>
          <w:color w:val="000000"/>
          <w:u w:val="single"/>
          <w:shd w:val="clear" w:color="auto" w:fill="FFFF00"/>
        </w:rPr>
        <w:t>comprehensive access approach must embrace a diverse range of strategies: pilot projects to validate innovative delivery models; dedicated and transparent drug registration policies; training for nurses, doctors, and community health workers; supply chain management; and partnerships to reach vulnerable populatio</w:t>
      </w:r>
      <w:r w:rsidRPr="004B0F84">
        <w:rPr>
          <w:rFonts w:eastAsia="Times New Roman" w:cs="Calibri"/>
          <w:b/>
          <w:bCs/>
          <w:color w:val="000000"/>
          <w:u w:val="single"/>
        </w:rPr>
        <w:t xml:space="preserve">ns most in need or at risk, are all needed. For example, </w:t>
      </w:r>
      <w:r w:rsidRPr="004B0F84">
        <w:rPr>
          <w:rFonts w:eastAsia="Times New Roman" w:cs="Calibri"/>
          <w:b/>
          <w:bCs/>
          <w:color w:val="000000"/>
          <w:u w:val="single"/>
          <w:shd w:val="clear" w:color="auto" w:fill="FFFF00"/>
        </w:rPr>
        <w:t>Gilead supports the U.S. government’</w:t>
      </w:r>
      <w:r w:rsidRPr="004B0F84">
        <w:rPr>
          <w:rFonts w:eastAsia="Times New Roman" w:cs="Calibri"/>
          <w:b/>
          <w:bCs/>
          <w:color w:val="000000"/>
          <w:u w:val="single"/>
        </w:rPr>
        <w:t>s DREAMS (D</w:t>
      </w:r>
      <w:r w:rsidRPr="004B0F84">
        <w:rPr>
          <w:rFonts w:eastAsia="Times New Roman" w:cs="Calibri"/>
          <w:b/>
          <w:bCs/>
          <w:color w:val="000000"/>
          <w:u w:val="single"/>
          <w:shd w:val="clear" w:color="auto" w:fill="FFFF00"/>
        </w:rPr>
        <w:t>etermined, Resilient, Empowered, AIDS-free, Mentored, and Safe wom</w:t>
      </w:r>
      <w:r w:rsidRPr="004B0F84">
        <w:rPr>
          <w:rFonts w:eastAsia="Times New Roman" w:cs="Calibri"/>
          <w:b/>
          <w:bCs/>
          <w:color w:val="000000"/>
          <w:u w:val="single"/>
        </w:rPr>
        <w:t xml:space="preserve">en) </w:t>
      </w:r>
      <w:r w:rsidRPr="004B0F84">
        <w:rPr>
          <w:rFonts w:eastAsia="Times New Roman" w:cs="Calibri"/>
          <w:b/>
          <w:bCs/>
          <w:color w:val="000000"/>
          <w:u w:val="single"/>
          <w:shd w:val="clear" w:color="auto" w:fill="FFFF00"/>
        </w:rPr>
        <w:t>initiative</w:t>
      </w:r>
      <w:r w:rsidRPr="004B0F84">
        <w:rPr>
          <w:rFonts w:eastAsia="Times New Roman" w:cs="Calibri"/>
          <w:b/>
          <w:bCs/>
          <w:color w:val="000000"/>
          <w:u w:val="single"/>
        </w:rPr>
        <w:t xml:space="preserve"> to give adolescent girls and young women in Africa access to medication to reduce their risk of HIV infection. </w:t>
      </w:r>
      <w:r w:rsidRPr="004B0F84">
        <w:rPr>
          <w:rFonts w:eastAsia="Times New Roman" w:cs="Calibri"/>
          <w:color w:val="000000"/>
          <w:sz w:val="10"/>
          <w:szCs w:val="10"/>
        </w:rPr>
        <w:t xml:space="preserve">No one who works in this field is naïve about the scope of the challenge — after all, despite enormous progress 20 million people living with HIV still don’t receive life-saving medicines. Access to medicine is not an exact science, and while there is no single or simple answer to the global access question, progress is possible. Innovator pharmaceutical companies, ministries of health and finance, health-care professionals, non-profits, generic manufacturers, researchers, and community organizations all have important roles to play. </w:t>
      </w:r>
      <w:r w:rsidRPr="004B0F84">
        <w:rPr>
          <w:rFonts w:eastAsia="Times New Roman" w:cs="Calibri"/>
          <w:b/>
          <w:bCs/>
          <w:color w:val="000000"/>
          <w:u w:val="single"/>
        </w:rPr>
        <w:t>With greater collaboration and a focus on the real-world barriers that prevent people from receiving care, the full potential of biomedical innovation can be unlocked for all those in need.</w:t>
      </w:r>
      <w:r w:rsidRPr="004B0F84">
        <w:rPr>
          <w:rFonts w:eastAsia="Times New Roman" w:cs="Calibri"/>
          <w:color w:val="000000"/>
          <w:sz w:val="10"/>
          <w:szCs w:val="10"/>
        </w:rPr>
        <w:t> </w:t>
      </w:r>
    </w:p>
    <w:p w14:paraId="14555E5D" w14:textId="77777777" w:rsidR="006B3D74" w:rsidRPr="004B0F84" w:rsidRDefault="006B3D74" w:rsidP="006B3D74">
      <w:pPr>
        <w:rPr>
          <w:rFonts w:ascii="Times New Roman" w:eastAsia="Times New Roman" w:hAnsi="Times New Roman" w:cs="Times New Roman"/>
        </w:rPr>
      </w:pPr>
    </w:p>
    <w:p w14:paraId="2A11E1C4" w14:textId="77777777" w:rsidR="006B3D74" w:rsidRDefault="006B3D74" w:rsidP="006B3D74"/>
    <w:p w14:paraId="05EEFAC5" w14:textId="77777777" w:rsidR="00FA13B3" w:rsidRDefault="00FA13B3" w:rsidP="00FA13B3">
      <w:pPr>
        <w:pStyle w:val="Heading1"/>
        <w:pBdr>
          <w:top w:val="single" w:sz="24" w:space="1" w:color="000000"/>
          <w:left w:val="single" w:sz="24" w:space="4" w:color="000000"/>
          <w:bottom w:val="single" w:sz="24" w:space="1" w:color="000000"/>
          <w:right w:val="single" w:sz="24" w:space="4" w:color="000000"/>
        </w:pBdr>
        <w:rPr>
          <w:rFonts w:eastAsia="Times New Roman"/>
        </w:rPr>
      </w:pPr>
      <w:r>
        <w:rPr>
          <w:rFonts w:cs="Calibri"/>
          <w:color w:val="000000"/>
          <w:szCs w:val="52"/>
        </w:rPr>
        <w:lastRenderedPageBreak/>
        <w:t xml:space="preserve">AT </w:t>
      </w:r>
      <w:proofErr w:type="spellStart"/>
      <w:r>
        <w:rPr>
          <w:rFonts w:cs="Calibri"/>
          <w:color w:val="000000"/>
          <w:szCs w:val="52"/>
        </w:rPr>
        <w:t>Aff</w:t>
      </w:r>
      <w:proofErr w:type="spellEnd"/>
    </w:p>
    <w:p w14:paraId="3C17057F" w14:textId="77777777" w:rsidR="00FA13B3" w:rsidRDefault="00FA13B3" w:rsidP="00FA13B3">
      <w:pPr>
        <w:pStyle w:val="Heading2"/>
      </w:pPr>
      <w:r>
        <w:rPr>
          <w:rFonts w:cs="Calibri"/>
          <w:color w:val="000000"/>
          <w:u w:val="single"/>
        </w:rPr>
        <w:lastRenderedPageBreak/>
        <w:t xml:space="preserve">AT Covid 19 </w:t>
      </w:r>
      <w:proofErr w:type="spellStart"/>
      <w:r>
        <w:rPr>
          <w:rFonts w:cs="Calibri"/>
          <w:color w:val="000000"/>
          <w:u w:val="single"/>
        </w:rPr>
        <w:t>Aff</w:t>
      </w:r>
      <w:proofErr w:type="spellEnd"/>
    </w:p>
    <w:p w14:paraId="5A3AC03D" w14:textId="77777777" w:rsidR="00FA13B3" w:rsidRDefault="00FA13B3" w:rsidP="00FA13B3">
      <w:pPr>
        <w:pStyle w:val="Heading3"/>
      </w:pPr>
      <w:r>
        <w:rPr>
          <w:rFonts w:cs="Calibri"/>
          <w:color w:val="000000"/>
        </w:rPr>
        <w:lastRenderedPageBreak/>
        <w:t>Uniqueness/Solvency</w:t>
      </w:r>
    </w:p>
    <w:p w14:paraId="1AEDBB9B" w14:textId="77777777" w:rsidR="00FA13B3" w:rsidRDefault="00FA13B3" w:rsidP="00FA13B3">
      <w:pPr>
        <w:pStyle w:val="Heading4"/>
      </w:pPr>
      <w:r>
        <w:rPr>
          <w:rFonts w:cs="Calibri"/>
          <w:color w:val="000000"/>
        </w:rPr>
        <w:t xml:space="preserve">[1] The Plan can’t solve COVID - Lack of </w:t>
      </w:r>
      <w:r>
        <w:rPr>
          <w:rFonts w:cs="Calibri"/>
          <w:color w:val="000000"/>
          <w:u w:val="single"/>
        </w:rPr>
        <w:t xml:space="preserve">key </w:t>
      </w:r>
      <w:proofErr w:type="gramStart"/>
      <w:r>
        <w:rPr>
          <w:rFonts w:cs="Calibri"/>
          <w:color w:val="000000"/>
          <w:u w:val="single"/>
        </w:rPr>
        <w:t>supplies</w:t>
      </w:r>
      <w:r>
        <w:rPr>
          <w:rFonts w:cs="Calibri"/>
          <w:color w:val="000000"/>
        </w:rPr>
        <w:t>  –</w:t>
      </w:r>
      <w:proofErr w:type="gramEnd"/>
      <w:r>
        <w:rPr>
          <w:rFonts w:cs="Calibri"/>
          <w:color w:val="000000"/>
        </w:rPr>
        <w:t xml:space="preserve"> conceded in cx that they don’t have the resources</w:t>
      </w:r>
    </w:p>
    <w:p w14:paraId="2D42DBD0"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Tepper 21</w:t>
      </w:r>
      <w:r>
        <w:rPr>
          <w:rFonts w:ascii="Calibri" w:hAnsi="Calibri" w:cs="Calibri"/>
          <w:color w:val="000000"/>
          <w:szCs w:val="22"/>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Pr>
          <w:rFonts w:ascii="Calibri" w:hAnsi="Calibri" w:cs="Calibri"/>
          <w:color w:val="000000"/>
          <w:szCs w:val="22"/>
        </w:rPr>
        <w:t>duongie</w:t>
      </w:r>
      <w:proofErr w:type="spellEnd"/>
    </w:p>
    <w:p w14:paraId="78F77E5F" w14:textId="77777777" w:rsidR="00FA13B3" w:rsidRDefault="00FA13B3" w:rsidP="00FA13B3">
      <w:pPr>
        <w:pStyle w:val="NormalWeb"/>
        <w:spacing w:before="0" w:beforeAutospacing="0" w:after="160" w:afterAutospacing="0"/>
      </w:pPr>
      <w:r>
        <w:rPr>
          <w:rFonts w:ascii="Calibri" w:hAnsi="Calibri" w:cs="Calibri"/>
          <w:color w:val="000000"/>
          <w:szCs w:val="22"/>
          <w:u w:val="single"/>
          <w:shd w:val="clear" w:color="auto" w:fill="FFFF00"/>
        </w:rPr>
        <w:t>Vaccine-makers around</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world face shortages of vital components including large plastic growbags</w:t>
      </w:r>
      <w:r>
        <w:rPr>
          <w:rFonts w:ascii="Calibri" w:hAnsi="Calibri" w:cs="Calibri"/>
          <w:color w:val="000000"/>
          <w:sz w:val="16"/>
          <w:szCs w:val="16"/>
        </w:rPr>
        <w:t xml:space="preserve">, according to the head of the firm that is manufacturing a quarter of the UK’s jab supply. Stan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the chief executive of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 which makes the second vaccine to be grown and bottled entirely in Britain – </w:t>
      </w:r>
      <w:r>
        <w:rPr>
          <w:rFonts w:ascii="Calibri" w:hAnsi="Calibri" w:cs="Calibri"/>
          <w:color w:val="000000"/>
          <w:szCs w:val="22"/>
          <w:u w:val="single"/>
        </w:rPr>
        <w:t xml:space="preserve">told the Observer that the </w:t>
      </w:r>
      <w:r>
        <w:rPr>
          <w:rFonts w:ascii="Calibri" w:hAnsi="Calibri" w:cs="Calibri"/>
          <w:color w:val="000000"/>
          <w:szCs w:val="22"/>
          <w:u w:val="single"/>
          <w:shd w:val="clear" w:color="auto" w:fill="FFFF00"/>
        </w:rPr>
        <w:t>shortage of 2,000-litre bags</w:t>
      </w:r>
      <w:r>
        <w:rPr>
          <w:rFonts w:ascii="Calibri" w:hAnsi="Calibri" w:cs="Calibri"/>
          <w:color w:val="000000"/>
          <w:szCs w:val="22"/>
          <w:u w:val="single"/>
        </w:rPr>
        <w:t xml:space="preserve"> in </w:t>
      </w:r>
      <w:r>
        <w:rPr>
          <w:rFonts w:ascii="Calibri" w:hAnsi="Calibri" w:cs="Calibri"/>
          <w:color w:val="000000"/>
          <w:szCs w:val="22"/>
          <w:u w:val="single"/>
          <w:shd w:val="clear" w:color="auto" w:fill="FFFF00"/>
        </w:rPr>
        <w:t>which</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vaccine cells were grown</w:t>
      </w:r>
      <w:r>
        <w:rPr>
          <w:rFonts w:ascii="Calibri" w:hAnsi="Calibri" w:cs="Calibri"/>
          <w:color w:val="000000"/>
          <w:szCs w:val="22"/>
          <w:u w:val="single"/>
        </w:rPr>
        <w:t xml:space="preserve"> was a significant </w:t>
      </w:r>
      <w:r>
        <w:rPr>
          <w:rFonts w:ascii="Calibri" w:hAnsi="Calibri" w:cs="Calibri"/>
          <w:color w:val="000000"/>
          <w:szCs w:val="22"/>
          <w:u w:val="single"/>
          <w:shd w:val="clear" w:color="auto" w:fill="FFFF00"/>
        </w:rPr>
        <w:t>hurdle for global supply</w:t>
      </w:r>
      <w:r>
        <w:rPr>
          <w:rFonts w:ascii="Calibri" w:hAnsi="Calibri" w:cs="Calibri"/>
          <w:color w:val="000000"/>
          <w:szCs w:val="22"/>
          <w:u w:val="single"/>
        </w:rPr>
        <w:t>.</w:t>
      </w:r>
      <w:r>
        <w:rPr>
          <w:rFonts w:ascii="Calibri" w:hAnsi="Calibri" w:cs="Calibri"/>
          <w:color w:val="000000"/>
          <w:sz w:val="16"/>
          <w:szCs w:val="16"/>
        </w:rPr>
        <w:t xml:space="preserve"> His warning came as </w:t>
      </w:r>
      <w:r>
        <w:rPr>
          <w:rFonts w:ascii="Calibri" w:hAnsi="Calibri" w:cs="Calibri"/>
          <w:color w:val="000000"/>
          <w:szCs w:val="22"/>
          <w:u w:val="single"/>
        </w:rPr>
        <w:t xml:space="preserve">bag manufacturers revealed that some pharmaceutical </w:t>
      </w:r>
      <w:r>
        <w:rPr>
          <w:rFonts w:ascii="Calibri" w:hAnsi="Calibri" w:cs="Calibri"/>
          <w:color w:val="000000"/>
          <w:szCs w:val="22"/>
          <w:u w:val="single"/>
          <w:shd w:val="clear" w:color="auto" w:fill="FFFF00"/>
        </w:rPr>
        <w:t>firms</w:t>
      </w:r>
      <w:r>
        <w:rPr>
          <w:rFonts w:ascii="Calibri" w:hAnsi="Calibri" w:cs="Calibri"/>
          <w:color w:val="000000"/>
          <w:szCs w:val="22"/>
          <w:u w:val="single"/>
        </w:rPr>
        <w:t xml:space="preserve"> were </w:t>
      </w:r>
      <w:r>
        <w:rPr>
          <w:rFonts w:ascii="Calibri" w:hAnsi="Calibri" w:cs="Calibri"/>
          <w:color w:val="000000"/>
          <w:szCs w:val="22"/>
          <w:u w:val="single"/>
          <w:shd w:val="clear" w:color="auto" w:fill="FFFF00"/>
        </w:rPr>
        <w:t>waiting</w:t>
      </w:r>
      <w:r>
        <w:rPr>
          <w:rFonts w:ascii="Calibri" w:hAnsi="Calibri" w:cs="Calibri"/>
          <w:color w:val="000000"/>
          <w:szCs w:val="22"/>
          <w:u w:val="single"/>
        </w:rPr>
        <w:t xml:space="preserve"> up to 12 months for the sterile single-use disposable plastic containers, </w:t>
      </w:r>
      <w:r>
        <w:rPr>
          <w:rFonts w:ascii="Calibri" w:hAnsi="Calibri" w:cs="Calibri"/>
          <w:color w:val="000000"/>
          <w:szCs w:val="22"/>
          <w:u w:val="single"/>
          <w:shd w:val="clear" w:color="auto" w:fill="FFFF00"/>
        </w:rPr>
        <w:t>which</w:t>
      </w:r>
      <w:r>
        <w:rPr>
          <w:rFonts w:ascii="Calibri" w:hAnsi="Calibri" w:cs="Calibri"/>
          <w:color w:val="000000"/>
          <w:szCs w:val="22"/>
          <w:u w:val="single"/>
        </w:rPr>
        <w:t xml:space="preserve"> are </w:t>
      </w:r>
      <w:r>
        <w:rPr>
          <w:rFonts w:ascii="Calibri" w:hAnsi="Calibri" w:cs="Calibri"/>
          <w:color w:val="000000"/>
          <w:szCs w:val="22"/>
          <w:u w:val="single"/>
          <w:shd w:val="clear" w:color="auto" w:fill="FFFF00"/>
        </w:rPr>
        <w:t>used</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to make</w:t>
      </w:r>
      <w:r>
        <w:rPr>
          <w:rFonts w:ascii="Calibri" w:hAnsi="Calibri" w:cs="Calibri"/>
          <w:color w:val="000000"/>
          <w:szCs w:val="22"/>
          <w:u w:val="single"/>
        </w:rPr>
        <w:t xml:space="preserve"> medicines of all kinds, including the Pfizer, </w:t>
      </w:r>
      <w:proofErr w:type="spellStart"/>
      <w:r>
        <w:rPr>
          <w:rFonts w:ascii="Calibri" w:hAnsi="Calibri" w:cs="Calibri"/>
          <w:color w:val="000000"/>
          <w:szCs w:val="22"/>
          <w:u w:val="single"/>
        </w:rPr>
        <w:t>Moderna</w:t>
      </w:r>
      <w:proofErr w:type="spellEnd"/>
      <w:r>
        <w:rPr>
          <w:rFonts w:ascii="Calibri" w:hAnsi="Calibri" w:cs="Calibri"/>
          <w:color w:val="000000"/>
          <w:szCs w:val="22"/>
          <w:u w:val="single"/>
        </w:rPr>
        <w:t xml:space="preserve"> and </w:t>
      </w:r>
      <w:proofErr w:type="spellStart"/>
      <w:r>
        <w:rPr>
          <w:rFonts w:ascii="Calibri" w:hAnsi="Calibri" w:cs="Calibri"/>
          <w:color w:val="000000"/>
          <w:szCs w:val="22"/>
          <w:u w:val="single"/>
        </w:rPr>
        <w:t>Novavax</w:t>
      </w:r>
      <w:proofErr w:type="spellEnd"/>
      <w:r>
        <w:rPr>
          <w:rFonts w:ascii="Calibri" w:hAnsi="Calibri" w:cs="Calibri"/>
          <w:color w:val="000000"/>
          <w:szCs w:val="22"/>
          <w:u w:val="single"/>
        </w:rPr>
        <w:t xml:space="preserve"> </w:t>
      </w:r>
      <w:r>
        <w:rPr>
          <w:rFonts w:ascii="Calibri" w:hAnsi="Calibri" w:cs="Calibri"/>
          <w:color w:val="000000"/>
          <w:szCs w:val="22"/>
          <w:u w:val="single"/>
          <w:shd w:val="clear" w:color="auto" w:fill="FFFF00"/>
        </w:rPr>
        <w:t>Covid</w:t>
      </w:r>
      <w:r>
        <w:rPr>
          <w:rFonts w:ascii="Calibri" w:hAnsi="Calibri" w:cs="Calibri"/>
          <w:color w:val="000000"/>
          <w:szCs w:val="22"/>
          <w:u w:val="single"/>
        </w:rPr>
        <w:t xml:space="preserve">-19 </w:t>
      </w:r>
      <w:r>
        <w:rPr>
          <w:rFonts w:ascii="Calibri" w:hAnsi="Calibri" w:cs="Calibri"/>
          <w:color w:val="000000"/>
          <w:szCs w:val="22"/>
          <w:u w:val="single"/>
          <w:shd w:val="clear" w:color="auto" w:fill="FFFF00"/>
        </w:rPr>
        <w:t>vaccines</w:t>
      </w:r>
      <w:r>
        <w:rPr>
          <w:rFonts w:ascii="Calibri" w:hAnsi="Calibri" w:cs="Calibri"/>
          <w:color w:val="000000"/>
          <w:szCs w:val="22"/>
          <w:u w:val="single"/>
        </w:rPr>
        <w:t>.</w:t>
      </w:r>
      <w:r>
        <w:rPr>
          <w:rFonts w:ascii="Calibri" w:hAnsi="Calibri" w:cs="Calibri"/>
          <w:color w:val="000000"/>
          <w:sz w:val="16"/>
          <w:szCs w:val="16"/>
        </w:rPr>
        <w:t xml:space="preserve"> But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and his British partners said they were confident they had enough suppliers to avoid disruption to the supply of </w:t>
      </w:r>
      <w:proofErr w:type="spellStart"/>
      <w:r>
        <w:rPr>
          <w:rFonts w:ascii="Calibri" w:hAnsi="Calibri" w:cs="Calibri"/>
          <w:color w:val="000000"/>
          <w:sz w:val="16"/>
          <w:szCs w:val="16"/>
        </w:rPr>
        <w:t>Novavax</w:t>
      </w:r>
      <w:proofErr w:type="spellEnd"/>
      <w:r>
        <w:rPr>
          <w:rFonts w:ascii="Calibri" w:hAnsi="Calibri" w:cs="Calibri"/>
          <w:color w:val="000000"/>
          <w:sz w:val="16"/>
          <w:szCs w:val="16"/>
        </w:rPr>
        <w:t>. The vaccine is waiting for approval from the Medicines and Healthcare products Regulatory Agency (MHRA</w:t>
      </w:r>
      <w:proofErr w:type="gramStart"/>
      <w:r>
        <w:rPr>
          <w:rFonts w:ascii="Calibri" w:hAnsi="Calibri" w:cs="Calibri"/>
          <w:color w:val="000000"/>
          <w:sz w:val="16"/>
          <w:szCs w:val="16"/>
        </w:rPr>
        <w:t>)</w:t>
      </w:r>
      <w:proofErr w:type="gramEnd"/>
      <w:r>
        <w:rPr>
          <w:rFonts w:ascii="Calibri" w:hAnsi="Calibri" w:cs="Calibri"/>
          <w:color w:val="000000"/>
          <w:sz w:val="16"/>
          <w:szCs w:val="16"/>
        </w:rPr>
        <w:t xml:space="preserve"> but the first of 60 million doses ordered by the government are already in production in Teesside. The Fujifilm </w:t>
      </w:r>
      <w:proofErr w:type="spellStart"/>
      <w:r>
        <w:rPr>
          <w:rFonts w:ascii="Calibri" w:hAnsi="Calibri" w:cs="Calibri"/>
          <w:color w:val="000000"/>
          <w:sz w:val="16"/>
          <w:szCs w:val="16"/>
        </w:rPr>
        <w:t>Diosynth</w:t>
      </w:r>
      <w:proofErr w:type="spellEnd"/>
      <w:r>
        <w:rPr>
          <w:rFonts w:ascii="Calibri" w:hAnsi="Calibri" w:cs="Calibri"/>
          <w:color w:val="000000"/>
          <w:sz w:val="16"/>
          <w:szCs w:val="16"/>
        </w:rPr>
        <w:t xml:space="preserve"> Biotechnologies factory began growing the first cells for the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vaccine in Billingham, County Durham this month and in a few </w:t>
      </w:r>
      <w:proofErr w:type="gramStart"/>
      <w:r>
        <w:rPr>
          <w:rFonts w:ascii="Calibri" w:hAnsi="Calibri" w:cs="Calibri"/>
          <w:color w:val="000000"/>
          <w:sz w:val="16"/>
          <w:szCs w:val="16"/>
        </w:rPr>
        <w:t>weeks</w:t>
      </w:r>
      <w:proofErr w:type="gramEnd"/>
      <w:r>
        <w:rPr>
          <w:rFonts w:ascii="Calibri" w:hAnsi="Calibri" w:cs="Calibri"/>
          <w:color w:val="000000"/>
          <w:sz w:val="16"/>
          <w:szCs w:val="16"/>
        </w:rPr>
        <w:t xml:space="preserve"> they will fill the bioreactor bag, ready to be transported to GlaxoSmithKline’s plant at Barnard Castle to be put into vials for distribution. “The first hurdle is showing it works and we don’t have that hurdle </w:t>
      </w:r>
      <w:proofErr w:type="spellStart"/>
      <w:r>
        <w:rPr>
          <w:rFonts w:ascii="Calibri" w:hAnsi="Calibri" w:cs="Calibri"/>
          <w:color w:val="000000"/>
          <w:sz w:val="16"/>
          <w:szCs w:val="16"/>
        </w:rPr>
        <w:t>any more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But he added there were others still to overcome. “There’s the media that the cells have to grow in,”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w:t>
      </w:r>
      <w:r>
        <w:rPr>
          <w:rFonts w:ascii="Calibri" w:hAnsi="Calibri" w:cs="Calibri"/>
          <w:color w:val="000000"/>
          <w:szCs w:val="22"/>
          <w:u w:val="single"/>
        </w:rPr>
        <w:t xml:space="preserve">You grow them in these 2,000-litre bags, which are in short supply. Then you pour it out and </w:t>
      </w:r>
      <w:r>
        <w:rPr>
          <w:rFonts w:ascii="Calibri" w:hAnsi="Calibri" w:cs="Calibri"/>
          <w:color w:val="000000"/>
          <w:szCs w:val="22"/>
          <w:u w:val="single"/>
          <w:shd w:val="clear" w:color="auto" w:fill="FFFF00"/>
        </w:rPr>
        <w:t xml:space="preserve">you </w:t>
      </w:r>
      <w:proofErr w:type="gramStart"/>
      <w:r>
        <w:rPr>
          <w:rFonts w:ascii="Calibri" w:hAnsi="Calibri" w:cs="Calibri"/>
          <w:color w:val="000000"/>
          <w:szCs w:val="22"/>
          <w:u w:val="single"/>
          <w:shd w:val="clear" w:color="auto" w:fill="FFFF00"/>
        </w:rPr>
        <w:t>have to</w:t>
      </w:r>
      <w:proofErr w:type="gramEnd"/>
      <w:r>
        <w:rPr>
          <w:rFonts w:ascii="Calibri" w:hAnsi="Calibri" w:cs="Calibri"/>
          <w:color w:val="000000"/>
          <w:szCs w:val="22"/>
          <w:u w:val="single"/>
          <w:shd w:val="clear" w:color="auto" w:fill="FFFF00"/>
        </w:rPr>
        <w:t xml:space="preserve"> filter it</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and</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filters are in short supply</w:t>
      </w:r>
      <w:r>
        <w:rPr>
          <w:rFonts w:ascii="Calibri" w:hAnsi="Calibri" w:cs="Calibri"/>
          <w:color w:val="000000"/>
          <w:szCs w:val="22"/>
          <w:u w:val="single"/>
        </w:rPr>
        <w:t>. The little things count.”</w:t>
      </w:r>
      <w:r>
        <w:rPr>
          <w:rFonts w:ascii="Calibri" w:hAnsi="Calibri" w:cs="Calibri"/>
          <w:color w:val="000000"/>
          <w:sz w:val="16"/>
          <w:szCs w:val="16"/>
        </w:rPr>
        <w:t xml:space="preserve">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almost ran out of bags at one of its 20 factories earlier this year, but there had been no delays for the UK operation, according to Martin </w:t>
      </w:r>
      <w:proofErr w:type="spellStart"/>
      <w:r>
        <w:rPr>
          <w:rFonts w:ascii="Calibri" w:hAnsi="Calibri" w:cs="Calibri"/>
          <w:color w:val="000000"/>
          <w:sz w:val="16"/>
          <w:szCs w:val="16"/>
        </w:rPr>
        <w:t>Meeson</w:t>
      </w:r>
      <w:proofErr w:type="spellEnd"/>
      <w:r>
        <w:rPr>
          <w:rFonts w:ascii="Calibri" w:hAnsi="Calibri" w:cs="Calibri"/>
          <w:color w:val="000000"/>
          <w:sz w:val="16"/>
          <w:szCs w:val="16"/>
        </w:rPr>
        <w:t xml:space="preserve">, global chief executive of Fujifilm </w:t>
      </w:r>
      <w:proofErr w:type="spellStart"/>
      <w:r>
        <w:rPr>
          <w:rFonts w:ascii="Calibri" w:hAnsi="Calibri" w:cs="Calibri"/>
          <w:color w:val="000000"/>
          <w:sz w:val="16"/>
          <w:szCs w:val="16"/>
        </w:rPr>
        <w:t>Diosynth</w:t>
      </w:r>
      <w:proofErr w:type="spellEnd"/>
      <w:r>
        <w:rPr>
          <w:rFonts w:ascii="Calibri" w:hAnsi="Calibri" w:cs="Calibri"/>
          <w:color w:val="000000"/>
          <w:sz w:val="16"/>
          <w:szCs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Pr>
          <w:rFonts w:ascii="Calibri" w:hAnsi="Calibri" w:cs="Calibri"/>
          <w:color w:val="000000"/>
          <w:sz w:val="16"/>
          <w:szCs w:val="16"/>
        </w:rPr>
        <w:t>Meeson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the UK’s vaccine taskforce had been helpful in sorting out supply issues so far, but </w:t>
      </w:r>
      <w:r>
        <w:rPr>
          <w:rFonts w:ascii="Calibri" w:hAnsi="Calibri" w:cs="Calibri"/>
          <w:color w:val="000000"/>
          <w:szCs w:val="22"/>
          <w:u w:val="single"/>
          <w:shd w:val="clear" w:color="auto" w:fill="FFFF00"/>
        </w:rPr>
        <w:t>other countries</w:t>
      </w:r>
      <w:r>
        <w:rPr>
          <w:rFonts w:ascii="Calibri" w:hAnsi="Calibri" w:cs="Calibri"/>
          <w:color w:val="000000"/>
          <w:szCs w:val="22"/>
          <w:u w:val="single"/>
        </w:rPr>
        <w:t xml:space="preserve"> and other medical </w:t>
      </w:r>
      <w:r>
        <w:rPr>
          <w:rFonts w:ascii="Calibri" w:hAnsi="Calibri" w:cs="Calibri"/>
          <w:color w:val="000000"/>
          <w:szCs w:val="22"/>
          <w:u w:val="single"/>
          <w:shd w:val="clear" w:color="auto" w:fill="FFFF00"/>
        </w:rPr>
        <w:t>supplies</w:t>
      </w:r>
      <w:r>
        <w:rPr>
          <w:rFonts w:ascii="Calibri" w:hAnsi="Calibri" w:cs="Calibri"/>
          <w:color w:val="000000"/>
          <w:szCs w:val="22"/>
          <w:u w:val="single"/>
        </w:rPr>
        <w:t xml:space="preserve"> might be </w:t>
      </w:r>
      <w:r>
        <w:rPr>
          <w:rFonts w:ascii="Calibri" w:hAnsi="Calibri" w:cs="Calibri"/>
          <w:color w:val="000000"/>
          <w:szCs w:val="22"/>
          <w:u w:val="single"/>
          <w:shd w:val="clear" w:color="auto" w:fill="FFFF00"/>
        </w:rPr>
        <w:t>affected</w:t>
      </w:r>
      <w:r>
        <w:rPr>
          <w:rFonts w:ascii="Calibri" w:hAnsi="Calibri" w:cs="Calibri"/>
          <w:color w:val="000000"/>
          <w:szCs w:val="22"/>
          <w:u w:val="single"/>
        </w:rPr>
        <w:t>.</w:t>
      </w:r>
      <w:r>
        <w:rPr>
          <w:rFonts w:ascii="Calibri" w:hAnsi="Calibri" w:cs="Calibri"/>
          <w:color w:val="000000"/>
          <w:sz w:val="16"/>
          <w:szCs w:val="16"/>
        </w:rPr>
        <w:t xml:space="preserve"> ABEC makes bioreactor bags at two plants in the US and two in Fermoy and </w:t>
      </w:r>
      <w:proofErr w:type="spellStart"/>
      <w:r>
        <w:rPr>
          <w:rFonts w:ascii="Calibri" w:hAnsi="Calibri" w:cs="Calibri"/>
          <w:color w:val="000000"/>
          <w:sz w:val="16"/>
          <w:szCs w:val="16"/>
        </w:rPr>
        <w:t>Kells</w:t>
      </w:r>
      <w:proofErr w:type="spellEnd"/>
      <w:r>
        <w:rPr>
          <w:rFonts w:ascii="Calibri" w:hAnsi="Calibri" w:cs="Calibri"/>
          <w:color w:val="000000"/>
          <w:sz w:val="16"/>
          <w:szCs w:val="16"/>
        </w:rPr>
        <w:t xml:space="preserve"> in </w:t>
      </w:r>
      <w:proofErr w:type="gramStart"/>
      <w:r>
        <w:rPr>
          <w:rFonts w:ascii="Calibri" w:hAnsi="Calibri" w:cs="Calibri"/>
          <w:color w:val="000000"/>
          <w:sz w:val="16"/>
          <w:szCs w:val="16"/>
        </w:rPr>
        <w:t>Ireland, and</w:t>
      </w:r>
      <w:proofErr w:type="gramEnd"/>
      <w:r>
        <w:rPr>
          <w:rFonts w:ascii="Calibri" w:hAnsi="Calibri" w:cs="Calibri"/>
          <w:color w:val="000000"/>
          <w:sz w:val="16"/>
          <w:szCs w:val="16"/>
        </w:rPr>
        <w:t xml:space="preserve"> delivered six 4,000-litre bags to the Serum Institute in India last year for its Covid vaccines. Brady Cole, vice-president of equipment solutions at ABEC, said: “</w:t>
      </w:r>
      <w:r>
        <w:rPr>
          <w:rFonts w:ascii="Calibri" w:hAnsi="Calibri" w:cs="Calibri"/>
          <w:color w:val="000000"/>
          <w:szCs w:val="22"/>
          <w:u w:val="single"/>
        </w:rPr>
        <w:t>We are hearing from our customer base of lead times that are pushing out to nine, 10, even 12 months to get bioreactor bags. We typically run out at 16 weeks to get a custom bioreactor bag out to a customer.”</w:t>
      </w:r>
      <w:r>
        <w:rPr>
          <w:rFonts w:ascii="Calibri" w:hAnsi="Calibri" w:cs="Calibri"/>
          <w:color w:val="000000"/>
          <w:sz w:val="16"/>
          <w:szCs w:val="16"/>
        </w:rPr>
        <w:t xml:space="preserve"> He said ABEC was still managing to fulfil orders at roughly that rate. “</w:t>
      </w:r>
      <w:r>
        <w:rPr>
          <w:rFonts w:ascii="Calibri" w:hAnsi="Calibri" w:cs="Calibri"/>
          <w:color w:val="000000"/>
          <w:szCs w:val="22"/>
          <w:u w:val="single"/>
        </w:rPr>
        <w:t xml:space="preserve">The </w:t>
      </w:r>
      <w:r>
        <w:rPr>
          <w:rFonts w:ascii="Calibri" w:hAnsi="Calibri" w:cs="Calibri"/>
          <w:color w:val="000000"/>
          <w:szCs w:val="22"/>
          <w:u w:val="single"/>
          <w:shd w:val="clear" w:color="auto" w:fill="FFFF00"/>
        </w:rPr>
        <w:t>bag manufacturing capacity can’t meet demand right</w:t>
      </w:r>
      <w:r>
        <w:rPr>
          <w:rFonts w:ascii="Calibri" w:hAnsi="Calibri" w:cs="Calibri"/>
          <w:color w:val="000000"/>
          <w:szCs w:val="22"/>
          <w:u w:val="single"/>
        </w:rPr>
        <w:t xml:space="preserve"> now,</w:t>
      </w:r>
      <w:r>
        <w:rPr>
          <w:rFonts w:ascii="Calibri" w:hAnsi="Calibri" w:cs="Calibri"/>
          <w:color w:val="000000"/>
          <w:sz w:val="16"/>
          <w:szCs w:val="16"/>
        </w:rPr>
        <w:t xml:space="preserve">” he added. </w:t>
      </w:r>
      <w:r>
        <w:rPr>
          <w:rFonts w:ascii="Calibri" w:hAnsi="Calibri" w:cs="Calibri"/>
          <w:color w:val="000000"/>
          <w:szCs w:val="22"/>
          <w:u w:val="single"/>
        </w:rPr>
        <w:t>“And on the component side, the tubes and the instruments and so forth that also go into the bag assembly – those lead times are also starting to get stretched as well. But the biggest problem we see is it really is just the ability to get bag</w:t>
      </w:r>
      <w:r>
        <w:rPr>
          <w:rFonts w:ascii="Calibri" w:hAnsi="Calibri" w:cs="Calibri"/>
          <w:color w:val="000000"/>
          <w:sz w:val="16"/>
          <w:szCs w:val="16"/>
        </w:rPr>
        <w:t xml:space="preserve">s in a reasonable amount of time.” ABEC expanded its factories last year and has now started making 6,000-litre bags, which are roughly the size of a minibus. Other firms including </w:t>
      </w:r>
      <w:proofErr w:type="spellStart"/>
      <w:r>
        <w:rPr>
          <w:rFonts w:ascii="Calibri" w:hAnsi="Calibri" w:cs="Calibri"/>
          <w:color w:val="000000"/>
          <w:sz w:val="16"/>
          <w:szCs w:val="16"/>
        </w:rPr>
        <w:t>MilliporeSigma</w:t>
      </w:r>
      <w:proofErr w:type="spellEnd"/>
      <w:r>
        <w:rPr>
          <w:rFonts w:ascii="Calibri" w:hAnsi="Calibri" w:cs="Calibri"/>
          <w:color w:val="000000"/>
          <w:sz w:val="16"/>
          <w:szCs w:val="16"/>
        </w:rPr>
        <w:t xml:space="preserve">, part of German company Merck, have also been expanding their manufacturing facilities. American firm Thermo Fisher Scientific expects it will finish doubling its capacity this year. The </w:t>
      </w:r>
      <w:r>
        <w:rPr>
          <w:rFonts w:ascii="Calibri" w:hAnsi="Calibri" w:cs="Calibri"/>
          <w:color w:val="000000"/>
          <w:szCs w:val="22"/>
          <w:u w:val="single"/>
        </w:rPr>
        <w:t xml:space="preserve">US government has also blocked exports of bags, </w:t>
      </w:r>
      <w:proofErr w:type="gramStart"/>
      <w:r>
        <w:rPr>
          <w:rFonts w:ascii="Calibri" w:hAnsi="Calibri" w:cs="Calibri"/>
          <w:color w:val="000000"/>
          <w:szCs w:val="22"/>
          <w:u w:val="single"/>
        </w:rPr>
        <w:t>filters</w:t>
      </w:r>
      <w:proofErr w:type="gramEnd"/>
      <w:r>
        <w:rPr>
          <w:rFonts w:ascii="Calibri" w:hAnsi="Calibri" w:cs="Calibri"/>
          <w:color w:val="000000"/>
          <w:szCs w:val="22"/>
          <w:u w:val="single"/>
        </w:rPr>
        <w:t xml:space="preserve"> and other components so it can supply more Pfizer vaccines for Americans. </w:t>
      </w:r>
      <w:r>
        <w:rPr>
          <w:rFonts w:ascii="Calibri" w:hAnsi="Calibri" w:cs="Calibri"/>
          <w:color w:val="000000"/>
          <w:sz w:val="16"/>
          <w:szCs w:val="16"/>
        </w:rPr>
        <w:t xml:space="preserve">Adar Poonawalla, the chief executive of the Serum Institute of India, said the restrictions were likely to cause serious bottlenecks.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is hoping to avoid delays and “vaccine nationalism” by operating on four continents, with 20 facilities in nine countries. “One year ago, we had exactly zero manufacturing capacity,”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“We’re self-sufficient. The two main things we need to do are done in the UK. And in the </w:t>
      </w:r>
      <w:proofErr w:type="gramStart"/>
      <w:r>
        <w:rPr>
          <w:rFonts w:ascii="Calibri" w:hAnsi="Calibri" w:cs="Calibri"/>
          <w:color w:val="000000"/>
          <w:sz w:val="16"/>
          <w:szCs w:val="16"/>
        </w:rPr>
        <w:t>EU</w:t>
      </w:r>
      <w:proofErr w:type="gramEnd"/>
      <w:r>
        <w:rPr>
          <w:rFonts w:ascii="Calibri" w:hAnsi="Calibri" w:cs="Calibri"/>
          <w:color w:val="000000"/>
          <w:sz w:val="16"/>
          <w:szCs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9B7EB1D" w14:textId="77777777" w:rsidR="00FA13B3" w:rsidRDefault="00FA13B3" w:rsidP="00FA13B3">
      <w:pPr>
        <w:pStyle w:val="Heading4"/>
      </w:pPr>
      <w:r>
        <w:rPr>
          <w:rFonts w:cs="Calibri"/>
          <w:color w:val="000000"/>
        </w:rPr>
        <w:lastRenderedPageBreak/>
        <w:t>[2] The affirmative can’t solve the root cause of the problems developing nations face – WTO News Briefing 20 </w:t>
      </w:r>
    </w:p>
    <w:p w14:paraId="2FC380E4" w14:textId="77777777" w:rsidR="00FA13B3" w:rsidRDefault="00FA13B3" w:rsidP="00FA13B3">
      <w:pPr>
        <w:pStyle w:val="NormalWeb"/>
        <w:spacing w:before="0" w:beforeAutospacing="0" w:after="160" w:afterAutospacing="0"/>
      </w:pPr>
      <w:r>
        <w:rPr>
          <w:rFonts w:ascii="Calibri" w:hAnsi="Calibri" w:cs="Calibri"/>
          <w:color w:val="000000"/>
          <w:sz w:val="16"/>
          <w:szCs w:val="16"/>
        </w:rPr>
        <w:t>WTO News Briefing</w:t>
      </w:r>
      <w:proofErr w:type="gramStart"/>
      <w:r>
        <w:rPr>
          <w:rFonts w:ascii="Calibri" w:hAnsi="Calibri" w:cs="Calibri"/>
          <w:color w:val="000000"/>
          <w:sz w:val="16"/>
          <w:szCs w:val="16"/>
        </w:rPr>
        <w:t>; ;</w:t>
      </w:r>
      <w:proofErr w:type="gramEnd"/>
      <w:r>
        <w:rPr>
          <w:rFonts w:ascii="Calibri" w:hAnsi="Calibri" w:cs="Calibri"/>
          <w:color w:val="000000"/>
          <w:sz w:val="16"/>
          <w:szCs w:val="16"/>
        </w:rPr>
        <w:t xml:space="preserve"> 10‐16‐2020; ”Members discuss intellectual property response to the COVID‐19 pandemic”; https://www.wto.org/english/news_e/news20_e/trip_20 oct20_e.htm, World Trade Organization News, accessed 7‐21‐2021; </w:t>
      </w:r>
      <w:proofErr w:type="spellStart"/>
      <w:r>
        <w:rPr>
          <w:rFonts w:ascii="Calibri" w:hAnsi="Calibri" w:cs="Calibri"/>
          <w:color w:val="000000"/>
          <w:sz w:val="16"/>
          <w:szCs w:val="16"/>
        </w:rPr>
        <w:t>JPark</w:t>
      </w:r>
      <w:proofErr w:type="spellEnd"/>
      <w:r>
        <w:rPr>
          <w:rFonts w:ascii="Calibri" w:hAnsi="Calibri" w:cs="Calibri"/>
          <w:color w:val="000000"/>
          <w:sz w:val="16"/>
          <w:szCs w:val="16"/>
        </w:rPr>
        <w:t> </w:t>
      </w:r>
    </w:p>
    <w:p w14:paraId="7A347DFF" w14:textId="77777777" w:rsidR="00FA13B3" w:rsidRDefault="00FA13B3" w:rsidP="00FA13B3">
      <w:pPr>
        <w:pStyle w:val="NormalWeb"/>
        <w:spacing w:before="0" w:beforeAutospacing="0" w:after="160" w:afterAutospacing="0"/>
      </w:pPr>
      <w:r>
        <w:rPr>
          <w:rFonts w:ascii="Palatino Linotype" w:hAnsi="Palatino Linotype"/>
          <w:color w:val="000000"/>
          <w:sz w:val="16"/>
          <w:szCs w:val="16"/>
        </w:rPr>
        <w:t xml:space="preserve">While </w:t>
      </w:r>
      <w:proofErr w:type="gramStart"/>
      <w:r>
        <w:rPr>
          <w:rFonts w:ascii="Palatino Linotype" w:hAnsi="Palatino Linotype"/>
          <w:color w:val="000000"/>
          <w:sz w:val="16"/>
          <w:szCs w:val="16"/>
        </w:rPr>
        <w:t>a number of</w:t>
      </w:r>
      <w:proofErr w:type="gramEnd"/>
      <w:r>
        <w:rPr>
          <w:rFonts w:ascii="Palatino Linotype" w:hAnsi="Palatino Linotype"/>
          <w:color w:val="000000"/>
          <w:sz w:val="16"/>
          <w:szCs w:val="16"/>
        </w:rPr>
        <w:t xml:space="preserve"> developing and least developed country members welcomed the proposal as a contribution to the discussion, many were still studying it in their capitals and asked for clarification on certain points, particularly regarding its practical </w:t>
      </w:r>
      <w:proofErr w:type="spellStart"/>
      <w:r>
        <w:rPr>
          <w:rFonts w:ascii="Palatino Linotype" w:hAnsi="Palatino Linotype"/>
          <w:color w:val="000000"/>
          <w:sz w:val="16"/>
          <w:szCs w:val="16"/>
        </w:rPr>
        <w:t>imple</w:t>
      </w:r>
      <w:proofErr w:type="spellEnd"/>
      <w:r>
        <w:rPr>
          <w:rFonts w:ascii="Palatino Linotype" w:hAnsi="Palatino Linotype"/>
          <w:color w:val="000000"/>
          <w:sz w:val="16"/>
          <w:szCs w:val="16"/>
        </w:rPr>
        <w:t xml:space="preserve">‐ mentation and the possible economic and legal impact of the waiver at national level. </w:t>
      </w:r>
      <w:proofErr w:type="gramStart"/>
      <w:r>
        <w:rPr>
          <w:rFonts w:ascii="Calibri" w:hAnsi="Calibri" w:cs="Calibri"/>
          <w:b/>
          <w:bCs/>
          <w:color w:val="000000"/>
          <w:szCs w:val="22"/>
          <w:u w:val="single"/>
        </w:rPr>
        <w:t>A number of</w:t>
      </w:r>
      <w:proofErr w:type="gramEnd"/>
      <w:r>
        <w:rPr>
          <w:rFonts w:ascii="Calibri" w:hAnsi="Calibri" w:cs="Calibri"/>
          <w:b/>
          <w:bCs/>
          <w:color w:val="000000"/>
          <w:szCs w:val="22"/>
          <w:u w:val="single"/>
        </w:rPr>
        <w:t xml:space="preserve"> developing and developed country members opposed the waiver proposal, noting </w:t>
      </w:r>
      <w:r>
        <w:rPr>
          <w:rFonts w:ascii="Calibri" w:hAnsi="Calibri" w:cs="Calibri"/>
          <w:b/>
          <w:bCs/>
          <w:color w:val="000000"/>
          <w:szCs w:val="22"/>
          <w:u w:val="single"/>
          <w:shd w:val="clear" w:color="auto" w:fill="FFFF00"/>
        </w:rPr>
        <w:t xml:space="preserve">that there is no indication that intellectual property rights (IPRs) have been a gen‐ </w:t>
      </w:r>
      <w:proofErr w:type="spellStart"/>
      <w:r>
        <w:rPr>
          <w:rFonts w:ascii="Calibri" w:hAnsi="Calibri" w:cs="Calibri"/>
          <w:b/>
          <w:bCs/>
          <w:color w:val="000000"/>
          <w:szCs w:val="22"/>
          <w:u w:val="single"/>
          <w:shd w:val="clear" w:color="auto" w:fill="FFFF00"/>
        </w:rPr>
        <w:t>uine</w:t>
      </w:r>
      <w:proofErr w:type="spellEnd"/>
      <w:r>
        <w:rPr>
          <w:rFonts w:ascii="Calibri" w:hAnsi="Calibri" w:cs="Calibri"/>
          <w:b/>
          <w:bCs/>
          <w:color w:val="000000"/>
          <w:szCs w:val="22"/>
          <w:u w:val="single"/>
          <w:shd w:val="clear" w:color="auto" w:fill="FFFF00"/>
        </w:rPr>
        <w:t xml:space="preserve"> barrier to accessing COVID‐19 related medicines and technologies</w:t>
      </w:r>
      <w:r>
        <w:rPr>
          <w:rFonts w:ascii="Calibri" w:hAnsi="Calibri" w:cs="Calibri"/>
          <w:b/>
          <w:bCs/>
          <w:color w:val="000000"/>
          <w:szCs w:val="22"/>
          <w:u w:val="single"/>
        </w:rPr>
        <w:t xml:space="preserve">. While </w:t>
      </w:r>
      <w:proofErr w:type="spellStart"/>
      <w:r>
        <w:rPr>
          <w:rFonts w:ascii="Calibri" w:hAnsi="Calibri" w:cs="Calibri"/>
          <w:b/>
          <w:bCs/>
          <w:color w:val="000000"/>
          <w:szCs w:val="22"/>
          <w:u w:val="single"/>
        </w:rPr>
        <w:t>acknowl</w:t>
      </w:r>
      <w:proofErr w:type="spellEnd"/>
      <w:r>
        <w:rPr>
          <w:rFonts w:ascii="Calibri" w:hAnsi="Calibri" w:cs="Calibri"/>
          <w:b/>
          <w:bCs/>
          <w:color w:val="000000"/>
          <w:szCs w:val="22"/>
          <w:u w:val="single"/>
        </w:rPr>
        <w:t>‐ edging that the sustained and continued supply of such medicines and technologies is a difficult task</w:t>
      </w:r>
      <w:r>
        <w:rPr>
          <w:rFonts w:ascii="Calibri" w:hAnsi="Calibri" w:cs="Calibri"/>
          <w:b/>
          <w:bCs/>
          <w:color w:val="000000"/>
          <w:szCs w:val="22"/>
          <w:u w:val="single"/>
          <w:shd w:val="clear" w:color="auto" w:fill="FFFF00"/>
        </w:rPr>
        <w:t xml:space="preserve">, they observed that non‐efficient and underfunded health care and pro‐ </w:t>
      </w:r>
      <w:proofErr w:type="spellStart"/>
      <w:r>
        <w:rPr>
          <w:rFonts w:ascii="Calibri" w:hAnsi="Calibri" w:cs="Calibri"/>
          <w:b/>
          <w:bCs/>
          <w:color w:val="000000"/>
          <w:szCs w:val="22"/>
          <w:u w:val="single"/>
          <w:shd w:val="clear" w:color="auto" w:fill="FFFF00"/>
        </w:rPr>
        <w:t>curement</w:t>
      </w:r>
      <w:proofErr w:type="spellEnd"/>
      <w:r>
        <w:rPr>
          <w:rFonts w:ascii="Calibri" w:hAnsi="Calibri" w:cs="Calibri"/>
          <w:b/>
          <w:bCs/>
          <w:color w:val="000000"/>
          <w:szCs w:val="22"/>
          <w:u w:val="single"/>
          <w:shd w:val="clear" w:color="auto" w:fill="FFFF00"/>
        </w:rPr>
        <w:t xml:space="preserve"> systems, spiking demand and lack of manufacturing capacity are much more likely to impede access to these material</w:t>
      </w:r>
      <w:r>
        <w:rPr>
          <w:rFonts w:ascii="Palatino Linotype" w:hAnsi="Palatino Linotype"/>
          <w:color w:val="000000"/>
          <w:sz w:val="16"/>
          <w:szCs w:val="16"/>
          <w:shd w:val="clear" w:color="auto" w:fill="FFFF00"/>
        </w:rPr>
        <w:t>s</w:t>
      </w:r>
      <w:r>
        <w:rPr>
          <w:rFonts w:ascii="Palatino Linotype" w:hAnsi="Palatino Linotype"/>
          <w:color w:val="000000"/>
          <w:sz w:val="16"/>
          <w:szCs w:val="16"/>
        </w:rPr>
        <w:t xml:space="preserve">. In the view of these members, solutions can be legitimately sought within the existing IP system as the TRIPS Agreement provides enough tools and sufficient policy space for members to take measures to protect public health. </w:t>
      </w:r>
      <w:r>
        <w:rPr>
          <w:rFonts w:ascii="Calibri" w:hAnsi="Calibri" w:cs="Calibri"/>
          <w:b/>
          <w:bCs/>
          <w:color w:val="000000"/>
          <w:szCs w:val="22"/>
          <w:u w:val="single"/>
          <w:shd w:val="clear" w:color="auto" w:fill="FFFF00"/>
        </w:rPr>
        <w:t xml:space="preserve">The suspension of IPRs, even for a limited period of time, was not only </w:t>
      </w:r>
      <w:proofErr w:type="spellStart"/>
      <w:r>
        <w:rPr>
          <w:rFonts w:ascii="Calibri" w:hAnsi="Calibri" w:cs="Calibri"/>
          <w:b/>
          <w:bCs/>
          <w:color w:val="000000"/>
          <w:szCs w:val="22"/>
          <w:u w:val="single"/>
          <w:shd w:val="clear" w:color="auto" w:fill="FFFF00"/>
        </w:rPr>
        <w:t>unnec</w:t>
      </w:r>
      <w:proofErr w:type="spellEnd"/>
      <w:r>
        <w:rPr>
          <w:rFonts w:ascii="Calibri" w:hAnsi="Calibri" w:cs="Calibri"/>
          <w:b/>
          <w:bCs/>
          <w:color w:val="000000"/>
          <w:szCs w:val="22"/>
          <w:u w:val="single"/>
          <w:shd w:val="clear" w:color="auto" w:fill="FFFF00"/>
        </w:rPr>
        <w:t xml:space="preserve">‐ </w:t>
      </w:r>
      <w:proofErr w:type="spellStart"/>
      <w:r>
        <w:rPr>
          <w:rFonts w:ascii="Calibri" w:hAnsi="Calibri" w:cs="Calibri"/>
          <w:b/>
          <w:bCs/>
          <w:color w:val="000000"/>
          <w:szCs w:val="22"/>
          <w:u w:val="single"/>
          <w:shd w:val="clear" w:color="auto" w:fill="FFFF00"/>
        </w:rPr>
        <w:t>essary</w:t>
      </w:r>
      <w:proofErr w:type="spellEnd"/>
      <w:r>
        <w:rPr>
          <w:rFonts w:ascii="Calibri" w:hAnsi="Calibri" w:cs="Calibri"/>
          <w:b/>
          <w:bCs/>
          <w:color w:val="000000"/>
          <w:szCs w:val="22"/>
          <w:u w:val="single"/>
          <w:shd w:val="clear" w:color="auto" w:fill="FFFF00"/>
        </w:rPr>
        <w:t xml:space="preserve"> but it would also undermine the collaborative efforts to fight the </w:t>
      </w:r>
      <w:proofErr w:type="gramStart"/>
      <w:r>
        <w:rPr>
          <w:rFonts w:ascii="Calibri" w:hAnsi="Calibri" w:cs="Calibri"/>
          <w:b/>
          <w:bCs/>
          <w:color w:val="000000"/>
          <w:szCs w:val="22"/>
          <w:u w:val="single"/>
          <w:shd w:val="clear" w:color="auto" w:fill="FFFF00"/>
        </w:rPr>
        <w:t>pandemic</w:t>
      </w:r>
      <w:proofErr w:type="gramEnd"/>
      <w:r>
        <w:rPr>
          <w:rFonts w:ascii="Calibri" w:hAnsi="Calibri" w:cs="Calibri"/>
          <w:b/>
          <w:bCs/>
          <w:color w:val="000000"/>
          <w:szCs w:val="22"/>
          <w:u w:val="single"/>
          <w:shd w:val="clear" w:color="auto" w:fill="FFFF00"/>
        </w:rPr>
        <w:t xml:space="preserve"> that are already under way.</w:t>
      </w:r>
      <w:r>
        <w:rPr>
          <w:rFonts w:ascii="Calibri" w:hAnsi="Calibri" w:cs="Calibri"/>
          <w:b/>
          <w:bCs/>
          <w:color w:val="000000"/>
          <w:szCs w:val="22"/>
          <w:u w:val="single"/>
        </w:rPr>
        <w:t> </w:t>
      </w:r>
    </w:p>
    <w:p w14:paraId="4AD2914D" w14:textId="77777777" w:rsidR="00FA13B3" w:rsidRDefault="00FA13B3" w:rsidP="00FA13B3">
      <w:pPr>
        <w:pStyle w:val="Heading4"/>
      </w:pPr>
      <w:r>
        <w:rPr>
          <w:rFonts w:cs="Calibri"/>
          <w:color w:val="000000"/>
        </w:rPr>
        <w:t xml:space="preserve">[3] Investing in manufacturing and distribution is a better anti‐COVID strategy than breaking patents – </w:t>
      </w:r>
      <w:proofErr w:type="spellStart"/>
      <w:r>
        <w:rPr>
          <w:rFonts w:cs="Calibri"/>
          <w:color w:val="000000"/>
        </w:rPr>
        <w:t>Rogin</w:t>
      </w:r>
      <w:proofErr w:type="spellEnd"/>
      <w:r>
        <w:rPr>
          <w:rFonts w:cs="Calibri"/>
          <w:color w:val="000000"/>
        </w:rPr>
        <w:t xml:space="preserve"> 21</w:t>
      </w:r>
    </w:p>
    <w:p w14:paraId="0B1D25F2" w14:textId="77777777" w:rsidR="00FA13B3" w:rsidRDefault="00FA13B3" w:rsidP="00FA13B3">
      <w:pPr>
        <w:pStyle w:val="NormalWeb"/>
        <w:spacing w:before="0" w:beforeAutospacing="0" w:after="160" w:afterAutospacing="0"/>
      </w:pPr>
      <w:r>
        <w:rPr>
          <w:rFonts w:ascii="Palatino Linotype" w:hAnsi="Palatino Linotype"/>
          <w:color w:val="000000"/>
          <w:sz w:val="16"/>
          <w:szCs w:val="16"/>
        </w:rPr>
        <w:t xml:space="preserve">Josh </w:t>
      </w:r>
      <w:proofErr w:type="spellStart"/>
      <w:r>
        <w:rPr>
          <w:rFonts w:ascii="Palatino Linotype" w:hAnsi="Palatino Linotype"/>
          <w:color w:val="000000"/>
          <w:sz w:val="16"/>
          <w:szCs w:val="16"/>
        </w:rPr>
        <w:t>Rogin</w:t>
      </w:r>
      <w:proofErr w:type="spellEnd"/>
      <w:r>
        <w:rPr>
          <w:rFonts w:ascii="Palatino Linotype" w:hAnsi="Palatino Linotype"/>
          <w:color w:val="000000"/>
          <w:sz w:val="16"/>
          <w:szCs w:val="16"/>
        </w:rPr>
        <w:t xml:space="preserve"> (political analyst for CNN; foreign policy columnist at the Washington Post; B.A. in international affairs from the George Washington University’s Elliott School of International Affairs). “The wrong way to fight vaccine nationalism.” Wash‐ </w:t>
      </w:r>
      <w:proofErr w:type="spellStart"/>
      <w:r>
        <w:rPr>
          <w:rFonts w:ascii="Palatino Linotype" w:hAnsi="Palatino Linotype"/>
          <w:color w:val="000000"/>
          <w:sz w:val="16"/>
          <w:szCs w:val="16"/>
        </w:rPr>
        <w:t>ington</w:t>
      </w:r>
      <w:proofErr w:type="spellEnd"/>
      <w:r>
        <w:rPr>
          <w:rFonts w:ascii="Palatino Linotype" w:hAnsi="Palatino Linotype"/>
          <w:color w:val="000000"/>
          <w:sz w:val="16"/>
          <w:szCs w:val="16"/>
        </w:rPr>
        <w:t xml:space="preserve"> Post. 8 April 2021. JDN. https://www.washingtonpost.com/opinions/global‐ opinions/the‐wrong‐way‐to‐fight‐vaccine‐nationalism/2021/04/08/9a65e15e‐98a8‐11eb‐ 962b‐78c1d8228819_story.html </w:t>
      </w:r>
    </w:p>
    <w:p w14:paraId="784568C3" w14:textId="77777777" w:rsidR="00FA13B3" w:rsidRDefault="00FA13B3" w:rsidP="00FA13B3">
      <w:pPr>
        <w:pStyle w:val="NormalWeb"/>
        <w:spacing w:before="0" w:beforeAutospacing="0" w:after="160" w:afterAutospacing="0"/>
      </w:pPr>
      <w:r>
        <w:rPr>
          <w:rFonts w:ascii="Calibri" w:hAnsi="Calibri" w:cs="Calibri"/>
          <w:b/>
          <w:bCs/>
          <w:color w:val="000000"/>
          <w:szCs w:val="22"/>
          <w:u w:val="single"/>
        </w:rPr>
        <w:t xml:space="preserve">A preferable approach would be to </w:t>
      </w:r>
      <w:r>
        <w:rPr>
          <w:rFonts w:ascii="Calibri" w:hAnsi="Calibri" w:cs="Calibri"/>
          <w:b/>
          <w:bCs/>
          <w:color w:val="000000"/>
          <w:szCs w:val="22"/>
          <w:u w:val="single"/>
          <w:shd w:val="clear" w:color="auto" w:fill="FFFF00"/>
        </w:rPr>
        <w:t>build more vaccine‐manufacturing capacity in the United States and then give those vaccines to countries in need</w:t>
      </w:r>
      <w:r>
        <w:rPr>
          <w:rFonts w:ascii="Palatino Linotype" w:hAnsi="Palatino Linotype"/>
          <w:color w:val="000000"/>
          <w:sz w:val="16"/>
          <w:szCs w:val="16"/>
        </w:rPr>
        <w:t xml:space="preserve">, said Cohen. The U.S. pharmaceutical industry would surely benefit, but that’s preferable to being dependent on other countries when the next pandemic hits. </w:t>
      </w:r>
      <w:r>
        <w:rPr>
          <w:color w:val="000000"/>
          <w:sz w:val="16"/>
          <w:szCs w:val="16"/>
        </w:rPr>
        <w:t> </w:t>
      </w:r>
      <w:r>
        <w:rPr>
          <w:rFonts w:ascii="Palatino Linotype" w:hAnsi="Palatino Linotype"/>
          <w:color w:val="000000"/>
          <w:sz w:val="16"/>
          <w:szCs w:val="16"/>
        </w:rPr>
        <w:t>“</w:t>
      </w:r>
      <w:r>
        <w:rPr>
          <w:rFonts w:ascii="Calibri" w:hAnsi="Calibri" w:cs="Calibri"/>
          <w:b/>
          <w:bCs/>
          <w:color w:val="000000"/>
          <w:szCs w:val="22"/>
          <w:u w:val="single"/>
        </w:rPr>
        <w:t xml:space="preserve">If there’s anything that the pandemic has taught us, it’s that </w:t>
      </w:r>
      <w:r>
        <w:rPr>
          <w:rFonts w:ascii="Calibri" w:hAnsi="Calibri" w:cs="Calibri"/>
          <w:b/>
          <w:bCs/>
          <w:color w:val="000000"/>
          <w:szCs w:val="22"/>
          <w:u w:val="single"/>
          <w:shd w:val="clear" w:color="auto" w:fill="FFFF00"/>
        </w:rPr>
        <w:t>we need to have a robust supply chain, for ourselves and for the world generall</w:t>
      </w:r>
      <w:r>
        <w:rPr>
          <w:rFonts w:ascii="Calibri" w:hAnsi="Calibri" w:cs="Calibri"/>
          <w:b/>
          <w:bCs/>
          <w:color w:val="000000"/>
          <w:szCs w:val="22"/>
          <w:u w:val="single"/>
        </w:rPr>
        <w:t>y</w:t>
      </w:r>
      <w:r>
        <w:rPr>
          <w:rFonts w:ascii="Palatino Linotype" w:hAnsi="Palatino Linotype"/>
          <w:color w:val="000000"/>
          <w:sz w:val="16"/>
          <w:szCs w:val="16"/>
        </w:rPr>
        <w:t xml:space="preserve">,” Cohen said. </w:t>
      </w:r>
      <w:r>
        <w:rPr>
          <w:color w:val="000000"/>
          <w:sz w:val="16"/>
          <w:szCs w:val="16"/>
        </w:rPr>
        <w:t> </w:t>
      </w:r>
      <w:r>
        <w:rPr>
          <w:rFonts w:ascii="Palatino Linotype" w:hAnsi="Palatino Linotype"/>
          <w:color w:val="000000"/>
          <w:sz w:val="16"/>
          <w:szCs w:val="16"/>
        </w:rPr>
        <w:t>What’s more</w:t>
      </w:r>
      <w:r>
        <w:rPr>
          <w:rFonts w:ascii="Palatino Linotype" w:hAnsi="Palatino Linotype"/>
          <w:color w:val="000000"/>
          <w:sz w:val="16"/>
          <w:szCs w:val="16"/>
          <w:shd w:val="clear" w:color="auto" w:fill="FFFF00"/>
        </w:rPr>
        <w:t xml:space="preserve">, </w:t>
      </w:r>
      <w:r>
        <w:rPr>
          <w:rFonts w:ascii="Calibri" w:hAnsi="Calibri" w:cs="Calibri"/>
          <w:b/>
          <w:bCs/>
          <w:color w:val="000000"/>
          <w:szCs w:val="22"/>
          <w:u w:val="single"/>
          <w:shd w:val="clear" w:color="auto" w:fill="FFFF00"/>
        </w:rPr>
        <w:t>it’s not clear that waiving the TRIPS agreement for the pandemic would work in the first place</w:t>
      </w:r>
      <w:r>
        <w:rPr>
          <w:rFonts w:ascii="Palatino Linotype" w:hAnsi="Palatino Linotype"/>
          <w:color w:val="000000"/>
          <w:sz w:val="16"/>
          <w:szCs w:val="16"/>
        </w:rPr>
        <w:t xml:space="preserve">. Bill Gates and others involved in the current vaccine distribution scheme have argued that it would not result in more vaccines, pointing out that </w:t>
      </w:r>
      <w:proofErr w:type="spellStart"/>
      <w:r>
        <w:rPr>
          <w:rFonts w:ascii="Palatino Linotype" w:hAnsi="Palatino Linotype"/>
          <w:color w:val="000000"/>
          <w:sz w:val="16"/>
          <w:szCs w:val="16"/>
        </w:rPr>
        <w:t>licens</w:t>
      </w:r>
      <w:proofErr w:type="spellEnd"/>
      <w:r>
        <w:rPr>
          <w:rFonts w:ascii="Palatino Linotype" w:hAnsi="Palatino Linotype"/>
          <w:color w:val="000000"/>
          <w:sz w:val="16"/>
          <w:szCs w:val="16"/>
        </w:rPr>
        <w:t xml:space="preserve">‐ </w:t>
      </w:r>
      <w:proofErr w:type="spellStart"/>
      <w:r>
        <w:rPr>
          <w:rFonts w:ascii="Palatino Linotype" w:hAnsi="Palatino Linotype"/>
          <w:color w:val="000000"/>
          <w:sz w:val="16"/>
          <w:szCs w:val="16"/>
        </w:rPr>
        <w:t>ing</w:t>
      </w:r>
      <w:proofErr w:type="spellEnd"/>
      <w:r>
        <w:rPr>
          <w:rFonts w:ascii="Palatino Linotype" w:hAnsi="Palatino Linotype"/>
          <w:color w:val="000000"/>
          <w:sz w:val="16"/>
          <w:szCs w:val="16"/>
        </w:rPr>
        <w:t xml:space="preserve"> agreements are already successfully facilitating cooperation between patent‐holding vaccine‐makers and foreign manufacturers. Critics respond that such cooperation is still failing to meet the urgent needs in the developing world. </w:t>
      </w:r>
      <w:r>
        <w:rPr>
          <w:color w:val="000000"/>
          <w:sz w:val="16"/>
          <w:szCs w:val="16"/>
        </w:rPr>
        <w:t> </w:t>
      </w:r>
      <w:r>
        <w:rPr>
          <w:rFonts w:ascii="Calibri" w:hAnsi="Calibri" w:cs="Calibri"/>
          <w:b/>
          <w:bCs/>
          <w:color w:val="000000"/>
          <w:szCs w:val="22"/>
          <w:u w:val="single"/>
          <w:shd w:val="clear" w:color="auto" w:fill="FFFF00"/>
        </w:rPr>
        <w:t>Vaccine equity is a real problem but waiving intellectual property rights is not the solutio</w:t>
      </w:r>
      <w:r>
        <w:rPr>
          <w:rFonts w:ascii="Calibri" w:hAnsi="Calibri" w:cs="Calibri"/>
          <w:b/>
          <w:bCs/>
          <w:color w:val="000000"/>
          <w:szCs w:val="22"/>
          <w:u w:val="single"/>
        </w:rPr>
        <w:t>n</w:t>
      </w:r>
      <w:r>
        <w:rPr>
          <w:rFonts w:ascii="Calibri" w:hAnsi="Calibri" w:cs="Calibri"/>
          <w:b/>
          <w:bCs/>
          <w:color w:val="000000"/>
          <w:szCs w:val="22"/>
          <w:u w:val="single"/>
          <w:shd w:val="clear" w:color="auto" w:fill="FFFF00"/>
        </w:rPr>
        <w:t>. If the current system is not getting shots into the arms of people in poor countries, we must fix that for their sake and ours</w:t>
      </w:r>
      <w:r>
        <w:rPr>
          <w:rFonts w:ascii="Calibri" w:hAnsi="Calibri" w:cs="Calibri"/>
          <w:b/>
          <w:bCs/>
          <w:color w:val="000000"/>
          <w:szCs w:val="22"/>
          <w:u w:val="single"/>
        </w:rPr>
        <w:t>. But the pandemic and our responses to it have geopolitical implications, whether we like it or not. That means helping the world and thinking about our strategic interests at the same time. </w:t>
      </w:r>
    </w:p>
    <w:p w14:paraId="19D0F55B" w14:textId="77777777" w:rsidR="00FA13B3" w:rsidRDefault="00FA13B3" w:rsidP="00FA13B3">
      <w:pPr>
        <w:pStyle w:val="Heading4"/>
      </w:pPr>
      <w:r>
        <w:rPr>
          <w:rFonts w:cs="Calibri"/>
          <w:color w:val="000000"/>
        </w:rPr>
        <w:t>[4] Hesitancy high worldwide – means no solvency</w:t>
      </w:r>
    </w:p>
    <w:p w14:paraId="006168EC"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Andrea </w:t>
      </w:r>
      <w:r>
        <w:rPr>
          <w:rFonts w:ascii="Calibri" w:hAnsi="Calibri" w:cs="Calibri"/>
          <w:b/>
          <w:bCs/>
          <w:color w:val="000000"/>
          <w:sz w:val="26"/>
          <w:szCs w:val="26"/>
        </w:rPr>
        <w:t>Taylor, 2/6</w:t>
      </w:r>
      <w:r>
        <w:rPr>
          <w:rFonts w:ascii="Calibri" w:hAnsi="Calibri" w:cs="Calibri"/>
          <w:color w:val="000000"/>
          <w:szCs w:val="22"/>
        </w:rPr>
        <w:t xml:space="preserve"> [Andrea Taylor,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w:t>
      </w:r>
      <w:r>
        <w:rPr>
          <w:rFonts w:ascii="Calibri" w:hAnsi="Calibri" w:cs="Calibri"/>
          <w:color w:val="000000"/>
          <w:szCs w:val="22"/>
        </w:rPr>
        <w:lastRenderedPageBreak/>
        <w:t xml:space="preserve">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2-16-2021, Accessed 8-5-2021. https://dukeghic.org/2021/02/16/vaccine-hesitancy-will-soon-become-the-primary-obstacle-to-global-immunity/ // </w:t>
      </w:r>
      <w:proofErr w:type="spellStart"/>
      <w:r>
        <w:rPr>
          <w:rFonts w:ascii="Calibri" w:hAnsi="Calibri" w:cs="Calibri"/>
          <w:color w:val="000000"/>
          <w:szCs w:val="22"/>
        </w:rPr>
        <w:t>duongie</w:t>
      </w:r>
      <w:proofErr w:type="spellEnd"/>
    </w:p>
    <w:p w14:paraId="3402D670" w14:textId="77777777" w:rsidR="00FA13B3" w:rsidRDefault="00FA13B3" w:rsidP="00FA13B3">
      <w:pPr>
        <w:pStyle w:val="NormalWeb"/>
        <w:spacing w:before="0" w:beforeAutospacing="0" w:after="160" w:afterAutospacing="0"/>
      </w:pPr>
      <w:r>
        <w:rPr>
          <w:rFonts w:ascii="Calibri" w:hAnsi="Calibri" w:cs="Calibri"/>
          <w:color w:val="000000"/>
          <w:szCs w:val="22"/>
          <w:u w:val="single"/>
          <w:shd w:val="clear" w:color="auto" w:fill="FFFF00"/>
        </w:rPr>
        <w:t>Vaccine hesitancy will</w:t>
      </w:r>
      <w:r>
        <w:rPr>
          <w:rFonts w:ascii="Calibri" w:hAnsi="Calibri" w:cs="Calibri"/>
          <w:color w:val="000000"/>
          <w:szCs w:val="22"/>
          <w:u w:val="single"/>
        </w:rPr>
        <w:t xml:space="preserve"> soon </w:t>
      </w:r>
      <w:r>
        <w:rPr>
          <w:rFonts w:ascii="Calibri" w:hAnsi="Calibri" w:cs="Calibri"/>
          <w:color w:val="000000"/>
          <w:szCs w:val="22"/>
          <w:u w:val="single"/>
          <w:shd w:val="clear" w:color="auto" w:fill="FFFF00"/>
        </w:rPr>
        <w:t>become</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primary obstacle to global immunity</w:t>
      </w:r>
      <w:r>
        <w:rPr>
          <w:rFonts w:ascii="Calibri" w:hAnsi="Calibri" w:cs="Calibri"/>
          <w:color w:val="000000"/>
          <w:szCs w:val="22"/>
          <w:u w:val="single"/>
        </w:rPr>
        <w:t xml:space="preserve"> </w:t>
      </w:r>
      <w:r>
        <w:rPr>
          <w:rFonts w:ascii="Calibri" w:hAnsi="Calibri" w:cs="Calibri"/>
          <w:color w:val="000000"/>
          <w:sz w:val="16"/>
          <w:szCs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Pr>
          <w:rFonts w:ascii="Calibri" w:hAnsi="Calibri" w:cs="Calibri"/>
          <w:color w:val="000000"/>
          <w:szCs w:val="22"/>
          <w:u w:val="single"/>
        </w:rPr>
        <w:t xml:space="preserve">data on vaccine hesitancy suggest that it may soon overtake manufacturing capacity as the primary obstacle to global coverage and reaching herd immunity. If this is the case, we will soon find that </w:t>
      </w:r>
      <w:r>
        <w:rPr>
          <w:rFonts w:ascii="Calibri" w:hAnsi="Calibri" w:cs="Calibri"/>
          <w:color w:val="000000"/>
          <w:szCs w:val="22"/>
          <w:u w:val="single"/>
          <w:shd w:val="clear" w:color="auto" w:fill="FFFF00"/>
        </w:rPr>
        <w:t>producing</w:t>
      </w:r>
      <w:r>
        <w:rPr>
          <w:rFonts w:ascii="Calibri" w:hAnsi="Calibri" w:cs="Calibri"/>
          <w:color w:val="000000"/>
          <w:szCs w:val="22"/>
          <w:u w:val="single"/>
        </w:rPr>
        <w:t xml:space="preserve"> enough </w:t>
      </w:r>
      <w:r>
        <w:rPr>
          <w:rFonts w:ascii="Calibri" w:hAnsi="Calibri" w:cs="Calibri"/>
          <w:color w:val="000000"/>
          <w:szCs w:val="22"/>
          <w:u w:val="single"/>
          <w:shd w:val="clear" w:color="auto" w:fill="FFFF00"/>
        </w:rPr>
        <w:t>vaccines does not translate to enough vaccinations</w:t>
      </w:r>
      <w:r>
        <w:rPr>
          <w:rFonts w:ascii="Calibri" w:hAnsi="Calibri" w:cs="Calibri"/>
          <w:color w:val="000000"/>
          <w:szCs w:val="22"/>
          <w:u w:val="single"/>
        </w:rPr>
        <w:t xml:space="preserve">. Covid-19 </w:t>
      </w:r>
      <w:r>
        <w:rPr>
          <w:rFonts w:ascii="Calibri" w:hAnsi="Calibri" w:cs="Calibri"/>
          <w:color w:val="000000"/>
          <w:szCs w:val="22"/>
          <w:u w:val="single"/>
          <w:shd w:val="clear" w:color="auto" w:fill="FFFF00"/>
        </w:rPr>
        <w:t>vaccine hesitancy</w:t>
      </w:r>
      <w:r>
        <w:rPr>
          <w:rFonts w:ascii="Calibri" w:hAnsi="Calibri" w:cs="Calibri"/>
          <w:color w:val="000000"/>
          <w:szCs w:val="22"/>
          <w:u w:val="single"/>
        </w:rPr>
        <w:t xml:space="preserve"> is </w:t>
      </w:r>
      <w:r>
        <w:rPr>
          <w:rFonts w:ascii="Calibri" w:hAnsi="Calibri" w:cs="Calibri"/>
          <w:color w:val="000000"/>
          <w:szCs w:val="22"/>
          <w:u w:val="single"/>
          <w:shd w:val="clear" w:color="auto" w:fill="FFFF00"/>
        </w:rPr>
        <w:t>growing around the world</w:t>
      </w:r>
      <w:r>
        <w:rPr>
          <w:rFonts w:ascii="Calibri" w:hAnsi="Calibri" w:cs="Calibri"/>
          <w:color w:val="000000"/>
          <w:szCs w:val="22"/>
          <w:u w:val="single"/>
        </w:rPr>
        <w:t xml:space="preserve">. </w:t>
      </w:r>
      <w:r>
        <w:rPr>
          <w:rFonts w:ascii="Calibri" w:hAnsi="Calibri" w:cs="Calibri"/>
          <w:color w:val="000000"/>
          <w:sz w:val="16"/>
          <w:szCs w:val="16"/>
        </w:rPr>
        <w:t xml:space="preserve">A survey of 15 countries found that </w:t>
      </w:r>
      <w:r>
        <w:rPr>
          <w:rFonts w:ascii="Calibri" w:hAnsi="Calibri" w:cs="Calibri"/>
          <w:color w:val="000000"/>
          <w:szCs w:val="22"/>
          <w:u w:val="single"/>
          <w:shd w:val="clear" w:color="auto" w:fill="FFFF00"/>
        </w:rPr>
        <w:t>willingness</w:t>
      </w:r>
      <w:r>
        <w:rPr>
          <w:rFonts w:ascii="Calibri" w:hAnsi="Calibri" w:cs="Calibri"/>
          <w:color w:val="000000"/>
          <w:szCs w:val="22"/>
          <w:u w:val="single"/>
        </w:rPr>
        <w:t xml:space="preserve"> to get a</w:t>
      </w:r>
      <w:r>
        <w:rPr>
          <w:rFonts w:ascii="Calibri" w:hAnsi="Calibri" w:cs="Calibri"/>
          <w:color w:val="000000"/>
          <w:sz w:val="16"/>
          <w:szCs w:val="16"/>
        </w:rPr>
        <w:t xml:space="preserve"> </w:t>
      </w:r>
      <w:r>
        <w:rPr>
          <w:rFonts w:ascii="Calibri" w:hAnsi="Calibri" w:cs="Calibri"/>
          <w:color w:val="000000"/>
          <w:szCs w:val="22"/>
          <w:u w:val="single"/>
        </w:rPr>
        <w:t xml:space="preserve">Covid-19 vaccine </w:t>
      </w:r>
      <w:r>
        <w:rPr>
          <w:rFonts w:ascii="Calibri" w:hAnsi="Calibri" w:cs="Calibri"/>
          <w:color w:val="000000"/>
          <w:szCs w:val="22"/>
          <w:u w:val="single"/>
          <w:shd w:val="clear" w:color="auto" w:fill="FFFF00"/>
        </w:rPr>
        <w:t>dropped in nearly</w:t>
      </w:r>
      <w:r>
        <w:rPr>
          <w:rFonts w:ascii="Calibri" w:hAnsi="Calibri" w:cs="Calibri"/>
          <w:color w:val="000000"/>
          <w:szCs w:val="22"/>
          <w:u w:val="single"/>
        </w:rPr>
        <w:t xml:space="preserve"> </w:t>
      </w:r>
      <w:proofErr w:type="gramStart"/>
      <w:r>
        <w:rPr>
          <w:rFonts w:ascii="Calibri" w:hAnsi="Calibri" w:cs="Calibri"/>
          <w:color w:val="000000"/>
          <w:szCs w:val="22"/>
          <w:u w:val="single"/>
          <w:shd w:val="clear" w:color="auto" w:fill="FFFF00"/>
        </w:rPr>
        <w:t>all</w:t>
      </w:r>
      <w:r>
        <w:rPr>
          <w:rFonts w:ascii="Calibri" w:hAnsi="Calibri" w:cs="Calibri"/>
          <w:color w:val="000000"/>
          <w:szCs w:val="22"/>
          <w:u w:val="single"/>
        </w:rPr>
        <w:t xml:space="preserve"> of</w:t>
      </w:r>
      <w:proofErr w:type="gramEnd"/>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countries</w:t>
      </w:r>
      <w:r>
        <w:rPr>
          <w:rFonts w:ascii="Calibri" w:hAnsi="Calibri" w:cs="Calibri"/>
          <w:color w:val="000000"/>
          <w:szCs w:val="22"/>
          <w:u w:val="single"/>
        </w:rPr>
        <w:t xml:space="preserve"> between October and December 2020. </w:t>
      </w:r>
      <w:r>
        <w:rPr>
          <w:rFonts w:ascii="Calibri" w:hAnsi="Calibri" w:cs="Calibri"/>
          <w:color w:val="000000"/>
          <w:szCs w:val="22"/>
          <w:u w:val="single"/>
          <w:shd w:val="clear" w:color="auto" w:fill="FFFF00"/>
        </w:rPr>
        <w:t>France and Russia</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had</w:t>
      </w:r>
      <w:r>
        <w:rPr>
          <w:rFonts w:ascii="Calibri" w:hAnsi="Calibri" w:cs="Calibri"/>
          <w:color w:val="000000"/>
          <w:szCs w:val="22"/>
          <w:u w:val="single"/>
        </w:rPr>
        <w:t xml:space="preserve"> the lowest rates of vaccine intent in the survey, </w:t>
      </w:r>
      <w:r>
        <w:rPr>
          <w:rFonts w:ascii="Calibri" w:hAnsi="Calibri" w:cs="Calibri"/>
          <w:color w:val="000000"/>
          <w:szCs w:val="22"/>
          <w:u w:val="single"/>
          <w:shd w:val="clear" w:color="auto" w:fill="FFFF00"/>
        </w:rPr>
        <w:t>below 50</w:t>
      </w:r>
      <w:r>
        <w:rPr>
          <w:rFonts w:ascii="Calibri" w:hAnsi="Calibri" w:cs="Calibri"/>
          <w:color w:val="000000"/>
          <w:szCs w:val="22"/>
          <w:u w:val="single"/>
        </w:rPr>
        <w:t xml:space="preserve">%. Another survey of 32 countries found that </w:t>
      </w:r>
      <w:r>
        <w:rPr>
          <w:rFonts w:ascii="Calibri" w:hAnsi="Calibri" w:cs="Calibri"/>
          <w:color w:val="000000"/>
          <w:szCs w:val="22"/>
          <w:u w:val="single"/>
          <w:shd w:val="clear" w:color="auto" w:fill="FFFF00"/>
        </w:rPr>
        <w:t>fewer than half</w:t>
      </w:r>
      <w:r>
        <w:rPr>
          <w:rFonts w:ascii="Calibri" w:hAnsi="Calibri" w:cs="Calibri"/>
          <w:color w:val="000000"/>
          <w:szCs w:val="22"/>
          <w:u w:val="single"/>
        </w:rPr>
        <w:t xml:space="preserve"> of the population in </w:t>
      </w:r>
      <w:r>
        <w:rPr>
          <w:rFonts w:ascii="Calibri" w:hAnsi="Calibri" w:cs="Calibri"/>
          <w:color w:val="000000"/>
          <w:szCs w:val="22"/>
          <w:u w:val="single"/>
          <w:shd w:val="clear" w:color="auto" w:fill="FFFF00"/>
        </w:rPr>
        <w:t>Lebanon, France, Croatia, and Serbia intend to get vaccinated</w:t>
      </w:r>
      <w:r>
        <w:rPr>
          <w:rFonts w:ascii="Calibri" w:hAnsi="Calibri" w:cs="Calibri"/>
          <w:color w:val="000000"/>
          <w:szCs w:val="22"/>
          <w:u w:val="single"/>
        </w:rPr>
        <w:t>.</w:t>
      </w:r>
      <w:r>
        <w:rPr>
          <w:rFonts w:ascii="Calibri" w:hAnsi="Calibri" w:cs="Calibri"/>
          <w:color w:val="000000"/>
          <w:sz w:val="16"/>
          <w:szCs w:val="16"/>
        </w:rPr>
        <w:t xml:space="preserve"> </w:t>
      </w:r>
      <w:r>
        <w:rPr>
          <w:rFonts w:ascii="Calibri" w:hAnsi="Calibri" w:cs="Calibri"/>
          <w:color w:val="000000"/>
          <w:szCs w:val="22"/>
          <w:u w:val="single"/>
        </w:rPr>
        <w:t xml:space="preserve">In </w:t>
      </w:r>
      <w:r>
        <w:rPr>
          <w:rFonts w:ascii="Calibri" w:hAnsi="Calibri" w:cs="Calibri"/>
          <w:color w:val="000000"/>
          <w:szCs w:val="22"/>
          <w:u w:val="single"/>
          <w:shd w:val="clear" w:color="auto" w:fill="FFFF00"/>
        </w:rPr>
        <w:t>Peru</w:t>
      </w:r>
      <w:r>
        <w:rPr>
          <w:rFonts w:ascii="Calibri" w:hAnsi="Calibri" w:cs="Calibri"/>
          <w:color w:val="000000"/>
          <w:szCs w:val="22"/>
          <w:u w:val="single"/>
        </w:rPr>
        <w:t xml:space="preserve">, vaccine </w:t>
      </w:r>
      <w:r>
        <w:rPr>
          <w:rFonts w:ascii="Calibri" w:hAnsi="Calibri" w:cs="Calibri"/>
          <w:color w:val="000000"/>
          <w:szCs w:val="22"/>
          <w:u w:val="single"/>
          <w:shd w:val="clear" w:color="auto" w:fill="FFFF00"/>
        </w:rPr>
        <w:t>hesitancy grew by 26 percentage points</w:t>
      </w:r>
      <w:r>
        <w:rPr>
          <w:rFonts w:ascii="Calibri" w:hAnsi="Calibri" w:cs="Calibri"/>
          <w:color w:val="000000"/>
          <w:szCs w:val="22"/>
          <w:u w:val="single"/>
        </w:rPr>
        <w:t xml:space="preserve"> (from 22% to 48%) between August and December and the population is now evenly split between those willing and those not willing to receive the vaccine. Other data indicate some countries fall much lower: in the </w:t>
      </w:r>
      <w:r>
        <w:rPr>
          <w:rFonts w:ascii="Calibri" w:hAnsi="Calibri" w:cs="Calibri"/>
          <w:color w:val="000000"/>
          <w:szCs w:val="22"/>
          <w:u w:val="single"/>
          <w:shd w:val="clear" w:color="auto" w:fill="FFFF00"/>
        </w:rPr>
        <w:t>Philippines</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fewer than a third</w:t>
      </w:r>
      <w:r>
        <w:rPr>
          <w:rFonts w:ascii="Calibri" w:hAnsi="Calibri" w:cs="Calibri"/>
          <w:color w:val="000000"/>
          <w:szCs w:val="22"/>
          <w:u w:val="single"/>
        </w:rPr>
        <w:t xml:space="preserve"> are willing to have a Covid-19 vaccine. </w:t>
      </w:r>
      <w:r>
        <w:rPr>
          <w:rFonts w:ascii="Calibri" w:hAnsi="Calibri" w:cs="Calibri"/>
          <w:color w:val="000000"/>
          <w:sz w:val="16"/>
          <w:szCs w:val="16"/>
        </w:rPr>
        <w:t xml:space="preserve">Even in </w:t>
      </w:r>
      <w:r>
        <w:rPr>
          <w:rFonts w:ascii="Calibri" w:hAnsi="Calibri" w:cs="Calibri"/>
          <w:color w:val="000000"/>
          <w:szCs w:val="22"/>
          <w:u w:val="single"/>
          <w:shd w:val="clear" w:color="auto" w:fill="FFFF00"/>
        </w:rPr>
        <w:t>China</w:t>
      </w:r>
      <w:r>
        <w:rPr>
          <w:rFonts w:ascii="Calibri" w:hAnsi="Calibri" w:cs="Calibri"/>
          <w:color w:val="000000"/>
          <w:szCs w:val="22"/>
          <w:u w:val="single"/>
        </w:rPr>
        <w:t>, a country with historically high rates of vaccine take-up, intent to get a Covid-19 vaccine dropped in late 2020</w:t>
      </w:r>
      <w:r>
        <w:rPr>
          <w:rFonts w:ascii="Calibri" w:hAnsi="Calibri" w:cs="Calibri"/>
          <w:color w:val="000000"/>
          <w:sz w:val="16"/>
          <w:szCs w:val="16"/>
        </w:rPr>
        <w:t xml:space="preserve"> (though at 80% China was still at the top of the chart).</w:t>
      </w:r>
      <w:r>
        <w:rPr>
          <w:rFonts w:ascii="Calibri" w:hAnsi="Calibri" w:cs="Calibri"/>
          <w:color w:val="000000"/>
          <w:szCs w:val="22"/>
          <w:u w:val="single"/>
        </w:rPr>
        <w:t xml:space="preserve"> Negative coverage of western-developed vaccines in Chinese state media appears to be fueling </w:t>
      </w:r>
      <w:r>
        <w:rPr>
          <w:rFonts w:ascii="Calibri" w:hAnsi="Calibri" w:cs="Calibri"/>
          <w:color w:val="000000"/>
          <w:szCs w:val="22"/>
          <w:u w:val="single"/>
          <w:shd w:val="clear" w:color="auto" w:fill="FFFF00"/>
        </w:rPr>
        <w:t>mistrust</w:t>
      </w:r>
      <w:r>
        <w:rPr>
          <w:rFonts w:ascii="Calibri" w:hAnsi="Calibri" w:cs="Calibri"/>
          <w:color w:val="000000"/>
          <w:szCs w:val="22"/>
          <w:u w:val="single"/>
        </w:rPr>
        <w:t xml:space="preserve"> of even Chinese-developed Covid-19 vaccines and </w:t>
      </w:r>
      <w:r>
        <w:rPr>
          <w:rFonts w:ascii="Calibri" w:hAnsi="Calibri" w:cs="Calibri"/>
          <w:color w:val="000000"/>
          <w:szCs w:val="22"/>
          <w:u w:val="single"/>
          <w:shd w:val="clear" w:color="auto" w:fill="FFFF00"/>
        </w:rPr>
        <w:t>slowing vaccination rates</w:t>
      </w:r>
      <w:r>
        <w:rPr>
          <w:rFonts w:ascii="Calibri" w:hAnsi="Calibri" w:cs="Calibri"/>
          <w:color w:val="000000"/>
          <w:szCs w:val="22"/>
          <w:u w:val="single"/>
        </w:rPr>
        <w:t>.</w:t>
      </w:r>
      <w:r>
        <w:rPr>
          <w:rFonts w:ascii="Calibri" w:hAnsi="Calibri" w:cs="Calibri"/>
          <w:color w:val="000000"/>
          <w:sz w:val="16"/>
          <w:szCs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Pr>
          <w:rFonts w:ascii="Calibri" w:hAnsi="Calibri" w:cs="Calibri"/>
          <w:color w:val="000000"/>
          <w:szCs w:val="22"/>
          <w:u w:val="single"/>
        </w:rPr>
        <w:t xml:space="preserve">Black and </w:t>
      </w:r>
      <w:proofErr w:type="spellStart"/>
      <w:r>
        <w:rPr>
          <w:rFonts w:ascii="Calibri" w:hAnsi="Calibri" w:cs="Calibri"/>
          <w:color w:val="000000"/>
          <w:szCs w:val="22"/>
          <w:u w:val="single"/>
        </w:rPr>
        <w:t>LatinX</w:t>
      </w:r>
      <w:proofErr w:type="spellEnd"/>
      <w:r>
        <w:rPr>
          <w:rFonts w:ascii="Calibri" w:hAnsi="Calibri" w:cs="Calibri"/>
          <w:color w:val="000000"/>
          <w:szCs w:val="22"/>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 </w:t>
      </w:r>
      <w:r>
        <w:rPr>
          <w:rFonts w:ascii="Calibri" w:hAnsi="Calibri" w:cs="Calibri"/>
          <w:color w:val="000000"/>
          <w:sz w:val="16"/>
          <w:szCs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6BE96313" w14:textId="77777777" w:rsidR="00FA13B3" w:rsidRDefault="00FA13B3" w:rsidP="00FA13B3">
      <w:pPr>
        <w:pStyle w:val="Heading3"/>
      </w:pPr>
      <w:r>
        <w:rPr>
          <w:rFonts w:cs="Calibri"/>
          <w:color w:val="000000"/>
        </w:rPr>
        <w:lastRenderedPageBreak/>
        <w:t>Link Turns</w:t>
      </w:r>
    </w:p>
    <w:p w14:paraId="738AB6B3" w14:textId="77777777" w:rsidR="00FA13B3" w:rsidRDefault="00FA13B3" w:rsidP="00FA13B3">
      <w:pPr>
        <w:pStyle w:val="Heading4"/>
      </w:pPr>
      <w:r>
        <w:rPr>
          <w:rFonts w:cs="Calibri"/>
          <w:color w:val="000000"/>
        </w:rPr>
        <w:t>[1] Turn- Waiving patents can’t resolve drug access issues but instead create a more dangerous scenario for developing countries – Garde 21 </w:t>
      </w:r>
    </w:p>
    <w:p w14:paraId="2B8FF953"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Damian Garde (national biotech reporter for STAT), Helen </w:t>
      </w:r>
      <w:proofErr w:type="spellStart"/>
      <w:r>
        <w:rPr>
          <w:rFonts w:ascii="Calibri" w:hAnsi="Calibri" w:cs="Calibri"/>
          <w:color w:val="000000"/>
          <w:sz w:val="16"/>
          <w:szCs w:val="16"/>
        </w:rPr>
        <w:t>Branswell</w:t>
      </w:r>
      <w:proofErr w:type="spellEnd"/>
      <w:r>
        <w:rPr>
          <w:rFonts w:ascii="Calibri" w:hAnsi="Calibri" w:cs="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ascii="Calibri" w:hAnsi="Calibri" w:cs="Calibri"/>
          <w:color w:val="000000"/>
          <w:sz w:val="16"/>
          <w:szCs w:val="16"/>
        </w:rPr>
        <w:t>Herper</w:t>
      </w:r>
      <w:proofErr w:type="spellEnd"/>
      <w:r>
        <w:rPr>
          <w:rFonts w:ascii="Calibri" w:hAnsi="Calibri" w:cs="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4D5CA836" w14:textId="77777777" w:rsidR="00FA13B3" w:rsidRDefault="00FA13B3" w:rsidP="00FA13B3">
      <w:pPr>
        <w:pStyle w:val="NormalWeb"/>
        <w:spacing w:before="0" w:beforeAutospacing="0" w:after="160" w:afterAutospacing="0"/>
      </w:pPr>
      <w:r>
        <w:rPr>
          <w:rFonts w:ascii="Palatino Linotype" w:hAnsi="Palatino Linotype"/>
          <w:color w:val="000000"/>
          <w:sz w:val="14"/>
          <w:szCs w:val="14"/>
        </w:rPr>
        <w:t xml:space="preserve">In October, </w:t>
      </w:r>
      <w:proofErr w:type="spellStart"/>
      <w:r>
        <w:rPr>
          <w:rFonts w:ascii="Calibri" w:hAnsi="Calibri" w:cs="Calibri"/>
          <w:b/>
          <w:bCs/>
          <w:color w:val="000000"/>
          <w:szCs w:val="22"/>
          <w:u w:val="single"/>
          <w:shd w:val="clear" w:color="auto" w:fill="FFFF00"/>
        </w:rPr>
        <w:t>Moderna</w:t>
      </w:r>
      <w:proofErr w:type="spellEnd"/>
      <w:r>
        <w:rPr>
          <w:rFonts w:ascii="Calibri" w:hAnsi="Calibri" w:cs="Calibri"/>
          <w:b/>
          <w:bCs/>
          <w:color w:val="000000"/>
          <w:szCs w:val="22"/>
          <w:u w:val="single"/>
          <w:shd w:val="clear" w:color="auto" w:fill="FFFF00"/>
        </w:rPr>
        <w:t xml:space="preserve"> vowed not to enforce its Covid‐19‐related patents</w:t>
      </w:r>
      <w:r>
        <w:rPr>
          <w:rFonts w:ascii="Calibri" w:hAnsi="Calibri" w:cs="Calibri"/>
          <w:b/>
          <w:bCs/>
          <w:color w:val="000000"/>
          <w:szCs w:val="22"/>
          <w:u w:val="single"/>
        </w:rPr>
        <w:t xml:space="preserve"> for the duration of the pandemic, </w:t>
      </w:r>
      <w:r>
        <w:rPr>
          <w:rFonts w:ascii="Calibri" w:hAnsi="Calibri" w:cs="Calibri"/>
          <w:b/>
          <w:bCs/>
          <w:color w:val="000000"/>
          <w:szCs w:val="22"/>
          <w:u w:val="single"/>
          <w:shd w:val="clear" w:color="auto" w:fill="FFFF00"/>
        </w:rPr>
        <w:t>opening the door for manufacturers that</w:t>
      </w:r>
      <w:r>
        <w:rPr>
          <w:rFonts w:ascii="Calibri" w:hAnsi="Calibri" w:cs="Calibri"/>
          <w:b/>
          <w:bCs/>
          <w:color w:val="000000"/>
          <w:szCs w:val="22"/>
          <w:u w:val="single"/>
        </w:rPr>
        <w:t xml:space="preserve"> might </w:t>
      </w:r>
      <w:r>
        <w:rPr>
          <w:rFonts w:ascii="Calibri" w:hAnsi="Calibri" w:cs="Calibri"/>
          <w:b/>
          <w:bCs/>
          <w:color w:val="000000"/>
          <w:szCs w:val="22"/>
          <w:u w:val="single"/>
          <w:shd w:val="clear" w:color="auto" w:fill="FFFF00"/>
        </w:rPr>
        <w:t>want to copy its vaccine. But to date, it’s unclear whether anyone has, despite the</w:t>
      </w:r>
      <w:r>
        <w:rPr>
          <w:rFonts w:ascii="Calibri" w:hAnsi="Calibri" w:cs="Calibri"/>
          <w:b/>
          <w:bCs/>
          <w:color w:val="000000"/>
          <w:szCs w:val="22"/>
          <w:u w:val="single"/>
        </w:rPr>
        <w:t xml:space="preserve"> vaccine’s demonstrated efficacy and the </w:t>
      </w:r>
      <w:r>
        <w:rPr>
          <w:rFonts w:ascii="Calibri" w:hAnsi="Calibri" w:cs="Calibri"/>
          <w:b/>
          <w:bCs/>
          <w:color w:val="000000"/>
          <w:szCs w:val="22"/>
          <w:u w:val="single"/>
          <w:shd w:val="clear" w:color="auto" w:fill="FFFF00"/>
        </w:rPr>
        <w:t>worldwide demand for doses</w:t>
      </w:r>
      <w:r>
        <w:rPr>
          <w:rFonts w:ascii="Calibri" w:hAnsi="Calibri" w:cs="Calibri"/>
          <w:b/>
          <w:bCs/>
          <w:color w:val="000000"/>
          <w:szCs w:val="22"/>
          <w:u w:val="single"/>
        </w:rPr>
        <w:t>. That underscores the drug industry’s case that patents are just one facet of the complex process of producing vaccines</w:t>
      </w:r>
      <w:r>
        <w:rPr>
          <w:rFonts w:ascii="Palatino Linotype" w:hAnsi="Palatino Linotype"/>
          <w:color w:val="000000"/>
          <w:sz w:val="14"/>
          <w:szCs w:val="14"/>
        </w:rPr>
        <w:t xml:space="preserve">. “There are currently no generic vaccines primarily because there are hundreds of pro‐ </w:t>
      </w:r>
      <w:proofErr w:type="spellStart"/>
      <w:r>
        <w:rPr>
          <w:rFonts w:ascii="Palatino Linotype" w:hAnsi="Palatino Linotype"/>
          <w:color w:val="000000"/>
          <w:sz w:val="14"/>
          <w:szCs w:val="14"/>
        </w:rPr>
        <w:t>cess</w:t>
      </w:r>
      <w:proofErr w:type="spellEnd"/>
      <w:r>
        <w:rPr>
          <w:rFonts w:ascii="Palatino Linotype" w:hAnsi="Palatino Linotype"/>
          <w:color w:val="000000"/>
          <w:sz w:val="14"/>
          <w:szCs w:val="14"/>
        </w:rPr>
        <w:t xml:space="preserve"> steps involved in the manufacturing of vaccines, and thousands of check points for testing to assure the quality and consistency of manufacturing. One may transfer the IP, </w:t>
      </w:r>
      <w:r>
        <w:rPr>
          <w:rFonts w:ascii="Calibri" w:hAnsi="Calibri" w:cs="Calibri"/>
          <w:b/>
          <w:bCs/>
          <w:color w:val="000000"/>
          <w:szCs w:val="22"/>
          <w:u w:val="single"/>
        </w:rPr>
        <w:t>but t</w:t>
      </w:r>
      <w:r>
        <w:rPr>
          <w:rFonts w:ascii="Calibri" w:hAnsi="Calibri" w:cs="Calibri"/>
          <w:b/>
          <w:bCs/>
          <w:color w:val="000000"/>
          <w:szCs w:val="22"/>
          <w:u w:val="single"/>
          <w:shd w:val="clear" w:color="auto" w:fill="FFFF00"/>
        </w:rPr>
        <w:t xml:space="preserve">he transfer of skills is not that simple,” said Norman Baylor, </w:t>
      </w:r>
      <w:r>
        <w:rPr>
          <w:color w:val="000000"/>
          <w:sz w:val="14"/>
          <w:szCs w:val="14"/>
        </w:rPr>
        <w:t>who formerly</w:t>
      </w:r>
      <w:r>
        <w:rPr>
          <w:rFonts w:ascii="Calibri" w:hAnsi="Calibri" w:cs="Calibri"/>
          <w:b/>
          <w:bCs/>
          <w:color w:val="000000"/>
          <w:szCs w:val="22"/>
          <w:u w:val="single"/>
          <w:shd w:val="clear" w:color="auto" w:fill="FFFF00"/>
        </w:rPr>
        <w:t xml:space="preserve"> headed the F</w:t>
      </w:r>
      <w:r>
        <w:rPr>
          <w:color w:val="000000"/>
          <w:sz w:val="14"/>
          <w:szCs w:val="14"/>
        </w:rPr>
        <w:t>ood and</w:t>
      </w:r>
      <w:r>
        <w:rPr>
          <w:rFonts w:ascii="Calibri" w:hAnsi="Calibri" w:cs="Calibri"/>
          <w:b/>
          <w:bCs/>
          <w:color w:val="000000"/>
          <w:szCs w:val="22"/>
          <w:u w:val="single"/>
          <w:shd w:val="clear" w:color="auto" w:fill="FFFF00"/>
        </w:rPr>
        <w:t xml:space="preserve"> D</w:t>
      </w:r>
      <w:r>
        <w:rPr>
          <w:color w:val="000000"/>
          <w:sz w:val="14"/>
          <w:szCs w:val="14"/>
        </w:rPr>
        <w:t>rug</w:t>
      </w:r>
      <w:r>
        <w:rPr>
          <w:rFonts w:ascii="Calibri" w:hAnsi="Calibri" w:cs="Calibri"/>
          <w:b/>
          <w:bCs/>
          <w:color w:val="000000"/>
          <w:szCs w:val="22"/>
          <w:u w:val="single"/>
          <w:shd w:val="clear" w:color="auto" w:fill="FFFF00"/>
        </w:rPr>
        <w:t xml:space="preserve"> A</w:t>
      </w:r>
      <w:r>
        <w:rPr>
          <w:color w:val="000000"/>
          <w:sz w:val="14"/>
          <w:szCs w:val="14"/>
        </w:rPr>
        <w:t>dministration</w:t>
      </w:r>
      <w:r>
        <w:rPr>
          <w:rFonts w:ascii="Calibri" w:hAnsi="Calibri" w:cs="Calibri"/>
          <w:b/>
          <w:bCs/>
          <w:color w:val="000000"/>
          <w:szCs w:val="22"/>
          <w:u w:val="single"/>
          <w:shd w:val="clear" w:color="auto" w:fill="FFFF00"/>
        </w:rPr>
        <w:t>’s Office of Vaccines Research and Review</w:t>
      </w:r>
      <w:r>
        <w:rPr>
          <w:rFonts w:ascii="Palatino Linotype" w:hAnsi="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hAnsi="Palatino Linotype"/>
          <w:color w:val="000000"/>
          <w:sz w:val="14"/>
          <w:szCs w:val="14"/>
        </w:rPr>
        <w:t>Moderna</w:t>
      </w:r>
      <w:proofErr w:type="spellEnd"/>
      <w:r>
        <w:rPr>
          <w:rFonts w:ascii="Palatino Linotype" w:hAnsi="Palatino Linotype"/>
          <w:color w:val="000000"/>
          <w:sz w:val="14"/>
          <w:szCs w:val="14"/>
        </w:rPr>
        <w:t xml:space="preserve"> </w:t>
      </w:r>
      <w:r>
        <w:rPr>
          <w:rFonts w:ascii="Palatino Linotype" w:hAnsi="Palatino Linotype"/>
          <w:color w:val="000000"/>
          <w:sz w:val="14"/>
          <w:szCs w:val="14"/>
          <w:shd w:val="clear" w:color="auto" w:fill="FFFF00"/>
        </w:rPr>
        <w:t xml:space="preserve">— </w:t>
      </w:r>
      <w:r>
        <w:rPr>
          <w:rFonts w:ascii="Calibri" w:hAnsi="Calibri" w:cs="Calibri"/>
          <w:b/>
          <w:bCs/>
          <w:color w:val="000000"/>
          <w:szCs w:val="22"/>
          <w:u w:val="single"/>
          <w:shd w:val="clear" w:color="auto" w:fill="FFFF00"/>
        </w:rPr>
        <w:t xml:space="preserve">using messenger RNA technology </w:t>
      </w:r>
      <w:r>
        <w:rPr>
          <w:color w:val="000000"/>
          <w:sz w:val="14"/>
          <w:szCs w:val="14"/>
        </w:rPr>
        <w:t>— require skilled expertise that even existing manufacturers are having trouble sourcing. “In</w:t>
      </w:r>
      <w:r>
        <w:rPr>
          <w:rFonts w:ascii="Palatino Linotype" w:hAnsi="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ascii="Calibri" w:hAnsi="Calibri" w:cs="Calibri"/>
          <w:b/>
          <w:bCs/>
          <w:color w:val="000000"/>
          <w:szCs w:val="22"/>
          <w:u w:val="single"/>
        </w:rPr>
        <w:t>There are already huge constraints on some of the raw materials and equipment used to make vaccines. Pfizer, for instanc</w:t>
      </w:r>
      <w:r>
        <w:rPr>
          <w:rFonts w:ascii="Palatino Linotype" w:hAnsi="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hAnsi="Palatino Linotype"/>
          <w:color w:val="000000"/>
          <w:sz w:val="14"/>
          <w:szCs w:val="14"/>
        </w:rPr>
        <w:t>Venkayya</w:t>
      </w:r>
      <w:proofErr w:type="spellEnd"/>
      <w:r>
        <w:rPr>
          <w:rFonts w:ascii="Palatino Linotype" w:hAnsi="Palatino Linotype"/>
          <w:color w:val="000000"/>
          <w:sz w:val="14"/>
          <w:szCs w:val="14"/>
        </w:rPr>
        <w:t xml:space="preserve">, head of Takeda Vaccines — which is not producing its own Covid vaccine but is helping to make vaccine for </w:t>
      </w:r>
      <w:proofErr w:type="spellStart"/>
      <w:r>
        <w:rPr>
          <w:rFonts w:ascii="Palatino Linotype" w:hAnsi="Palatino Linotype"/>
          <w:color w:val="000000"/>
          <w:sz w:val="14"/>
          <w:szCs w:val="14"/>
        </w:rPr>
        <w:t>Novavax</w:t>
      </w:r>
      <w:proofErr w:type="spellEnd"/>
      <w:r>
        <w:rPr>
          <w:rFonts w:ascii="Palatino Linotype" w:hAnsi="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hAnsi="Palatino Linotype"/>
          <w:color w:val="000000"/>
          <w:sz w:val="14"/>
          <w:szCs w:val="14"/>
        </w:rPr>
        <w:t>Venkayya</w:t>
      </w:r>
      <w:proofErr w:type="spellEnd"/>
      <w:r>
        <w:rPr>
          <w:rFonts w:ascii="Palatino Linotype" w:hAnsi="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hAnsi="Palatino Linotype"/>
          <w:color w:val="000000"/>
          <w:sz w:val="14"/>
          <w:szCs w:val="14"/>
        </w:rPr>
        <w:t>Venkayya</w:t>
      </w:r>
      <w:proofErr w:type="spellEnd"/>
      <w:r>
        <w:rPr>
          <w:rFonts w:ascii="Palatino Linotype" w:hAnsi="Palatino Linotype"/>
          <w:color w:val="000000"/>
          <w:sz w:val="14"/>
          <w:szCs w:val="14"/>
        </w:rPr>
        <w:t xml:space="preserve">, who stressed that while he believes they have good intentions, “nearly </w:t>
      </w:r>
      <w:r>
        <w:rPr>
          <w:rFonts w:ascii="Calibri" w:hAnsi="Calibri" w:cs="Calibri"/>
          <w:b/>
          <w:bCs/>
          <w:color w:val="000000"/>
          <w:szCs w:val="22"/>
          <w:u w:val="single"/>
          <w:shd w:val="clear" w:color="auto" w:fill="FFFF00"/>
        </w:rPr>
        <w:t xml:space="preserve">all of the </w:t>
      </w:r>
      <w:proofErr w:type="spellStart"/>
      <w:r>
        <w:rPr>
          <w:rFonts w:ascii="Calibri" w:hAnsi="Calibri" w:cs="Calibri"/>
          <w:b/>
          <w:bCs/>
          <w:color w:val="000000"/>
          <w:szCs w:val="22"/>
          <w:u w:val="single"/>
          <w:shd w:val="clear" w:color="auto" w:fill="FFFF00"/>
        </w:rPr>
        <w:t>peo</w:t>
      </w:r>
      <w:proofErr w:type="spellEnd"/>
      <w:r>
        <w:rPr>
          <w:rFonts w:ascii="Calibri" w:hAnsi="Calibri" w:cs="Calibri"/>
          <w:b/>
          <w:bCs/>
          <w:color w:val="000000"/>
          <w:szCs w:val="22"/>
          <w:u w:val="single"/>
          <w:shd w:val="clear" w:color="auto" w:fill="FFFF00"/>
        </w:rPr>
        <w:t xml:space="preserve">‐ </w:t>
      </w:r>
      <w:proofErr w:type="spellStart"/>
      <w:r>
        <w:rPr>
          <w:rFonts w:ascii="Calibri" w:hAnsi="Calibri" w:cs="Calibri"/>
          <w:b/>
          <w:bCs/>
          <w:color w:val="000000"/>
          <w:szCs w:val="22"/>
          <w:u w:val="single"/>
          <w:shd w:val="clear" w:color="auto" w:fill="FFFF00"/>
        </w:rPr>
        <w:t>ple</w:t>
      </w:r>
      <w:proofErr w:type="spellEnd"/>
      <w:r>
        <w:rPr>
          <w:rFonts w:ascii="Calibri" w:hAnsi="Calibri" w:cs="Calibri"/>
          <w:b/>
          <w:bCs/>
          <w:color w:val="000000"/>
          <w:szCs w:val="22"/>
          <w:u w:val="single"/>
          <w:shd w:val="clear" w:color="auto" w:fill="FFFF00"/>
        </w:rPr>
        <w:t xml:space="preserve"> who are providing views on the value of removing patent protections have zero experience in vaccine development and manufacturing</w:t>
      </w:r>
      <w:r>
        <w:rPr>
          <w:rFonts w:ascii="Palatino Linotype" w:hAnsi="Palatino Linotype"/>
          <w:color w:val="000000"/>
          <w:sz w:val="14"/>
          <w:szCs w:val="14"/>
        </w:rPr>
        <w:t xml:space="preserve">.” </w:t>
      </w:r>
      <w:r>
        <w:rPr>
          <w:color w:val="000000"/>
          <w:sz w:val="14"/>
          <w:szCs w:val="14"/>
        </w:rPr>
        <w:t> </w:t>
      </w:r>
      <w:r>
        <w:rPr>
          <w:rFonts w:ascii="Palatino Linotype" w:hAnsi="Palatino Linotype"/>
          <w:color w:val="000000"/>
          <w:sz w:val="14"/>
          <w:szCs w:val="14"/>
        </w:rPr>
        <w:t>As Michelle McMurry‐Heath, CEO of the trade group BIO, put it in a statement</w:t>
      </w:r>
      <w:r>
        <w:rPr>
          <w:rFonts w:ascii="Palatino Linotype" w:hAnsi="Palatino Linotype"/>
          <w:color w:val="000000"/>
          <w:sz w:val="14"/>
          <w:szCs w:val="14"/>
          <w:shd w:val="clear" w:color="auto" w:fill="FFFF00"/>
        </w:rPr>
        <w:t>, “</w:t>
      </w:r>
      <w:r>
        <w:rPr>
          <w:rFonts w:ascii="Calibri" w:hAnsi="Calibri" w:cs="Calibri"/>
          <w:b/>
          <w:bCs/>
          <w:color w:val="000000"/>
          <w:szCs w:val="22"/>
          <w:u w:val="single"/>
          <w:shd w:val="clear" w:color="auto" w:fill="FFFF00"/>
        </w:rPr>
        <w:t xml:space="preserve">hand‐ </w:t>
      </w:r>
      <w:proofErr w:type="spellStart"/>
      <w:r>
        <w:rPr>
          <w:rFonts w:ascii="Calibri" w:hAnsi="Calibri" w:cs="Calibri"/>
          <w:b/>
          <w:bCs/>
          <w:color w:val="000000"/>
          <w:szCs w:val="22"/>
          <w:u w:val="single"/>
          <w:shd w:val="clear" w:color="auto" w:fill="FFFF00"/>
        </w:rPr>
        <w:t>ing</w:t>
      </w:r>
      <w:proofErr w:type="spellEnd"/>
      <w:r>
        <w:rPr>
          <w:rFonts w:ascii="Calibri" w:hAnsi="Calibri" w:cs="Calibri"/>
          <w:b/>
          <w:bCs/>
          <w:color w:val="000000"/>
          <w:szCs w:val="22"/>
          <w:u w:val="single"/>
          <w:shd w:val="clear" w:color="auto" w:fill="FFFF00"/>
        </w:rPr>
        <w:t xml:space="preserve"> needy countries a recipe book without the ingredients, safeguards, and sizable work‐ force needed will not help people waiting for the vaccine.”</w:t>
      </w:r>
      <w:r>
        <w:rPr>
          <w:rFonts w:ascii="Calibri" w:hAnsi="Calibri" w:cs="Calibri"/>
          <w:b/>
          <w:bCs/>
          <w:color w:val="000000"/>
          <w:szCs w:val="22"/>
          <w:u w:val="single"/>
        </w:rPr>
        <w:t> </w:t>
      </w:r>
    </w:p>
    <w:p w14:paraId="76AE0F42" w14:textId="77777777" w:rsidR="00FA13B3" w:rsidRDefault="00FA13B3" w:rsidP="00FA13B3">
      <w:pPr>
        <w:pStyle w:val="Heading4"/>
      </w:pPr>
      <w:r>
        <w:rPr>
          <w:rFonts w:cs="Calibri"/>
          <w:color w:val="000000"/>
        </w:rPr>
        <w:t xml:space="preserve">2] A vaccine waiver </w:t>
      </w:r>
      <w:r>
        <w:rPr>
          <w:rFonts w:cs="Calibri"/>
          <w:color w:val="000000"/>
          <w:u w:val="single"/>
        </w:rPr>
        <w:t>greenlights</w:t>
      </w:r>
      <w:r>
        <w:rPr>
          <w:rFonts w:cs="Calibri"/>
          <w:color w:val="000000"/>
        </w:rPr>
        <w:t xml:space="preserve"> counterfeit medicine – independently </w:t>
      </w:r>
      <w:r>
        <w:rPr>
          <w:rFonts w:cs="Calibri"/>
          <w:color w:val="000000"/>
          <w:u w:val="single"/>
        </w:rPr>
        <w:t>turns Case</w:t>
      </w:r>
      <w:r>
        <w:rPr>
          <w:rFonts w:cs="Calibri"/>
          <w:color w:val="000000"/>
        </w:rPr>
        <w:t>.</w:t>
      </w:r>
    </w:p>
    <w:p w14:paraId="0E8C498C"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Conrad 5-18</w:t>
      </w:r>
      <w:r>
        <w:rPr>
          <w:rFonts w:ascii="Calibri" w:hAnsi="Calibri" w:cs="Calibri"/>
          <w:color w:val="000000"/>
          <w:szCs w:val="22"/>
        </w:rPr>
        <w:t xml:space="preserve"> John Conrad 5-18-2021 "Waiving intellectual property rights is not in the best interests of patients" </w:t>
      </w:r>
      <w:hyperlink r:id="rId24" w:anchor="selection-5353.0-5364.0" w:history="1">
        <w:r>
          <w:rPr>
            <w:rStyle w:val="Hyperlink"/>
            <w:rFonts w:cs="Calibri"/>
            <w:color w:val="000000"/>
            <w:szCs w:val="22"/>
          </w:rPr>
          <w:t>https://archive.is/vsNXv#selection-5353.0-5364.0</w:t>
        </w:r>
      </w:hyperlink>
      <w:r>
        <w:rPr>
          <w:rFonts w:ascii="Calibri" w:hAnsi="Calibri" w:cs="Calibri"/>
          <w:color w:val="000000"/>
          <w:szCs w:val="22"/>
        </w:rPr>
        <w:t xml:space="preserve"> (president and CEO of the Illinois Biotechnology Innovation Organization in Chicago.)//Elmer </w:t>
      </w:r>
    </w:p>
    <w:p w14:paraId="36EE28FF"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The </w:t>
      </w:r>
      <w:r>
        <w:rPr>
          <w:rFonts w:ascii="Calibri" w:hAnsi="Calibri" w:cs="Calibri"/>
          <w:color w:val="000000"/>
          <w:szCs w:val="22"/>
          <w:u w:val="single"/>
        </w:rPr>
        <w:t>Biden's</w:t>
      </w:r>
      <w:r>
        <w:rPr>
          <w:rFonts w:ascii="Calibri" w:hAnsi="Calibri" w:cs="Calibri"/>
          <w:color w:val="000000"/>
          <w:sz w:val="16"/>
          <w:szCs w:val="16"/>
        </w:rPr>
        <w:t xml:space="preserve"> administration's </w:t>
      </w:r>
      <w:r>
        <w:rPr>
          <w:rFonts w:ascii="Calibri" w:hAnsi="Calibri" w:cs="Calibri"/>
          <w:color w:val="000000"/>
          <w:szCs w:val="22"/>
          <w:u w:val="single"/>
        </w:rPr>
        <w:t xml:space="preserve">support for </w:t>
      </w:r>
      <w:r>
        <w:rPr>
          <w:rFonts w:ascii="Calibri" w:hAnsi="Calibri" w:cs="Calibri"/>
          <w:color w:val="000000"/>
          <w:sz w:val="16"/>
          <w:szCs w:val="16"/>
        </w:rPr>
        <w:t xml:space="preserve">India and South Africa's proposal before the World Trade Organization to temporarily </w:t>
      </w:r>
      <w:r>
        <w:rPr>
          <w:rFonts w:ascii="Calibri" w:hAnsi="Calibri" w:cs="Calibri"/>
          <w:color w:val="000000"/>
          <w:szCs w:val="22"/>
          <w:u w:val="single"/>
          <w:shd w:val="clear" w:color="auto" w:fill="FFFF00"/>
        </w:rPr>
        <w:t>waive</w:t>
      </w:r>
      <w:r>
        <w:rPr>
          <w:rFonts w:ascii="Calibri" w:hAnsi="Calibri" w:cs="Calibri"/>
          <w:color w:val="000000"/>
          <w:sz w:val="16"/>
          <w:szCs w:val="16"/>
          <w:shd w:val="clear" w:color="auto" w:fill="FFFF00"/>
        </w:rPr>
        <w:t xml:space="preserve"> </w:t>
      </w:r>
      <w:r>
        <w:rPr>
          <w:rFonts w:ascii="Calibri" w:hAnsi="Calibri" w:cs="Calibri"/>
          <w:color w:val="000000"/>
          <w:sz w:val="16"/>
          <w:szCs w:val="16"/>
        </w:rPr>
        <w:t>anti-</w:t>
      </w:r>
      <w:r>
        <w:rPr>
          <w:rFonts w:ascii="Calibri" w:hAnsi="Calibri" w:cs="Calibri"/>
          <w:color w:val="000000"/>
          <w:szCs w:val="22"/>
          <w:u w:val="single"/>
          <w:shd w:val="clear" w:color="auto" w:fill="FFFF00"/>
        </w:rPr>
        <w:t>COVID vaccine patents</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to boost its supply </w:t>
      </w:r>
      <w:r>
        <w:rPr>
          <w:rFonts w:ascii="Calibri" w:hAnsi="Calibri" w:cs="Calibri"/>
          <w:color w:val="000000"/>
          <w:szCs w:val="22"/>
          <w:u w:val="single"/>
          <w:shd w:val="clear" w:color="auto" w:fill="FFFF00"/>
        </w:rPr>
        <w:t>will</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fuel</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the </w:t>
      </w:r>
      <w:r>
        <w:rPr>
          <w:rFonts w:ascii="Calibri" w:hAnsi="Calibri" w:cs="Calibri"/>
          <w:b/>
          <w:bCs/>
          <w:color w:val="000000"/>
          <w:szCs w:val="22"/>
          <w:u w:val="single"/>
          <w:shd w:val="clear" w:color="auto" w:fill="FFFF00"/>
        </w:rPr>
        <w:t>development of counterfeit vaccines and weaken the already strained global supply chain</w:t>
      </w:r>
      <w:r>
        <w:rPr>
          <w:rFonts w:ascii="Calibri" w:hAnsi="Calibri" w:cs="Calibri"/>
          <w:color w:val="000000"/>
          <w:sz w:val="16"/>
          <w:szCs w:val="16"/>
        </w:rPr>
        <w:t xml:space="preserve">. </w:t>
      </w:r>
      <w:r>
        <w:rPr>
          <w:rFonts w:ascii="Calibri" w:hAnsi="Calibri" w:cs="Calibri"/>
          <w:color w:val="000000"/>
          <w:szCs w:val="22"/>
          <w:u w:val="single"/>
        </w:rPr>
        <w:t xml:space="preserve">The proposal will not increase the effective number of COVID-19 vaccines in India and other countries. The manufacturing standards to produce COVID-19 vaccines are </w:t>
      </w:r>
      <w:r>
        <w:rPr>
          <w:rFonts w:ascii="Calibri" w:hAnsi="Calibri" w:cs="Calibri"/>
          <w:b/>
          <w:bCs/>
          <w:color w:val="000000"/>
          <w:szCs w:val="22"/>
          <w:u w:val="single"/>
        </w:rPr>
        <w:t>exceptionally complicated</w:t>
      </w:r>
      <w:r>
        <w:rPr>
          <w:rFonts w:ascii="Calibri" w:hAnsi="Calibri" w:cs="Calibri"/>
          <w:color w:val="000000"/>
          <w:szCs w:val="22"/>
          <w:u w:val="single"/>
        </w:rPr>
        <w:t>; it is unlike any other manufacturing process</w:t>
      </w:r>
      <w:r>
        <w:rPr>
          <w:rFonts w:ascii="Calibri" w:hAnsi="Calibri" w:cs="Calibri"/>
          <w:color w:val="000000"/>
          <w:sz w:val="16"/>
          <w:szCs w:val="16"/>
        </w:rPr>
        <w:t xml:space="preserve">. </w:t>
      </w:r>
      <w:r>
        <w:rPr>
          <w:rFonts w:ascii="Calibri" w:hAnsi="Calibri" w:cs="Calibri"/>
          <w:color w:val="000000"/>
          <w:szCs w:val="22"/>
          <w:u w:val="single"/>
        </w:rPr>
        <w:t>To ensure patient safety and efficacy</w:t>
      </w:r>
      <w:r>
        <w:rPr>
          <w:rFonts w:ascii="Calibri" w:hAnsi="Calibri" w:cs="Calibri"/>
          <w:color w:val="000000"/>
          <w:sz w:val="16"/>
          <w:szCs w:val="16"/>
        </w:rPr>
        <w:t xml:space="preserve">, </w:t>
      </w:r>
      <w:r>
        <w:rPr>
          <w:rFonts w:ascii="Calibri" w:hAnsi="Calibri" w:cs="Calibri"/>
          <w:color w:val="000000"/>
          <w:szCs w:val="22"/>
          <w:u w:val="single"/>
          <w:shd w:val="clear" w:color="auto" w:fill="FFFF00"/>
        </w:rPr>
        <w:t>only</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manufacturers</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with</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the </w:t>
      </w:r>
      <w:r>
        <w:rPr>
          <w:rFonts w:ascii="Calibri" w:hAnsi="Calibri" w:cs="Calibri"/>
          <w:b/>
          <w:bCs/>
          <w:color w:val="000000"/>
          <w:szCs w:val="22"/>
          <w:u w:val="single"/>
          <w:shd w:val="clear" w:color="auto" w:fill="FFFF00"/>
        </w:rPr>
        <w:t>proper facilities and training</w:t>
      </w:r>
      <w:r>
        <w:rPr>
          <w:rFonts w:ascii="Calibri" w:hAnsi="Calibri" w:cs="Calibri"/>
          <w:b/>
          <w:bCs/>
          <w:color w:val="000000"/>
          <w:sz w:val="16"/>
          <w:szCs w:val="16"/>
          <w:shd w:val="clear" w:color="auto" w:fill="FFFF00"/>
        </w:rPr>
        <w:t xml:space="preserve"> </w:t>
      </w:r>
      <w:r>
        <w:rPr>
          <w:rFonts w:ascii="Calibri" w:hAnsi="Calibri" w:cs="Calibri"/>
          <w:b/>
          <w:bCs/>
          <w:color w:val="000000"/>
          <w:szCs w:val="22"/>
          <w:u w:val="single"/>
          <w:shd w:val="clear" w:color="auto" w:fill="FFFF00"/>
        </w:rPr>
        <w:t>should</w:t>
      </w:r>
      <w:r>
        <w:rPr>
          <w:rFonts w:ascii="Calibri" w:hAnsi="Calibri" w:cs="Calibri"/>
          <w:b/>
          <w:bCs/>
          <w:color w:val="000000"/>
          <w:sz w:val="16"/>
          <w:szCs w:val="16"/>
          <w:shd w:val="clear" w:color="auto" w:fill="FFFF00"/>
        </w:rPr>
        <w:t xml:space="preserve"> </w:t>
      </w:r>
      <w:r>
        <w:rPr>
          <w:rFonts w:ascii="Calibri" w:hAnsi="Calibri" w:cs="Calibri"/>
          <w:b/>
          <w:bCs/>
          <w:color w:val="000000"/>
          <w:szCs w:val="22"/>
          <w:u w:val="single"/>
          <w:shd w:val="clear" w:color="auto" w:fill="FFFF00"/>
        </w:rPr>
        <w:t>produce the vaccine</w:t>
      </w:r>
      <w:r>
        <w:rPr>
          <w:rFonts w:ascii="Calibri" w:hAnsi="Calibri" w:cs="Calibri"/>
          <w:b/>
          <w:bCs/>
          <w:color w:val="000000"/>
          <w:sz w:val="16"/>
          <w:szCs w:val="16"/>
        </w:rPr>
        <w:t xml:space="preserve">, </w:t>
      </w:r>
      <w:r>
        <w:rPr>
          <w:rFonts w:ascii="Calibri" w:hAnsi="Calibri" w:cs="Calibri"/>
          <w:b/>
          <w:bCs/>
          <w:color w:val="000000"/>
          <w:szCs w:val="22"/>
          <w:u w:val="single"/>
          <w:shd w:val="clear" w:color="auto" w:fill="FFFF00"/>
        </w:rPr>
        <w:t>and they are</w:t>
      </w:r>
      <w:r>
        <w:rPr>
          <w:rFonts w:ascii="Calibri" w:hAnsi="Calibri" w:cs="Calibri"/>
          <w:color w:val="000000"/>
          <w:sz w:val="16"/>
          <w:szCs w:val="16"/>
        </w:rPr>
        <w:t xml:space="preserve">. Allowing </w:t>
      </w:r>
      <w:r>
        <w:rPr>
          <w:rFonts w:ascii="Calibri" w:hAnsi="Calibri" w:cs="Calibri"/>
          <w:color w:val="000000"/>
          <w:szCs w:val="22"/>
          <w:u w:val="single"/>
        </w:rPr>
        <w:t xml:space="preserve">a temporary </w:t>
      </w:r>
      <w:r>
        <w:rPr>
          <w:rFonts w:ascii="Calibri" w:hAnsi="Calibri" w:cs="Calibri"/>
          <w:color w:val="000000"/>
          <w:szCs w:val="22"/>
          <w:u w:val="single"/>
          <w:shd w:val="clear" w:color="auto" w:fill="FFFF00"/>
        </w:rPr>
        <w:t>waiver</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that permits compulsory licensing to allow a manufacturer to export counterfeit vaccines </w:t>
      </w:r>
      <w:r>
        <w:rPr>
          <w:rFonts w:ascii="Calibri" w:hAnsi="Calibri" w:cs="Calibri"/>
          <w:color w:val="000000"/>
          <w:szCs w:val="22"/>
          <w:u w:val="single"/>
          <w:shd w:val="clear" w:color="auto" w:fill="FFFF00"/>
        </w:rPr>
        <w:t xml:space="preserve">will </w:t>
      </w:r>
      <w:r>
        <w:rPr>
          <w:rFonts w:ascii="Calibri" w:hAnsi="Calibri" w:cs="Calibri"/>
          <w:b/>
          <w:bCs/>
          <w:color w:val="000000"/>
          <w:szCs w:val="22"/>
          <w:u w:val="single"/>
          <w:shd w:val="clear" w:color="auto" w:fill="FFFF00"/>
        </w:rPr>
        <w:t>cause confusion and endanger public health</w:t>
      </w:r>
      <w:r>
        <w:rPr>
          <w:rFonts w:ascii="Calibri" w:hAnsi="Calibri" w:cs="Calibri"/>
          <w:color w:val="000000"/>
          <w:sz w:val="16"/>
          <w:szCs w:val="16"/>
        </w:rPr>
        <w:t xml:space="preserve">. </w:t>
      </w:r>
      <w:r>
        <w:rPr>
          <w:rFonts w:ascii="Calibri" w:hAnsi="Calibri" w:cs="Calibri"/>
          <w:color w:val="000000"/>
          <w:szCs w:val="22"/>
          <w:u w:val="single"/>
        </w:rPr>
        <w:t xml:space="preserve">For example, between 60,000 and 80,000 children in Niger with fatal falciparum </w:t>
      </w:r>
      <w:r>
        <w:rPr>
          <w:rFonts w:ascii="Calibri" w:hAnsi="Calibri" w:cs="Calibri"/>
          <w:color w:val="000000"/>
          <w:szCs w:val="22"/>
          <w:u w:val="single"/>
          <w:shd w:val="clear" w:color="auto" w:fill="FFFF00"/>
        </w:rPr>
        <w:t xml:space="preserve">malaria were treated with </w:t>
      </w:r>
      <w:r>
        <w:rPr>
          <w:rFonts w:ascii="Calibri" w:hAnsi="Calibri" w:cs="Calibri"/>
          <w:color w:val="000000"/>
          <w:szCs w:val="22"/>
          <w:u w:val="single"/>
        </w:rPr>
        <w:t xml:space="preserve">a </w:t>
      </w:r>
      <w:r>
        <w:rPr>
          <w:rFonts w:ascii="Calibri" w:hAnsi="Calibri" w:cs="Calibri"/>
          <w:color w:val="000000"/>
          <w:szCs w:val="22"/>
          <w:u w:val="single"/>
          <w:shd w:val="clear" w:color="auto" w:fill="FFFF00"/>
        </w:rPr>
        <w:t xml:space="preserve">counterfeit vaccine </w:t>
      </w:r>
      <w:r>
        <w:rPr>
          <w:rFonts w:ascii="Calibri" w:hAnsi="Calibri" w:cs="Calibri"/>
          <w:color w:val="000000"/>
          <w:szCs w:val="22"/>
          <w:u w:val="single"/>
        </w:rPr>
        <w:t xml:space="preserve">containing incorrect active pharmaceutical ingredients, </w:t>
      </w:r>
      <w:r>
        <w:rPr>
          <w:rFonts w:ascii="Calibri" w:hAnsi="Calibri" w:cs="Calibri"/>
          <w:color w:val="000000"/>
          <w:szCs w:val="22"/>
          <w:u w:val="single"/>
          <w:shd w:val="clear" w:color="auto" w:fill="FFFF00"/>
        </w:rPr>
        <w:t>resulting in</w:t>
      </w:r>
      <w:r>
        <w:rPr>
          <w:rFonts w:ascii="Calibri" w:hAnsi="Calibri" w:cs="Calibri"/>
          <w:color w:val="000000"/>
          <w:szCs w:val="22"/>
          <w:u w:val="single"/>
        </w:rPr>
        <w:t xml:space="preserve"> more than </w:t>
      </w:r>
      <w:r>
        <w:rPr>
          <w:rFonts w:ascii="Calibri" w:hAnsi="Calibri" w:cs="Calibri"/>
          <w:b/>
          <w:bCs/>
          <w:color w:val="000000"/>
          <w:szCs w:val="22"/>
          <w:u w:val="single"/>
          <w:shd w:val="clear" w:color="auto" w:fill="FFFF00"/>
        </w:rPr>
        <w:t>100 fatal infections.</w:t>
      </w:r>
      <w:r>
        <w:rPr>
          <w:rFonts w:ascii="Calibri" w:hAnsi="Calibri" w:cs="Calibri"/>
          <w:color w:val="000000"/>
          <w:sz w:val="16"/>
          <w:szCs w:val="16"/>
        </w:rPr>
        <w:t xml:space="preserve"> Beyond the patients impacted, </w:t>
      </w:r>
      <w:r>
        <w:rPr>
          <w:rFonts w:ascii="Calibri" w:hAnsi="Calibri" w:cs="Calibri"/>
          <w:color w:val="000000"/>
          <w:szCs w:val="22"/>
          <w:u w:val="single"/>
        </w:rPr>
        <w:lastRenderedPageBreak/>
        <w:t>counterfeit drugs erode public confidence in health care systems and the pharmaceutical industry</w:t>
      </w:r>
      <w:r>
        <w:rPr>
          <w:rFonts w:ascii="Calibri" w:hAnsi="Calibri" w:cs="Calibri"/>
          <w:color w:val="000000"/>
          <w:sz w:val="16"/>
          <w:szCs w:val="16"/>
        </w:rPr>
        <w:t xml:space="preserve">. Vaccine hesitancy is a rampant threat that feeds </w:t>
      </w:r>
      <w:proofErr w:type="gramStart"/>
      <w:r>
        <w:rPr>
          <w:rFonts w:ascii="Calibri" w:hAnsi="Calibri" w:cs="Calibri"/>
          <w:color w:val="000000"/>
          <w:sz w:val="16"/>
          <w:szCs w:val="16"/>
        </w:rPr>
        <w:t>off of</w:t>
      </w:r>
      <w:proofErr w:type="gramEnd"/>
      <w:r>
        <w:rPr>
          <w:rFonts w:ascii="Calibri" w:hAnsi="Calibri" w:cs="Calibri"/>
          <w:color w:val="000000"/>
          <w:sz w:val="16"/>
          <w:szCs w:val="16"/>
        </w:rPr>
        <w:t xml:space="preserve"> the distribution of misinformation. </w:t>
      </w:r>
      <w:r>
        <w:rPr>
          <w:rFonts w:ascii="Calibri" w:hAnsi="Calibri" w:cs="Calibri"/>
          <w:color w:val="000000"/>
          <w:szCs w:val="22"/>
          <w:u w:val="single"/>
        </w:rPr>
        <w:t xml:space="preserve">Allowing the production of vaccines from </w:t>
      </w:r>
      <w:r>
        <w:rPr>
          <w:rFonts w:ascii="Calibri" w:hAnsi="Calibri" w:cs="Calibri"/>
          <w:color w:val="000000"/>
          <w:szCs w:val="22"/>
          <w:u w:val="single"/>
          <w:shd w:val="clear" w:color="auto" w:fill="FFFF00"/>
        </w:rPr>
        <w:t xml:space="preserve">improper manufacturing </w:t>
      </w:r>
      <w:r>
        <w:rPr>
          <w:rFonts w:ascii="Calibri" w:hAnsi="Calibri" w:cs="Calibri"/>
          <w:color w:val="000000"/>
          <w:szCs w:val="22"/>
          <w:u w:val="single"/>
        </w:rPr>
        <w:t xml:space="preserve">facilities further </w:t>
      </w:r>
      <w:r>
        <w:rPr>
          <w:rFonts w:ascii="Calibri" w:hAnsi="Calibri" w:cs="Calibri"/>
          <w:color w:val="000000"/>
          <w:szCs w:val="22"/>
          <w:u w:val="single"/>
          <w:shd w:val="clear" w:color="auto" w:fill="FFFF00"/>
        </w:rPr>
        <w:t xml:space="preserve">opens </w:t>
      </w:r>
      <w:r>
        <w:rPr>
          <w:rFonts w:ascii="Calibri" w:hAnsi="Calibri" w:cs="Calibri"/>
          <w:color w:val="000000"/>
          <w:szCs w:val="22"/>
          <w:u w:val="single"/>
        </w:rPr>
        <w:t xml:space="preserve">the </w:t>
      </w:r>
      <w:r>
        <w:rPr>
          <w:rFonts w:ascii="Calibri" w:hAnsi="Calibri" w:cs="Calibri"/>
          <w:color w:val="000000"/>
          <w:szCs w:val="22"/>
          <w:u w:val="single"/>
          <w:shd w:val="clear" w:color="auto" w:fill="FFFF00"/>
        </w:rPr>
        <w:t xml:space="preserve">door for </w:t>
      </w:r>
      <w:r>
        <w:rPr>
          <w:rFonts w:ascii="Calibri" w:hAnsi="Calibri" w:cs="Calibri"/>
          <w:color w:val="000000"/>
          <w:szCs w:val="22"/>
          <w:u w:val="single"/>
        </w:rPr>
        <w:t xml:space="preserve">antivaccine hacks to stoke the fear fueling </w:t>
      </w:r>
      <w:r>
        <w:rPr>
          <w:rFonts w:ascii="Calibri" w:hAnsi="Calibri" w:cs="Calibri"/>
          <w:b/>
          <w:bCs/>
          <w:color w:val="000000"/>
          <w:szCs w:val="22"/>
          <w:u w:val="single"/>
          <w:shd w:val="clear" w:color="auto" w:fill="FFFF00"/>
        </w:rPr>
        <w:t>vaccine hesitance</w:t>
      </w:r>
      <w:r>
        <w:rPr>
          <w:rFonts w:ascii="Calibri" w:hAnsi="Calibri" w:cs="Calibri"/>
          <w:color w:val="000000"/>
          <w:szCs w:val="22"/>
          <w:u w:val="single"/>
        </w:rPr>
        <w:t>.</w:t>
      </w:r>
    </w:p>
    <w:p w14:paraId="69A78DC2" w14:textId="77777777" w:rsidR="00FA13B3" w:rsidRDefault="00FA13B3" w:rsidP="00FA13B3">
      <w:pPr>
        <w:pStyle w:val="Heading4"/>
      </w:pPr>
      <w:r>
        <w:rPr>
          <w:rFonts w:cs="Calibri"/>
          <w:color w:val="000000"/>
        </w:rPr>
        <w:t xml:space="preserve">3] Lack of access is not a result of IP – rather IP is key to ensure high quality vaccines that pass regulatory hurdles, which means the plan </w:t>
      </w:r>
      <w:proofErr w:type="gramStart"/>
      <w:r>
        <w:rPr>
          <w:rFonts w:cs="Calibri"/>
          <w:color w:val="000000"/>
        </w:rPr>
        <w:t>actually reduces</w:t>
      </w:r>
      <w:proofErr w:type="gramEnd"/>
      <w:r>
        <w:rPr>
          <w:rFonts w:cs="Calibri"/>
          <w:color w:val="000000"/>
        </w:rPr>
        <w:t xml:space="preserve"> access</w:t>
      </w:r>
    </w:p>
    <w:p w14:paraId="5BF6447C"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Stevens</w:t>
      </w:r>
      <w:r>
        <w:rPr>
          <w:rFonts w:ascii="Calibri" w:hAnsi="Calibri" w:cs="Calibri"/>
          <w:color w:val="000000"/>
          <w:szCs w:val="22"/>
        </w:rPr>
        <w:t xml:space="preserve">, Philip, </w:t>
      </w:r>
      <w:r>
        <w:rPr>
          <w:rFonts w:ascii="Calibri" w:hAnsi="Calibri" w:cs="Calibri"/>
          <w:b/>
          <w:bCs/>
          <w:color w:val="000000"/>
          <w:sz w:val="26"/>
          <w:szCs w:val="26"/>
        </w:rPr>
        <w:t>and</w:t>
      </w:r>
      <w:r>
        <w:rPr>
          <w:rFonts w:ascii="Calibri" w:hAnsi="Calibri" w:cs="Calibri"/>
          <w:color w:val="000000"/>
          <w:szCs w:val="22"/>
        </w:rPr>
        <w:t xml:space="preserve"> Mark </w:t>
      </w:r>
      <w:r>
        <w:rPr>
          <w:rFonts w:ascii="Calibri" w:hAnsi="Calibri" w:cs="Calibri"/>
          <w:b/>
          <w:bCs/>
          <w:color w:val="000000"/>
          <w:sz w:val="26"/>
          <w:szCs w:val="26"/>
        </w:rPr>
        <w:t>Schultz 1/14</w:t>
      </w:r>
      <w:r>
        <w:rPr>
          <w:rFonts w:ascii="Calibri" w:hAnsi="Calibri" w:cs="Calibri"/>
          <w:color w:val="000000"/>
          <w:szCs w:val="22"/>
        </w:rPr>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 //</w:t>
      </w:r>
      <w:proofErr w:type="spellStart"/>
      <w:r>
        <w:rPr>
          <w:rFonts w:ascii="Calibri" w:hAnsi="Calibri" w:cs="Calibri"/>
          <w:color w:val="000000"/>
          <w:szCs w:val="22"/>
        </w:rPr>
        <w:t>sid</w:t>
      </w:r>
      <w:proofErr w:type="spellEnd"/>
    </w:p>
    <w:p w14:paraId="11AE304D"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IP has underpinned the research and development that has led to the arrival of several game-changing vaccines. But the challenge does not end there. Perhaps </w:t>
      </w:r>
      <w:r>
        <w:rPr>
          <w:rFonts w:ascii="Calibri" w:hAnsi="Calibri" w:cs="Calibri"/>
          <w:color w:val="000000"/>
          <w:szCs w:val="22"/>
          <w:u w:val="single"/>
          <w:shd w:val="clear" w:color="auto" w:fill="FFFF00"/>
        </w:rPr>
        <w:t>the</w:t>
      </w:r>
      <w:r>
        <w:rPr>
          <w:rFonts w:ascii="Calibri" w:hAnsi="Calibri" w:cs="Calibri"/>
          <w:color w:val="000000"/>
          <w:szCs w:val="22"/>
          <w:shd w:val="clear" w:color="auto" w:fill="FFFF00"/>
        </w:rPr>
        <w:t xml:space="preserve"> </w:t>
      </w:r>
      <w:r>
        <w:rPr>
          <w:rFonts w:ascii="Calibri" w:hAnsi="Calibri" w:cs="Calibri"/>
          <w:color w:val="000000"/>
          <w:szCs w:val="22"/>
          <w:u w:val="single"/>
          <w:shd w:val="clear" w:color="auto" w:fill="FFFF00"/>
        </w:rPr>
        <w:t>biggest hurdle is</w:t>
      </w:r>
      <w:r>
        <w:rPr>
          <w:rFonts w:ascii="Calibri" w:hAnsi="Calibri" w:cs="Calibri"/>
          <w:color w:val="000000"/>
          <w:szCs w:val="22"/>
          <w:shd w:val="clear" w:color="auto" w:fill="FFFF00"/>
        </w:rPr>
        <w:t xml:space="preserve"> </w:t>
      </w:r>
      <w:r>
        <w:rPr>
          <w:rFonts w:ascii="Calibri" w:hAnsi="Calibri" w:cs="Calibri"/>
          <w:color w:val="000000"/>
          <w:szCs w:val="22"/>
          <w:u w:val="single"/>
          <w:shd w:val="clear" w:color="auto" w:fill="FFFF00"/>
        </w:rPr>
        <w:t>manufacturing</w:t>
      </w:r>
      <w:r>
        <w:rPr>
          <w:rFonts w:ascii="Calibri" w:hAnsi="Calibri" w:cs="Calibri"/>
          <w:color w:val="000000"/>
          <w:szCs w:val="22"/>
          <w:shd w:val="clear" w:color="auto" w:fill="FFFF00"/>
        </w:rPr>
        <w:t xml:space="preserve"> </w:t>
      </w:r>
      <w:r>
        <w:rPr>
          <w:rFonts w:ascii="Calibri" w:hAnsi="Calibri" w:cs="Calibri"/>
          <w:color w:val="000000"/>
          <w:szCs w:val="22"/>
        </w:rPr>
        <w:t>billions of doses or new antibody treatments while maintaining the highest quality standards.</w:t>
      </w:r>
    </w:p>
    <w:p w14:paraId="627FB8FC" w14:textId="77777777" w:rsidR="00FA13B3" w:rsidRDefault="00FA13B3" w:rsidP="00FA13B3">
      <w:pPr>
        <w:pStyle w:val="NormalWeb"/>
        <w:spacing w:before="0" w:beforeAutospacing="0" w:after="160" w:afterAutospacing="0"/>
      </w:pPr>
      <w:r>
        <w:rPr>
          <w:rFonts w:ascii="Calibri" w:hAnsi="Calibri" w:cs="Calibri"/>
          <w:color w:val="000000"/>
          <w:szCs w:val="22"/>
        </w:rPr>
        <w:t>There’s more to it than starting a global manufacturing free for all by overriding or ignoring patents. A spokesperson for Regeneron, a manufacturer of a novel COVID-19 antibody treatment explained to </w:t>
      </w:r>
      <w:hyperlink r:id="rId25" w:history="1">
        <w:r>
          <w:rPr>
            <w:rStyle w:val="Hyperlink"/>
            <w:rFonts w:cs="Calibri"/>
            <w:color w:val="000000"/>
            <w:szCs w:val="22"/>
          </w:rPr>
          <w:t>The Lancet</w:t>
        </w:r>
      </w:hyperlink>
      <w:r>
        <w:rPr>
          <w:rFonts w:ascii="Calibri" w:hAnsi="Calibri" w:cs="Calibri"/>
          <w:color w:val="000000"/>
          <w:szCs w:val="22"/>
        </w:rPr>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58E89288" w14:textId="77777777" w:rsidR="00FA13B3" w:rsidRDefault="00624E88" w:rsidP="00FA13B3">
      <w:pPr>
        <w:pStyle w:val="NormalWeb"/>
        <w:spacing w:before="0" w:beforeAutospacing="0" w:after="160" w:afterAutospacing="0"/>
      </w:pPr>
      <w:hyperlink r:id="rId26" w:history="1">
        <w:r w:rsidR="00FA13B3">
          <w:rPr>
            <w:rStyle w:val="Hyperlink"/>
            <w:rFonts w:cs="Calibri"/>
            <w:color w:val="000000"/>
            <w:szCs w:val="22"/>
          </w:rPr>
          <w:t xml:space="preserve">John-Arne </w:t>
        </w:r>
        <w:proofErr w:type="spellStart"/>
        <w:r w:rsidR="00FA13B3">
          <w:rPr>
            <w:rStyle w:val="Hyperlink"/>
            <w:rFonts w:cs="Calibri"/>
            <w:color w:val="000000"/>
            <w:szCs w:val="22"/>
          </w:rPr>
          <w:t>Røttingen</w:t>
        </w:r>
        <w:proofErr w:type="spellEnd"/>
      </w:hyperlink>
      <w:r w:rsidR="00FA13B3">
        <w:rPr>
          <w:rFonts w:ascii="Calibri" w:hAnsi="Calibri" w:cs="Calibri"/>
          <w:color w:val="000000"/>
          <w:szCs w:val="22"/>
        </w:rPr>
        <w:t xml:space="preserve">, chair of the WHO COVID-19 Solidarity trial, explains that technology transfer will be crucial to scaling up production, but </w:t>
      </w:r>
      <w:r w:rsidR="00FA13B3">
        <w:rPr>
          <w:rFonts w:ascii="Calibri" w:hAnsi="Calibri" w:cs="Calibri"/>
          <w:color w:val="000000"/>
          <w:szCs w:val="22"/>
          <w:u w:val="single"/>
          <w:shd w:val="clear" w:color="auto" w:fill="FFFF00"/>
        </w:rPr>
        <w:t>voluntary mechanisms are better</w:t>
      </w:r>
      <w:r w:rsidR="00FA13B3">
        <w:rPr>
          <w:rFonts w:ascii="Calibri" w:hAnsi="Calibri" w:cs="Calibri"/>
          <w:color w:val="000000"/>
          <w:szCs w:val="22"/>
        </w:rPr>
        <w:t>: “</w:t>
      </w:r>
      <w:r w:rsidR="00FA13B3">
        <w:rPr>
          <w:rFonts w:ascii="Calibri" w:hAnsi="Calibri" w:cs="Calibri"/>
          <w:color w:val="000000"/>
          <w:szCs w:val="22"/>
          <w:u w:val="single"/>
          <w:shd w:val="clear" w:color="auto" w:fill="FFFF00"/>
        </w:rPr>
        <w:t>If you</w:t>
      </w:r>
      <w:r w:rsidR="00FA13B3">
        <w:rPr>
          <w:rFonts w:ascii="Calibri" w:hAnsi="Calibri" w:cs="Calibri"/>
          <w:color w:val="000000"/>
          <w:szCs w:val="22"/>
          <w:shd w:val="clear" w:color="auto" w:fill="FFFF00"/>
        </w:rPr>
        <w:t xml:space="preserve"> </w:t>
      </w:r>
      <w:r w:rsidR="00FA13B3">
        <w:rPr>
          <w:rFonts w:ascii="Calibri" w:hAnsi="Calibri" w:cs="Calibri"/>
          <w:color w:val="000000"/>
          <w:szCs w:val="22"/>
          <w:u w:val="single"/>
          <w:shd w:val="clear" w:color="auto" w:fill="FFFF00"/>
        </w:rPr>
        <w:t>want to establish a biological production line</w:t>
      </w:r>
      <w:r w:rsidR="00FA13B3">
        <w:rPr>
          <w:rFonts w:ascii="Calibri" w:hAnsi="Calibri" w:cs="Calibri"/>
          <w:color w:val="000000"/>
          <w:szCs w:val="22"/>
        </w:rPr>
        <w:t xml:space="preserve">, </w:t>
      </w:r>
      <w:r w:rsidR="00FA13B3">
        <w:rPr>
          <w:rFonts w:ascii="Calibri" w:hAnsi="Calibri" w:cs="Calibri"/>
          <w:color w:val="000000"/>
          <w:szCs w:val="22"/>
          <w:u w:val="single"/>
          <w:shd w:val="clear" w:color="auto" w:fill="FFFF00"/>
        </w:rPr>
        <w:t>you need</w:t>
      </w:r>
      <w:r w:rsidR="00FA13B3">
        <w:rPr>
          <w:rFonts w:ascii="Calibri" w:hAnsi="Calibri" w:cs="Calibri"/>
          <w:color w:val="000000"/>
          <w:szCs w:val="22"/>
          <w:shd w:val="clear" w:color="auto" w:fill="FFFF00"/>
        </w:rPr>
        <w:t xml:space="preserve"> </w:t>
      </w:r>
      <w:r w:rsidR="00FA13B3">
        <w:rPr>
          <w:rFonts w:ascii="Calibri" w:hAnsi="Calibri" w:cs="Calibri"/>
          <w:color w:val="000000"/>
          <w:szCs w:val="22"/>
        </w:rPr>
        <w:t xml:space="preserve">a lot of additional </w:t>
      </w:r>
      <w:r w:rsidR="00FA13B3">
        <w:rPr>
          <w:rFonts w:ascii="Calibri" w:hAnsi="Calibri" w:cs="Calibri"/>
          <w:color w:val="000000"/>
          <w:szCs w:val="22"/>
          <w:u w:val="single"/>
          <w:shd w:val="clear" w:color="auto" w:fill="FFFF00"/>
        </w:rPr>
        <w:t>information</w:t>
      </w:r>
      <w:r w:rsidR="00FA13B3">
        <w:rPr>
          <w:rFonts w:ascii="Calibri" w:hAnsi="Calibri" w:cs="Calibri"/>
          <w:color w:val="000000"/>
          <w:szCs w:val="22"/>
        </w:rPr>
        <w:t xml:space="preserve">, </w:t>
      </w:r>
      <w:r w:rsidR="00FA13B3">
        <w:rPr>
          <w:rFonts w:ascii="Calibri" w:hAnsi="Calibri" w:cs="Calibri"/>
          <w:color w:val="000000"/>
          <w:szCs w:val="22"/>
          <w:u w:val="single"/>
          <w:shd w:val="clear" w:color="auto" w:fill="FFFF00"/>
        </w:rPr>
        <w:t>expertise</w:t>
      </w:r>
      <w:r w:rsidR="00FA13B3">
        <w:rPr>
          <w:rFonts w:ascii="Calibri" w:hAnsi="Calibri" w:cs="Calibri"/>
          <w:color w:val="000000"/>
          <w:szCs w:val="22"/>
        </w:rPr>
        <w:t xml:space="preserve">, </w:t>
      </w:r>
      <w:r w:rsidR="00FA13B3">
        <w:rPr>
          <w:rFonts w:ascii="Calibri" w:hAnsi="Calibri" w:cs="Calibri"/>
          <w:color w:val="000000"/>
          <w:szCs w:val="22"/>
          <w:u w:val="single"/>
          <w:shd w:val="clear" w:color="auto" w:fill="FFFF00"/>
        </w:rPr>
        <w:t>processes</w:t>
      </w:r>
      <w:r w:rsidR="00FA13B3">
        <w:rPr>
          <w:rFonts w:ascii="Calibri" w:hAnsi="Calibri" w:cs="Calibri"/>
          <w:color w:val="000000"/>
          <w:szCs w:val="22"/>
        </w:rPr>
        <w:t xml:space="preserve">, </w:t>
      </w:r>
      <w:r w:rsidR="00FA13B3">
        <w:rPr>
          <w:rFonts w:ascii="Calibri" w:hAnsi="Calibri" w:cs="Calibri"/>
          <w:color w:val="000000"/>
          <w:szCs w:val="22"/>
          <w:u w:val="single"/>
          <w:shd w:val="clear" w:color="auto" w:fill="FFFF00"/>
        </w:rPr>
        <w:t>and</w:t>
      </w:r>
      <w:r w:rsidR="00FA13B3">
        <w:rPr>
          <w:rFonts w:ascii="Calibri" w:hAnsi="Calibri" w:cs="Calibri"/>
          <w:color w:val="000000"/>
          <w:szCs w:val="22"/>
          <w:shd w:val="clear" w:color="auto" w:fill="FFFF00"/>
        </w:rPr>
        <w:t xml:space="preserve"> </w:t>
      </w:r>
      <w:r w:rsidR="00FA13B3">
        <w:rPr>
          <w:rFonts w:ascii="Calibri" w:hAnsi="Calibri" w:cs="Calibri"/>
          <w:color w:val="000000"/>
          <w:szCs w:val="22"/>
        </w:rPr>
        <w:t xml:space="preserve">biological </w:t>
      </w:r>
      <w:r w:rsidR="00FA13B3">
        <w:rPr>
          <w:rFonts w:ascii="Calibri" w:hAnsi="Calibri" w:cs="Calibri"/>
          <w:color w:val="000000"/>
          <w:szCs w:val="22"/>
          <w:u w:val="single"/>
          <w:shd w:val="clear" w:color="auto" w:fill="FFFF00"/>
        </w:rPr>
        <w:t>samples</w:t>
      </w:r>
      <w:r w:rsidR="00FA13B3">
        <w:rPr>
          <w:rFonts w:ascii="Calibri" w:hAnsi="Calibri" w:cs="Calibri"/>
          <w:color w:val="000000"/>
          <w:szCs w:val="22"/>
        </w:rPr>
        <w:t xml:space="preserve">, cell lines, or bacteria” </w:t>
      </w:r>
      <w:r w:rsidR="00FA13B3">
        <w:rPr>
          <w:rFonts w:ascii="Calibri" w:hAnsi="Calibri" w:cs="Calibri"/>
          <w:color w:val="000000"/>
          <w:szCs w:val="22"/>
          <w:u w:val="single"/>
          <w:shd w:val="clear" w:color="auto" w:fill="FFFF00"/>
        </w:rPr>
        <w:t>to be able to document to</w:t>
      </w:r>
      <w:r w:rsidR="00FA13B3">
        <w:rPr>
          <w:rFonts w:ascii="Calibri" w:hAnsi="Calibri" w:cs="Calibri"/>
          <w:color w:val="000000"/>
          <w:szCs w:val="22"/>
          <w:shd w:val="clear" w:color="auto" w:fill="FFFF00"/>
        </w:rPr>
        <w:t xml:space="preserve"> </w:t>
      </w:r>
      <w:r w:rsidR="00FA13B3">
        <w:rPr>
          <w:rFonts w:ascii="Calibri" w:hAnsi="Calibri" w:cs="Calibri"/>
          <w:color w:val="000000"/>
          <w:szCs w:val="22"/>
          <w:u w:val="single"/>
          <w:shd w:val="clear" w:color="auto" w:fill="FFFF00"/>
        </w:rPr>
        <w:t>regulatory agencies that you have an identical product</w:t>
      </w:r>
      <w:r w:rsidR="00FA13B3">
        <w:rPr>
          <w:rFonts w:ascii="Calibri" w:hAnsi="Calibri" w:cs="Calibri"/>
          <w:color w:val="000000"/>
          <w:szCs w:val="22"/>
        </w:rPr>
        <w:t>, he explains.</w:t>
      </w:r>
    </w:p>
    <w:p w14:paraId="6D4A5654" w14:textId="77777777" w:rsidR="00FA13B3" w:rsidRDefault="00FA13B3" w:rsidP="00FA13B3">
      <w:pPr>
        <w:pStyle w:val="Heading4"/>
      </w:pPr>
      <w:r>
        <w:rPr>
          <w:rFonts w:cs="Calibri"/>
          <w:color w:val="000000"/>
        </w:rPr>
        <w:t>4] Can’t make enough vaccines vital components are too scarce</w:t>
      </w:r>
    </w:p>
    <w:p w14:paraId="57DEB612"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Tepper 4-10</w:t>
      </w:r>
      <w:r>
        <w:rPr>
          <w:rFonts w:ascii="Calibri" w:hAnsi="Calibri" w:cs="Calibri"/>
          <w:color w:val="000000"/>
          <w:szCs w:val="22"/>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Pr>
          <w:rFonts w:ascii="Calibri" w:hAnsi="Calibri" w:cs="Calibri"/>
          <w:color w:val="000000"/>
          <w:szCs w:val="22"/>
        </w:rPr>
        <w:t>duongie</w:t>
      </w:r>
      <w:proofErr w:type="spellEnd"/>
    </w:p>
    <w:p w14:paraId="15FBBD90" w14:textId="77777777" w:rsidR="00FA13B3" w:rsidRDefault="00FA13B3" w:rsidP="00FA13B3">
      <w:pPr>
        <w:pStyle w:val="NormalWeb"/>
        <w:spacing w:before="0" w:beforeAutospacing="0" w:after="160" w:afterAutospacing="0"/>
      </w:pPr>
      <w:r>
        <w:rPr>
          <w:rFonts w:ascii="Calibri" w:hAnsi="Calibri" w:cs="Calibri"/>
          <w:color w:val="000000"/>
          <w:szCs w:val="22"/>
          <w:u w:val="single"/>
          <w:shd w:val="clear" w:color="auto" w:fill="FFFF00"/>
        </w:rPr>
        <w:t>Vaccine-makers around</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world face shortages of vital components including large plastic growbags</w:t>
      </w:r>
      <w:r>
        <w:rPr>
          <w:rFonts w:ascii="Calibri" w:hAnsi="Calibri" w:cs="Calibri"/>
          <w:color w:val="000000"/>
          <w:sz w:val="16"/>
          <w:szCs w:val="16"/>
        </w:rPr>
        <w:t xml:space="preserve">, according to the head of the firm that is manufacturing a quarter of the UK’s jab supply. Stan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the chief executive of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 which makes the second vaccine to be grown and bottled entirely in Britain – </w:t>
      </w:r>
      <w:r>
        <w:rPr>
          <w:rFonts w:ascii="Calibri" w:hAnsi="Calibri" w:cs="Calibri"/>
          <w:color w:val="000000"/>
          <w:szCs w:val="22"/>
          <w:u w:val="single"/>
        </w:rPr>
        <w:t xml:space="preserve">told the Observer that the </w:t>
      </w:r>
      <w:r>
        <w:rPr>
          <w:rFonts w:ascii="Calibri" w:hAnsi="Calibri" w:cs="Calibri"/>
          <w:color w:val="000000"/>
          <w:szCs w:val="22"/>
          <w:u w:val="single"/>
          <w:shd w:val="clear" w:color="auto" w:fill="FFFF00"/>
        </w:rPr>
        <w:t>shortage of 2,000-litre bags</w:t>
      </w:r>
      <w:r>
        <w:rPr>
          <w:rFonts w:ascii="Calibri" w:hAnsi="Calibri" w:cs="Calibri"/>
          <w:color w:val="000000"/>
          <w:szCs w:val="22"/>
          <w:u w:val="single"/>
        </w:rPr>
        <w:t xml:space="preserve"> in </w:t>
      </w:r>
      <w:r>
        <w:rPr>
          <w:rFonts w:ascii="Calibri" w:hAnsi="Calibri" w:cs="Calibri"/>
          <w:color w:val="000000"/>
          <w:szCs w:val="22"/>
          <w:u w:val="single"/>
          <w:shd w:val="clear" w:color="auto" w:fill="FFFF00"/>
        </w:rPr>
        <w:t>which</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vaccine cells were grown</w:t>
      </w:r>
      <w:r>
        <w:rPr>
          <w:rFonts w:ascii="Calibri" w:hAnsi="Calibri" w:cs="Calibri"/>
          <w:color w:val="000000"/>
          <w:szCs w:val="22"/>
          <w:u w:val="single"/>
        </w:rPr>
        <w:t xml:space="preserve"> was a significant </w:t>
      </w:r>
      <w:r>
        <w:rPr>
          <w:rFonts w:ascii="Calibri" w:hAnsi="Calibri" w:cs="Calibri"/>
          <w:color w:val="000000"/>
          <w:szCs w:val="22"/>
          <w:u w:val="single"/>
          <w:shd w:val="clear" w:color="auto" w:fill="FFFF00"/>
        </w:rPr>
        <w:t>hurdle for global supply</w:t>
      </w:r>
      <w:r>
        <w:rPr>
          <w:rFonts w:ascii="Calibri" w:hAnsi="Calibri" w:cs="Calibri"/>
          <w:color w:val="000000"/>
          <w:szCs w:val="22"/>
          <w:u w:val="single"/>
        </w:rPr>
        <w:t>.</w:t>
      </w:r>
      <w:r>
        <w:rPr>
          <w:rFonts w:ascii="Calibri" w:hAnsi="Calibri" w:cs="Calibri"/>
          <w:color w:val="000000"/>
          <w:sz w:val="16"/>
          <w:szCs w:val="16"/>
        </w:rPr>
        <w:t xml:space="preserve"> His warning came as </w:t>
      </w:r>
      <w:r>
        <w:rPr>
          <w:rFonts w:ascii="Calibri" w:hAnsi="Calibri" w:cs="Calibri"/>
          <w:color w:val="000000"/>
          <w:szCs w:val="22"/>
          <w:u w:val="single"/>
        </w:rPr>
        <w:t xml:space="preserve">bag </w:t>
      </w:r>
      <w:r>
        <w:rPr>
          <w:rFonts w:ascii="Calibri" w:hAnsi="Calibri" w:cs="Calibri"/>
          <w:color w:val="000000"/>
          <w:szCs w:val="22"/>
          <w:u w:val="single"/>
        </w:rPr>
        <w:lastRenderedPageBreak/>
        <w:t xml:space="preserve">manufacturers revealed that some pharmaceutical </w:t>
      </w:r>
      <w:r>
        <w:rPr>
          <w:rFonts w:ascii="Calibri" w:hAnsi="Calibri" w:cs="Calibri"/>
          <w:color w:val="000000"/>
          <w:szCs w:val="22"/>
          <w:u w:val="single"/>
          <w:shd w:val="clear" w:color="auto" w:fill="FFFF00"/>
        </w:rPr>
        <w:t>firms</w:t>
      </w:r>
      <w:r>
        <w:rPr>
          <w:rFonts w:ascii="Calibri" w:hAnsi="Calibri" w:cs="Calibri"/>
          <w:color w:val="000000"/>
          <w:szCs w:val="22"/>
          <w:u w:val="single"/>
        </w:rPr>
        <w:t xml:space="preserve"> were </w:t>
      </w:r>
      <w:r>
        <w:rPr>
          <w:rFonts w:ascii="Calibri" w:hAnsi="Calibri" w:cs="Calibri"/>
          <w:color w:val="000000"/>
          <w:szCs w:val="22"/>
          <w:u w:val="single"/>
          <w:shd w:val="clear" w:color="auto" w:fill="FFFF00"/>
        </w:rPr>
        <w:t>waiting</w:t>
      </w:r>
      <w:r>
        <w:rPr>
          <w:rFonts w:ascii="Calibri" w:hAnsi="Calibri" w:cs="Calibri"/>
          <w:color w:val="000000"/>
          <w:szCs w:val="22"/>
          <w:u w:val="single"/>
        </w:rPr>
        <w:t xml:space="preserve"> up to 12 months for the sterile single-use disposable plastic containers, </w:t>
      </w:r>
      <w:r>
        <w:rPr>
          <w:rFonts w:ascii="Calibri" w:hAnsi="Calibri" w:cs="Calibri"/>
          <w:color w:val="000000"/>
          <w:szCs w:val="22"/>
          <w:u w:val="single"/>
          <w:shd w:val="clear" w:color="auto" w:fill="FFFF00"/>
        </w:rPr>
        <w:t>which</w:t>
      </w:r>
      <w:r>
        <w:rPr>
          <w:rFonts w:ascii="Calibri" w:hAnsi="Calibri" w:cs="Calibri"/>
          <w:color w:val="000000"/>
          <w:szCs w:val="22"/>
          <w:u w:val="single"/>
        </w:rPr>
        <w:t xml:space="preserve"> are </w:t>
      </w:r>
      <w:r>
        <w:rPr>
          <w:rFonts w:ascii="Calibri" w:hAnsi="Calibri" w:cs="Calibri"/>
          <w:color w:val="000000"/>
          <w:szCs w:val="22"/>
          <w:u w:val="single"/>
          <w:shd w:val="clear" w:color="auto" w:fill="FFFF00"/>
        </w:rPr>
        <w:t>used</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to make</w:t>
      </w:r>
      <w:r>
        <w:rPr>
          <w:rFonts w:ascii="Calibri" w:hAnsi="Calibri" w:cs="Calibri"/>
          <w:color w:val="000000"/>
          <w:szCs w:val="22"/>
          <w:u w:val="single"/>
        </w:rPr>
        <w:t xml:space="preserve"> medicines of all kinds, including the Pfizer, </w:t>
      </w:r>
      <w:proofErr w:type="spellStart"/>
      <w:r>
        <w:rPr>
          <w:rFonts w:ascii="Calibri" w:hAnsi="Calibri" w:cs="Calibri"/>
          <w:color w:val="000000"/>
          <w:szCs w:val="22"/>
          <w:u w:val="single"/>
        </w:rPr>
        <w:t>Moderna</w:t>
      </w:r>
      <w:proofErr w:type="spellEnd"/>
      <w:r>
        <w:rPr>
          <w:rFonts w:ascii="Calibri" w:hAnsi="Calibri" w:cs="Calibri"/>
          <w:color w:val="000000"/>
          <w:szCs w:val="22"/>
          <w:u w:val="single"/>
        </w:rPr>
        <w:t xml:space="preserve"> and </w:t>
      </w:r>
      <w:proofErr w:type="spellStart"/>
      <w:r>
        <w:rPr>
          <w:rFonts w:ascii="Calibri" w:hAnsi="Calibri" w:cs="Calibri"/>
          <w:color w:val="000000"/>
          <w:szCs w:val="22"/>
          <w:u w:val="single"/>
        </w:rPr>
        <w:t>Novavax</w:t>
      </w:r>
      <w:proofErr w:type="spellEnd"/>
      <w:r>
        <w:rPr>
          <w:rFonts w:ascii="Calibri" w:hAnsi="Calibri" w:cs="Calibri"/>
          <w:color w:val="000000"/>
          <w:szCs w:val="22"/>
          <w:u w:val="single"/>
        </w:rPr>
        <w:t xml:space="preserve"> </w:t>
      </w:r>
      <w:r>
        <w:rPr>
          <w:rFonts w:ascii="Calibri" w:hAnsi="Calibri" w:cs="Calibri"/>
          <w:color w:val="000000"/>
          <w:szCs w:val="22"/>
          <w:u w:val="single"/>
          <w:shd w:val="clear" w:color="auto" w:fill="FFFF00"/>
        </w:rPr>
        <w:t>Covid</w:t>
      </w:r>
      <w:r>
        <w:rPr>
          <w:rFonts w:ascii="Calibri" w:hAnsi="Calibri" w:cs="Calibri"/>
          <w:color w:val="000000"/>
          <w:szCs w:val="22"/>
          <w:u w:val="single"/>
        </w:rPr>
        <w:t xml:space="preserve">-19 </w:t>
      </w:r>
      <w:r>
        <w:rPr>
          <w:rFonts w:ascii="Calibri" w:hAnsi="Calibri" w:cs="Calibri"/>
          <w:color w:val="000000"/>
          <w:szCs w:val="22"/>
          <w:u w:val="single"/>
          <w:shd w:val="clear" w:color="auto" w:fill="FFFF00"/>
        </w:rPr>
        <w:t>vaccines</w:t>
      </w:r>
      <w:r>
        <w:rPr>
          <w:rFonts w:ascii="Calibri" w:hAnsi="Calibri" w:cs="Calibri"/>
          <w:color w:val="000000"/>
          <w:szCs w:val="22"/>
          <w:u w:val="single"/>
        </w:rPr>
        <w:t>.</w:t>
      </w:r>
      <w:r>
        <w:rPr>
          <w:rFonts w:ascii="Calibri" w:hAnsi="Calibri" w:cs="Calibri"/>
          <w:color w:val="000000"/>
          <w:sz w:val="16"/>
          <w:szCs w:val="16"/>
        </w:rPr>
        <w:t xml:space="preserve"> But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and his British partners said they were confident they had enough suppliers to avoid disruption to the supply of </w:t>
      </w:r>
      <w:proofErr w:type="spellStart"/>
      <w:r>
        <w:rPr>
          <w:rFonts w:ascii="Calibri" w:hAnsi="Calibri" w:cs="Calibri"/>
          <w:color w:val="000000"/>
          <w:sz w:val="16"/>
          <w:szCs w:val="16"/>
        </w:rPr>
        <w:t>Novavax</w:t>
      </w:r>
      <w:proofErr w:type="spellEnd"/>
      <w:r>
        <w:rPr>
          <w:rFonts w:ascii="Calibri" w:hAnsi="Calibri" w:cs="Calibri"/>
          <w:color w:val="000000"/>
          <w:sz w:val="16"/>
          <w:szCs w:val="16"/>
        </w:rPr>
        <w:t>. The vaccine is waiting for approval from the Medicines and Healthcare products Regulatory Agency (MHRA</w:t>
      </w:r>
      <w:proofErr w:type="gramStart"/>
      <w:r>
        <w:rPr>
          <w:rFonts w:ascii="Calibri" w:hAnsi="Calibri" w:cs="Calibri"/>
          <w:color w:val="000000"/>
          <w:sz w:val="16"/>
          <w:szCs w:val="16"/>
        </w:rPr>
        <w:t>)</w:t>
      </w:r>
      <w:proofErr w:type="gramEnd"/>
      <w:r>
        <w:rPr>
          <w:rFonts w:ascii="Calibri" w:hAnsi="Calibri" w:cs="Calibri"/>
          <w:color w:val="000000"/>
          <w:sz w:val="16"/>
          <w:szCs w:val="16"/>
        </w:rPr>
        <w:t xml:space="preserve"> but the first of 60 million doses ordered by the government are already in production in Teesside. The Fujifilm </w:t>
      </w:r>
      <w:proofErr w:type="spellStart"/>
      <w:r>
        <w:rPr>
          <w:rFonts w:ascii="Calibri" w:hAnsi="Calibri" w:cs="Calibri"/>
          <w:color w:val="000000"/>
          <w:sz w:val="16"/>
          <w:szCs w:val="16"/>
        </w:rPr>
        <w:t>Diosynth</w:t>
      </w:r>
      <w:proofErr w:type="spellEnd"/>
      <w:r>
        <w:rPr>
          <w:rFonts w:ascii="Calibri" w:hAnsi="Calibri" w:cs="Calibri"/>
          <w:color w:val="000000"/>
          <w:sz w:val="16"/>
          <w:szCs w:val="16"/>
        </w:rPr>
        <w:t xml:space="preserve"> Biotechnologies factory began growing the first cells for the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vaccine in Billingham, County Durham this month and in a few </w:t>
      </w:r>
      <w:proofErr w:type="gramStart"/>
      <w:r>
        <w:rPr>
          <w:rFonts w:ascii="Calibri" w:hAnsi="Calibri" w:cs="Calibri"/>
          <w:color w:val="000000"/>
          <w:sz w:val="16"/>
          <w:szCs w:val="16"/>
        </w:rPr>
        <w:t>weeks</w:t>
      </w:r>
      <w:proofErr w:type="gramEnd"/>
      <w:r>
        <w:rPr>
          <w:rFonts w:ascii="Calibri" w:hAnsi="Calibri" w:cs="Calibri"/>
          <w:color w:val="000000"/>
          <w:sz w:val="16"/>
          <w:szCs w:val="16"/>
        </w:rPr>
        <w:t xml:space="preserve"> they will fill the bioreactor bag, ready to be transported to GlaxoSmithKline’s plant at Barnard Castle to be put into vials for distribution. “The first hurdle is showing it works and we don’t have that hurdle </w:t>
      </w:r>
      <w:proofErr w:type="spellStart"/>
      <w:r>
        <w:rPr>
          <w:rFonts w:ascii="Calibri" w:hAnsi="Calibri" w:cs="Calibri"/>
          <w:color w:val="000000"/>
          <w:sz w:val="16"/>
          <w:szCs w:val="16"/>
        </w:rPr>
        <w:t>any more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But he added there were others still to overcome. “There’s the media that the cells have to grow in,”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w:t>
      </w:r>
      <w:r>
        <w:rPr>
          <w:rFonts w:ascii="Calibri" w:hAnsi="Calibri" w:cs="Calibri"/>
          <w:color w:val="000000"/>
          <w:szCs w:val="22"/>
          <w:u w:val="single"/>
        </w:rPr>
        <w:t xml:space="preserve">You grow them in these 2,000-litre bags, which are in short supply. Then you pour it out and </w:t>
      </w:r>
      <w:r>
        <w:rPr>
          <w:rFonts w:ascii="Calibri" w:hAnsi="Calibri" w:cs="Calibri"/>
          <w:color w:val="000000"/>
          <w:szCs w:val="22"/>
          <w:u w:val="single"/>
          <w:shd w:val="clear" w:color="auto" w:fill="FFFF00"/>
        </w:rPr>
        <w:t xml:space="preserve">you </w:t>
      </w:r>
      <w:proofErr w:type="gramStart"/>
      <w:r>
        <w:rPr>
          <w:rFonts w:ascii="Calibri" w:hAnsi="Calibri" w:cs="Calibri"/>
          <w:color w:val="000000"/>
          <w:szCs w:val="22"/>
          <w:u w:val="single"/>
          <w:shd w:val="clear" w:color="auto" w:fill="FFFF00"/>
        </w:rPr>
        <w:t>have to</w:t>
      </w:r>
      <w:proofErr w:type="gramEnd"/>
      <w:r>
        <w:rPr>
          <w:rFonts w:ascii="Calibri" w:hAnsi="Calibri" w:cs="Calibri"/>
          <w:color w:val="000000"/>
          <w:szCs w:val="22"/>
          <w:u w:val="single"/>
          <w:shd w:val="clear" w:color="auto" w:fill="FFFF00"/>
        </w:rPr>
        <w:t xml:space="preserve"> filter it</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and</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filters are in short supply</w:t>
      </w:r>
      <w:r>
        <w:rPr>
          <w:rFonts w:ascii="Calibri" w:hAnsi="Calibri" w:cs="Calibri"/>
          <w:color w:val="000000"/>
          <w:szCs w:val="22"/>
          <w:u w:val="single"/>
        </w:rPr>
        <w:t>. The little things count.”</w:t>
      </w:r>
      <w:r>
        <w:rPr>
          <w:rFonts w:ascii="Calibri" w:hAnsi="Calibri" w:cs="Calibri"/>
          <w:color w:val="000000"/>
          <w:sz w:val="16"/>
          <w:szCs w:val="16"/>
        </w:rPr>
        <w:t xml:space="preserve">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almost ran out of bags at one of its 20 factories earlier this year, but there had been no delays for the UK operation, according to Martin </w:t>
      </w:r>
      <w:proofErr w:type="spellStart"/>
      <w:r>
        <w:rPr>
          <w:rFonts w:ascii="Calibri" w:hAnsi="Calibri" w:cs="Calibri"/>
          <w:color w:val="000000"/>
          <w:sz w:val="16"/>
          <w:szCs w:val="16"/>
        </w:rPr>
        <w:t>Meeson</w:t>
      </w:r>
      <w:proofErr w:type="spellEnd"/>
      <w:r>
        <w:rPr>
          <w:rFonts w:ascii="Calibri" w:hAnsi="Calibri" w:cs="Calibri"/>
          <w:color w:val="000000"/>
          <w:sz w:val="16"/>
          <w:szCs w:val="16"/>
        </w:rPr>
        <w:t xml:space="preserve">, global chief executive of Fujifilm </w:t>
      </w:r>
      <w:proofErr w:type="spellStart"/>
      <w:r>
        <w:rPr>
          <w:rFonts w:ascii="Calibri" w:hAnsi="Calibri" w:cs="Calibri"/>
          <w:color w:val="000000"/>
          <w:sz w:val="16"/>
          <w:szCs w:val="16"/>
        </w:rPr>
        <w:t>Diosynth</w:t>
      </w:r>
      <w:proofErr w:type="spellEnd"/>
      <w:r>
        <w:rPr>
          <w:rFonts w:ascii="Calibri" w:hAnsi="Calibri" w:cs="Calibri"/>
          <w:color w:val="000000"/>
          <w:sz w:val="16"/>
          <w:szCs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Pr>
          <w:rFonts w:ascii="Calibri" w:hAnsi="Calibri" w:cs="Calibri"/>
          <w:color w:val="000000"/>
          <w:sz w:val="16"/>
          <w:szCs w:val="16"/>
        </w:rPr>
        <w:t>Meeson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the UK’s vaccine taskforce had been helpful in sorting out supply issues so far, but </w:t>
      </w:r>
      <w:r>
        <w:rPr>
          <w:rFonts w:ascii="Calibri" w:hAnsi="Calibri" w:cs="Calibri"/>
          <w:color w:val="000000"/>
          <w:szCs w:val="22"/>
          <w:u w:val="single"/>
          <w:shd w:val="clear" w:color="auto" w:fill="FFFF00"/>
        </w:rPr>
        <w:t>other countries</w:t>
      </w:r>
      <w:r>
        <w:rPr>
          <w:rFonts w:ascii="Calibri" w:hAnsi="Calibri" w:cs="Calibri"/>
          <w:color w:val="000000"/>
          <w:szCs w:val="22"/>
          <w:u w:val="single"/>
        </w:rPr>
        <w:t xml:space="preserve"> and other medical </w:t>
      </w:r>
      <w:r>
        <w:rPr>
          <w:rFonts w:ascii="Calibri" w:hAnsi="Calibri" w:cs="Calibri"/>
          <w:color w:val="000000"/>
          <w:szCs w:val="22"/>
          <w:u w:val="single"/>
          <w:shd w:val="clear" w:color="auto" w:fill="FFFF00"/>
        </w:rPr>
        <w:t>supplies</w:t>
      </w:r>
      <w:r>
        <w:rPr>
          <w:rFonts w:ascii="Calibri" w:hAnsi="Calibri" w:cs="Calibri"/>
          <w:color w:val="000000"/>
          <w:szCs w:val="22"/>
          <w:u w:val="single"/>
        </w:rPr>
        <w:t xml:space="preserve"> might be </w:t>
      </w:r>
      <w:r>
        <w:rPr>
          <w:rFonts w:ascii="Calibri" w:hAnsi="Calibri" w:cs="Calibri"/>
          <w:color w:val="000000"/>
          <w:szCs w:val="22"/>
          <w:u w:val="single"/>
          <w:shd w:val="clear" w:color="auto" w:fill="FFFF00"/>
        </w:rPr>
        <w:t>affected</w:t>
      </w:r>
      <w:r>
        <w:rPr>
          <w:rFonts w:ascii="Calibri" w:hAnsi="Calibri" w:cs="Calibri"/>
          <w:color w:val="000000"/>
          <w:szCs w:val="22"/>
          <w:u w:val="single"/>
        </w:rPr>
        <w:t>.</w:t>
      </w:r>
      <w:r>
        <w:rPr>
          <w:rFonts w:ascii="Calibri" w:hAnsi="Calibri" w:cs="Calibri"/>
          <w:color w:val="000000"/>
          <w:sz w:val="16"/>
          <w:szCs w:val="16"/>
        </w:rPr>
        <w:t xml:space="preserve"> ABEC makes bioreactor bags at two plants in the US and two in Fermoy and </w:t>
      </w:r>
      <w:proofErr w:type="spellStart"/>
      <w:r>
        <w:rPr>
          <w:rFonts w:ascii="Calibri" w:hAnsi="Calibri" w:cs="Calibri"/>
          <w:color w:val="000000"/>
          <w:sz w:val="16"/>
          <w:szCs w:val="16"/>
        </w:rPr>
        <w:t>Kells</w:t>
      </w:r>
      <w:proofErr w:type="spellEnd"/>
      <w:r>
        <w:rPr>
          <w:rFonts w:ascii="Calibri" w:hAnsi="Calibri" w:cs="Calibri"/>
          <w:color w:val="000000"/>
          <w:sz w:val="16"/>
          <w:szCs w:val="16"/>
        </w:rPr>
        <w:t xml:space="preserve"> in </w:t>
      </w:r>
      <w:proofErr w:type="gramStart"/>
      <w:r>
        <w:rPr>
          <w:rFonts w:ascii="Calibri" w:hAnsi="Calibri" w:cs="Calibri"/>
          <w:color w:val="000000"/>
          <w:sz w:val="16"/>
          <w:szCs w:val="16"/>
        </w:rPr>
        <w:t>Ireland, and</w:t>
      </w:r>
      <w:proofErr w:type="gramEnd"/>
      <w:r>
        <w:rPr>
          <w:rFonts w:ascii="Calibri" w:hAnsi="Calibri" w:cs="Calibri"/>
          <w:color w:val="000000"/>
          <w:sz w:val="16"/>
          <w:szCs w:val="16"/>
        </w:rPr>
        <w:t xml:space="preserve"> delivered six 4,000-litre bags to the Serum Institute in India last year for its Covid vaccines. Brady Cole, vice-president of equipment solutions at ABEC, said: “</w:t>
      </w:r>
      <w:r>
        <w:rPr>
          <w:rFonts w:ascii="Calibri" w:hAnsi="Calibri" w:cs="Calibri"/>
          <w:color w:val="000000"/>
          <w:szCs w:val="22"/>
          <w:u w:val="single"/>
        </w:rPr>
        <w:t>We are hearing from our customer base of lead times that are pushing out to nine, 10, even 12 months to get bioreactor bags. We typically run out at 16 weeks to get a custom bioreactor bag out to a customer.”</w:t>
      </w:r>
      <w:r>
        <w:rPr>
          <w:rFonts w:ascii="Calibri" w:hAnsi="Calibri" w:cs="Calibri"/>
          <w:color w:val="000000"/>
          <w:sz w:val="16"/>
          <w:szCs w:val="16"/>
        </w:rPr>
        <w:t xml:space="preserve"> He said ABEC was still managing to fulfil orders at roughly that rate. “</w:t>
      </w:r>
      <w:r>
        <w:rPr>
          <w:rFonts w:ascii="Calibri" w:hAnsi="Calibri" w:cs="Calibri"/>
          <w:color w:val="000000"/>
          <w:szCs w:val="22"/>
          <w:u w:val="single"/>
        </w:rPr>
        <w:t xml:space="preserve">The </w:t>
      </w:r>
      <w:r>
        <w:rPr>
          <w:rFonts w:ascii="Calibri" w:hAnsi="Calibri" w:cs="Calibri"/>
          <w:color w:val="000000"/>
          <w:szCs w:val="22"/>
          <w:u w:val="single"/>
          <w:shd w:val="clear" w:color="auto" w:fill="FFFF00"/>
        </w:rPr>
        <w:t>bag manufacturing capacity can’t meet demand right</w:t>
      </w:r>
      <w:r>
        <w:rPr>
          <w:rFonts w:ascii="Calibri" w:hAnsi="Calibri" w:cs="Calibri"/>
          <w:color w:val="000000"/>
          <w:szCs w:val="22"/>
          <w:u w:val="single"/>
        </w:rPr>
        <w:t xml:space="preserve"> now,</w:t>
      </w:r>
      <w:r>
        <w:rPr>
          <w:rFonts w:ascii="Calibri" w:hAnsi="Calibri" w:cs="Calibri"/>
          <w:color w:val="000000"/>
          <w:sz w:val="16"/>
          <w:szCs w:val="16"/>
        </w:rPr>
        <w:t xml:space="preserve">” he added. </w:t>
      </w:r>
      <w:r>
        <w:rPr>
          <w:rFonts w:ascii="Calibri" w:hAnsi="Calibri" w:cs="Calibri"/>
          <w:color w:val="000000"/>
          <w:szCs w:val="22"/>
          <w:u w:val="single"/>
        </w:rPr>
        <w:t>“And on the component side, the tubes and the instruments and so forth that also go into the bag assembly – those lead times are also starting to get stretched as well. But the biggest problem we see is it really is just the ability to get bag</w:t>
      </w:r>
      <w:r>
        <w:rPr>
          <w:rFonts w:ascii="Calibri" w:hAnsi="Calibri" w:cs="Calibri"/>
          <w:color w:val="000000"/>
          <w:sz w:val="16"/>
          <w:szCs w:val="16"/>
        </w:rPr>
        <w:t xml:space="preserve">s in a reasonable amount of time.” ABEC expanded its factories last year and has now started making 6,000-litre bags, which are roughly the size of a minibus. Other firms including </w:t>
      </w:r>
      <w:proofErr w:type="spellStart"/>
      <w:r>
        <w:rPr>
          <w:rFonts w:ascii="Calibri" w:hAnsi="Calibri" w:cs="Calibri"/>
          <w:color w:val="000000"/>
          <w:sz w:val="16"/>
          <w:szCs w:val="16"/>
        </w:rPr>
        <w:t>MilliporeSigma</w:t>
      </w:r>
      <w:proofErr w:type="spellEnd"/>
      <w:r>
        <w:rPr>
          <w:rFonts w:ascii="Calibri" w:hAnsi="Calibri" w:cs="Calibri"/>
          <w:color w:val="000000"/>
          <w:sz w:val="16"/>
          <w:szCs w:val="16"/>
        </w:rPr>
        <w:t xml:space="preserve">, part of German company Merck, have also been expanding their manufacturing facilities. American firm Thermo Fisher Scientific expects it will finish doubling its capacity this year. The </w:t>
      </w:r>
      <w:r>
        <w:rPr>
          <w:rFonts w:ascii="Calibri" w:hAnsi="Calibri" w:cs="Calibri"/>
          <w:color w:val="000000"/>
          <w:szCs w:val="22"/>
          <w:u w:val="single"/>
        </w:rPr>
        <w:t xml:space="preserve">US government has also blocked exports of bags, </w:t>
      </w:r>
      <w:proofErr w:type="gramStart"/>
      <w:r>
        <w:rPr>
          <w:rFonts w:ascii="Calibri" w:hAnsi="Calibri" w:cs="Calibri"/>
          <w:color w:val="000000"/>
          <w:szCs w:val="22"/>
          <w:u w:val="single"/>
        </w:rPr>
        <w:t>filters</w:t>
      </w:r>
      <w:proofErr w:type="gramEnd"/>
      <w:r>
        <w:rPr>
          <w:rFonts w:ascii="Calibri" w:hAnsi="Calibri" w:cs="Calibri"/>
          <w:color w:val="000000"/>
          <w:szCs w:val="22"/>
          <w:u w:val="single"/>
        </w:rPr>
        <w:t xml:space="preserve"> and other components so it can supply more Pfizer vaccines for Americans. </w:t>
      </w:r>
      <w:r>
        <w:rPr>
          <w:rFonts w:ascii="Calibri" w:hAnsi="Calibri" w:cs="Calibri"/>
          <w:color w:val="000000"/>
          <w:sz w:val="16"/>
          <w:szCs w:val="16"/>
        </w:rPr>
        <w:t xml:space="preserve">Adar Poonawalla, the chief executive of the Serum Institute of India, said the restrictions were likely to cause serious bottlenecks.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is hoping to avoid delays and “vaccine nationalism” by operating on four continents, with 20 facilities in nine countries. “One year ago, we had exactly zero manufacturing capacity,” </w:t>
      </w:r>
      <w:proofErr w:type="spellStart"/>
      <w:r>
        <w:rPr>
          <w:rFonts w:ascii="Calibri" w:hAnsi="Calibri" w:cs="Calibri"/>
          <w:color w:val="000000"/>
          <w:sz w:val="16"/>
          <w:szCs w:val="16"/>
        </w:rPr>
        <w:t>Erck</w:t>
      </w:r>
      <w:proofErr w:type="spellEnd"/>
      <w:r>
        <w:rPr>
          <w:rFonts w:ascii="Calibri" w:hAnsi="Calibri" w:cs="Calibri"/>
          <w:color w:val="000000"/>
          <w:sz w:val="16"/>
          <w:szCs w:val="16"/>
        </w:rPr>
        <w:t xml:space="preserve"> said. “We’re self-sufficient. The two main things we need to do are done in the UK. And in the </w:t>
      </w:r>
      <w:proofErr w:type="gramStart"/>
      <w:r>
        <w:rPr>
          <w:rFonts w:ascii="Calibri" w:hAnsi="Calibri" w:cs="Calibri"/>
          <w:color w:val="000000"/>
          <w:sz w:val="16"/>
          <w:szCs w:val="16"/>
        </w:rPr>
        <w:t>EU</w:t>
      </w:r>
      <w:proofErr w:type="gramEnd"/>
      <w:r>
        <w:rPr>
          <w:rFonts w:ascii="Calibri" w:hAnsi="Calibri" w:cs="Calibri"/>
          <w:color w:val="000000"/>
          <w:sz w:val="16"/>
          <w:szCs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5A3FBCD" w14:textId="77777777" w:rsidR="00FA13B3" w:rsidRDefault="00FA13B3" w:rsidP="00FA13B3">
      <w:pPr>
        <w:pStyle w:val="Heading4"/>
      </w:pPr>
      <w:r>
        <w:rPr>
          <w:rFonts w:cs="Calibri"/>
          <w:color w:val="000000"/>
        </w:rPr>
        <w:t>5] The plan only hurts manufacturing moving bottlenecks to less efficient manufacturers</w:t>
      </w:r>
    </w:p>
    <w:p w14:paraId="2EFFD40C"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Alex </w:t>
      </w:r>
      <w:r>
        <w:rPr>
          <w:rFonts w:ascii="Calibri" w:hAnsi="Calibri" w:cs="Calibri"/>
          <w:b/>
          <w:bCs/>
          <w:color w:val="000000"/>
          <w:sz w:val="26"/>
          <w:szCs w:val="26"/>
        </w:rPr>
        <w:t>Knapp, 5/7</w:t>
      </w:r>
      <w:r>
        <w:rPr>
          <w:rFonts w:ascii="Calibri" w:hAnsi="Calibri" w:cs="Calibri"/>
          <w:color w:val="000000"/>
          <w:szCs w:val="22"/>
        </w:rPr>
        <w:t xml:space="preserve"> [Alex Knapp, (senior editor at Forbes covering healthcare, science, and </w:t>
      </w:r>
      <w:proofErr w:type="gramStart"/>
      <w:r>
        <w:rPr>
          <w:rFonts w:ascii="Calibri" w:hAnsi="Calibri" w:cs="Calibri"/>
          <w:color w:val="000000"/>
          <w:szCs w:val="22"/>
        </w:rPr>
        <w:t>cutting edge</w:t>
      </w:r>
      <w:proofErr w:type="gramEnd"/>
      <w:r>
        <w:rPr>
          <w:rFonts w:ascii="Calibri" w:hAnsi="Calibri" w:cs="Calibri"/>
          <w:color w:val="000000"/>
          <w:szCs w:val="22"/>
        </w:rPr>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rPr>
          <w:rFonts w:ascii="Calibri" w:hAnsi="Calibri" w:cs="Calibri"/>
          <w:color w:val="000000"/>
          <w:szCs w:val="22"/>
        </w:rPr>
        <w:t>duongie</w:t>
      </w:r>
      <w:proofErr w:type="spellEnd"/>
    </w:p>
    <w:p w14:paraId="27768B7B"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Pr>
          <w:rFonts w:ascii="Calibri" w:hAnsi="Calibri" w:cs="Calibri"/>
          <w:color w:val="000000"/>
          <w:sz w:val="16"/>
          <w:szCs w:val="16"/>
        </w:rPr>
        <w:t>Jefferies</w:t>
      </w:r>
      <w:proofErr w:type="gramEnd"/>
      <w:r>
        <w:rPr>
          <w:rFonts w:ascii="Calibri" w:hAnsi="Calibri" w:cs="Calibri"/>
          <w:color w:val="000000"/>
          <w:sz w:val="16"/>
          <w:szCs w:val="16"/>
        </w:rPr>
        <w:t xml:space="preserve"> and Brookline Capital Markets, however, said in reports this week that </w:t>
      </w:r>
      <w:r>
        <w:rPr>
          <w:rFonts w:ascii="Calibri" w:hAnsi="Calibri" w:cs="Calibri"/>
          <w:color w:val="000000"/>
          <w:szCs w:val="22"/>
          <w:u w:val="single"/>
        </w:rPr>
        <w:t xml:space="preserve">waiving vaccine IP was unlikely to impact the financials of major vaccine makers, noting that </w:t>
      </w:r>
      <w:r>
        <w:rPr>
          <w:rFonts w:ascii="Calibri" w:hAnsi="Calibri" w:cs="Calibri"/>
          <w:color w:val="000000"/>
          <w:szCs w:val="22"/>
          <w:u w:val="single"/>
          <w:shd w:val="clear" w:color="auto" w:fill="FFFF00"/>
        </w:rPr>
        <w:t>current bottlenecks in vaccine production are related to supply chain, technical knowledge and difficulty in scaling up production</w:t>
      </w:r>
      <w:r>
        <w:rPr>
          <w:rFonts w:ascii="Calibri" w:hAnsi="Calibri" w:cs="Calibri"/>
          <w:color w:val="000000"/>
          <w:sz w:val="16"/>
          <w:szCs w:val="16"/>
        </w:rPr>
        <w:t xml:space="preserve">. However, they caution </w:t>
      </w:r>
      <w:r>
        <w:rPr>
          <w:rFonts w:ascii="Calibri" w:hAnsi="Calibri" w:cs="Calibri"/>
          <w:color w:val="000000"/>
          <w:szCs w:val="22"/>
          <w:u w:val="single"/>
        </w:rPr>
        <w:t xml:space="preserve">that for the same reason, </w:t>
      </w:r>
      <w:r>
        <w:rPr>
          <w:rFonts w:ascii="Calibri" w:hAnsi="Calibri" w:cs="Calibri"/>
          <w:color w:val="000000"/>
          <w:szCs w:val="22"/>
          <w:u w:val="single"/>
          <w:shd w:val="clear" w:color="auto" w:fill="FFFF00"/>
        </w:rPr>
        <w:t>waivers</w:t>
      </w:r>
      <w:r>
        <w:rPr>
          <w:rFonts w:ascii="Calibri" w:hAnsi="Calibri" w:cs="Calibri"/>
          <w:color w:val="000000"/>
          <w:szCs w:val="22"/>
          <w:u w:val="single"/>
        </w:rPr>
        <w:t xml:space="preserve"> could </w:t>
      </w:r>
      <w:r>
        <w:rPr>
          <w:rFonts w:ascii="Calibri" w:hAnsi="Calibri" w:cs="Calibri"/>
          <w:color w:val="000000"/>
          <w:szCs w:val="22"/>
          <w:u w:val="single"/>
          <w:shd w:val="clear" w:color="auto" w:fill="FFFF00"/>
        </w:rPr>
        <w:t>slow down current production by disrupting</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market for raw materials</w:t>
      </w:r>
      <w:r>
        <w:rPr>
          <w:rFonts w:ascii="Calibri" w:hAnsi="Calibri" w:cs="Calibri"/>
          <w:color w:val="000000"/>
          <w:sz w:val="16"/>
          <w:szCs w:val="16"/>
        </w:rPr>
        <w:t xml:space="preserve">. </w:t>
      </w:r>
      <w:r>
        <w:rPr>
          <w:rFonts w:ascii="Calibri" w:hAnsi="Calibri" w:cs="Calibri"/>
          <w:color w:val="000000"/>
          <w:szCs w:val="22"/>
          <w:u w:val="single"/>
        </w:rPr>
        <w:t xml:space="preserve">“Manufacturing supplies, raw materials, vials, stoppers and other key materials are in limited supply for 2021, and certainly for the 2021 calendar </w:t>
      </w:r>
      <w:r>
        <w:rPr>
          <w:rFonts w:ascii="Calibri" w:hAnsi="Calibri" w:cs="Calibri"/>
          <w:color w:val="000000"/>
          <w:szCs w:val="22"/>
          <w:u w:val="single"/>
        </w:rPr>
        <w:lastRenderedPageBreak/>
        <w:t>year</w:t>
      </w:r>
      <w:r>
        <w:rPr>
          <w:rFonts w:ascii="Calibri" w:hAnsi="Calibri" w:cs="Calibri"/>
          <w:color w:val="000000"/>
          <w:sz w:val="16"/>
          <w:szCs w:val="16"/>
        </w:rPr>
        <w:t xml:space="preserve">,” wrote analysts from Jeffries, meaning that </w:t>
      </w:r>
      <w:r>
        <w:rPr>
          <w:rFonts w:ascii="Calibri" w:hAnsi="Calibri" w:cs="Calibri"/>
          <w:color w:val="000000"/>
          <w:szCs w:val="22"/>
          <w:u w:val="single"/>
        </w:rPr>
        <w:t xml:space="preserve">waivers can’t solve immediate vaccination needs in India and South Africa, where Covid-19 cases are surging. </w:t>
      </w:r>
      <w:r>
        <w:rPr>
          <w:rFonts w:ascii="Calibri" w:hAnsi="Calibri" w:cs="Calibri"/>
          <w:color w:val="000000"/>
          <w:sz w:val="16"/>
          <w:szCs w:val="16"/>
        </w:rPr>
        <w:t xml:space="preserve">That report also notes that the mRNA vaccines from Pfizer and </w:t>
      </w:r>
      <w:proofErr w:type="spellStart"/>
      <w:r>
        <w:rPr>
          <w:rFonts w:ascii="Calibri" w:hAnsi="Calibri" w:cs="Calibri"/>
          <w:color w:val="000000"/>
          <w:sz w:val="16"/>
          <w:szCs w:val="16"/>
        </w:rPr>
        <w:t>Moderna</w:t>
      </w:r>
      <w:proofErr w:type="spellEnd"/>
      <w:r>
        <w:rPr>
          <w:rFonts w:ascii="Calibri" w:hAnsi="Calibri" w:cs="Calibri"/>
          <w:color w:val="000000"/>
          <w:sz w:val="16"/>
          <w:szCs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Pr>
          <w:rFonts w:ascii="Calibri" w:hAnsi="Calibri" w:cs="Calibri"/>
          <w:color w:val="000000"/>
          <w:szCs w:val="22"/>
          <w:u w:val="single"/>
        </w:rPr>
        <w:t>“</w:t>
      </w:r>
      <w:r>
        <w:rPr>
          <w:rFonts w:ascii="Calibri" w:hAnsi="Calibri" w:cs="Calibri"/>
          <w:color w:val="000000"/>
          <w:szCs w:val="22"/>
          <w:u w:val="single"/>
          <w:shd w:val="clear" w:color="auto" w:fill="FFFF00"/>
        </w:rPr>
        <w:t>manufacturing vaccines</w:t>
      </w:r>
      <w:r>
        <w:rPr>
          <w:rFonts w:ascii="Calibri" w:hAnsi="Calibri" w:cs="Calibri"/>
          <w:color w:val="000000"/>
          <w:szCs w:val="22"/>
          <w:u w:val="single"/>
        </w:rPr>
        <w:t xml:space="preserve"> is a much more </w:t>
      </w:r>
      <w:r>
        <w:rPr>
          <w:rFonts w:ascii="Calibri" w:hAnsi="Calibri" w:cs="Calibri"/>
          <w:color w:val="000000"/>
          <w:szCs w:val="22"/>
          <w:u w:val="single"/>
          <w:shd w:val="clear" w:color="auto" w:fill="FFFF00"/>
        </w:rPr>
        <w:t>complicated process</w:t>
      </w:r>
      <w:r>
        <w:rPr>
          <w:rFonts w:ascii="Calibri" w:hAnsi="Calibri" w:cs="Calibri"/>
          <w:color w:val="000000"/>
          <w:szCs w:val="22"/>
          <w:u w:val="single"/>
        </w:rPr>
        <w:t xml:space="preserve"> than making chemical drugs, and a patent waiver by itself would not enable other entities to manufacture their own copies of complex vaccines.”</w:t>
      </w:r>
      <w:r>
        <w:rPr>
          <w:rFonts w:ascii="Calibri" w:hAnsi="Calibri" w:cs="Calibri"/>
          <w:color w:val="000000"/>
          <w:sz w:val="16"/>
          <w:szCs w:val="16"/>
        </w:rPr>
        <w:t xml:space="preserve"> Jefferies analysts also remarked that another barrier to increased vaccine production is “</w:t>
      </w:r>
      <w:r>
        <w:rPr>
          <w:rFonts w:ascii="Calibri" w:hAnsi="Calibri" w:cs="Calibri"/>
          <w:color w:val="000000"/>
          <w:szCs w:val="22"/>
          <w:u w:val="single"/>
          <w:shd w:val="clear" w:color="auto" w:fill="FFFF00"/>
        </w:rPr>
        <w:t>ensuring</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quality</w:t>
      </w:r>
      <w:r>
        <w:rPr>
          <w:rFonts w:ascii="Calibri" w:hAnsi="Calibri" w:cs="Calibri"/>
          <w:color w:val="000000"/>
          <w:szCs w:val="22"/>
          <w:u w:val="single"/>
        </w:rPr>
        <w:t xml:space="preserve"> of the product, which is </w:t>
      </w:r>
      <w:r>
        <w:rPr>
          <w:rFonts w:ascii="Calibri" w:hAnsi="Calibri" w:cs="Calibri"/>
          <w:color w:val="000000"/>
          <w:szCs w:val="22"/>
          <w:u w:val="single"/>
          <w:shd w:val="clear" w:color="auto" w:fill="FFFF00"/>
        </w:rPr>
        <w:t>also not trivial</w:t>
      </w:r>
      <w:r>
        <w:rPr>
          <w:rFonts w:ascii="Calibri" w:hAnsi="Calibri" w:cs="Calibri"/>
          <w:color w:val="000000"/>
          <w:sz w:val="16"/>
          <w:szCs w:val="16"/>
        </w:rPr>
        <w:t xml:space="preserve">.” Contractors for vaccine makers </w:t>
      </w:r>
      <w:r>
        <w:rPr>
          <w:rFonts w:ascii="Calibri" w:hAnsi="Calibri" w:cs="Calibri"/>
          <w:color w:val="000000"/>
          <w:szCs w:val="22"/>
          <w:u w:val="single"/>
          <w:shd w:val="clear" w:color="auto" w:fill="FFFF00"/>
        </w:rPr>
        <w:t>Pfizer, AstraZeneca and Johnson &amp; Johnson</w:t>
      </w:r>
      <w:r>
        <w:rPr>
          <w:rFonts w:ascii="Calibri" w:hAnsi="Calibri" w:cs="Calibri"/>
          <w:color w:val="000000"/>
          <w:szCs w:val="22"/>
          <w:u w:val="single"/>
        </w:rPr>
        <w:t xml:space="preserve"> have </w:t>
      </w:r>
      <w:r>
        <w:rPr>
          <w:rFonts w:ascii="Calibri" w:hAnsi="Calibri" w:cs="Calibri"/>
          <w:color w:val="000000"/>
          <w:szCs w:val="22"/>
          <w:u w:val="single"/>
          <w:shd w:val="clear" w:color="auto" w:fill="FFFF00"/>
        </w:rPr>
        <w:t>all run into quality</w:t>
      </w:r>
      <w:r>
        <w:rPr>
          <w:rFonts w:ascii="Calibri" w:hAnsi="Calibri" w:cs="Calibri"/>
          <w:color w:val="000000"/>
          <w:szCs w:val="22"/>
          <w:u w:val="single"/>
        </w:rPr>
        <w:t xml:space="preserve">-control </w:t>
      </w:r>
      <w:r>
        <w:rPr>
          <w:rFonts w:ascii="Calibri" w:hAnsi="Calibri" w:cs="Calibri"/>
          <w:color w:val="000000"/>
          <w:szCs w:val="22"/>
          <w:u w:val="single"/>
          <w:shd w:val="clear" w:color="auto" w:fill="FFFF00"/>
        </w:rPr>
        <w:t>issues</w:t>
      </w:r>
      <w:r>
        <w:rPr>
          <w:rFonts w:ascii="Calibri" w:hAnsi="Calibri" w:cs="Calibri"/>
          <w:color w:val="000000"/>
          <w:szCs w:val="22"/>
          <w:u w:val="single"/>
        </w:rPr>
        <w:t xml:space="preserve"> that have led to millions of vaccine doses being discarded</w:t>
      </w:r>
      <w:r>
        <w:rPr>
          <w:rFonts w:ascii="Calibri" w:hAnsi="Calibri" w:cs="Calibri"/>
          <w:color w:val="000000"/>
          <w:sz w:val="16"/>
          <w:szCs w:val="16"/>
        </w:rPr>
        <w:t xml:space="preserve">. On a company earnings call yesterday, </w:t>
      </w:r>
      <w:proofErr w:type="spellStart"/>
      <w:r>
        <w:rPr>
          <w:rFonts w:ascii="Calibri" w:hAnsi="Calibri" w:cs="Calibri"/>
          <w:color w:val="000000"/>
          <w:sz w:val="16"/>
          <w:szCs w:val="16"/>
        </w:rPr>
        <w:t>Moderna</w:t>
      </w:r>
      <w:proofErr w:type="spellEnd"/>
      <w:r>
        <w:rPr>
          <w:rFonts w:ascii="Calibri" w:hAnsi="Calibri" w:cs="Calibri"/>
          <w:color w:val="000000"/>
          <w:sz w:val="16"/>
          <w:szCs w:val="16"/>
        </w:rPr>
        <w:t xml:space="preserve"> CEO Stéphane </w:t>
      </w:r>
      <w:proofErr w:type="spellStart"/>
      <w:r>
        <w:rPr>
          <w:rFonts w:ascii="Calibri" w:hAnsi="Calibri" w:cs="Calibri"/>
          <w:color w:val="000000"/>
          <w:sz w:val="16"/>
          <w:szCs w:val="16"/>
        </w:rPr>
        <w:t>Bancel</w:t>
      </w:r>
      <w:proofErr w:type="spellEnd"/>
      <w:r>
        <w:rPr>
          <w:rFonts w:ascii="Calibri" w:hAnsi="Calibri" w:cs="Calibri"/>
          <w:color w:val="000000"/>
          <w:sz w:val="16"/>
          <w:szCs w:val="16"/>
        </w:rPr>
        <w:t xml:space="preserve"> said he </w:t>
      </w:r>
      <w:r>
        <w:rPr>
          <w:rFonts w:ascii="Calibri" w:hAnsi="Calibri" w:cs="Calibri"/>
          <w:color w:val="000000"/>
          <w:szCs w:val="22"/>
          <w:u w:val="single"/>
        </w:rPr>
        <w:t>doubted that</w:t>
      </w:r>
      <w:r>
        <w:rPr>
          <w:rFonts w:ascii="Calibri" w:hAnsi="Calibri" w:cs="Calibri"/>
          <w:color w:val="000000"/>
          <w:sz w:val="16"/>
          <w:szCs w:val="16"/>
        </w:rPr>
        <w:t xml:space="preserve"> </w:t>
      </w:r>
      <w:r>
        <w:rPr>
          <w:rFonts w:ascii="Calibri" w:hAnsi="Calibri" w:cs="Calibri"/>
          <w:color w:val="000000"/>
          <w:szCs w:val="22"/>
          <w:u w:val="single"/>
        </w:rPr>
        <w:t xml:space="preserve">waiving IP rights would impact his company much, because it </w:t>
      </w:r>
      <w:r>
        <w:rPr>
          <w:rFonts w:ascii="Calibri" w:hAnsi="Calibri" w:cs="Calibri"/>
          <w:color w:val="000000"/>
          <w:szCs w:val="22"/>
          <w:u w:val="single"/>
          <w:shd w:val="clear" w:color="auto" w:fill="FFFF00"/>
        </w:rPr>
        <w:t xml:space="preserve">would take </w:t>
      </w:r>
      <w:r>
        <w:rPr>
          <w:rFonts w:ascii="Calibri" w:hAnsi="Calibri" w:cs="Calibri"/>
          <w:color w:val="000000"/>
          <w:szCs w:val="22"/>
          <w:u w:val="single"/>
        </w:rPr>
        <w:t xml:space="preserve">months or even </w:t>
      </w:r>
      <w:r>
        <w:rPr>
          <w:rFonts w:ascii="Calibri" w:hAnsi="Calibri" w:cs="Calibri"/>
          <w:color w:val="000000"/>
          <w:szCs w:val="22"/>
          <w:u w:val="single"/>
          <w:shd w:val="clear" w:color="auto" w:fill="FFFF00"/>
        </w:rPr>
        <w:t>years for other companies to scale up manufacturing</w:t>
      </w:r>
      <w:r>
        <w:rPr>
          <w:rFonts w:ascii="Calibri" w:hAnsi="Calibri" w:cs="Calibri"/>
          <w:color w:val="000000"/>
          <w:szCs w:val="22"/>
          <w:u w:val="single"/>
        </w:rPr>
        <w:t xml:space="preserve">. </w:t>
      </w:r>
      <w:r>
        <w:rPr>
          <w:rFonts w:ascii="Calibri" w:hAnsi="Calibri" w:cs="Calibri"/>
          <w:color w:val="000000"/>
          <w:sz w:val="16"/>
          <w:szCs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Pr>
          <w:rFonts w:ascii="Calibri" w:hAnsi="Calibri" w:cs="Calibri"/>
          <w:color w:val="000000"/>
          <w:sz w:val="16"/>
          <w:szCs w:val="16"/>
        </w:rPr>
        <w:t>Moderna</w:t>
      </w:r>
      <w:proofErr w:type="spellEnd"/>
      <w:r>
        <w:rPr>
          <w:rFonts w:ascii="Calibri" w:hAnsi="Calibri" w:cs="Calibri"/>
          <w:color w:val="000000"/>
          <w:sz w:val="16"/>
          <w:szCs w:val="16"/>
        </w:rPr>
        <w:t xml:space="preserve"> “</w:t>
      </w:r>
      <w:r>
        <w:rPr>
          <w:rFonts w:ascii="Calibri" w:hAnsi="Calibri" w:cs="Calibri"/>
          <w:color w:val="000000"/>
          <w:szCs w:val="22"/>
          <w:u w:val="single"/>
        </w:rPr>
        <w:t xml:space="preserve">stated it would not enforce its patents during the pandemic, but to our knowledge, no one else has started manufacturing a vaccine that would violate </w:t>
      </w:r>
      <w:proofErr w:type="spellStart"/>
      <w:r>
        <w:rPr>
          <w:rFonts w:ascii="Calibri" w:hAnsi="Calibri" w:cs="Calibri"/>
          <w:color w:val="000000"/>
          <w:szCs w:val="22"/>
          <w:u w:val="single"/>
        </w:rPr>
        <w:t>Moderna’s</w:t>
      </w:r>
      <w:proofErr w:type="spellEnd"/>
      <w:r>
        <w:rPr>
          <w:rFonts w:ascii="Calibri" w:hAnsi="Calibri" w:cs="Calibri"/>
          <w:color w:val="000000"/>
          <w:szCs w:val="22"/>
          <w:u w:val="single"/>
        </w:rPr>
        <w:t xml:space="preserve"> patents.</w:t>
      </w:r>
      <w:r>
        <w:rPr>
          <w:rFonts w:ascii="Calibri" w:hAnsi="Calibri" w:cs="Calibri"/>
          <w:color w:val="000000"/>
          <w:sz w:val="16"/>
          <w:szCs w:val="16"/>
        </w:rPr>
        <w:t xml:space="preserve">” The team at Brookline Capital markets noted that if a company did begin manufacturing vaccines based on </w:t>
      </w:r>
      <w:proofErr w:type="spellStart"/>
      <w:r>
        <w:rPr>
          <w:rFonts w:ascii="Calibri" w:hAnsi="Calibri" w:cs="Calibri"/>
          <w:color w:val="000000"/>
          <w:sz w:val="16"/>
          <w:szCs w:val="16"/>
        </w:rPr>
        <w:t>Moderna’s</w:t>
      </w:r>
      <w:proofErr w:type="spellEnd"/>
      <w:r>
        <w:rPr>
          <w:rFonts w:ascii="Calibri" w:hAnsi="Calibri" w:cs="Calibri"/>
          <w:color w:val="000000"/>
          <w:sz w:val="16"/>
          <w:szCs w:val="16"/>
        </w:rPr>
        <w:t xml:space="preserve"> patents, the upside would be an additional licensing revenue stream for the company. On Friday, vaccine manufacturer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which has reached an agreement with the private-public global health partnership Gavi to provide 1.1 billion vaccine doses to </w:t>
      </w:r>
      <w:proofErr w:type="gramStart"/>
      <w:r>
        <w:rPr>
          <w:rFonts w:ascii="Calibri" w:hAnsi="Calibri" w:cs="Calibri"/>
          <w:color w:val="000000"/>
          <w:sz w:val="16"/>
          <w:szCs w:val="16"/>
        </w:rPr>
        <w:t>low income</w:t>
      </w:r>
      <w:proofErr w:type="gramEnd"/>
      <w:r>
        <w:rPr>
          <w:rFonts w:ascii="Calibri" w:hAnsi="Calibri" w:cs="Calibri"/>
          <w:color w:val="000000"/>
          <w:sz w:val="16"/>
          <w:szCs w:val="16"/>
        </w:rPr>
        <w:t xml:space="preserve"> countries, stated its opposition to the WTO waiving patents, arguing that it “</w:t>
      </w:r>
      <w:r>
        <w:rPr>
          <w:rFonts w:ascii="Calibri" w:hAnsi="Calibri" w:cs="Calibri"/>
          <w:color w:val="000000"/>
          <w:szCs w:val="22"/>
          <w:u w:val="single"/>
        </w:rPr>
        <w:t xml:space="preserve">could </w:t>
      </w:r>
      <w:r>
        <w:rPr>
          <w:rFonts w:ascii="Calibri" w:hAnsi="Calibri" w:cs="Calibri"/>
          <w:color w:val="000000"/>
          <w:szCs w:val="22"/>
          <w:u w:val="single"/>
          <w:shd w:val="clear" w:color="auto" w:fill="FFFF00"/>
        </w:rPr>
        <w:t>further constrain resources by diverting them to entities incapable of manufacturing safe and effective vaccines in</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near term</w:t>
      </w:r>
      <w:r>
        <w:rPr>
          <w:rFonts w:ascii="Calibri" w:hAnsi="Calibri" w:cs="Calibri"/>
          <w:color w:val="000000"/>
          <w:szCs w:val="22"/>
          <w:u w:val="single"/>
        </w:rPr>
        <w:t>.”</w:t>
      </w:r>
      <w:r>
        <w:rPr>
          <w:rFonts w:ascii="Calibri" w:hAnsi="Calibri" w:cs="Calibri"/>
          <w:color w:val="000000"/>
          <w:sz w:val="16"/>
          <w:szCs w:val="16"/>
        </w:rPr>
        <w:t xml:space="preserve"> Jeffries analysts note that a </w:t>
      </w:r>
      <w:r>
        <w:rPr>
          <w:rFonts w:ascii="Calibri" w:hAnsi="Calibri" w:cs="Calibri"/>
          <w:color w:val="000000"/>
          <w:szCs w:val="22"/>
          <w:u w:val="single"/>
        </w:rPr>
        <w:t xml:space="preserve">waiver wouldn’t put </w:t>
      </w:r>
      <w:proofErr w:type="spellStart"/>
      <w:r>
        <w:rPr>
          <w:rFonts w:ascii="Calibri" w:hAnsi="Calibri" w:cs="Calibri"/>
          <w:color w:val="000000"/>
          <w:szCs w:val="22"/>
          <w:u w:val="single"/>
        </w:rPr>
        <w:t>Novavax</w:t>
      </w:r>
      <w:proofErr w:type="spellEnd"/>
      <w:r>
        <w:rPr>
          <w:rFonts w:ascii="Calibri" w:hAnsi="Calibri" w:cs="Calibri"/>
          <w:color w:val="000000"/>
          <w:szCs w:val="22"/>
          <w:u w:val="single"/>
        </w:rPr>
        <w:t xml:space="preserve"> at immediate risk, as a key component of the company’s vaccine “is in limited supply and a majority of the raw material has already been locked up</w:t>
      </w:r>
      <w:r>
        <w:rPr>
          <w:rFonts w:ascii="Calibri" w:hAnsi="Calibri" w:cs="Calibri"/>
          <w:color w:val="000000"/>
          <w:sz w:val="16"/>
          <w:szCs w:val="16"/>
        </w:rPr>
        <w:t xml:space="preserve">” by the company. That said, Morgan Stanley struck a similar point to </w:t>
      </w:r>
      <w:proofErr w:type="spellStart"/>
      <w:r>
        <w:rPr>
          <w:rFonts w:ascii="Calibri" w:hAnsi="Calibri" w:cs="Calibri"/>
          <w:color w:val="000000"/>
          <w:sz w:val="16"/>
          <w:szCs w:val="16"/>
        </w:rPr>
        <w:t>Novavax</w:t>
      </w:r>
      <w:proofErr w:type="spellEnd"/>
      <w:r>
        <w:rPr>
          <w:rFonts w:ascii="Calibri" w:hAnsi="Calibri" w:cs="Calibri"/>
          <w:color w:val="000000"/>
          <w:sz w:val="16"/>
          <w:szCs w:val="16"/>
        </w:rPr>
        <w:t xml:space="preserve"> about the risk involved in waiving patents. The analysts </w:t>
      </w:r>
      <w:r>
        <w:rPr>
          <w:rFonts w:ascii="Calibri" w:hAnsi="Calibri" w:cs="Calibri"/>
          <w:color w:val="000000"/>
          <w:szCs w:val="22"/>
          <w:u w:val="single"/>
        </w:rPr>
        <w:t xml:space="preserve">point out </w:t>
      </w:r>
      <w:r>
        <w:rPr>
          <w:rFonts w:ascii="Calibri" w:hAnsi="Calibri" w:cs="Calibri"/>
          <w:color w:val="000000"/>
          <w:szCs w:val="22"/>
          <w:u w:val="single"/>
          <w:shd w:val="clear" w:color="auto" w:fill="FFFF00"/>
        </w:rPr>
        <w:t>waivers</w:t>
      </w:r>
      <w:r>
        <w:rPr>
          <w:rFonts w:ascii="Calibri" w:hAnsi="Calibri" w:cs="Calibri"/>
          <w:color w:val="000000"/>
          <w:szCs w:val="22"/>
          <w:u w:val="single"/>
        </w:rPr>
        <w:t xml:space="preserve"> could be counterproductive and </w:t>
      </w:r>
      <w:proofErr w:type="gramStart"/>
      <w:r>
        <w:rPr>
          <w:rFonts w:ascii="Calibri" w:hAnsi="Calibri" w:cs="Calibri"/>
          <w:color w:val="000000"/>
          <w:szCs w:val="22"/>
          <w:u w:val="single"/>
        </w:rPr>
        <w:t xml:space="preserve">actually </w:t>
      </w:r>
      <w:r>
        <w:rPr>
          <w:rFonts w:ascii="Calibri" w:hAnsi="Calibri" w:cs="Calibri"/>
          <w:color w:val="000000"/>
          <w:szCs w:val="22"/>
          <w:u w:val="single"/>
          <w:shd w:val="clear" w:color="auto" w:fill="FFFF00"/>
        </w:rPr>
        <w:t>slow</w:t>
      </w:r>
      <w:proofErr w:type="gramEnd"/>
      <w:r>
        <w:rPr>
          <w:rFonts w:ascii="Calibri" w:hAnsi="Calibri" w:cs="Calibri"/>
          <w:color w:val="000000"/>
          <w:szCs w:val="22"/>
          <w:u w:val="single"/>
          <w:shd w:val="clear" w:color="auto" w:fill="FFFF00"/>
        </w:rPr>
        <w:t xml:space="preserve"> down vaccine manufacturing</w:t>
      </w:r>
      <w:r>
        <w:rPr>
          <w:rFonts w:ascii="Calibri" w:hAnsi="Calibri" w:cs="Calibri"/>
          <w:color w:val="000000"/>
          <w:szCs w:val="22"/>
          <w:u w:val="single"/>
        </w:rPr>
        <w:t>. “An IP waiver now may exacerbate supply issues,</w:t>
      </w:r>
      <w:r>
        <w:rPr>
          <w:rFonts w:ascii="Calibri" w:hAnsi="Calibri" w:cs="Calibri"/>
          <w:color w:val="000000"/>
          <w:sz w:val="16"/>
          <w:szCs w:val="16"/>
        </w:rPr>
        <w:t xml:space="preserve">” they write, </w:t>
      </w:r>
      <w:r>
        <w:rPr>
          <w:rFonts w:ascii="Calibri" w:hAnsi="Calibri" w:cs="Calibri"/>
          <w:color w:val="000000"/>
          <w:szCs w:val="22"/>
          <w:u w:val="single"/>
        </w:rPr>
        <w:t>“if some countries start to try to secure raw materials ahead of being able to produce a vaccine and cause shortages and disruptions in the supply chain.”</w:t>
      </w:r>
    </w:p>
    <w:p w14:paraId="09D1AD3A" w14:textId="77777777" w:rsidR="00FA13B3" w:rsidRDefault="00FA13B3" w:rsidP="00FA13B3">
      <w:pPr>
        <w:pStyle w:val="Heading3"/>
      </w:pPr>
      <w:r>
        <w:rPr>
          <w:rFonts w:cs="Calibri"/>
          <w:color w:val="000000"/>
        </w:rPr>
        <w:lastRenderedPageBreak/>
        <w:t>Impact Turn</w:t>
      </w:r>
    </w:p>
    <w:p w14:paraId="4BEF3EBF" w14:textId="77777777" w:rsidR="00FA13B3" w:rsidRDefault="00FA13B3" w:rsidP="00FA13B3"/>
    <w:p w14:paraId="3446F377" w14:textId="77777777" w:rsidR="00FA13B3" w:rsidRDefault="00FA13B3" w:rsidP="00FA13B3">
      <w:pPr>
        <w:pStyle w:val="Heading2"/>
      </w:pPr>
      <w:r>
        <w:rPr>
          <w:rFonts w:cs="Calibri"/>
          <w:color w:val="000000"/>
          <w:u w:val="single"/>
        </w:rPr>
        <w:lastRenderedPageBreak/>
        <w:t xml:space="preserve">AT Innovation </w:t>
      </w:r>
      <w:proofErr w:type="spellStart"/>
      <w:r>
        <w:rPr>
          <w:rFonts w:cs="Calibri"/>
          <w:color w:val="000000"/>
          <w:u w:val="single"/>
        </w:rPr>
        <w:t>Aff</w:t>
      </w:r>
      <w:proofErr w:type="spellEnd"/>
    </w:p>
    <w:p w14:paraId="20F6DA0C" w14:textId="77777777" w:rsidR="00FA13B3" w:rsidRDefault="00FA13B3" w:rsidP="00FA13B3">
      <w:pPr>
        <w:pStyle w:val="Heading3"/>
      </w:pPr>
      <w:r>
        <w:rPr>
          <w:rFonts w:cs="Calibri"/>
          <w:color w:val="000000"/>
        </w:rPr>
        <w:lastRenderedPageBreak/>
        <w:t>Uniqueness</w:t>
      </w:r>
    </w:p>
    <w:p w14:paraId="3917D294" w14:textId="77777777" w:rsidR="00FA13B3" w:rsidRDefault="00FA13B3" w:rsidP="00FA13B3">
      <w:pPr>
        <w:pStyle w:val="Heading4"/>
      </w:pPr>
      <w:r>
        <w:rPr>
          <w:rFonts w:cs="Calibri"/>
          <w:color w:val="000000"/>
        </w:rPr>
        <w:t>[1] Innovation is back up – COVID and empirics prove – The Economist 20</w:t>
      </w:r>
    </w:p>
    <w:p w14:paraId="61F657E6"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“Drug Innovation Is Back in Fashion.” The Economist, The Economist Newspaper, 23 May 2020, </w:t>
      </w:r>
      <w:hyperlink r:id="rId27" w:history="1">
        <w:r>
          <w:rPr>
            <w:rStyle w:val="Hyperlink"/>
            <w:rFonts w:cs="Calibri"/>
            <w:color w:val="000000"/>
            <w:szCs w:val="22"/>
          </w:rPr>
          <w:t>www.economist.com/leaders/2020/05/23/drug-innovation-is-back-in-fashion</w:t>
        </w:r>
      </w:hyperlink>
      <w:r>
        <w:rPr>
          <w:rFonts w:ascii="Calibri" w:hAnsi="Calibri" w:cs="Calibri"/>
          <w:color w:val="000000"/>
          <w:szCs w:val="22"/>
        </w:rPr>
        <w:t>. // LHP </w:t>
      </w:r>
    </w:p>
    <w:p w14:paraId="4296EE1E" w14:textId="77777777" w:rsidR="00FA13B3" w:rsidRDefault="00FA13B3" w:rsidP="00FA13B3">
      <w:pPr>
        <w:pStyle w:val="NormalWeb"/>
        <w:spacing w:before="280" w:beforeAutospacing="0" w:after="280" w:afterAutospacing="0"/>
      </w:pPr>
      <w:r>
        <w:rPr>
          <w:rFonts w:ascii="Calibri" w:hAnsi="Calibri" w:cs="Calibri"/>
          <w:color w:val="0D0D0D"/>
          <w:sz w:val="16"/>
          <w:szCs w:val="16"/>
        </w:rPr>
        <w:t xml:space="preserve">The </w:t>
      </w:r>
      <w:r>
        <w:rPr>
          <w:rFonts w:ascii="Calibri" w:hAnsi="Calibri" w:cs="Calibri"/>
          <w:b/>
          <w:bCs/>
          <w:color w:val="0D0D0D"/>
          <w:u w:val="single"/>
          <w:shd w:val="clear" w:color="auto" w:fill="FFFF00"/>
        </w:rPr>
        <w:t xml:space="preserve">pandemic has reminded </w:t>
      </w:r>
      <w:r>
        <w:rPr>
          <w:rFonts w:ascii="Calibri" w:hAnsi="Calibri" w:cs="Calibri"/>
          <w:color w:val="0D0D0D"/>
          <w:sz w:val="16"/>
          <w:szCs w:val="16"/>
        </w:rPr>
        <w:t>the</w:t>
      </w:r>
      <w:r>
        <w:rPr>
          <w:rFonts w:ascii="Calibri" w:hAnsi="Calibri" w:cs="Calibri"/>
          <w:b/>
          <w:bCs/>
          <w:color w:val="0D0D0D"/>
          <w:u w:val="single"/>
        </w:rPr>
        <w:t xml:space="preserve"> </w:t>
      </w:r>
      <w:r>
        <w:rPr>
          <w:rFonts w:ascii="Calibri" w:hAnsi="Calibri" w:cs="Calibri"/>
          <w:b/>
          <w:bCs/>
          <w:color w:val="0D0D0D"/>
          <w:u w:val="single"/>
          <w:shd w:val="clear" w:color="auto" w:fill="FFFF00"/>
        </w:rPr>
        <w:t xml:space="preserve">world of the industry’s </w:t>
      </w:r>
      <w:r>
        <w:rPr>
          <w:rFonts w:ascii="Calibri" w:hAnsi="Calibri" w:cs="Calibri"/>
          <w:color w:val="0D0D0D"/>
          <w:sz w:val="16"/>
          <w:szCs w:val="16"/>
        </w:rPr>
        <w:t xml:space="preserve">strengths—its </w:t>
      </w:r>
      <w:r>
        <w:rPr>
          <w:rFonts w:ascii="Calibri" w:hAnsi="Calibri" w:cs="Calibri"/>
          <w:b/>
          <w:bCs/>
          <w:color w:val="0D0D0D"/>
          <w:u w:val="single"/>
          <w:shd w:val="clear" w:color="auto" w:fill="FFFF00"/>
        </w:rPr>
        <w:t>capacity to innovate</w:t>
      </w:r>
      <w:r>
        <w:rPr>
          <w:rFonts w:ascii="Calibri" w:hAnsi="Calibri" w:cs="Calibri"/>
          <w:color w:val="0D0D0D"/>
          <w:sz w:val="16"/>
          <w:szCs w:val="16"/>
        </w:rPr>
        <w:t xml:space="preserve"> and provide drugs on a vast scale. Many of the </w:t>
      </w:r>
      <w:r>
        <w:rPr>
          <w:rFonts w:ascii="Calibri" w:hAnsi="Calibri" w:cs="Calibri"/>
          <w:b/>
          <w:bCs/>
          <w:color w:val="0D0D0D"/>
          <w:u w:val="single"/>
          <w:shd w:val="clear" w:color="auto" w:fill="FFFF00"/>
        </w:rPr>
        <w:t>big firms</w:t>
      </w:r>
      <w:r>
        <w:rPr>
          <w:rFonts w:ascii="Calibri" w:hAnsi="Calibri" w:cs="Calibri"/>
          <w:color w:val="0D0D0D"/>
          <w:sz w:val="16"/>
          <w:szCs w:val="16"/>
        </w:rPr>
        <w:t xml:space="preserve">, such as Johnson &amp; Johnson and Sanofi, are </w:t>
      </w:r>
      <w:r>
        <w:rPr>
          <w:rFonts w:ascii="Calibri" w:hAnsi="Calibri" w:cs="Calibri"/>
          <w:b/>
          <w:bCs/>
          <w:color w:val="0D0D0D"/>
          <w:u w:val="single"/>
          <w:shd w:val="clear" w:color="auto" w:fill="FFFF00"/>
        </w:rPr>
        <w:t>working on covid-</w:t>
      </w:r>
      <w:r>
        <w:rPr>
          <w:rFonts w:ascii="Calibri" w:hAnsi="Calibri" w:cs="Calibri"/>
          <w:color w:val="0D0D0D"/>
          <w:sz w:val="16"/>
          <w:szCs w:val="16"/>
        </w:rPr>
        <w:t>19</w:t>
      </w:r>
      <w:r>
        <w:rPr>
          <w:rFonts w:ascii="Calibri" w:hAnsi="Calibri" w:cs="Calibri"/>
          <w:b/>
          <w:bCs/>
          <w:color w:val="0D0D0D"/>
          <w:u w:val="single"/>
        </w:rPr>
        <w:t xml:space="preserve"> vaccines and </w:t>
      </w:r>
      <w:r>
        <w:rPr>
          <w:rFonts w:ascii="Calibri" w:hAnsi="Calibri" w:cs="Calibri"/>
          <w:b/>
          <w:bCs/>
          <w:color w:val="0D0D0D"/>
          <w:u w:val="single"/>
          <w:shd w:val="clear" w:color="auto" w:fill="FFFF00"/>
        </w:rPr>
        <w:t>therapies</w:t>
      </w:r>
      <w:r>
        <w:rPr>
          <w:rFonts w:ascii="Calibri" w:hAnsi="Calibri" w:cs="Calibri"/>
          <w:color w:val="0D0D0D"/>
          <w:sz w:val="16"/>
          <w:szCs w:val="16"/>
        </w:rPr>
        <w:t xml:space="preserve">. </w:t>
      </w:r>
      <w:r>
        <w:rPr>
          <w:rFonts w:ascii="Calibri" w:hAnsi="Calibri" w:cs="Calibri"/>
          <w:b/>
          <w:bCs/>
          <w:color w:val="0D0D0D"/>
          <w:u w:val="single"/>
          <w:shd w:val="clear" w:color="auto" w:fill="FFFF00"/>
        </w:rPr>
        <w:t>Scores of smaller companies are at work</w:t>
      </w:r>
      <w:r>
        <w:rPr>
          <w:rFonts w:ascii="Calibri" w:hAnsi="Calibri" w:cs="Calibri"/>
          <w:color w:val="0D0D0D"/>
          <w:sz w:val="16"/>
          <w:szCs w:val="16"/>
        </w:rPr>
        <w:t xml:space="preserve">, too. On May 18th </w:t>
      </w:r>
      <w:proofErr w:type="spellStart"/>
      <w:r>
        <w:rPr>
          <w:rFonts w:ascii="Calibri" w:hAnsi="Calibri" w:cs="Calibri"/>
          <w:b/>
          <w:bCs/>
          <w:color w:val="0D0D0D"/>
          <w:u w:val="single"/>
        </w:rPr>
        <w:t>Moderna</w:t>
      </w:r>
      <w:proofErr w:type="spellEnd"/>
      <w:r>
        <w:rPr>
          <w:rFonts w:ascii="Calibri" w:hAnsi="Calibri" w:cs="Calibri"/>
          <w:color w:val="0D0D0D"/>
          <w:sz w:val="16"/>
          <w:szCs w:val="16"/>
        </w:rPr>
        <w:t xml:space="preserve">, an American biotech firm, said that its much-anticipated vaccine has shown positive early results (although some analysts questioned the validity of its tests). </w:t>
      </w:r>
      <w:r>
        <w:rPr>
          <w:rFonts w:ascii="Calibri" w:hAnsi="Calibri" w:cs="Calibri"/>
          <w:b/>
          <w:bCs/>
          <w:color w:val="0D0D0D"/>
          <w:u w:val="single"/>
        </w:rPr>
        <w:t>AstraZeneca</w:t>
      </w:r>
      <w:r>
        <w:rPr>
          <w:rFonts w:ascii="Calibri" w:hAnsi="Calibri" w:cs="Calibri"/>
          <w:color w:val="0D0D0D"/>
          <w:sz w:val="16"/>
          <w:szCs w:val="16"/>
        </w:rPr>
        <w:t>, a big British firm that invests heavily in research and development (</w:t>
      </w:r>
      <w:proofErr w:type="spellStart"/>
      <w:r>
        <w:rPr>
          <w:rFonts w:ascii="Calibri" w:hAnsi="Calibri" w:cs="Calibri"/>
          <w:color w:val="0D0D0D"/>
          <w:sz w:val="16"/>
          <w:szCs w:val="16"/>
        </w:rPr>
        <w:t>r&amp;d</w:t>
      </w:r>
      <w:proofErr w:type="spellEnd"/>
      <w:r>
        <w:rPr>
          <w:rFonts w:ascii="Calibri" w:hAnsi="Calibri" w:cs="Calibri"/>
          <w:color w:val="0D0D0D"/>
          <w:sz w:val="16"/>
          <w:szCs w:val="16"/>
        </w:rPr>
        <w:t xml:space="preserve">), is working on a vaccine with scientists at Oxford University, helped by $1bn of new funding from America’s government. </w:t>
      </w:r>
      <w:r>
        <w:rPr>
          <w:rFonts w:ascii="Calibri" w:hAnsi="Calibri" w:cs="Calibri"/>
          <w:b/>
          <w:bCs/>
          <w:color w:val="0D0D0D"/>
          <w:u w:val="single"/>
        </w:rPr>
        <w:t xml:space="preserve">Even </w:t>
      </w:r>
      <w:r>
        <w:rPr>
          <w:rFonts w:ascii="Calibri" w:hAnsi="Calibri" w:cs="Calibri"/>
          <w:b/>
          <w:bCs/>
          <w:color w:val="0D0D0D"/>
          <w:u w:val="single"/>
          <w:shd w:val="clear" w:color="auto" w:fill="FFFF00"/>
        </w:rPr>
        <w:t>before the virus</w:t>
      </w:r>
      <w:r>
        <w:rPr>
          <w:rFonts w:ascii="Calibri" w:hAnsi="Calibri" w:cs="Calibri"/>
          <w:b/>
          <w:bCs/>
          <w:color w:val="0D0D0D"/>
          <w:u w:val="single"/>
        </w:rPr>
        <w:t xml:space="preserve">, the </w:t>
      </w:r>
      <w:r>
        <w:rPr>
          <w:rFonts w:ascii="Calibri" w:hAnsi="Calibri" w:cs="Calibri"/>
          <w:b/>
          <w:bCs/>
          <w:color w:val="0D0D0D"/>
          <w:u w:val="single"/>
          <w:shd w:val="clear" w:color="auto" w:fill="FFFF00"/>
        </w:rPr>
        <w:t>industry</w:t>
      </w:r>
      <w:r>
        <w:rPr>
          <w:rFonts w:ascii="Calibri" w:hAnsi="Calibri" w:cs="Calibri"/>
          <w:b/>
          <w:bCs/>
          <w:color w:val="0D0D0D"/>
          <w:u w:val="single"/>
        </w:rPr>
        <w:t xml:space="preserve"> had </w:t>
      </w:r>
      <w:r>
        <w:rPr>
          <w:rFonts w:ascii="Calibri" w:hAnsi="Calibri" w:cs="Calibri"/>
          <w:b/>
          <w:bCs/>
          <w:color w:val="0D0D0D"/>
          <w:u w:val="single"/>
          <w:shd w:val="clear" w:color="auto" w:fill="FFFF00"/>
        </w:rPr>
        <w:t>started to invest more heavily</w:t>
      </w:r>
      <w:r>
        <w:rPr>
          <w:rFonts w:ascii="Calibri" w:hAnsi="Calibri" w:cs="Calibri"/>
          <w:color w:val="0D0D0D"/>
          <w:sz w:val="16"/>
          <w:szCs w:val="16"/>
        </w:rPr>
        <w:t xml:space="preserve">. In the </w:t>
      </w:r>
      <w:r>
        <w:rPr>
          <w:rFonts w:ascii="Calibri" w:hAnsi="Calibri" w:cs="Calibri"/>
          <w:b/>
          <w:bCs/>
          <w:color w:val="0D0D0D"/>
          <w:u w:val="single"/>
          <w:shd w:val="clear" w:color="auto" w:fill="FFFF00"/>
        </w:rPr>
        <w:t>most recent quarter America’s</w:t>
      </w:r>
      <w:r>
        <w:rPr>
          <w:rFonts w:ascii="Calibri" w:hAnsi="Calibri" w:cs="Calibri"/>
          <w:b/>
          <w:bCs/>
          <w:color w:val="0D0D0D"/>
          <w:u w:val="single"/>
        </w:rPr>
        <w:t xml:space="preserve"> 30 </w:t>
      </w:r>
      <w:r>
        <w:rPr>
          <w:rFonts w:ascii="Calibri" w:hAnsi="Calibri" w:cs="Calibri"/>
          <w:b/>
          <w:bCs/>
          <w:color w:val="0D0D0D"/>
          <w:u w:val="single"/>
          <w:shd w:val="clear" w:color="auto" w:fill="FFFF00"/>
        </w:rPr>
        <w:t>biggest firms boosted</w:t>
      </w:r>
      <w:r>
        <w:rPr>
          <w:rFonts w:ascii="Calibri" w:hAnsi="Calibri" w:cs="Calibri"/>
          <w:b/>
          <w:bCs/>
          <w:color w:val="0D0D0D"/>
          <w:u w:val="single"/>
        </w:rPr>
        <w:t xml:space="preserve"> their </w:t>
      </w:r>
      <w:proofErr w:type="spellStart"/>
      <w:r>
        <w:rPr>
          <w:rFonts w:ascii="Calibri" w:hAnsi="Calibri" w:cs="Calibri"/>
          <w:b/>
          <w:bCs/>
          <w:color w:val="0D0D0D"/>
          <w:sz w:val="20"/>
          <w:szCs w:val="20"/>
          <w:u w:val="single"/>
        </w:rPr>
        <w:t>r</w:t>
      </w:r>
      <w:r>
        <w:rPr>
          <w:rFonts w:ascii="Calibri" w:hAnsi="Calibri" w:cs="Calibri"/>
          <w:b/>
          <w:bCs/>
          <w:color w:val="0D0D0D"/>
          <w:sz w:val="20"/>
          <w:szCs w:val="20"/>
          <w:u w:val="single"/>
          <w:shd w:val="clear" w:color="auto" w:fill="FFFF00"/>
        </w:rPr>
        <w:t>&amp;d</w:t>
      </w:r>
      <w:proofErr w:type="spellEnd"/>
      <w:r>
        <w:rPr>
          <w:rFonts w:ascii="Calibri" w:hAnsi="Calibri" w:cs="Calibri"/>
          <w:b/>
          <w:bCs/>
          <w:color w:val="0D0D0D"/>
          <w:u w:val="single"/>
          <w:shd w:val="clear" w:color="auto" w:fill="FFFF00"/>
        </w:rPr>
        <w:t> by a median of 6% year on year</w:t>
      </w:r>
      <w:r>
        <w:rPr>
          <w:rFonts w:ascii="Calibri" w:hAnsi="Calibri" w:cs="Calibri"/>
          <w:color w:val="0D0D0D"/>
          <w:sz w:val="16"/>
          <w:szCs w:val="16"/>
        </w:rPr>
        <w:t xml:space="preserve">. Now </w:t>
      </w:r>
      <w:r>
        <w:rPr>
          <w:rFonts w:ascii="Calibri" w:hAnsi="Calibri" w:cs="Calibri"/>
          <w:b/>
          <w:bCs/>
          <w:color w:val="0D0D0D"/>
          <w:u w:val="single"/>
        </w:rPr>
        <w:t>medical innovation is back in fashion.</w:t>
      </w:r>
    </w:p>
    <w:p w14:paraId="3339CD64" w14:textId="77777777" w:rsidR="00FA13B3" w:rsidRDefault="00FA13B3" w:rsidP="00FA13B3">
      <w:pPr>
        <w:pStyle w:val="NormalWeb"/>
        <w:shd w:val="clear" w:color="auto" w:fill="FEFEFE"/>
        <w:spacing w:before="0" w:beforeAutospacing="0" w:after="0" w:afterAutospacing="0"/>
      </w:pPr>
      <w:r>
        <w:rPr>
          <w:rFonts w:ascii="Calibri" w:hAnsi="Calibri" w:cs="Calibri"/>
          <w:b/>
          <w:bCs/>
          <w:color w:val="333333"/>
          <w:sz w:val="26"/>
          <w:szCs w:val="26"/>
          <w:shd w:val="clear" w:color="auto" w:fill="FEFEFE"/>
        </w:rPr>
        <w:t>[2] Pharma innovation is doing great now – answers all your warrants. 2020</w:t>
      </w:r>
    </w:p>
    <w:p w14:paraId="4B893CA9"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 "The new drugs of 2019," Chemical &amp;amp; Engineering News, </w:t>
      </w:r>
      <w:hyperlink r:id="rId28" w:history="1">
        <w:r>
          <w:rPr>
            <w:rStyle w:val="Hyperlink"/>
            <w:rFonts w:cs="Calibri"/>
            <w:color w:val="000000"/>
            <w:szCs w:val="22"/>
          </w:rPr>
          <w:t>https://cen.acs.org/pharmaceuticals/drug-development/new-drugs-2019/98/i3</w:t>
        </w:r>
      </w:hyperlink>
      <w:r>
        <w:rPr>
          <w:rFonts w:ascii="Calibri" w:hAnsi="Calibri" w:cs="Calibri"/>
          <w:color w:val="000000"/>
          <w:szCs w:val="22"/>
        </w:rPr>
        <w:t xml:space="preserve"> //Jay</w:t>
      </w:r>
    </w:p>
    <w:p w14:paraId="6AE8F63C" w14:textId="77777777" w:rsidR="00FA13B3" w:rsidRDefault="00FA13B3" w:rsidP="00FA13B3">
      <w:pPr>
        <w:pStyle w:val="NormalWeb"/>
        <w:shd w:val="clear" w:color="auto" w:fill="FEFEFE"/>
        <w:spacing w:before="0" w:beforeAutospacing="0" w:after="0" w:afterAutospacing="0"/>
      </w:pPr>
      <w:r>
        <w:t> </w:t>
      </w:r>
    </w:p>
    <w:p w14:paraId="063B49A5" w14:textId="77777777" w:rsidR="00FA13B3" w:rsidRDefault="00FA13B3" w:rsidP="00FA13B3">
      <w:pPr>
        <w:pStyle w:val="NormalWeb"/>
        <w:spacing w:before="0" w:beforeAutospacing="0" w:after="160" w:afterAutospacing="0"/>
      </w:pPr>
      <w:r>
        <w:rPr>
          <w:rFonts w:ascii="Calibri" w:hAnsi="Calibri" w:cs="Calibri"/>
          <w:color w:val="000000"/>
          <w:sz w:val="12"/>
          <w:szCs w:val="12"/>
        </w:rPr>
        <w:t xml:space="preserve">Although pharmaceutical companies last year were unable to top the record-shattering </w:t>
      </w:r>
      <w:hyperlink r:id="rId29" w:history="1">
        <w:r>
          <w:rPr>
            <w:rStyle w:val="Hyperlink"/>
            <w:rFonts w:cs="Calibri"/>
            <w:color w:val="000000"/>
            <w:sz w:val="12"/>
            <w:szCs w:val="12"/>
          </w:rPr>
          <w:t>59 new drugs approved in the US in 2018</w:t>
        </w:r>
      </w:hyperlink>
      <w:r>
        <w:rPr>
          <w:rFonts w:ascii="Calibri" w:hAnsi="Calibri" w:cs="Calibri"/>
          <w:color w:val="000000"/>
          <w:sz w:val="12"/>
          <w:szCs w:val="12"/>
        </w:rPr>
        <w:t xml:space="preserve">, they were still on a roll. </w:t>
      </w:r>
      <w:r>
        <w:rPr>
          <w:rFonts w:ascii="Calibri" w:hAnsi="Calibri" w:cs="Calibri"/>
          <w:color w:val="000000"/>
          <w:szCs w:val="22"/>
          <w:u w:val="single"/>
        </w:rPr>
        <w:t xml:space="preserve">In </w:t>
      </w:r>
      <w:r>
        <w:rPr>
          <w:rFonts w:ascii="Calibri" w:hAnsi="Calibri" w:cs="Calibri"/>
          <w:color w:val="000000"/>
          <w:szCs w:val="22"/>
          <w:u w:val="single"/>
          <w:shd w:val="clear" w:color="auto" w:fill="FFFF00"/>
        </w:rPr>
        <w:t>2019</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F</w:t>
      </w:r>
      <w:r>
        <w:rPr>
          <w:rFonts w:ascii="Calibri" w:hAnsi="Calibri" w:cs="Calibri"/>
          <w:color w:val="000000"/>
          <w:szCs w:val="22"/>
          <w:u w:val="single"/>
        </w:rPr>
        <w:t xml:space="preserve">ood and </w:t>
      </w:r>
      <w:r>
        <w:rPr>
          <w:rFonts w:ascii="Calibri" w:hAnsi="Calibri" w:cs="Calibri"/>
          <w:color w:val="000000"/>
          <w:szCs w:val="22"/>
          <w:u w:val="single"/>
          <w:shd w:val="clear" w:color="auto" w:fill="FFFF00"/>
        </w:rPr>
        <w:t>D</w:t>
      </w:r>
      <w:r>
        <w:rPr>
          <w:rFonts w:ascii="Calibri" w:hAnsi="Calibri" w:cs="Calibri"/>
          <w:color w:val="000000"/>
          <w:szCs w:val="22"/>
          <w:u w:val="single"/>
        </w:rPr>
        <w:t xml:space="preserve">rug </w:t>
      </w:r>
      <w:r>
        <w:rPr>
          <w:rFonts w:ascii="Calibri" w:hAnsi="Calibri" w:cs="Calibri"/>
          <w:color w:val="000000"/>
          <w:szCs w:val="22"/>
          <w:u w:val="single"/>
          <w:shd w:val="clear" w:color="auto" w:fill="FFFF00"/>
        </w:rPr>
        <w:t>A</w:t>
      </w:r>
      <w:r>
        <w:rPr>
          <w:rFonts w:ascii="Calibri" w:hAnsi="Calibri" w:cs="Calibri"/>
          <w:color w:val="000000"/>
          <w:szCs w:val="22"/>
          <w:u w:val="single"/>
        </w:rPr>
        <w:t xml:space="preserve">dministration </w:t>
      </w:r>
      <w:r>
        <w:rPr>
          <w:rFonts w:ascii="Calibri" w:hAnsi="Calibri" w:cs="Calibri"/>
          <w:color w:val="000000"/>
          <w:szCs w:val="22"/>
          <w:u w:val="single"/>
          <w:shd w:val="clear" w:color="auto" w:fill="FFFF00"/>
        </w:rPr>
        <w:t>green-lighted 48 medicines</w:t>
      </w:r>
      <w:r>
        <w:rPr>
          <w:rFonts w:ascii="Calibri" w:hAnsi="Calibri" w:cs="Calibri"/>
          <w:color w:val="000000"/>
          <w:szCs w:val="22"/>
          <w:u w:val="single"/>
        </w:rPr>
        <w:t xml:space="preserve">, a crop that includes myriad modalities </w:t>
      </w:r>
      <w:r>
        <w:rPr>
          <w:rFonts w:ascii="Calibri" w:hAnsi="Calibri" w:cs="Calibri"/>
          <w:color w:val="000000"/>
          <w:szCs w:val="22"/>
          <w:u w:val="single"/>
          <w:shd w:val="clear" w:color="auto" w:fill="FFFF00"/>
        </w:rPr>
        <w:t>and many new treatments</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for</w:t>
      </w:r>
      <w:r>
        <w:rPr>
          <w:rFonts w:ascii="Calibri" w:hAnsi="Calibri" w:cs="Calibri"/>
          <w:color w:val="000000"/>
          <w:szCs w:val="22"/>
          <w:u w:val="single"/>
        </w:rPr>
        <w:t xml:space="preserve"> long-</w:t>
      </w:r>
      <w:r>
        <w:rPr>
          <w:rFonts w:ascii="Calibri" w:hAnsi="Calibri" w:cs="Calibri"/>
          <w:color w:val="000000"/>
          <w:szCs w:val="22"/>
          <w:u w:val="single"/>
          <w:shd w:val="clear" w:color="auto" w:fill="FFFF00"/>
        </w:rPr>
        <w:t>neglected diseases</w:t>
      </w:r>
      <w:r>
        <w:rPr>
          <w:rFonts w:ascii="Calibri" w:hAnsi="Calibri" w:cs="Calibri"/>
          <w:color w:val="000000"/>
          <w:sz w:val="12"/>
          <w:szCs w:val="12"/>
        </w:rPr>
        <w:t xml:space="preserve">. Taken together, </w:t>
      </w:r>
      <w:r>
        <w:rPr>
          <w:rFonts w:ascii="Calibri" w:hAnsi="Calibri" w:cs="Calibri"/>
          <w:color w:val="000000"/>
          <w:sz w:val="12"/>
          <w:szCs w:val="12"/>
          <w:shd w:val="clear" w:color="auto" w:fill="FFFF00"/>
        </w:rPr>
        <w:t>the</w:t>
      </w:r>
      <w:r>
        <w:rPr>
          <w:rFonts w:ascii="Calibri" w:hAnsi="Calibri" w:cs="Calibri"/>
          <w:color w:val="000000"/>
          <w:sz w:val="12"/>
          <w:szCs w:val="12"/>
        </w:rPr>
        <w:t xml:space="preserve"> </w:t>
      </w:r>
      <w:r>
        <w:rPr>
          <w:rFonts w:ascii="Calibri" w:hAnsi="Calibri" w:cs="Calibri"/>
          <w:b/>
          <w:bCs/>
          <w:color w:val="000000"/>
          <w:szCs w:val="22"/>
          <w:u w:val="single"/>
          <w:shd w:val="clear" w:color="auto" w:fill="FFFF00"/>
        </w:rPr>
        <w:t>past 3 years</w:t>
      </w:r>
      <w:r>
        <w:rPr>
          <w:rFonts w:ascii="Calibri" w:hAnsi="Calibri" w:cs="Calibri"/>
          <w:b/>
          <w:bCs/>
          <w:color w:val="000000"/>
          <w:szCs w:val="22"/>
          <w:u w:val="single"/>
        </w:rPr>
        <w:t xml:space="preserve"> of approvals </w:t>
      </w:r>
      <w:r>
        <w:rPr>
          <w:rFonts w:ascii="Calibri" w:hAnsi="Calibri" w:cs="Calibri"/>
          <w:b/>
          <w:bCs/>
          <w:color w:val="000000"/>
          <w:szCs w:val="22"/>
          <w:u w:val="single"/>
          <w:shd w:val="clear" w:color="auto" w:fill="FFFF00"/>
        </w:rPr>
        <w:t>represent</w:t>
      </w:r>
      <w:r>
        <w:rPr>
          <w:rFonts w:ascii="Calibri" w:hAnsi="Calibri" w:cs="Calibri"/>
          <w:b/>
          <w:bCs/>
          <w:color w:val="000000"/>
          <w:szCs w:val="22"/>
          <w:u w:val="single"/>
        </w:rPr>
        <w:t xml:space="preserve"> drug companies’ </w:t>
      </w:r>
      <w:r>
        <w:rPr>
          <w:rFonts w:ascii="Calibri" w:hAnsi="Calibri" w:cs="Calibri"/>
          <w:b/>
          <w:bCs/>
          <w:color w:val="000000"/>
          <w:szCs w:val="22"/>
          <w:u w:val="single"/>
          <w:shd w:val="clear" w:color="auto" w:fill="FFFF00"/>
        </w:rPr>
        <w:t>most productive period in</w:t>
      </w:r>
      <w:r>
        <w:rPr>
          <w:rFonts w:ascii="Calibri" w:hAnsi="Calibri" w:cs="Calibri"/>
          <w:b/>
          <w:bCs/>
          <w:color w:val="000000"/>
          <w:szCs w:val="22"/>
          <w:u w:val="single"/>
        </w:rPr>
        <w:t xml:space="preserve"> more than 2 </w:t>
      </w:r>
      <w:r>
        <w:rPr>
          <w:rFonts w:ascii="Calibri" w:hAnsi="Calibri" w:cs="Calibri"/>
          <w:b/>
          <w:bCs/>
          <w:color w:val="000000"/>
          <w:szCs w:val="22"/>
          <w:u w:val="single"/>
          <w:shd w:val="clear" w:color="auto" w:fill="FFFF00"/>
        </w:rPr>
        <w:t>decades</w:t>
      </w:r>
      <w:r>
        <w:rPr>
          <w:rFonts w:ascii="Calibri" w:hAnsi="Calibri" w:cs="Calibri"/>
          <w:b/>
          <w:bCs/>
          <w:color w:val="000000"/>
          <w:szCs w:val="22"/>
          <w:u w:val="single"/>
        </w:rPr>
        <w:t>.</w:t>
      </w:r>
      <w:r>
        <w:rPr>
          <w:rFonts w:ascii="Calibri" w:hAnsi="Calibri" w:cs="Calibri"/>
          <w:color w:val="000000"/>
          <w:sz w:val="12"/>
          <w:szCs w:val="12"/>
        </w:rPr>
        <w:t xml:space="preserve"> Still, some analysts caution that the steady flow of new medicines could mask troubling indications about the health of the industry. The year brought several notable trends. </w:t>
      </w:r>
      <w:r>
        <w:rPr>
          <w:rFonts w:ascii="Calibri" w:hAnsi="Calibri" w:cs="Calibri"/>
          <w:color w:val="000000"/>
          <w:szCs w:val="22"/>
          <w:u w:val="single"/>
        </w:rPr>
        <w:t xml:space="preserve">The first was an uptick in the number of novel mechanisms on display in the new drugs. Roughly </w:t>
      </w:r>
      <w:r>
        <w:rPr>
          <w:rFonts w:ascii="Calibri" w:hAnsi="Calibri" w:cs="Calibri"/>
          <w:color w:val="000000"/>
          <w:szCs w:val="22"/>
          <w:u w:val="single"/>
          <w:shd w:val="clear" w:color="auto" w:fill="FFFF00"/>
        </w:rPr>
        <w:t>42% of</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medicines</w:t>
      </w:r>
      <w:r>
        <w:rPr>
          <w:rFonts w:ascii="Calibri" w:hAnsi="Calibri" w:cs="Calibri"/>
          <w:color w:val="000000"/>
          <w:szCs w:val="22"/>
          <w:u w:val="single"/>
        </w:rPr>
        <w:t xml:space="preserve"> were first in class, meaning they </w:t>
      </w:r>
      <w:r>
        <w:rPr>
          <w:rFonts w:ascii="Calibri" w:hAnsi="Calibri" w:cs="Calibri"/>
          <w:color w:val="000000"/>
          <w:szCs w:val="22"/>
          <w:u w:val="single"/>
          <w:shd w:val="clear" w:color="auto" w:fill="FFFF00"/>
        </w:rPr>
        <w:t>had new mechanisms of action</w:t>
      </w:r>
      <w:r>
        <w:rPr>
          <w:rFonts w:ascii="Calibri" w:hAnsi="Calibri" w:cs="Calibri"/>
          <w:color w:val="000000"/>
          <w:szCs w:val="22"/>
          <w:u w:val="single"/>
        </w:rPr>
        <w:t xml:space="preserve">; this is a jump over the prior 4 years, when that portion ranged between 32 and 36%. </w:t>
      </w:r>
      <w:r>
        <w:rPr>
          <w:rFonts w:ascii="Calibri" w:hAnsi="Calibri" w:cs="Calibri"/>
          <w:color w:val="000000"/>
          <w:sz w:val="12"/>
          <w:szCs w:val="12"/>
        </w:rPr>
        <w:t xml:space="preserve">Another trend was the influx of newer modalities. While small molecules continue to account for the lion’s share of </w:t>
      </w:r>
      <w:r>
        <w:rPr>
          <w:rFonts w:ascii="Calibri" w:hAnsi="Calibri" w:cs="Calibri"/>
          <w:b/>
          <w:bCs/>
          <w:color w:val="000000"/>
          <w:szCs w:val="22"/>
          <w:u w:val="single"/>
        </w:rPr>
        <w:t>new molecular entities (</w:t>
      </w:r>
      <w:r>
        <w:rPr>
          <w:rFonts w:ascii="Calibri" w:hAnsi="Calibri" w:cs="Calibri"/>
          <w:b/>
          <w:bCs/>
          <w:color w:val="000000"/>
          <w:szCs w:val="22"/>
          <w:u w:val="single"/>
          <w:shd w:val="clear" w:color="auto" w:fill="FFFF00"/>
        </w:rPr>
        <w:t>NMEs</w:t>
      </w:r>
      <w:r>
        <w:rPr>
          <w:rFonts w:ascii="Calibri" w:hAnsi="Calibri" w:cs="Calibri"/>
          <w:b/>
          <w:bCs/>
          <w:color w:val="000000"/>
          <w:szCs w:val="22"/>
          <w:u w:val="single"/>
        </w:rPr>
        <w:t xml:space="preserve">), </w:t>
      </w:r>
      <w:r>
        <w:rPr>
          <w:rFonts w:ascii="Calibri" w:hAnsi="Calibri" w:cs="Calibri"/>
          <w:b/>
          <w:bCs/>
          <w:color w:val="000000"/>
          <w:szCs w:val="22"/>
          <w:u w:val="single"/>
          <w:shd w:val="clear" w:color="auto" w:fill="FFFF00"/>
        </w:rPr>
        <w:t>mak</w:t>
      </w:r>
      <w:r>
        <w:rPr>
          <w:rFonts w:ascii="Calibri" w:hAnsi="Calibri" w:cs="Calibri"/>
          <w:b/>
          <w:bCs/>
          <w:color w:val="000000"/>
          <w:szCs w:val="22"/>
          <w:u w:val="single"/>
        </w:rPr>
        <w:t xml:space="preserve">ing </w:t>
      </w:r>
      <w:r>
        <w:rPr>
          <w:rFonts w:ascii="Calibri" w:hAnsi="Calibri" w:cs="Calibri"/>
          <w:b/>
          <w:bCs/>
          <w:color w:val="000000"/>
          <w:szCs w:val="22"/>
          <w:u w:val="single"/>
          <w:shd w:val="clear" w:color="auto" w:fill="FFFF00"/>
        </w:rPr>
        <w:t>up 67%</w:t>
      </w:r>
      <w:r>
        <w:rPr>
          <w:rFonts w:ascii="Calibri" w:hAnsi="Calibri" w:cs="Calibri"/>
          <w:b/>
          <w:bCs/>
          <w:color w:val="000000"/>
          <w:szCs w:val="22"/>
          <w:u w:val="single"/>
        </w:rPr>
        <w:t xml:space="preserve"> </w:t>
      </w:r>
      <w:r>
        <w:rPr>
          <w:rFonts w:ascii="Calibri" w:hAnsi="Calibri" w:cs="Calibri"/>
          <w:b/>
          <w:bCs/>
          <w:color w:val="000000"/>
          <w:szCs w:val="22"/>
          <w:u w:val="single"/>
          <w:shd w:val="clear" w:color="auto" w:fill="FFFF00"/>
        </w:rPr>
        <w:t>of</w:t>
      </w:r>
      <w:r>
        <w:rPr>
          <w:rFonts w:ascii="Calibri" w:hAnsi="Calibri" w:cs="Calibri"/>
          <w:b/>
          <w:bCs/>
          <w:color w:val="000000"/>
          <w:szCs w:val="22"/>
          <w:u w:val="single"/>
        </w:rPr>
        <w:t xml:space="preserve"> overall </w:t>
      </w:r>
      <w:r>
        <w:rPr>
          <w:rFonts w:ascii="Calibri" w:hAnsi="Calibri" w:cs="Calibri"/>
          <w:b/>
          <w:bCs/>
          <w:color w:val="000000"/>
          <w:szCs w:val="22"/>
          <w:u w:val="single"/>
          <w:shd w:val="clear" w:color="auto" w:fill="FFFF00"/>
        </w:rPr>
        <w:t>approvals</w:t>
      </w:r>
      <w:r>
        <w:rPr>
          <w:rFonts w:ascii="Calibri" w:hAnsi="Calibri" w:cs="Calibri"/>
          <w:b/>
          <w:bCs/>
          <w:color w:val="000000"/>
          <w:szCs w:val="22"/>
          <w:u w:val="single"/>
        </w:rPr>
        <w:t xml:space="preserve"> in 2019,</w:t>
      </w:r>
      <w:r>
        <w:rPr>
          <w:rFonts w:ascii="Calibri" w:hAnsi="Calibri" w:cs="Calibri"/>
          <w:color w:val="000000"/>
          <w:sz w:val="12"/>
          <w:szCs w:val="12"/>
        </w:rPr>
        <w:t xml:space="preserve"> the list also includes several antibody-drug conjugates, an antisense </w:t>
      </w:r>
      <w:r>
        <w:rPr>
          <w:rFonts w:ascii="Calibri" w:hAnsi="Calibri" w:cs="Calibri"/>
          <w:b/>
          <w:bCs/>
          <w:color w:val="000000"/>
          <w:szCs w:val="22"/>
          <w:u w:val="single"/>
        </w:rPr>
        <w:t>oligonucleotide therapy, and a therapy based on RNA interference (RNAi</w:t>
      </w:r>
      <w:r>
        <w:rPr>
          <w:rFonts w:ascii="Calibri" w:hAnsi="Calibri" w:cs="Calibri"/>
          <w:color w:val="000000"/>
          <w:sz w:val="12"/>
          <w:szCs w:val="12"/>
        </w:rPr>
        <w:t xml:space="preserve">). Yet another encouraging trend was the influx of </w:t>
      </w:r>
      <w:r>
        <w:rPr>
          <w:rFonts w:ascii="Calibri" w:hAnsi="Calibri" w:cs="Calibri"/>
          <w:color w:val="000000"/>
          <w:szCs w:val="22"/>
          <w:u w:val="single"/>
          <w:shd w:val="clear" w:color="auto" w:fill="FFFF00"/>
        </w:rPr>
        <w:t>innovative therapies for underserved</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diseases</w:t>
      </w:r>
      <w:r>
        <w:rPr>
          <w:rFonts w:ascii="Calibri" w:hAnsi="Calibri" w:cs="Calibri"/>
          <w:color w:val="000000"/>
          <w:sz w:val="12"/>
          <w:szCs w:val="12"/>
        </w:rPr>
        <w:t xml:space="preserve">. Standout approvals include </w:t>
      </w:r>
      <w:r>
        <w:rPr>
          <w:rFonts w:ascii="Calibri" w:hAnsi="Calibri" w:cs="Calibri"/>
          <w:color w:val="000000"/>
          <w:szCs w:val="22"/>
          <w:u w:val="single"/>
        </w:rPr>
        <w:t xml:space="preserve">two new </w:t>
      </w:r>
      <w:r>
        <w:rPr>
          <w:rFonts w:ascii="Calibri" w:hAnsi="Calibri" w:cs="Calibri"/>
          <w:color w:val="000000"/>
          <w:szCs w:val="22"/>
          <w:u w:val="single"/>
          <w:shd w:val="clear" w:color="auto" w:fill="FFFF00"/>
        </w:rPr>
        <w:t>drugs for</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sickle cell</w:t>
      </w:r>
      <w:r>
        <w:rPr>
          <w:rFonts w:ascii="Calibri" w:hAnsi="Calibri" w:cs="Calibri"/>
          <w:color w:val="000000"/>
          <w:szCs w:val="22"/>
          <w:u w:val="single"/>
        </w:rPr>
        <w:t xml:space="preserve"> anemia </w:t>
      </w:r>
      <w:r>
        <w:rPr>
          <w:rFonts w:ascii="Calibri" w:hAnsi="Calibri" w:cs="Calibri"/>
          <w:color w:val="000000"/>
          <w:sz w:val="12"/>
          <w:szCs w:val="12"/>
        </w:rPr>
        <w:t xml:space="preserve">(Global Blood Therapeutics’ </w:t>
      </w:r>
      <w:proofErr w:type="spellStart"/>
      <w:r>
        <w:rPr>
          <w:rFonts w:ascii="Calibri" w:hAnsi="Calibri" w:cs="Calibri"/>
          <w:color w:val="000000"/>
          <w:sz w:val="12"/>
          <w:szCs w:val="12"/>
        </w:rPr>
        <w:t>Oxbryta</w:t>
      </w:r>
      <w:proofErr w:type="spellEnd"/>
      <w:r>
        <w:rPr>
          <w:rFonts w:ascii="Calibri" w:hAnsi="Calibri" w:cs="Calibri"/>
          <w:color w:val="000000"/>
          <w:sz w:val="12"/>
          <w:szCs w:val="12"/>
        </w:rPr>
        <w:t xml:space="preserve"> and Novartis’s </w:t>
      </w:r>
      <w:proofErr w:type="spellStart"/>
      <w:r>
        <w:rPr>
          <w:rFonts w:ascii="Calibri" w:hAnsi="Calibri" w:cs="Calibri"/>
          <w:color w:val="000000"/>
          <w:sz w:val="12"/>
          <w:szCs w:val="12"/>
        </w:rPr>
        <w:t>Adakveo</w:t>
      </w:r>
      <w:proofErr w:type="spellEnd"/>
      <w:r>
        <w:rPr>
          <w:rFonts w:ascii="Calibri" w:hAnsi="Calibri" w:cs="Calibri"/>
          <w:color w:val="000000"/>
          <w:sz w:val="12"/>
          <w:szCs w:val="12"/>
        </w:rPr>
        <w:t xml:space="preserve">), </w:t>
      </w:r>
      <w:r>
        <w:rPr>
          <w:rFonts w:ascii="Calibri" w:hAnsi="Calibri" w:cs="Calibri"/>
          <w:color w:val="000000"/>
          <w:szCs w:val="22"/>
          <w:u w:val="single"/>
        </w:rPr>
        <w:t xml:space="preserve">an </w:t>
      </w:r>
      <w:r>
        <w:rPr>
          <w:rFonts w:ascii="Calibri" w:hAnsi="Calibri" w:cs="Calibri"/>
          <w:color w:val="000000"/>
          <w:szCs w:val="22"/>
          <w:u w:val="single"/>
          <w:shd w:val="clear" w:color="auto" w:fill="FFFF00"/>
        </w:rPr>
        <w:t xml:space="preserve">antibiotic for </w:t>
      </w:r>
      <w:r>
        <w:rPr>
          <w:rFonts w:ascii="Calibri" w:hAnsi="Calibri" w:cs="Calibri"/>
          <w:color w:val="000000"/>
          <w:szCs w:val="22"/>
          <w:u w:val="single"/>
        </w:rPr>
        <w:t>treatment</w:t>
      </w:r>
      <w:r>
        <w:rPr>
          <w:rFonts w:ascii="Calibri" w:hAnsi="Calibri" w:cs="Calibri"/>
          <w:color w:val="000000"/>
          <w:szCs w:val="22"/>
          <w:u w:val="single"/>
          <w:shd w:val="clear" w:color="auto" w:fill="FFFF00"/>
        </w:rPr>
        <w:t>-resistant tuberculosis</w:t>
      </w:r>
      <w:r>
        <w:rPr>
          <w:rFonts w:ascii="Calibri" w:hAnsi="Calibri" w:cs="Calibri"/>
          <w:color w:val="000000"/>
          <w:szCs w:val="22"/>
          <w:u w:val="single"/>
        </w:rPr>
        <w:t xml:space="preserve"> </w:t>
      </w:r>
      <w:r>
        <w:rPr>
          <w:rFonts w:ascii="Calibri" w:hAnsi="Calibri" w:cs="Calibri"/>
          <w:color w:val="000000"/>
          <w:sz w:val="12"/>
          <w:szCs w:val="12"/>
        </w:rPr>
        <w:t xml:space="preserve">(Global Alliance for TB Drug Development’s </w:t>
      </w:r>
      <w:proofErr w:type="spellStart"/>
      <w:r>
        <w:rPr>
          <w:rFonts w:ascii="Calibri" w:hAnsi="Calibri" w:cs="Calibri"/>
          <w:color w:val="000000"/>
          <w:sz w:val="12"/>
          <w:szCs w:val="12"/>
        </w:rPr>
        <w:t>pretomanid</w:t>
      </w:r>
      <w:proofErr w:type="spellEnd"/>
      <w:r>
        <w:rPr>
          <w:rFonts w:ascii="Calibri" w:hAnsi="Calibri" w:cs="Calibri"/>
          <w:color w:val="000000"/>
          <w:sz w:val="12"/>
          <w:szCs w:val="12"/>
        </w:rPr>
        <w:t xml:space="preserve">), </w:t>
      </w:r>
      <w:r>
        <w:rPr>
          <w:rFonts w:ascii="Calibri" w:hAnsi="Calibri" w:cs="Calibri"/>
          <w:color w:val="000000"/>
          <w:szCs w:val="22"/>
          <w:u w:val="single"/>
        </w:rPr>
        <w:t>and a therapy for women experiencing postpartum depression</w:t>
      </w:r>
      <w:r>
        <w:rPr>
          <w:rFonts w:ascii="Calibri" w:hAnsi="Calibri" w:cs="Calibri"/>
          <w:color w:val="000000"/>
          <w:sz w:val="12"/>
          <w:szCs w:val="12"/>
        </w:rPr>
        <w:t xml:space="preserve"> (Sage Therapeutics’ </w:t>
      </w:r>
      <w:proofErr w:type="spellStart"/>
      <w:r>
        <w:rPr>
          <w:rFonts w:ascii="Calibri" w:hAnsi="Calibri" w:cs="Calibri"/>
          <w:color w:val="000000"/>
          <w:sz w:val="12"/>
          <w:szCs w:val="12"/>
        </w:rPr>
        <w:t>Zulresso</w:t>
      </w:r>
      <w:proofErr w:type="spellEnd"/>
      <w:r>
        <w:rPr>
          <w:rFonts w:ascii="Calibri" w:hAnsi="Calibri" w:cs="Calibri"/>
          <w:color w:val="000000"/>
          <w:sz w:val="12"/>
          <w:szCs w:val="12"/>
        </w:rPr>
        <w:t xml:space="preserve">). “The quality of the </w:t>
      </w:r>
      <w:r>
        <w:rPr>
          <w:rFonts w:ascii="Calibri" w:hAnsi="Calibri" w:cs="Calibri"/>
          <w:color w:val="000000"/>
          <w:szCs w:val="22"/>
          <w:u w:val="single"/>
        </w:rPr>
        <w:t>drugs over the last decade or so has steadily improved since the depths of the innovation crisis 10–12 years ago,”</w:t>
      </w:r>
      <w:r>
        <w:rPr>
          <w:rFonts w:ascii="Calibri" w:hAnsi="Calibri" w:cs="Calibri"/>
          <w:color w:val="000000"/>
          <w:sz w:val="12"/>
          <w:szCs w:val="12"/>
        </w:rPr>
        <w:t xml:space="preserve"> says Bernard </w:t>
      </w:r>
      <w:proofErr w:type="spellStart"/>
      <w:r>
        <w:rPr>
          <w:rFonts w:ascii="Calibri" w:hAnsi="Calibri" w:cs="Calibri"/>
          <w:color w:val="000000"/>
          <w:sz w:val="12"/>
          <w:szCs w:val="12"/>
        </w:rPr>
        <w:t>Munos</w:t>
      </w:r>
      <w:proofErr w:type="spellEnd"/>
      <w:r>
        <w:rPr>
          <w:rFonts w:ascii="Calibri" w:hAnsi="Calibri" w:cs="Calibri"/>
          <w:color w:val="000000"/>
          <w:sz w:val="12"/>
          <w:szCs w:val="12"/>
        </w:rPr>
        <w:t xml:space="preserve">, a senior fellow at </w:t>
      </w:r>
      <w:proofErr w:type="spellStart"/>
      <w:r>
        <w:rPr>
          <w:rFonts w:ascii="Calibri" w:hAnsi="Calibri" w:cs="Calibri"/>
          <w:color w:val="000000"/>
          <w:sz w:val="12"/>
          <w:szCs w:val="12"/>
        </w:rPr>
        <w:t>FasterCures</w:t>
      </w:r>
      <w:proofErr w:type="spellEnd"/>
      <w:r>
        <w:rPr>
          <w:rFonts w:ascii="Calibri" w:hAnsi="Calibri" w:cs="Calibri"/>
          <w:color w:val="000000"/>
          <w:sz w:val="12"/>
          <w:szCs w:val="12"/>
        </w:rPr>
        <w:t xml:space="preserve">, a drug research think tank. “We’re seeing stuff that frankly would have looked like science fiction back then.” Those futuristic new therapies include </w:t>
      </w:r>
      <w:hyperlink r:id="rId30" w:history="1">
        <w:r>
          <w:rPr>
            <w:rStyle w:val="Hyperlink"/>
            <w:rFonts w:cs="Calibri"/>
            <w:color w:val="000000"/>
            <w:sz w:val="12"/>
            <w:szCs w:val="12"/>
          </w:rPr>
          <w:t xml:space="preserve">Novartis’s </w:t>
        </w:r>
        <w:proofErr w:type="spellStart"/>
        <w:r>
          <w:rPr>
            <w:rStyle w:val="Hyperlink"/>
            <w:rFonts w:cs="Calibri"/>
            <w:color w:val="000000"/>
            <w:sz w:val="12"/>
            <w:szCs w:val="12"/>
          </w:rPr>
          <w:t>Zolgensma</w:t>
        </w:r>
        <w:proofErr w:type="spellEnd"/>
      </w:hyperlink>
      <w:r>
        <w:rPr>
          <w:rFonts w:ascii="Calibri" w:hAnsi="Calibri" w:cs="Calibri"/>
          <w:color w:val="000000"/>
          <w:sz w:val="12"/>
          <w:szCs w:val="12"/>
        </w:rPr>
        <w:t xml:space="preserve">, a gene therapy for spinal muscular atrophy; Alnylam Pharmaceuticals’ </w:t>
      </w:r>
      <w:proofErr w:type="spellStart"/>
      <w:r>
        <w:rPr>
          <w:rFonts w:ascii="Calibri" w:hAnsi="Calibri" w:cs="Calibri"/>
          <w:color w:val="000000"/>
          <w:sz w:val="12"/>
          <w:szCs w:val="12"/>
        </w:rPr>
        <w:t>Givlaari</w:t>
      </w:r>
      <w:proofErr w:type="spellEnd"/>
      <w:r>
        <w:rPr>
          <w:rFonts w:ascii="Calibri" w:hAnsi="Calibri" w:cs="Calibri"/>
          <w:color w:val="000000"/>
          <w:sz w:val="12"/>
          <w:szCs w:val="12"/>
        </w:rPr>
        <w:t xml:space="preserve">, the company’s second </w:t>
      </w:r>
      <w:r>
        <w:rPr>
          <w:rFonts w:ascii="Calibri" w:hAnsi="Calibri" w:cs="Calibri"/>
          <w:color w:val="000000"/>
          <w:szCs w:val="22"/>
          <w:u w:val="single"/>
        </w:rPr>
        <w:t xml:space="preserve">marketed RNAi-based therapy; </w:t>
      </w:r>
      <w:r>
        <w:rPr>
          <w:rFonts w:ascii="Calibri" w:hAnsi="Calibri" w:cs="Calibri"/>
          <w:color w:val="000000"/>
          <w:szCs w:val="22"/>
          <w:u w:val="single"/>
          <w:shd w:val="clear" w:color="auto" w:fill="FFFF00"/>
        </w:rPr>
        <w:t>and</w:t>
      </w:r>
      <w:r>
        <w:rPr>
          <w:rFonts w:ascii="Calibri" w:hAnsi="Calibri" w:cs="Calibri"/>
          <w:color w:val="000000"/>
          <w:szCs w:val="22"/>
          <w:u w:val="single"/>
        </w:rPr>
        <w:t xml:space="preserve"> several critical </w:t>
      </w:r>
      <w:r>
        <w:rPr>
          <w:rFonts w:ascii="Calibri" w:hAnsi="Calibri" w:cs="Calibri"/>
          <w:color w:val="000000"/>
          <w:szCs w:val="22"/>
          <w:u w:val="single"/>
          <w:shd w:val="clear" w:color="auto" w:fill="FFFF00"/>
        </w:rPr>
        <w:t xml:space="preserve">vaccines for </w:t>
      </w:r>
      <w:r>
        <w:rPr>
          <w:rFonts w:ascii="Calibri" w:hAnsi="Calibri" w:cs="Calibri"/>
          <w:color w:val="000000"/>
          <w:szCs w:val="22"/>
          <w:u w:val="single"/>
        </w:rPr>
        <w:t xml:space="preserve">infectious diseases, including </w:t>
      </w:r>
      <w:r>
        <w:rPr>
          <w:rFonts w:ascii="Calibri" w:hAnsi="Calibri" w:cs="Calibri"/>
          <w:color w:val="000000"/>
          <w:szCs w:val="22"/>
          <w:u w:val="single"/>
          <w:shd w:val="clear" w:color="auto" w:fill="FFFF00"/>
        </w:rPr>
        <w:t>Ebola</w:t>
      </w:r>
      <w:r>
        <w:rPr>
          <w:rFonts w:ascii="Calibri" w:hAnsi="Calibri" w:cs="Calibri"/>
          <w:color w:val="000000"/>
          <w:szCs w:val="22"/>
          <w:u w:val="single"/>
        </w:rPr>
        <w:t xml:space="preserve">, </w:t>
      </w:r>
      <w:r>
        <w:rPr>
          <w:rFonts w:ascii="Calibri" w:hAnsi="Calibri" w:cs="Calibri"/>
          <w:color w:val="000000"/>
          <w:szCs w:val="22"/>
          <w:u w:val="single"/>
          <w:shd w:val="clear" w:color="auto" w:fill="FFFF00"/>
        </w:rPr>
        <w:t>smallpox</w:t>
      </w:r>
      <w:r>
        <w:rPr>
          <w:rFonts w:ascii="Calibri" w:hAnsi="Calibri" w:cs="Calibri"/>
          <w:color w:val="000000"/>
          <w:szCs w:val="22"/>
          <w:u w:val="single"/>
        </w:rPr>
        <w:t xml:space="preserve">, and </w:t>
      </w:r>
      <w:r>
        <w:rPr>
          <w:rFonts w:ascii="Calibri" w:hAnsi="Calibri" w:cs="Calibri"/>
          <w:color w:val="000000"/>
          <w:szCs w:val="22"/>
          <w:u w:val="single"/>
          <w:shd w:val="clear" w:color="auto" w:fill="FFFF00"/>
        </w:rPr>
        <w:t>dengue</w:t>
      </w:r>
      <w:r>
        <w:rPr>
          <w:rFonts w:ascii="Calibri" w:hAnsi="Calibri" w:cs="Calibri"/>
          <w:color w:val="000000"/>
          <w:szCs w:val="22"/>
          <w:u w:val="single"/>
        </w:rPr>
        <w:t xml:space="preserve"> fever. Not all those edgy therapies appear in C&amp;EN’s list.</w:t>
      </w:r>
      <w:r>
        <w:rPr>
          <w:rFonts w:ascii="Calibri" w:hAnsi="Calibri" w:cs="Calibri"/>
          <w:color w:val="000000"/>
          <w:sz w:val="12"/>
          <w:szCs w:val="12"/>
        </w:rPr>
        <w:t xml:space="preserve"> We track approvals granted through the </w:t>
      </w:r>
      <w:r>
        <w:rPr>
          <w:rFonts w:ascii="Calibri" w:hAnsi="Calibri" w:cs="Calibri"/>
          <w:color w:val="000000"/>
          <w:szCs w:val="22"/>
          <w:u w:val="single"/>
        </w:rPr>
        <w:t>FDA’s main drug approval arm, the Center for Drug Evaluation and Research; drugs like vaccines and gene therapies are generally reviewed through the agency’s Center for Biologics Evaluation and Research.</w:t>
      </w:r>
      <w:r>
        <w:rPr>
          <w:rFonts w:ascii="Calibri" w:hAnsi="Calibri" w:cs="Calibri"/>
          <w:color w:val="000000"/>
          <w:sz w:val="12"/>
          <w:szCs w:val="12"/>
        </w:rPr>
        <w:t xml:space="preserve"> The </w:t>
      </w:r>
      <w:proofErr w:type="gramStart"/>
      <w:r>
        <w:rPr>
          <w:rFonts w:ascii="Calibri" w:hAnsi="Calibri" w:cs="Calibri"/>
          <w:color w:val="000000"/>
          <w:sz w:val="12"/>
          <w:szCs w:val="12"/>
        </w:rPr>
        <w:t>new-approvals</w:t>
      </w:r>
      <w:proofErr w:type="gramEnd"/>
      <w:r>
        <w:rPr>
          <w:rFonts w:ascii="Calibri" w:hAnsi="Calibri" w:cs="Calibri"/>
          <w:color w:val="000000"/>
          <w:sz w:val="12"/>
          <w:szCs w:val="12"/>
        </w:rPr>
        <w:t xml:space="preserve"> list also doesn’t include several therapies that made their way to patients for the first time, even though the</w:t>
      </w:r>
      <w:r>
        <w:rPr>
          <w:rFonts w:ascii="Calibri" w:hAnsi="Calibri" w:cs="Calibri"/>
          <w:color w:val="000000"/>
          <w:szCs w:val="22"/>
          <w:u w:val="single"/>
        </w:rPr>
        <w:t xml:space="preserve"> FDA doesn’t consider them new drugs. For example, the </w:t>
      </w:r>
      <w:r>
        <w:rPr>
          <w:rFonts w:ascii="Calibri" w:hAnsi="Calibri" w:cs="Calibri"/>
          <w:color w:val="000000"/>
          <w:szCs w:val="22"/>
          <w:u w:val="single"/>
        </w:rPr>
        <w:lastRenderedPageBreak/>
        <w:t xml:space="preserve">agency gave its green light to Johnson &amp; Johnson’s </w:t>
      </w:r>
      <w:proofErr w:type="spellStart"/>
      <w:r>
        <w:rPr>
          <w:rFonts w:ascii="Calibri" w:hAnsi="Calibri" w:cs="Calibri"/>
          <w:color w:val="000000"/>
          <w:szCs w:val="22"/>
          <w:u w:val="single"/>
        </w:rPr>
        <w:t>Spravato</w:t>
      </w:r>
      <w:proofErr w:type="spellEnd"/>
      <w:r>
        <w:rPr>
          <w:rFonts w:ascii="Calibri" w:hAnsi="Calibri" w:cs="Calibri"/>
          <w:color w:val="000000"/>
          <w:szCs w:val="22"/>
          <w:u w:val="single"/>
        </w:rPr>
        <w:t>, making it the first new treatment option for people with major depressive disorder in more than 50 years</w:t>
      </w:r>
      <w:r>
        <w:rPr>
          <w:rFonts w:ascii="Calibri" w:hAnsi="Calibri" w:cs="Calibri"/>
          <w:color w:val="000000"/>
          <w:sz w:val="12"/>
          <w:szCs w:val="12"/>
        </w:rPr>
        <w:t>. The drug is the S enantiomer of ketamine, an N-methyl-D-aspartate receptor antagonist that had been long approved as an anesthetic, gained notoriety as a club drug, and was used for years off label to treat severe depression (</w:t>
      </w:r>
      <w:hyperlink r:id="rId31" w:history="1">
        <w:r>
          <w:rPr>
            <w:rStyle w:val="Hyperlink"/>
            <w:rFonts w:cs="Calibri"/>
            <w:color w:val="000000"/>
            <w:sz w:val="12"/>
            <w:szCs w:val="12"/>
          </w:rPr>
          <w:t>see page 18</w:t>
        </w:r>
      </w:hyperlink>
      <w:r>
        <w:rPr>
          <w:rFonts w:ascii="Calibri" w:hAnsi="Calibri" w:cs="Calibri"/>
          <w:color w:val="000000"/>
          <w:sz w:val="12"/>
          <w:szCs w:val="12"/>
        </w:rPr>
        <w:t>).</w:t>
      </w:r>
      <w:r>
        <w:rPr>
          <w:rFonts w:ascii="Calibri" w:hAnsi="Calibri" w:cs="Calibri"/>
          <w:color w:val="000000"/>
          <w:szCs w:val="22"/>
          <w:u w:val="single"/>
        </w:rPr>
        <w:t xml:space="preserve"> Also notable in 2019 was a slight dip in the number of cancer drugs, which in recent years typically made up more than a quarter of all new medicines. Last year’s </w:t>
      </w:r>
      <w:r>
        <w:rPr>
          <w:rFonts w:ascii="Calibri" w:hAnsi="Calibri" w:cs="Calibri"/>
          <w:color w:val="000000"/>
          <w:szCs w:val="22"/>
          <w:u w:val="single"/>
          <w:shd w:val="clear" w:color="auto" w:fill="FFFF00"/>
        </w:rPr>
        <w:t>11 cancer treatments</w:t>
      </w:r>
      <w:r>
        <w:rPr>
          <w:rFonts w:ascii="Calibri" w:hAnsi="Calibri" w:cs="Calibri"/>
          <w:color w:val="000000"/>
          <w:szCs w:val="22"/>
          <w:u w:val="single"/>
        </w:rPr>
        <w:t xml:space="preserve"> accounted for roughly </w:t>
      </w:r>
      <w:r>
        <w:rPr>
          <w:rFonts w:ascii="Calibri" w:hAnsi="Calibri" w:cs="Calibri"/>
          <w:color w:val="000000"/>
          <w:szCs w:val="22"/>
          <w:u w:val="single"/>
          <w:shd w:val="clear" w:color="auto" w:fill="FFFF00"/>
        </w:rPr>
        <w:t>23% of approvals</w:t>
      </w:r>
      <w:r>
        <w:rPr>
          <w:rFonts w:ascii="Calibri" w:hAnsi="Calibri" w:cs="Calibri"/>
          <w:color w:val="000000"/>
          <w:sz w:val="12"/>
          <w:szCs w:val="12"/>
          <w:shd w:val="clear" w:color="auto" w:fill="FFFF00"/>
        </w:rPr>
        <w:t>.</w:t>
      </w:r>
      <w:r>
        <w:rPr>
          <w:rFonts w:ascii="Calibri" w:hAnsi="Calibri" w:cs="Calibri"/>
          <w:color w:val="000000"/>
          <w:sz w:val="12"/>
          <w:szCs w:val="12"/>
        </w:rPr>
        <w:t> </w:t>
      </w:r>
    </w:p>
    <w:p w14:paraId="2B84FD82" w14:textId="77777777" w:rsidR="00FA13B3" w:rsidRDefault="00FA13B3" w:rsidP="00FA13B3">
      <w:pPr>
        <w:spacing w:after="240"/>
      </w:pPr>
      <w:r>
        <w:br/>
      </w:r>
    </w:p>
    <w:p w14:paraId="27FE3168" w14:textId="77777777" w:rsidR="00FA13B3" w:rsidRDefault="00FA13B3" w:rsidP="00FA13B3">
      <w:pPr>
        <w:pStyle w:val="Heading3"/>
      </w:pPr>
      <w:r>
        <w:rPr>
          <w:rFonts w:cs="Calibri"/>
          <w:color w:val="000000"/>
        </w:rPr>
        <w:lastRenderedPageBreak/>
        <w:t>Link Turns</w:t>
      </w:r>
    </w:p>
    <w:p w14:paraId="5DBA19B4" w14:textId="77777777" w:rsidR="00FA13B3" w:rsidRDefault="00FA13B3" w:rsidP="00FA13B3">
      <w:pPr>
        <w:pStyle w:val="Heading3"/>
      </w:pPr>
      <w:r>
        <w:rPr>
          <w:rFonts w:cs="Calibri"/>
          <w:color w:val="000000"/>
        </w:rPr>
        <w:lastRenderedPageBreak/>
        <w:t>Impact</w:t>
      </w:r>
    </w:p>
    <w:p w14:paraId="4778EDB3" w14:textId="77777777" w:rsidR="00FA13B3" w:rsidRDefault="00FA13B3" w:rsidP="00FA13B3">
      <w:pPr>
        <w:pStyle w:val="Heading4"/>
      </w:pPr>
      <w:r>
        <w:rPr>
          <w:rFonts w:cs="Calibri"/>
          <w:color w:val="000000"/>
        </w:rPr>
        <w:t xml:space="preserve">[1] Only some new medications are truly innovative – </w:t>
      </w:r>
      <w:proofErr w:type="spellStart"/>
      <w:r>
        <w:rPr>
          <w:rFonts w:cs="Calibri"/>
          <w:color w:val="000000"/>
        </w:rPr>
        <w:t>nonuniques</w:t>
      </w:r>
      <w:proofErr w:type="spellEnd"/>
      <w:r>
        <w:rPr>
          <w:rFonts w:cs="Calibri"/>
          <w:color w:val="000000"/>
        </w:rPr>
        <w:t xml:space="preserve"> the DA impact – P4AD 21</w:t>
      </w:r>
    </w:p>
    <w:p w14:paraId="0543C7AB" w14:textId="77777777" w:rsidR="00FA13B3" w:rsidRDefault="00FA13B3" w:rsidP="00FA13B3">
      <w:pPr>
        <w:pStyle w:val="NormalWeb"/>
        <w:spacing w:before="0" w:beforeAutospacing="0" w:after="0" w:afterAutospacing="0"/>
      </w:pPr>
      <w:r>
        <w:rPr>
          <w:rFonts w:ascii="Calibri" w:hAnsi="Calibri" w:cs="Calibri"/>
          <w:color w:val="000000"/>
          <w:szCs w:val="22"/>
        </w:rPr>
        <w:t xml:space="preserve">“Big Pharma's Big Lie: The Truth About Innovation &amp; Drug Prices.” </w:t>
      </w:r>
      <w:r>
        <w:rPr>
          <w:rFonts w:ascii="Calibri" w:hAnsi="Calibri" w:cs="Calibri"/>
          <w:i/>
          <w:iCs/>
          <w:color w:val="000000"/>
          <w:szCs w:val="22"/>
        </w:rPr>
        <w:t>P4AD</w:t>
      </w:r>
      <w:r>
        <w:rPr>
          <w:rFonts w:ascii="Calibri" w:hAnsi="Calibri" w:cs="Calibri"/>
          <w:color w:val="000000"/>
          <w:szCs w:val="22"/>
        </w:rPr>
        <w:t xml:space="preserve">, Patients </w:t>
      </w:r>
      <w:proofErr w:type="gramStart"/>
      <w:r>
        <w:rPr>
          <w:rFonts w:ascii="Calibri" w:hAnsi="Calibri" w:cs="Calibri"/>
          <w:color w:val="000000"/>
          <w:szCs w:val="22"/>
        </w:rPr>
        <w:t>For</w:t>
      </w:r>
      <w:proofErr w:type="gramEnd"/>
      <w:r>
        <w:rPr>
          <w:rFonts w:ascii="Calibri" w:hAnsi="Calibri" w:cs="Calibri"/>
          <w:color w:val="000000"/>
          <w:szCs w:val="22"/>
        </w:rPr>
        <w:t xml:space="preserve"> Affordable Drugs, Feb. 2021, patientsforaffordabledrugs.org/wp-content/uploads/2021/02/P4AD-Report-Innovation.V33.pdf. // LHP AB</w:t>
      </w:r>
    </w:p>
    <w:p w14:paraId="144FA438" w14:textId="77777777" w:rsidR="00FA13B3" w:rsidRDefault="00FA13B3" w:rsidP="00FA13B3">
      <w:pPr>
        <w:pStyle w:val="NormalWeb"/>
        <w:spacing w:before="0" w:beforeAutospacing="0" w:after="0" w:afterAutospacing="0"/>
      </w:pPr>
      <w:r>
        <w:rPr>
          <w:rFonts w:ascii="Calibri" w:hAnsi="Calibri" w:cs="Calibri"/>
          <w:color w:val="000000"/>
          <w:sz w:val="16"/>
          <w:szCs w:val="16"/>
        </w:rPr>
        <w:t>[Only bipartisan national organization dedicated to research on and lowering of drug prices. Does not take money from big pharma.]</w:t>
      </w:r>
    </w:p>
    <w:p w14:paraId="4E5BBB8E" w14:textId="77777777" w:rsidR="00FA13B3" w:rsidRDefault="00FA13B3" w:rsidP="00FA13B3">
      <w:pPr>
        <w:pStyle w:val="NormalWeb"/>
        <w:spacing w:before="0" w:beforeAutospacing="0" w:after="160" w:afterAutospacing="0"/>
      </w:pPr>
      <w:r>
        <w:rPr>
          <w:rFonts w:ascii="Calibri" w:hAnsi="Calibri" w:cs="Calibri"/>
          <w:color w:val="000000"/>
          <w:szCs w:val="22"/>
        </w:rPr>
        <w:t xml:space="preserve">The drug industry talks a lot about how reforms to lower prices threaten cutting-edge breakthroughs, but in reality, </w:t>
      </w:r>
      <w:r>
        <w:rPr>
          <w:rFonts w:ascii="Calibri" w:hAnsi="Calibri" w:cs="Calibri"/>
          <w:b/>
          <w:bCs/>
          <w:color w:val="000000"/>
          <w:szCs w:val="22"/>
          <w:u w:val="single"/>
          <w:shd w:val="clear" w:color="auto" w:fill="FFFF00"/>
        </w:rPr>
        <w:t xml:space="preserve">only a fraction of new medications </w:t>
      </w:r>
      <w:proofErr w:type="gramStart"/>
      <w:r>
        <w:rPr>
          <w:rFonts w:ascii="Calibri" w:hAnsi="Calibri" w:cs="Calibri"/>
          <w:b/>
          <w:bCs/>
          <w:color w:val="000000"/>
          <w:szCs w:val="22"/>
          <w:u w:val="single"/>
          <w:shd w:val="clear" w:color="auto" w:fill="FFFF00"/>
        </w:rPr>
        <w:t>are</w:t>
      </w:r>
      <w:proofErr w:type="gramEnd"/>
      <w:r>
        <w:rPr>
          <w:rFonts w:ascii="Calibri" w:hAnsi="Calibri" w:cs="Calibri"/>
          <w:b/>
          <w:bCs/>
          <w:color w:val="000000"/>
          <w:szCs w:val="22"/>
          <w:u w:val="single"/>
          <w:shd w:val="clear" w:color="auto" w:fill="FFFF00"/>
        </w:rPr>
        <w:t xml:space="preserve"> truly innovative. Since 1975</w:t>
      </w:r>
      <w:r>
        <w:rPr>
          <w:rFonts w:ascii="Calibri" w:hAnsi="Calibri" w:cs="Calibri"/>
          <w:b/>
          <w:bCs/>
          <w:color w:val="000000"/>
          <w:szCs w:val="22"/>
          <w:u w:val="single"/>
        </w:rPr>
        <w:t xml:space="preserve">, only </w:t>
      </w:r>
      <w:r>
        <w:rPr>
          <w:rFonts w:ascii="Calibri" w:hAnsi="Calibri" w:cs="Calibri"/>
          <w:b/>
          <w:bCs/>
          <w:color w:val="000000"/>
          <w:szCs w:val="22"/>
          <w:u w:val="single"/>
          <w:shd w:val="clear" w:color="auto" w:fill="FFFF00"/>
        </w:rPr>
        <w:t>10 to 15 percent of drugs entering the market</w:t>
      </w:r>
      <w:r>
        <w:rPr>
          <w:rFonts w:ascii="Calibri" w:hAnsi="Calibri" w:cs="Calibri"/>
          <w:b/>
          <w:bCs/>
          <w:color w:val="000000"/>
          <w:szCs w:val="22"/>
          <w:u w:val="single"/>
        </w:rPr>
        <w:t xml:space="preserve"> </w:t>
      </w:r>
      <w:r>
        <w:rPr>
          <w:rFonts w:ascii="Calibri" w:hAnsi="Calibri" w:cs="Calibri"/>
          <w:b/>
          <w:bCs/>
          <w:color w:val="000000"/>
          <w:szCs w:val="22"/>
          <w:u w:val="single"/>
          <w:shd w:val="clear" w:color="auto" w:fill="FFFF00"/>
        </w:rPr>
        <w:t>represented</w:t>
      </w:r>
      <w:r>
        <w:rPr>
          <w:rFonts w:ascii="Calibri" w:hAnsi="Calibri" w:cs="Calibri"/>
          <w:b/>
          <w:bCs/>
          <w:color w:val="000000"/>
          <w:szCs w:val="22"/>
          <w:u w:val="single"/>
        </w:rPr>
        <w:t xml:space="preserve"> therapeutic </w:t>
      </w:r>
      <w:r>
        <w:rPr>
          <w:rFonts w:ascii="Calibri" w:hAnsi="Calibri" w:cs="Calibri"/>
          <w:b/>
          <w:bCs/>
          <w:color w:val="000000"/>
          <w:szCs w:val="22"/>
          <w:u w:val="single"/>
          <w:shd w:val="clear" w:color="auto" w:fill="FFFF00"/>
        </w:rPr>
        <w:t>advances</w:t>
      </w:r>
      <w:r>
        <w:rPr>
          <w:rFonts w:ascii="Calibri" w:hAnsi="Calibri" w:cs="Calibri"/>
          <w:color w:val="000000"/>
          <w:szCs w:val="22"/>
        </w:rPr>
        <w:t xml:space="preserve">; instead, </w:t>
      </w:r>
      <w:r>
        <w:rPr>
          <w:rFonts w:ascii="Calibri" w:hAnsi="Calibri" w:cs="Calibri"/>
          <w:b/>
          <w:bCs/>
          <w:color w:val="000000"/>
          <w:szCs w:val="22"/>
          <w:u w:val="single"/>
        </w:rPr>
        <w:t xml:space="preserve">drug </w:t>
      </w:r>
      <w:r>
        <w:rPr>
          <w:rFonts w:ascii="Calibri" w:hAnsi="Calibri" w:cs="Calibri"/>
          <w:b/>
          <w:bCs/>
          <w:color w:val="000000"/>
          <w:szCs w:val="22"/>
          <w:u w:val="single"/>
          <w:shd w:val="clear" w:color="auto" w:fill="FFFF00"/>
        </w:rPr>
        <w:t>companies prioritized</w:t>
      </w:r>
      <w:r>
        <w:rPr>
          <w:rFonts w:ascii="Calibri" w:hAnsi="Calibri" w:cs="Calibri"/>
          <w:b/>
          <w:bCs/>
          <w:color w:val="000000"/>
          <w:szCs w:val="22"/>
          <w:u w:val="single"/>
        </w:rPr>
        <w:t xml:space="preserve"> the </w:t>
      </w:r>
      <w:r>
        <w:rPr>
          <w:rFonts w:ascii="Calibri" w:hAnsi="Calibri" w:cs="Calibri"/>
          <w:b/>
          <w:bCs/>
          <w:color w:val="000000"/>
          <w:szCs w:val="22"/>
          <w:u w:val="single"/>
          <w:shd w:val="clear" w:color="auto" w:fill="FFFF00"/>
        </w:rPr>
        <w:t>development of existing drugs with minor variations</w:t>
      </w:r>
      <w:r>
        <w:rPr>
          <w:rFonts w:ascii="Calibri" w:hAnsi="Calibri" w:cs="Calibri"/>
          <w:b/>
          <w:bCs/>
          <w:color w:val="000000"/>
          <w:szCs w:val="22"/>
          <w:u w:val="single"/>
        </w:rPr>
        <w:t xml:space="preserve"> that lack clinical significance</w:t>
      </w:r>
      <w:r>
        <w:rPr>
          <w:rFonts w:ascii="Calibri" w:hAnsi="Calibri" w:cs="Calibri"/>
          <w:color w:val="000000"/>
          <w:szCs w:val="22"/>
        </w:rPr>
        <w:t xml:space="preserve">.21 Drug patents offer a stark illustration of this point. Between 2005 and 2015, </w:t>
      </w:r>
      <w:r>
        <w:rPr>
          <w:rFonts w:ascii="Calibri" w:hAnsi="Calibri" w:cs="Calibri"/>
          <w:b/>
          <w:bCs/>
          <w:color w:val="000000"/>
          <w:szCs w:val="22"/>
          <w:u w:val="single"/>
          <w:shd w:val="clear" w:color="auto" w:fill="FFFF00"/>
        </w:rPr>
        <w:t>78 percent of drug patents</w:t>
      </w:r>
      <w:r>
        <w:rPr>
          <w:rFonts w:ascii="Calibri" w:hAnsi="Calibri" w:cs="Calibri"/>
          <w:b/>
          <w:bCs/>
          <w:color w:val="000000"/>
          <w:szCs w:val="22"/>
          <w:u w:val="single"/>
        </w:rPr>
        <w:t xml:space="preserve"> were </w:t>
      </w:r>
      <w:r>
        <w:rPr>
          <w:rFonts w:ascii="Calibri" w:hAnsi="Calibri" w:cs="Calibri"/>
          <w:b/>
          <w:bCs/>
          <w:color w:val="000000"/>
          <w:szCs w:val="22"/>
          <w:u w:val="single"/>
          <w:shd w:val="clear" w:color="auto" w:fill="FFFF00"/>
        </w:rPr>
        <w:t>related to drugs already on the market</w:t>
      </w:r>
      <w:r>
        <w:rPr>
          <w:rFonts w:ascii="Calibri" w:hAnsi="Calibri" w:cs="Calibri"/>
          <w:color w:val="000000"/>
          <w:szCs w:val="22"/>
        </w:rPr>
        <w:t xml:space="preserve">.22 Instead of investing in R&amp;D that could lead to new breakthrough therapies, drug </w:t>
      </w:r>
      <w:r>
        <w:rPr>
          <w:rFonts w:ascii="Calibri" w:hAnsi="Calibri" w:cs="Calibri"/>
          <w:b/>
          <w:bCs/>
          <w:color w:val="000000"/>
          <w:szCs w:val="22"/>
          <w:u w:val="single"/>
        </w:rPr>
        <w:t>companies</w:t>
      </w:r>
      <w:r>
        <w:rPr>
          <w:rFonts w:ascii="Calibri" w:hAnsi="Calibri" w:cs="Calibri"/>
          <w:color w:val="000000"/>
          <w:szCs w:val="22"/>
          <w:u w:val="single"/>
        </w:rPr>
        <w:t xml:space="preserve"> </w:t>
      </w:r>
      <w:r>
        <w:rPr>
          <w:rFonts w:ascii="Calibri" w:hAnsi="Calibri" w:cs="Calibri"/>
          <w:b/>
          <w:bCs/>
          <w:color w:val="000000"/>
          <w:szCs w:val="22"/>
          <w:u w:val="single"/>
        </w:rPr>
        <w:t>spend resources obtaining patents on old drugs</w:t>
      </w:r>
      <w:r>
        <w:rPr>
          <w:rFonts w:ascii="Calibri" w:hAnsi="Calibri" w:cs="Calibri"/>
          <w:color w:val="000000"/>
          <w:szCs w:val="22"/>
        </w:rPr>
        <w:t xml:space="preserve"> — not to improve user experience — but </w:t>
      </w:r>
      <w:r>
        <w:rPr>
          <w:rFonts w:ascii="Calibri" w:hAnsi="Calibri" w:cs="Calibri"/>
          <w:b/>
          <w:bCs/>
          <w:color w:val="000000"/>
          <w:szCs w:val="22"/>
          <w:u w:val="single"/>
        </w:rPr>
        <w:t>to extend patent protection, prolong monopoly pricing periods, and keep generic competitors off the market</w:t>
      </w:r>
      <w:r>
        <w:rPr>
          <w:rFonts w:ascii="Calibri" w:hAnsi="Calibri" w:cs="Calibri"/>
          <w:color w:val="000000"/>
          <w:szCs w:val="22"/>
        </w:rPr>
        <w:t xml:space="preserve">. 21 Light, D. W., &amp; </w:t>
      </w:r>
      <w:proofErr w:type="spellStart"/>
      <w:r>
        <w:rPr>
          <w:rFonts w:ascii="Calibri" w:hAnsi="Calibri" w:cs="Calibri"/>
          <w:color w:val="000000"/>
          <w:szCs w:val="22"/>
        </w:rPr>
        <w:t>Lexchin</w:t>
      </w:r>
      <w:proofErr w:type="spellEnd"/>
      <w:r>
        <w:rPr>
          <w:rFonts w:ascii="Calibri" w:hAnsi="Calibri" w:cs="Calibri"/>
          <w:color w:val="000000"/>
          <w:szCs w:val="22"/>
        </w:rPr>
        <w:t xml:space="preserve">, J. R. (2012). Pharmaceutical research and development: what do we get for all that </w:t>
      </w:r>
      <w:proofErr w:type="gramStart"/>
      <w:r>
        <w:rPr>
          <w:rFonts w:ascii="Calibri" w:hAnsi="Calibri" w:cs="Calibri"/>
          <w:color w:val="000000"/>
          <w:szCs w:val="22"/>
        </w:rPr>
        <w:t>money?.</w:t>
      </w:r>
      <w:proofErr w:type="gramEnd"/>
      <w:r>
        <w:rPr>
          <w:rFonts w:ascii="Calibri" w:hAnsi="Calibri" w:cs="Calibri"/>
          <w:color w:val="000000"/>
          <w:szCs w:val="22"/>
        </w:rPr>
        <w:t xml:space="preserve"> BMJ, 345. https://doi.org/10.1136/ </w:t>
      </w:r>
      <w:proofErr w:type="gramStart"/>
      <w:r>
        <w:rPr>
          <w:rFonts w:ascii="Calibri" w:hAnsi="Calibri" w:cs="Calibri"/>
          <w:color w:val="000000"/>
          <w:szCs w:val="22"/>
        </w:rPr>
        <w:t>bmj.e</w:t>
      </w:r>
      <w:proofErr w:type="gramEnd"/>
      <w:r>
        <w:rPr>
          <w:rFonts w:ascii="Calibri" w:hAnsi="Calibri" w:cs="Calibri"/>
          <w:color w:val="000000"/>
          <w:szCs w:val="22"/>
        </w:rPr>
        <w:t xml:space="preserve">4348 22 Feldman, R. (2018). May Your Drug Price Be Evergreen. Oxford Journal of Law and the Biosciences, 5(3),590-647. http://dx.doi.org/10.2139/ssrn.3061567 23 Frank, R. G. (2019, November 13). </w:t>
      </w:r>
      <w:r>
        <w:rPr>
          <w:rFonts w:ascii="Calibri" w:hAnsi="Calibri" w:cs="Calibri"/>
          <w:b/>
          <w:bCs/>
          <w:color w:val="000000"/>
          <w:szCs w:val="22"/>
          <w:u w:val="single"/>
          <w:shd w:val="clear" w:color="auto" w:fill="FFFF00"/>
        </w:rPr>
        <w:t>Drug companies exaggerate</w:t>
      </w:r>
      <w:r>
        <w:rPr>
          <w:rFonts w:ascii="Calibri" w:hAnsi="Calibri" w:cs="Calibri"/>
          <w:b/>
          <w:bCs/>
          <w:color w:val="000000"/>
          <w:szCs w:val="22"/>
          <w:u w:val="single"/>
        </w:rPr>
        <w:t xml:space="preserve"> — controlling drug prices won’t threaten innovation</w:t>
      </w:r>
      <w:r>
        <w:rPr>
          <w:rFonts w:ascii="Calibri" w:hAnsi="Calibri" w:cs="Calibri"/>
          <w:color w:val="000000"/>
          <w:szCs w:val="22"/>
        </w:rPr>
        <w:t xml:space="preserve">. The Hill. https://thehill.com/opinion/ healthcare/470266-drug-companies-exaggerate-controlling-drug-prices-wont-threaten-innovation So if we understand that </w:t>
      </w:r>
      <w:r>
        <w:rPr>
          <w:rFonts w:ascii="Calibri" w:hAnsi="Calibri" w:cs="Calibri"/>
          <w:b/>
          <w:bCs/>
          <w:color w:val="000000"/>
          <w:szCs w:val="22"/>
          <w:u w:val="single"/>
        </w:rPr>
        <w:t>new drugs are not the same as new cures, a small reduction in new drugs doesn’t pose a threat to innovation</w:t>
      </w:r>
      <w:r>
        <w:rPr>
          <w:rFonts w:ascii="Calibri" w:hAnsi="Calibri" w:cs="Calibri"/>
          <w:color w:val="000000"/>
          <w:szCs w:val="22"/>
        </w:rPr>
        <w:t xml:space="preserve">. </w:t>
      </w:r>
      <w:r>
        <w:rPr>
          <w:rFonts w:ascii="Calibri" w:hAnsi="Calibri" w:cs="Calibri"/>
          <w:b/>
          <w:bCs/>
          <w:color w:val="000000"/>
          <w:szCs w:val="22"/>
          <w:u w:val="single"/>
        </w:rPr>
        <w:t>Harvard economist</w:t>
      </w:r>
      <w:r>
        <w:rPr>
          <w:rFonts w:ascii="Calibri" w:hAnsi="Calibri" w:cs="Calibri"/>
          <w:color w:val="000000"/>
          <w:szCs w:val="22"/>
        </w:rPr>
        <w:t xml:space="preserve"> Richard Frank summed it up this way: “</w:t>
      </w:r>
      <w:r>
        <w:rPr>
          <w:rFonts w:ascii="Calibri" w:hAnsi="Calibri" w:cs="Calibri"/>
          <w:b/>
          <w:bCs/>
          <w:color w:val="000000"/>
          <w:szCs w:val="22"/>
          <w:u w:val="single"/>
        </w:rPr>
        <w:t>If drug companies claim lowering drug prices means somewhat fewer new drug launches, remember that there are numerous new products sold every year whose elimination would have little to no impact on the health of Americans</w:t>
      </w:r>
      <w:r>
        <w:rPr>
          <w:rFonts w:ascii="Calibri" w:hAnsi="Calibri" w:cs="Calibri"/>
          <w:color w:val="000000"/>
          <w:szCs w:val="22"/>
        </w:rPr>
        <w:t>.”23</w:t>
      </w:r>
    </w:p>
    <w:p w14:paraId="30370DCE" w14:textId="77777777" w:rsidR="00FA13B3" w:rsidRDefault="00FA13B3" w:rsidP="00FA13B3"/>
    <w:p w14:paraId="4B195BCC" w14:textId="77777777" w:rsidR="00FA13B3" w:rsidRDefault="00FA13B3" w:rsidP="00FA13B3">
      <w:pPr>
        <w:pStyle w:val="Heading2"/>
      </w:pPr>
      <w:r>
        <w:rPr>
          <w:rFonts w:cs="Calibri"/>
          <w:color w:val="000000"/>
          <w:u w:val="single"/>
        </w:rPr>
        <w:lastRenderedPageBreak/>
        <w:t>AT WTO Credibility</w:t>
      </w:r>
    </w:p>
    <w:p w14:paraId="26E37149" w14:textId="77777777" w:rsidR="00FA13B3" w:rsidRDefault="00FA13B3" w:rsidP="00FA13B3">
      <w:pPr>
        <w:pStyle w:val="Heading4"/>
      </w:pPr>
      <w:r>
        <w:rPr>
          <w:rFonts w:cs="Calibri"/>
          <w:color w:val="000000"/>
        </w:rPr>
        <w:t>Low WTO causes regional trade – yes trade-off</w:t>
      </w:r>
    </w:p>
    <w:p w14:paraId="7E7DBEA1" w14:textId="77777777" w:rsidR="00FA13B3" w:rsidRDefault="00FA13B3" w:rsidP="00FA13B3">
      <w:pPr>
        <w:pStyle w:val="NormalWeb"/>
        <w:spacing w:before="0" w:beforeAutospacing="0" w:after="160" w:afterAutospacing="0"/>
      </w:pPr>
      <w:proofErr w:type="spellStart"/>
      <w:r>
        <w:rPr>
          <w:rFonts w:ascii="Calibri" w:hAnsi="Calibri" w:cs="Calibri"/>
          <w:b/>
          <w:bCs/>
          <w:color w:val="000000"/>
          <w:sz w:val="26"/>
          <w:szCs w:val="26"/>
        </w:rPr>
        <w:t>Isfeld</w:t>
      </w:r>
      <w:proofErr w:type="spellEnd"/>
      <w:r>
        <w:rPr>
          <w:rFonts w:ascii="Calibri" w:hAnsi="Calibri" w:cs="Calibri"/>
          <w:b/>
          <w:bCs/>
          <w:color w:val="000000"/>
          <w:sz w:val="26"/>
          <w:szCs w:val="26"/>
        </w:rPr>
        <w:t xml:space="preserve"> 14</w:t>
      </w:r>
      <w:r>
        <w:rPr>
          <w:rFonts w:ascii="Calibri" w:hAnsi="Calibri" w:cs="Calibri"/>
          <w:color w:val="000000"/>
          <w:szCs w:val="22"/>
        </w:rPr>
        <w:t xml:space="preserve"> Gordon </w:t>
      </w:r>
      <w:proofErr w:type="spellStart"/>
      <w:r>
        <w:rPr>
          <w:rFonts w:ascii="Calibri" w:hAnsi="Calibri" w:cs="Calibri"/>
          <w:color w:val="000000"/>
          <w:szCs w:val="22"/>
        </w:rPr>
        <w:t>Isfeld</w:t>
      </w:r>
      <w:proofErr w:type="spellEnd"/>
      <w:r>
        <w:rPr>
          <w:rFonts w:ascii="Calibri" w:hAnsi="Calibri" w:cs="Calibri"/>
          <w:color w:val="000000"/>
          <w:szCs w:val="22"/>
        </w:rPr>
        <w:t xml:space="preserve"> 3-17-2014 business.financialpost.com/2014/03/17/with-rise-of-shot-gun-trade-agreements-is-the-wto-even-relevant-anymore/ “With the rise of 'shot-gun' trade agreements, is the WTO even relevant anymore” //Elmer  </w:t>
      </w:r>
    </w:p>
    <w:p w14:paraId="390720C6"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OTTAWA — It’s getting awfully crowded out there in the free-trading world. </w:t>
      </w:r>
      <w:r>
        <w:rPr>
          <w:rFonts w:ascii="Calibri" w:hAnsi="Calibri" w:cs="Calibri"/>
          <w:color w:val="000000"/>
          <w:u w:val="single"/>
        </w:rPr>
        <w:t>The</w:t>
      </w:r>
      <w:r>
        <w:rPr>
          <w:rFonts w:ascii="Calibri" w:hAnsi="Calibri" w:cs="Calibri"/>
          <w:color w:val="000000"/>
          <w:sz w:val="16"/>
          <w:szCs w:val="16"/>
        </w:rPr>
        <w:t xml:space="preserve"> seemingly </w:t>
      </w:r>
      <w:r>
        <w:rPr>
          <w:rFonts w:ascii="Calibri" w:hAnsi="Calibri" w:cs="Calibri"/>
          <w:color w:val="000000"/>
          <w:u w:val="single"/>
        </w:rPr>
        <w:t>endless hunt for new global partners is redefining the traditional and hard-fought rules of engagement between nations</w:t>
      </w:r>
      <w:r>
        <w:rPr>
          <w:rFonts w:ascii="Calibri" w:hAnsi="Calibri" w:cs="Calibri"/>
          <w:color w:val="000000"/>
          <w:sz w:val="16"/>
          <w:szCs w:val="16"/>
        </w:rPr>
        <w:t xml:space="preserve">. </w:t>
      </w:r>
      <w:r>
        <w:rPr>
          <w:rFonts w:ascii="Calibri" w:hAnsi="Calibri" w:cs="Calibri"/>
          <w:color w:val="000000"/>
          <w:u w:val="single"/>
        </w:rPr>
        <w:t>So much so</w:t>
      </w:r>
      <w:r>
        <w:rPr>
          <w:rFonts w:ascii="Calibri" w:hAnsi="Calibri" w:cs="Calibri"/>
          <w:color w:val="000000"/>
          <w:sz w:val="16"/>
          <w:szCs w:val="16"/>
        </w:rPr>
        <w:t xml:space="preserve">, observers say, </w:t>
      </w:r>
      <w:r>
        <w:rPr>
          <w:rFonts w:ascii="Calibri" w:hAnsi="Calibri" w:cs="Calibri"/>
          <w:color w:val="000000"/>
          <w:szCs w:val="22"/>
          <w:u w:val="single"/>
          <w:shd w:val="clear" w:color="auto" w:fill="FFFF00"/>
        </w:rPr>
        <w:t xml:space="preserve">the </w:t>
      </w:r>
      <w:proofErr w:type="gramStart"/>
      <w:r>
        <w:rPr>
          <w:rFonts w:ascii="Calibri" w:hAnsi="Calibri" w:cs="Calibri"/>
          <w:color w:val="000000"/>
          <w:szCs w:val="22"/>
          <w:u w:val="single"/>
          <w:shd w:val="clear" w:color="auto" w:fill="FFFF00"/>
        </w:rPr>
        <w:t>old world</w:t>
      </w:r>
      <w:proofErr w:type="gramEnd"/>
      <w:r>
        <w:rPr>
          <w:rFonts w:ascii="Calibri" w:hAnsi="Calibri" w:cs="Calibri"/>
          <w:color w:val="000000"/>
          <w:szCs w:val="22"/>
          <w:u w:val="single"/>
          <w:shd w:val="clear" w:color="auto" w:fill="FFFF00"/>
        </w:rPr>
        <w:t xml:space="preserve"> order</w:t>
      </w:r>
      <w:r>
        <w:rPr>
          <w:rFonts w:ascii="Calibri" w:hAnsi="Calibri" w:cs="Calibri"/>
          <w:color w:val="000000"/>
          <w:sz w:val="16"/>
          <w:szCs w:val="16"/>
        </w:rPr>
        <w:t xml:space="preserve"> — remember </w:t>
      </w:r>
      <w:r>
        <w:rPr>
          <w:rFonts w:ascii="Calibri" w:hAnsi="Calibri" w:cs="Calibri"/>
          <w:color w:val="000000"/>
          <w:u w:val="single"/>
        </w:rPr>
        <w:t>the WTO</w:t>
      </w:r>
      <w:r>
        <w:rPr>
          <w:rFonts w:ascii="Calibri" w:hAnsi="Calibri" w:cs="Calibri"/>
          <w:color w:val="000000"/>
          <w:sz w:val="16"/>
          <w:szCs w:val="16"/>
        </w:rPr>
        <w:t xml:space="preserve">, and GATT before it — </w:t>
      </w:r>
      <w:r>
        <w:rPr>
          <w:rFonts w:ascii="Calibri" w:hAnsi="Calibri" w:cs="Calibri"/>
          <w:color w:val="000000"/>
          <w:szCs w:val="22"/>
          <w:u w:val="single"/>
          <w:shd w:val="clear" w:color="auto" w:fill="FFFF00"/>
        </w:rPr>
        <w:t>has increasingly become a sideshow to the proliferation of bilateral</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trilateral</w:t>
      </w:r>
      <w:r>
        <w:rPr>
          <w:rFonts w:ascii="Calibri" w:hAnsi="Calibri" w:cs="Calibri"/>
          <w:color w:val="000000"/>
          <w:sz w:val="16"/>
          <w:szCs w:val="16"/>
          <w:shd w:val="clear" w:color="auto" w:fill="FFFF00"/>
        </w:rPr>
        <w:t xml:space="preserve"> </w:t>
      </w:r>
      <w:r>
        <w:rPr>
          <w:rFonts w:ascii="Calibri" w:hAnsi="Calibri" w:cs="Calibri"/>
          <w:b/>
          <w:bCs/>
          <w:color w:val="000000"/>
          <w:sz w:val="26"/>
          <w:szCs w:val="26"/>
          <w:u w:val="single"/>
          <w:shd w:val="clear" w:color="auto" w:fill="FFFF00"/>
        </w:rPr>
        <w:t>and</w:t>
      </w:r>
      <w:r>
        <w:rPr>
          <w:rFonts w:ascii="Calibri" w:hAnsi="Calibri" w:cs="Calibri"/>
          <w:color w:val="000000"/>
          <w:sz w:val="16"/>
          <w:szCs w:val="16"/>
        </w:rPr>
        <w:t xml:space="preserve">, often, </w:t>
      </w:r>
      <w:r>
        <w:rPr>
          <w:rFonts w:ascii="Calibri" w:hAnsi="Calibri" w:cs="Calibri"/>
          <w:b/>
          <w:bCs/>
          <w:color w:val="000000"/>
          <w:sz w:val="26"/>
          <w:szCs w:val="26"/>
          <w:u w:val="single"/>
          <w:shd w:val="clear" w:color="auto" w:fill="FFFF00"/>
        </w:rPr>
        <w:t>multi-lateral</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agreements</w:t>
      </w:r>
      <w:r>
        <w:rPr>
          <w:rFonts w:ascii="Calibri" w:hAnsi="Calibri" w:cs="Calibri"/>
          <w:color w:val="000000"/>
          <w:u w:val="single"/>
        </w:rPr>
        <w:t>.</w:t>
      </w:r>
      <w:r>
        <w:rPr>
          <w:rFonts w:ascii="Calibri" w:hAnsi="Calibri" w:cs="Calibri"/>
          <w:color w:val="000000"/>
          <w:sz w:val="16"/>
          <w:szCs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the </w:t>
      </w:r>
      <w:r>
        <w:rPr>
          <w:rFonts w:ascii="Calibri" w:hAnsi="Calibri" w:cs="Calibri"/>
          <w:color w:val="000000"/>
          <w:szCs w:val="22"/>
          <w:u w:val="single"/>
          <w:shd w:val="clear" w:color="auto" w:fill="FFFF00"/>
        </w:rPr>
        <w:t>growing mass of</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country-to-country</w:t>
      </w:r>
      <w:r>
        <w:rPr>
          <w:rFonts w:ascii="Calibri" w:hAnsi="Calibri" w:cs="Calibri"/>
          <w:color w:val="000000"/>
          <w:sz w:val="16"/>
          <w:szCs w:val="16"/>
        </w:rPr>
        <w:t xml:space="preserve">, </w:t>
      </w:r>
      <w:r>
        <w:rPr>
          <w:rFonts w:ascii="Calibri" w:hAnsi="Calibri" w:cs="Calibri"/>
          <w:color w:val="000000"/>
          <w:szCs w:val="22"/>
          <w:u w:val="single"/>
          <w:shd w:val="clear" w:color="auto" w:fill="FFFF00"/>
        </w:rPr>
        <w:t>region-to-region agreements</w:t>
      </w:r>
      <w:r>
        <w:rPr>
          <w:rFonts w:ascii="Calibri" w:hAnsi="Calibri" w:cs="Calibri"/>
          <w:color w:val="000000"/>
          <w:sz w:val="16"/>
          <w:szCs w:val="16"/>
          <w:shd w:val="clear" w:color="auto" w:fill="FFFF00"/>
        </w:rPr>
        <w:t xml:space="preserve"> </w:t>
      </w:r>
      <w:r>
        <w:rPr>
          <w:rFonts w:ascii="Calibri" w:hAnsi="Calibri" w:cs="Calibri"/>
          <w:color w:val="000000"/>
          <w:u w:val="single"/>
        </w:rPr>
        <w:t>has made apparent, it’s open season on anything that moves between borders</w:t>
      </w:r>
      <w:r>
        <w:rPr>
          <w:rFonts w:ascii="Calibri" w:hAnsi="Calibri" w:cs="Calibri"/>
          <w:color w:val="000000"/>
          <w:szCs w:val="22"/>
          <w:u w:val="single"/>
        </w:rPr>
        <w:t xml:space="preserve"> — not only products, </w:t>
      </w:r>
      <w:proofErr w:type="gramStart"/>
      <w:r>
        <w:rPr>
          <w:rFonts w:ascii="Calibri" w:hAnsi="Calibri" w:cs="Calibri"/>
          <w:color w:val="000000"/>
          <w:szCs w:val="22"/>
          <w:u w:val="single"/>
        </w:rPr>
        <w:t>investments</w:t>
      </w:r>
      <w:proofErr w:type="gramEnd"/>
      <w:r>
        <w:rPr>
          <w:rFonts w:ascii="Calibri" w:hAnsi="Calibri" w:cs="Calibri"/>
          <w:color w:val="000000"/>
          <w:szCs w:val="22"/>
          <w:u w:val="single"/>
        </w:rPr>
        <w:t xml:space="preserve"> and intellectual property, but also new rules on competition, and the inclusion of </w:t>
      </w:r>
      <w:proofErr w:type="spellStart"/>
      <w:r>
        <w:rPr>
          <w:rFonts w:ascii="Calibri" w:hAnsi="Calibri" w:cs="Calibri"/>
          <w:color w:val="000000"/>
          <w:szCs w:val="22"/>
          <w:u w:val="single"/>
        </w:rPr>
        <w:t>labour</w:t>
      </w:r>
      <w:proofErr w:type="spellEnd"/>
      <w:r>
        <w:rPr>
          <w:rFonts w:ascii="Calibri" w:hAnsi="Calibri" w:cs="Calibri"/>
          <w:color w:val="000000"/>
          <w:szCs w:val="22"/>
          <w:u w:val="single"/>
        </w:rPr>
        <w:t xml:space="preserve"> laws and environmental guidelines</w:t>
      </w:r>
      <w:r>
        <w:rPr>
          <w:rFonts w:ascii="Calibri" w:hAnsi="Calibri" w:cs="Calibri"/>
          <w:color w:val="000000"/>
          <w:sz w:val="16"/>
          <w:szCs w:val="16"/>
        </w:rPr>
        <w:t>. These are just some of the areas of possible disputes that the World Trade Organization “does not deal with,” said Debra Steger, a professor of law at University of Ottawa, specializing in international trade and development. “</w:t>
      </w:r>
      <w:r>
        <w:rPr>
          <w:rFonts w:ascii="Calibri" w:hAnsi="Calibri" w:cs="Calibri"/>
          <w:color w:val="000000"/>
          <w:u w:val="single"/>
        </w:rPr>
        <w:t>These are new models. These are not traditional trade agreements,</w:t>
      </w:r>
      <w:r>
        <w:rPr>
          <w:rFonts w:ascii="Calibri" w:hAnsi="Calibri" w:cs="Calibri"/>
          <w:color w:val="000000"/>
          <w:szCs w:val="22"/>
          <w:u w:val="single"/>
        </w:rPr>
        <w:t xml:space="preserve"> per se.”</w:t>
      </w:r>
      <w:r>
        <w:rPr>
          <w:rFonts w:ascii="Calibri" w:hAnsi="Calibri" w:cs="Calibri"/>
          <w:color w:val="000000"/>
          <w:sz w:val="16"/>
          <w:szCs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standards, competition policy and human rights, corruption, and on and on it goes.” Free trade, between </w:t>
      </w:r>
      <w:proofErr w:type="gramStart"/>
      <w:r>
        <w:rPr>
          <w:rFonts w:ascii="Calibri" w:hAnsi="Calibri" w:cs="Calibri"/>
          <w:color w:val="000000"/>
          <w:sz w:val="16"/>
          <w:szCs w:val="16"/>
        </w:rPr>
        <w:t>where ever</w:t>
      </w:r>
      <w:proofErr w:type="gramEnd"/>
      <w:r>
        <w:rPr>
          <w:rFonts w:ascii="Calibri" w:hAnsi="Calibri" w:cs="Calibri"/>
          <w:color w:val="000000"/>
          <w:sz w:val="16"/>
          <w:szCs w:val="16"/>
        </w:rPr>
        <w:t>, has become the go-to issue for politicians, business leaders, public-policy makers and private interest groups. Note, this month’s sudden but long-</w:t>
      </w:r>
      <w:proofErr w:type="spellStart"/>
      <w:r>
        <w:rPr>
          <w:rFonts w:ascii="Calibri" w:hAnsi="Calibri" w:cs="Calibri"/>
          <w:color w:val="000000"/>
          <w:sz w:val="16"/>
          <w:szCs w:val="16"/>
        </w:rPr>
        <w:t>rumoured</w:t>
      </w:r>
      <w:proofErr w:type="spellEnd"/>
      <w:r>
        <w:rPr>
          <w:rFonts w:ascii="Calibri" w:hAnsi="Calibri" w:cs="Calibri"/>
          <w:color w:val="000000"/>
          <w:sz w:val="16"/>
          <w:szCs w:val="16"/>
        </w:rPr>
        <w:t xml:space="preserve"> announcement by the Harper government of a free-trade deal with South Korea, nearly 10 years after talks began and stumbled, and </w:t>
      </w:r>
      <w:proofErr w:type="gramStart"/>
      <w:r>
        <w:rPr>
          <w:rFonts w:ascii="Calibri" w:hAnsi="Calibri" w:cs="Calibri"/>
          <w:color w:val="000000"/>
          <w:sz w:val="16"/>
          <w:szCs w:val="16"/>
        </w:rPr>
        <w:t>resumed again</w:t>
      </w:r>
      <w:proofErr w:type="gramEnd"/>
      <w:r>
        <w:rPr>
          <w:rFonts w:ascii="Calibri" w:hAnsi="Calibri" w:cs="Calibri"/>
          <w:color w:val="000000"/>
          <w:sz w:val="16"/>
          <w:szCs w:val="16"/>
        </w:rPr>
        <w:t xml:space="preserve">. Arguably, the deal was finally done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Pr>
          <w:rFonts w:ascii="Calibri" w:hAnsi="Calibri" w:cs="Calibri"/>
          <w:color w:val="000000"/>
          <w:u w:val="single"/>
        </w:rPr>
        <w:t>“One of the reasons why we’re seeing this sort of shot-gun approach [to trade agreements outside of the WTO] is because a number of countries are concerned that the big global deals are probably next to impossible at this stage</w:t>
      </w:r>
      <w:r>
        <w:rPr>
          <w:rFonts w:ascii="Calibri" w:hAnsi="Calibri" w:cs="Calibri"/>
          <w:color w:val="000000"/>
          <w:sz w:val="16"/>
          <w:szCs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Pr>
          <w:rFonts w:ascii="Calibri" w:hAnsi="Calibri" w:cs="Calibri"/>
          <w:color w:val="000000"/>
          <w:szCs w:val="22"/>
          <w:u w:val="single"/>
          <w:shd w:val="clear" w:color="auto" w:fill="FFFF00"/>
        </w:rPr>
        <w:t>The move toward bilateral or multi-lateral agreements “is a symptom of the problems that we were running into at the WTO</w:t>
      </w:r>
      <w:r>
        <w:rPr>
          <w:rFonts w:ascii="Calibri" w:hAnsi="Calibri" w:cs="Calibri"/>
          <w:color w:val="000000"/>
          <w:sz w:val="16"/>
          <w:szCs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Pr>
          <w:rFonts w:ascii="Calibri" w:hAnsi="Calibri" w:cs="Calibri"/>
          <w:color w:val="000000"/>
          <w:sz w:val="16"/>
          <w:szCs w:val="16"/>
        </w:rPr>
        <w:t>Jordan</w:t>
      </w:r>
      <w:proofErr w:type="gramEnd"/>
      <w:r>
        <w:rPr>
          <w:rFonts w:ascii="Calibri" w:hAnsi="Calibri" w:cs="Calibri"/>
          <w:color w:val="000000"/>
          <w:sz w:val="16"/>
          <w:szCs w:val="16"/>
        </w:rPr>
        <w:t xml:space="preserve"> and Chile, followed later by Costa </w:t>
      </w:r>
      <w:r>
        <w:rPr>
          <w:rFonts w:ascii="Calibri" w:hAnsi="Calibri" w:cs="Calibri"/>
          <w:color w:val="000000"/>
          <w:sz w:val="16"/>
          <w:szCs w:val="16"/>
        </w:rPr>
        <w:lastRenderedPageBreak/>
        <w:t xml:space="preserve">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Pr>
          <w:rFonts w:ascii="Calibri" w:hAnsi="Calibri" w:cs="Calibri"/>
          <w:color w:val="000000"/>
          <w:sz w:val="16"/>
          <w:szCs w:val="16"/>
        </w:rPr>
        <w:t>Proexport</w:t>
      </w:r>
      <w:proofErr w:type="spellEnd"/>
      <w:r>
        <w:rPr>
          <w:rFonts w:ascii="Calibri" w:hAnsi="Calibri" w:cs="Calibri"/>
          <w:color w:val="000000"/>
          <w:sz w:val="16"/>
          <w:szCs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Pr>
          <w:rFonts w:ascii="Calibri" w:hAnsi="Calibri" w:cs="Calibri"/>
          <w:color w:val="000000"/>
          <w:sz w:val="16"/>
          <w:szCs w:val="16"/>
        </w:rPr>
        <w:t>Trans Pacific</w:t>
      </w:r>
      <w:proofErr w:type="gramEnd"/>
      <w:r>
        <w:rPr>
          <w:rFonts w:ascii="Calibri" w:hAnsi="Calibri" w:cs="Calibri"/>
          <w:color w:val="000000"/>
          <w:sz w:val="16"/>
          <w:szCs w:val="16"/>
        </w:rPr>
        <w:t xml:space="preserve"> Partnership. “In many ways, the </w:t>
      </w:r>
      <w:proofErr w:type="gramStart"/>
      <w:r>
        <w:rPr>
          <w:rFonts w:ascii="Calibri" w:hAnsi="Calibri" w:cs="Calibri"/>
          <w:color w:val="000000"/>
          <w:sz w:val="16"/>
          <w:szCs w:val="16"/>
        </w:rPr>
        <w:t>Trans Pacific</w:t>
      </w:r>
      <w:proofErr w:type="gramEnd"/>
      <w:r>
        <w:rPr>
          <w:rFonts w:ascii="Calibri" w:hAnsi="Calibri" w:cs="Calibri"/>
          <w:color w:val="000000"/>
          <w:sz w:val="16"/>
          <w:szCs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Pr>
          <w:rFonts w:ascii="Calibri" w:hAnsi="Calibri" w:cs="Calibri"/>
          <w:color w:val="000000"/>
          <w:sz w:val="16"/>
          <w:szCs w:val="16"/>
        </w:rPr>
        <w:t>plur</w:t>
      </w:r>
      <w:proofErr w:type="spellEnd"/>
      <w:r>
        <w:rPr>
          <w:rFonts w:ascii="Calibri" w:hAnsi="Calibri" w:cs="Calibri"/>
          <w:color w:val="000000"/>
          <w:sz w:val="16"/>
          <w:szCs w:val="16"/>
        </w:rPr>
        <w:t>-lateral agreement that the world has seen.”</w:t>
      </w:r>
    </w:p>
    <w:p w14:paraId="61811030" w14:textId="77777777" w:rsidR="00FA13B3" w:rsidRDefault="00FA13B3" w:rsidP="00FA13B3">
      <w:pPr>
        <w:pStyle w:val="Heading4"/>
      </w:pPr>
      <w:r>
        <w:rPr>
          <w:rFonts w:cs="Calibri"/>
          <w:color w:val="000000"/>
        </w:rPr>
        <w:t xml:space="preserve">Regionalism promotes </w:t>
      </w:r>
      <w:r>
        <w:rPr>
          <w:rFonts w:cs="Calibri"/>
          <w:color w:val="000000"/>
          <w:u w:val="single"/>
        </w:rPr>
        <w:t>trade</w:t>
      </w:r>
      <w:r>
        <w:rPr>
          <w:rFonts w:cs="Calibri"/>
          <w:color w:val="000000"/>
        </w:rPr>
        <w:t xml:space="preserve"> and </w:t>
      </w:r>
      <w:r>
        <w:rPr>
          <w:rFonts w:cs="Calibri"/>
          <w:color w:val="000000"/>
          <w:u w:val="single"/>
        </w:rPr>
        <w:t>stops war</w:t>
      </w:r>
      <w:r>
        <w:rPr>
          <w:rFonts w:cs="Calibri"/>
          <w:color w:val="000000"/>
        </w:rPr>
        <w:t xml:space="preserve"> – avoids their impact because our regionalism is </w:t>
      </w:r>
      <w:r>
        <w:rPr>
          <w:rFonts w:cs="Calibri"/>
          <w:color w:val="000000"/>
          <w:u w:val="single"/>
        </w:rPr>
        <w:t>different</w:t>
      </w:r>
      <w:r>
        <w:rPr>
          <w:rFonts w:cs="Calibri"/>
          <w:color w:val="000000"/>
        </w:rPr>
        <w:t xml:space="preserve"> than protectionist blocs.</w:t>
      </w:r>
    </w:p>
    <w:p w14:paraId="2F56ED7C" w14:textId="77777777" w:rsidR="00FA13B3" w:rsidRDefault="00FA13B3" w:rsidP="00FA13B3">
      <w:pPr>
        <w:pStyle w:val="NormalWeb"/>
        <w:spacing w:before="0" w:beforeAutospacing="0" w:after="160" w:afterAutospacing="0"/>
      </w:pPr>
      <w:proofErr w:type="spellStart"/>
      <w:r>
        <w:rPr>
          <w:rFonts w:ascii="Calibri" w:hAnsi="Calibri" w:cs="Calibri"/>
          <w:b/>
          <w:bCs/>
          <w:color w:val="000000"/>
          <w:sz w:val="26"/>
          <w:szCs w:val="26"/>
        </w:rPr>
        <w:t>Brkić</w:t>
      </w:r>
      <w:proofErr w:type="spellEnd"/>
      <w:r>
        <w:rPr>
          <w:rFonts w:ascii="Calibri" w:hAnsi="Calibri" w:cs="Calibri"/>
          <w:b/>
          <w:bCs/>
          <w:color w:val="000000"/>
          <w:sz w:val="26"/>
          <w:szCs w:val="26"/>
        </w:rPr>
        <w:t xml:space="preserve"> 13</w:t>
      </w:r>
      <w:r>
        <w:rPr>
          <w:rFonts w:ascii="Calibri" w:hAnsi="Calibri" w:cs="Calibri"/>
          <w:color w:val="000000"/>
          <w:szCs w:val="22"/>
        </w:rPr>
        <w:t xml:space="preserve">, </w:t>
      </w:r>
      <w:proofErr w:type="spellStart"/>
      <w:r>
        <w:rPr>
          <w:rFonts w:ascii="Calibri" w:hAnsi="Calibri" w:cs="Calibri"/>
          <w:color w:val="000000"/>
          <w:szCs w:val="22"/>
        </w:rPr>
        <w:t>Snježana</w:t>
      </w:r>
      <w:proofErr w:type="spellEnd"/>
      <w:r>
        <w:rPr>
          <w:rFonts w:ascii="Calibri" w:hAnsi="Calibri" w:cs="Calibri"/>
          <w:color w:val="000000"/>
          <w:szCs w:val="22"/>
        </w:rPr>
        <w:t xml:space="preserve">, and Adnan </w:t>
      </w:r>
      <w:proofErr w:type="spellStart"/>
      <w:r>
        <w:rPr>
          <w:rFonts w:ascii="Calibri" w:hAnsi="Calibri" w:cs="Calibri"/>
          <w:color w:val="000000"/>
          <w:szCs w:val="22"/>
        </w:rPr>
        <w:t>Efendic</w:t>
      </w:r>
      <w:proofErr w:type="spellEnd"/>
      <w:r>
        <w:rPr>
          <w:rFonts w:ascii="Calibri" w:hAnsi="Calibri" w:cs="Calibri"/>
          <w:color w:val="000000"/>
          <w:szCs w:val="22"/>
        </w:rPr>
        <w:t xml:space="preserve">. "Regional Trading Arrangements–Stumbling Blocks or Building Blocks in the Process of Global Trade Liberalization?." 5th International Conference «Economic Integration, competition and cooperation», Croatia, </w:t>
      </w:r>
      <w:proofErr w:type="spellStart"/>
      <w:r>
        <w:rPr>
          <w:rFonts w:ascii="Calibri" w:hAnsi="Calibri" w:cs="Calibri"/>
          <w:color w:val="000000"/>
          <w:szCs w:val="22"/>
        </w:rPr>
        <w:t>Opatija</w:t>
      </w:r>
      <w:proofErr w:type="spellEnd"/>
      <w:r>
        <w:rPr>
          <w:rFonts w:ascii="Calibri" w:hAnsi="Calibri" w:cs="Calibri"/>
          <w:color w:val="000000"/>
          <w:szCs w:val="22"/>
        </w:rPr>
        <w:t>. 2013. papers.ssrn.com/sol3/</w:t>
      </w:r>
      <w:proofErr w:type="spellStart"/>
      <w:r>
        <w:rPr>
          <w:rFonts w:ascii="Calibri" w:hAnsi="Calibri" w:cs="Calibri"/>
          <w:color w:val="000000"/>
          <w:szCs w:val="22"/>
        </w:rPr>
        <w:t>papers.cfm?abstract_id</w:t>
      </w:r>
      <w:proofErr w:type="spellEnd"/>
      <w:r>
        <w:rPr>
          <w:rFonts w:ascii="Calibri" w:hAnsi="Calibri" w:cs="Calibri"/>
          <w:color w:val="000000"/>
          <w:szCs w:val="22"/>
        </w:rPr>
        <w:t>=2239275 (Economics Prof at U of Sarajevo) //Elmer </w:t>
      </w:r>
    </w:p>
    <w:p w14:paraId="34E1850A"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Pr>
          <w:rFonts w:ascii="Calibri" w:hAnsi="Calibri" w:cs="Calibri"/>
          <w:color w:val="000000"/>
          <w:sz w:val="16"/>
          <w:szCs w:val="16"/>
        </w:rPr>
        <w:t>intensive</w:t>
      </w:r>
      <w:proofErr w:type="gramEnd"/>
      <w:r>
        <w:rPr>
          <w:rFonts w:ascii="Calibri" w:hAnsi="Calibri" w:cs="Calibri"/>
          <w:color w:val="000000"/>
          <w:sz w:val="16"/>
          <w:szCs w:val="16"/>
        </w:rPr>
        <w:t xml:space="preserve"> and which have therefore been named "waves of regionalism". The first wave was taking place during the capitalism development in the second half of the 19th century, </w:t>
      </w:r>
      <w:proofErr w:type="gramStart"/>
      <w:r>
        <w:rPr>
          <w:rFonts w:ascii="Calibri" w:hAnsi="Calibri" w:cs="Calibri"/>
          <w:color w:val="000000"/>
          <w:sz w:val="16"/>
          <w:szCs w:val="16"/>
        </w:rPr>
        <w:t>in the course of</w:t>
      </w:r>
      <w:proofErr w:type="gramEnd"/>
      <w:r>
        <w:rPr>
          <w:rFonts w:ascii="Calibri" w:hAnsi="Calibri" w:cs="Calibri"/>
          <w:color w:val="000000"/>
          <w:sz w:val="16"/>
          <w:szCs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Pr>
          <w:rFonts w:ascii="Calibri" w:hAnsi="Calibri" w:cs="Calibri"/>
          <w:b/>
          <w:bCs/>
          <w:color w:val="000000"/>
          <w:sz w:val="26"/>
          <w:szCs w:val="26"/>
          <w:u w:val="single"/>
          <w:shd w:val="clear" w:color="auto" w:fill="FFFF00"/>
        </w:rPr>
        <w:t>regionalism</w:t>
      </w:r>
      <w:r>
        <w:rPr>
          <w:rFonts w:ascii="Calibri" w:hAnsi="Calibri" w:cs="Calibri"/>
          <w:color w:val="000000"/>
          <w:sz w:val="16"/>
          <w:szCs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Pr>
          <w:rFonts w:ascii="Calibri" w:hAnsi="Calibri" w:cs="Calibri"/>
          <w:color w:val="000000"/>
          <w:sz w:val="16"/>
          <w:szCs w:val="16"/>
        </w:rPr>
        <w:t>expressedly</w:t>
      </w:r>
      <w:proofErr w:type="spellEnd"/>
      <w:r>
        <w:rPr>
          <w:rFonts w:ascii="Calibri" w:hAnsi="Calibri" w:cs="Calibri"/>
          <w:color w:val="000000"/>
          <w:sz w:val="16"/>
          <w:szCs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Pr>
          <w:rFonts w:ascii="Calibri" w:hAnsi="Calibri" w:cs="Calibri"/>
          <w:color w:val="000000"/>
          <w:sz w:val="16"/>
          <w:szCs w:val="16"/>
        </w:rPr>
        <w:t>Japan</w:t>
      </w:r>
      <w:proofErr w:type="gramEnd"/>
      <w:r>
        <w:rPr>
          <w:rFonts w:ascii="Calibri" w:hAnsi="Calibri" w:cs="Calibri"/>
          <w:color w:val="000000"/>
          <w:sz w:val="16"/>
          <w:szCs w:val="16"/>
        </w:rPr>
        <w:t xml:space="preserve"> and China. Integration processes, however, do not show any signs of flagging. Up till now, over 200 RTAs have been registered with GATT/WTO, more than 150 of them being still in force, and most of </w:t>
      </w:r>
      <w:proofErr w:type="gramStart"/>
      <w:r>
        <w:rPr>
          <w:rFonts w:ascii="Calibri" w:hAnsi="Calibri" w:cs="Calibri"/>
          <w:color w:val="000000"/>
          <w:sz w:val="16"/>
          <w:szCs w:val="16"/>
        </w:rPr>
        <w:t>these valid arrangement</w:t>
      </w:r>
      <w:proofErr w:type="gramEnd"/>
      <w:r>
        <w:rPr>
          <w:rFonts w:ascii="Calibri" w:hAnsi="Calibri" w:cs="Calibri"/>
          <w:color w:val="000000"/>
          <w:sz w:val="16"/>
          <w:szCs w:val="16"/>
        </w:rPr>
        <w:t xml:space="preserve"> have been made in the past ten years. Specific in many ways, this wave was dubbed "new regionalism". </w:t>
      </w:r>
      <w:r>
        <w:rPr>
          <w:rFonts w:ascii="Calibri" w:hAnsi="Calibri" w:cs="Calibri"/>
          <w:color w:val="000000"/>
          <w:szCs w:val="22"/>
          <w:u w:val="single"/>
        </w:rPr>
        <w:t xml:space="preserve">The most specific </w:t>
      </w:r>
      <w:r>
        <w:rPr>
          <w:rFonts w:ascii="Calibri" w:hAnsi="Calibri" w:cs="Calibri"/>
          <w:b/>
          <w:bCs/>
          <w:color w:val="000000"/>
          <w:sz w:val="26"/>
          <w:szCs w:val="26"/>
          <w:u w:val="single"/>
          <w:shd w:val="clear" w:color="auto" w:fill="FFFF00"/>
        </w:rPr>
        <w:t>characteristics</w:t>
      </w:r>
      <w:r>
        <w:rPr>
          <w:rFonts w:ascii="Calibri" w:hAnsi="Calibri" w:cs="Calibri"/>
          <w:color w:val="000000"/>
          <w:szCs w:val="22"/>
          <w:u w:val="single"/>
        </w:rPr>
        <w:t xml:space="preserve"> of new regionalism </w:t>
      </w:r>
      <w:proofErr w:type="gramStart"/>
      <w:r>
        <w:rPr>
          <w:rFonts w:ascii="Calibri" w:hAnsi="Calibri" w:cs="Calibri"/>
          <w:b/>
          <w:bCs/>
          <w:color w:val="000000"/>
          <w:sz w:val="26"/>
          <w:szCs w:val="26"/>
          <w:u w:val="single"/>
          <w:shd w:val="clear" w:color="auto" w:fill="FFFF00"/>
        </w:rPr>
        <w:t>include:</w:t>
      </w:r>
      <w:proofErr w:type="gramEnd"/>
      <w:r>
        <w:rPr>
          <w:rFonts w:ascii="Calibri" w:hAnsi="Calibri" w:cs="Calibri"/>
          <w:b/>
          <w:bCs/>
          <w:color w:val="000000"/>
          <w:sz w:val="26"/>
          <w:szCs w:val="26"/>
          <w:u w:val="single"/>
          <w:shd w:val="clear" w:color="auto" w:fill="FFFF00"/>
        </w:rPr>
        <w:t xml:space="preserve"> geographic spread</w:t>
      </w:r>
      <w:r>
        <w:rPr>
          <w:rFonts w:ascii="Calibri" w:hAnsi="Calibri" w:cs="Calibri"/>
          <w:color w:val="000000"/>
          <w:szCs w:val="22"/>
          <w:u w:val="single"/>
        </w:rPr>
        <w:t xml:space="preserve"> </w:t>
      </w:r>
      <w:r>
        <w:rPr>
          <w:rFonts w:ascii="Calibri" w:hAnsi="Calibri" w:cs="Calibri"/>
          <w:b/>
          <w:bCs/>
          <w:color w:val="000000"/>
          <w:sz w:val="26"/>
          <w:szCs w:val="26"/>
          <w:u w:val="single"/>
          <w:shd w:val="clear" w:color="auto" w:fill="FFFF00"/>
        </w:rPr>
        <w:t>of RTAs</w:t>
      </w:r>
      <w:r>
        <w:rPr>
          <w:rFonts w:ascii="Calibri" w:hAnsi="Calibri" w:cs="Calibri"/>
          <w:color w:val="000000"/>
          <w:szCs w:val="22"/>
          <w:u w:val="single"/>
          <w:shd w:val="clear" w:color="auto" w:fill="FFFF00"/>
        </w:rPr>
        <w:t xml:space="preserve"> </w:t>
      </w:r>
      <w:r>
        <w:rPr>
          <w:rFonts w:ascii="Calibri" w:hAnsi="Calibri" w:cs="Calibri"/>
          <w:b/>
          <w:bCs/>
          <w:color w:val="000000"/>
          <w:sz w:val="26"/>
          <w:szCs w:val="26"/>
          <w:u w:val="single"/>
          <w:shd w:val="clear" w:color="auto" w:fill="FFFF00"/>
        </w:rPr>
        <w:t>in</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terms of </w:t>
      </w:r>
      <w:r>
        <w:rPr>
          <w:rFonts w:ascii="Calibri" w:hAnsi="Calibri" w:cs="Calibri"/>
          <w:b/>
          <w:bCs/>
          <w:color w:val="000000"/>
          <w:sz w:val="26"/>
          <w:szCs w:val="26"/>
          <w:u w:val="single"/>
          <w:shd w:val="clear" w:color="auto" w:fill="FFFF00"/>
        </w:rPr>
        <w:t>encompassing entire continents;</w:t>
      </w:r>
      <w:r>
        <w:rPr>
          <w:rFonts w:ascii="Calibri" w:hAnsi="Calibri" w:cs="Calibri"/>
          <w:color w:val="000000"/>
          <w:szCs w:val="22"/>
          <w:u w:val="single"/>
        </w:rPr>
        <w:t xml:space="preserve"> </w:t>
      </w:r>
      <w:r>
        <w:rPr>
          <w:rFonts w:ascii="Calibri" w:hAnsi="Calibri" w:cs="Calibri"/>
          <w:b/>
          <w:bCs/>
          <w:color w:val="000000"/>
          <w:sz w:val="26"/>
          <w:szCs w:val="26"/>
          <w:u w:val="single"/>
          <w:shd w:val="clear" w:color="auto" w:fill="FFFF00"/>
        </w:rPr>
        <w:t>greater speed</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integration forms success; deepening of integration processes; </w:t>
      </w:r>
      <w:r>
        <w:rPr>
          <w:rFonts w:ascii="Calibri" w:hAnsi="Calibri" w:cs="Calibri"/>
          <w:b/>
          <w:bCs/>
          <w:color w:val="000000"/>
          <w:sz w:val="26"/>
          <w:szCs w:val="26"/>
          <w:u w:val="single"/>
          <w:shd w:val="clear" w:color="auto" w:fill="FFFF00"/>
        </w:rPr>
        <w:t>and</w:t>
      </w:r>
      <w:r>
        <w:rPr>
          <w:rFonts w:ascii="Calibri" w:hAnsi="Calibri" w:cs="Calibri"/>
          <w:color w:val="000000"/>
          <w:szCs w:val="22"/>
          <w:u w:val="single"/>
        </w:rPr>
        <w:t xml:space="preserve">, the most important for this theoretical discussion, generally </w:t>
      </w:r>
      <w:r>
        <w:rPr>
          <w:rFonts w:ascii="Calibri" w:hAnsi="Calibri" w:cs="Calibri"/>
          <w:b/>
          <w:bCs/>
          <w:color w:val="000000"/>
          <w:sz w:val="26"/>
          <w:szCs w:val="26"/>
          <w:u w:val="single"/>
          <w:shd w:val="clear" w:color="auto" w:fill="FFFF00"/>
        </w:rPr>
        <w:t>non-negative impact on outsiders, world economy as a whole, and</w:t>
      </w:r>
      <w:r>
        <w:rPr>
          <w:rFonts w:ascii="Calibri" w:hAnsi="Calibri" w:cs="Calibri"/>
          <w:color w:val="000000"/>
          <w:szCs w:val="22"/>
          <w:u w:val="single"/>
        </w:rPr>
        <w:t xml:space="preserve"> the </w:t>
      </w:r>
      <w:r>
        <w:rPr>
          <w:rFonts w:ascii="Calibri" w:hAnsi="Calibri" w:cs="Calibri"/>
          <w:b/>
          <w:bCs/>
          <w:color w:val="000000"/>
          <w:sz w:val="26"/>
          <w:szCs w:val="26"/>
          <w:u w:val="single"/>
          <w:shd w:val="clear" w:color="auto" w:fill="FFFF00"/>
        </w:rPr>
        <w:t>multilateral liberalization</w:t>
      </w:r>
      <w:r>
        <w:rPr>
          <w:rFonts w:ascii="Calibri" w:hAnsi="Calibri" w:cs="Calibri"/>
          <w:color w:val="000000"/>
          <w:szCs w:val="22"/>
          <w:u w:val="single"/>
        </w:rPr>
        <w:t xml:space="preserve"> process</w:t>
      </w:r>
      <w:r>
        <w:rPr>
          <w:rFonts w:ascii="Calibri" w:hAnsi="Calibri" w:cs="Calibri"/>
          <w:color w:val="000000"/>
          <w:sz w:val="16"/>
          <w:szCs w:val="16"/>
        </w:rPr>
        <w:t xml:space="preserve">. Some theorists (Gilpin) </w:t>
      </w:r>
      <w:proofErr w:type="gramStart"/>
      <w:r>
        <w:rPr>
          <w:rFonts w:ascii="Calibri" w:hAnsi="Calibri" w:cs="Calibri"/>
          <w:color w:val="000000"/>
          <w:sz w:val="16"/>
          <w:szCs w:val="16"/>
        </w:rPr>
        <w:t xml:space="preserve">actually </w:t>
      </w:r>
      <w:r>
        <w:rPr>
          <w:rFonts w:ascii="Calibri" w:hAnsi="Calibri" w:cs="Calibri"/>
          <w:color w:val="000000"/>
          <w:szCs w:val="22"/>
          <w:u w:val="single"/>
        </w:rPr>
        <w:t>distinguish</w:t>
      </w:r>
      <w:proofErr w:type="gramEnd"/>
      <w:r>
        <w:rPr>
          <w:rFonts w:ascii="Calibri" w:hAnsi="Calibri" w:cs="Calibri"/>
          <w:color w:val="000000"/>
          <w:szCs w:val="22"/>
          <w:u w:val="single"/>
        </w:rPr>
        <w:t xml:space="preserve"> </w:t>
      </w:r>
      <w:r>
        <w:rPr>
          <w:rFonts w:ascii="Calibri" w:hAnsi="Calibri" w:cs="Calibri"/>
          <w:b/>
          <w:bCs/>
          <w:color w:val="000000"/>
          <w:sz w:val="26"/>
          <w:szCs w:val="26"/>
          <w:u w:val="single"/>
          <w:shd w:val="clear" w:color="auto" w:fill="FFFF00"/>
        </w:rPr>
        <w:t>between</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FFFF00"/>
        </w:rPr>
        <w:t>benign</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and</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malign</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regionalism</w:t>
      </w:r>
      <w:r>
        <w:rPr>
          <w:rFonts w:ascii="Calibri" w:hAnsi="Calibri" w:cs="Calibri"/>
          <w:color w:val="000000"/>
          <w:sz w:val="16"/>
          <w:szCs w:val="16"/>
        </w:rPr>
        <w:t xml:space="preserve">. On the one hand, </w:t>
      </w:r>
      <w:r>
        <w:rPr>
          <w:rFonts w:ascii="Calibri" w:hAnsi="Calibri" w:cs="Calibri"/>
          <w:b/>
          <w:bCs/>
          <w:color w:val="000000"/>
          <w:sz w:val="26"/>
          <w:szCs w:val="26"/>
          <w:u w:val="single"/>
          <w:shd w:val="clear" w:color="auto" w:fill="FFFF00"/>
        </w:rPr>
        <w:t>regionalism can advance</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FFFF00"/>
        </w:rPr>
        <w:t>international economic stability</w:t>
      </w:r>
      <w:r>
        <w:rPr>
          <w:rFonts w:ascii="Calibri" w:hAnsi="Calibri" w:cs="Calibri"/>
          <w:color w:val="000000"/>
          <w:sz w:val="16"/>
          <w:szCs w:val="16"/>
        </w:rPr>
        <w:t xml:space="preserve">, multilateral </w:t>
      </w:r>
      <w:proofErr w:type="gramStart"/>
      <w:r>
        <w:rPr>
          <w:rFonts w:ascii="Calibri" w:hAnsi="Calibri" w:cs="Calibri"/>
          <w:color w:val="000000"/>
          <w:sz w:val="16"/>
          <w:szCs w:val="16"/>
        </w:rPr>
        <w:t>liberalization</w:t>
      </w:r>
      <w:proofErr w:type="gramEnd"/>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and world peace</w:t>
      </w:r>
      <w:r>
        <w:rPr>
          <w:rFonts w:ascii="Calibri" w:hAnsi="Calibri" w:cs="Calibri"/>
          <w:color w:val="000000"/>
          <w:sz w:val="16"/>
          <w:szCs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Pr>
          <w:rFonts w:ascii="Calibri" w:hAnsi="Calibri" w:cs="Calibri"/>
          <w:b/>
          <w:bCs/>
          <w:color w:val="000000"/>
          <w:sz w:val="26"/>
          <w:szCs w:val="26"/>
          <w:u w:val="single"/>
          <w:shd w:val="clear" w:color="auto" w:fill="FFFF00"/>
        </w:rPr>
        <w:t>Forces driving</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the </w:t>
      </w:r>
      <w:r>
        <w:rPr>
          <w:rFonts w:ascii="Calibri" w:hAnsi="Calibri" w:cs="Calibri"/>
          <w:b/>
          <w:bCs/>
          <w:color w:val="000000"/>
          <w:sz w:val="26"/>
          <w:szCs w:val="26"/>
          <w:u w:val="single"/>
          <w:shd w:val="clear" w:color="auto" w:fill="FFFF00"/>
        </w:rPr>
        <w:t>contemporary</w:t>
      </w:r>
      <w:r>
        <w:rPr>
          <w:rFonts w:ascii="Calibri" w:hAnsi="Calibri" w:cs="Calibri"/>
          <w:color w:val="000000"/>
          <w:szCs w:val="22"/>
          <w:u w:val="single"/>
          <w:shd w:val="clear" w:color="auto" w:fill="FFFF00"/>
        </w:rPr>
        <w:t xml:space="preserve"> </w:t>
      </w:r>
      <w:r>
        <w:rPr>
          <w:rFonts w:ascii="Calibri" w:hAnsi="Calibri" w:cs="Calibri"/>
          <w:b/>
          <w:bCs/>
          <w:color w:val="000000"/>
          <w:sz w:val="26"/>
          <w:szCs w:val="26"/>
          <w:u w:val="single"/>
          <w:shd w:val="clear" w:color="auto" w:fill="FFFF00"/>
        </w:rPr>
        <w:t>regionalism</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development </w:t>
      </w:r>
      <w:r>
        <w:rPr>
          <w:rFonts w:ascii="Calibri" w:hAnsi="Calibri" w:cs="Calibri"/>
          <w:b/>
          <w:bCs/>
          <w:color w:val="000000"/>
          <w:sz w:val="26"/>
          <w:szCs w:val="26"/>
          <w:u w:val="single"/>
          <w:shd w:val="clear" w:color="auto" w:fill="FFFF00"/>
        </w:rPr>
        <w:t>differ from</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those that used to drive </w:t>
      </w:r>
      <w:r>
        <w:rPr>
          <w:rFonts w:ascii="Calibri" w:hAnsi="Calibri" w:cs="Calibri"/>
          <w:b/>
          <w:bCs/>
          <w:color w:val="000000"/>
          <w:sz w:val="26"/>
          <w:szCs w:val="26"/>
          <w:u w:val="single"/>
          <w:shd w:val="clear" w:color="auto" w:fill="FFFF00"/>
        </w:rPr>
        <w:t>earlier</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regionalism periods in the 20th century</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FFFF00"/>
        </w:rPr>
        <w:t>present regionalism emerged in</w:t>
      </w:r>
      <w:r>
        <w:rPr>
          <w:rFonts w:ascii="Calibri" w:hAnsi="Calibri" w:cs="Calibri"/>
          <w:color w:val="000000"/>
          <w:sz w:val="16"/>
          <w:szCs w:val="16"/>
        </w:rPr>
        <w:t xml:space="preserve"> the period </w:t>
      </w:r>
      <w:r>
        <w:rPr>
          <w:rFonts w:ascii="Calibri" w:hAnsi="Calibri" w:cs="Calibri"/>
          <w:color w:val="000000"/>
          <w:szCs w:val="22"/>
          <w:u w:val="single"/>
        </w:rPr>
        <w:t xml:space="preserve">characterized by the </w:t>
      </w:r>
      <w:r>
        <w:rPr>
          <w:rFonts w:ascii="Calibri" w:hAnsi="Calibri" w:cs="Calibri"/>
          <w:b/>
          <w:bCs/>
          <w:color w:val="000000"/>
          <w:sz w:val="26"/>
          <w:szCs w:val="26"/>
          <w:u w:val="single"/>
          <w:shd w:val="clear" w:color="auto" w:fill="FFFF00"/>
        </w:rPr>
        <w:t>increasing economic inter-dependence</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between different world economy subjects, countries </w:t>
      </w:r>
      <w:proofErr w:type="gramStart"/>
      <w:r>
        <w:rPr>
          <w:rFonts w:ascii="Calibri" w:hAnsi="Calibri" w:cs="Calibri"/>
          <w:color w:val="000000"/>
          <w:szCs w:val="22"/>
          <w:u w:val="single"/>
        </w:rPr>
        <w:t>attempts</w:t>
      </w:r>
      <w:proofErr w:type="gramEnd"/>
      <w:r>
        <w:rPr>
          <w:rFonts w:ascii="Calibri" w:hAnsi="Calibri" w:cs="Calibri"/>
          <w:color w:val="000000"/>
          <w:szCs w:val="22"/>
          <w:u w:val="single"/>
        </w:rPr>
        <w:t xml:space="preserve"> to resolve trade disputes and multilateral framework of trade relations</w:t>
      </w:r>
      <w:r>
        <w:rPr>
          <w:rFonts w:ascii="Calibri" w:hAnsi="Calibri" w:cs="Calibri"/>
          <w:color w:val="000000"/>
          <w:sz w:val="16"/>
          <w:szCs w:val="16"/>
        </w:rPr>
        <w:t xml:space="preserve">. </w:t>
      </w:r>
      <w:r>
        <w:rPr>
          <w:rFonts w:ascii="Calibri" w:hAnsi="Calibri" w:cs="Calibri"/>
          <w:color w:val="000000"/>
          <w:szCs w:val="22"/>
          <w:u w:val="single"/>
        </w:rPr>
        <w:t xml:space="preserve">As opposed to the </w:t>
      </w:r>
      <w:proofErr w:type="gramStart"/>
      <w:r>
        <w:rPr>
          <w:rFonts w:ascii="Calibri" w:hAnsi="Calibri" w:cs="Calibri"/>
          <w:color w:val="000000"/>
          <w:szCs w:val="22"/>
          <w:u w:val="single"/>
        </w:rPr>
        <w:t>1930s episode</w:t>
      </w:r>
      <w:proofErr w:type="gramEnd"/>
      <w:r>
        <w:rPr>
          <w:rFonts w:ascii="Calibri" w:hAnsi="Calibri" w:cs="Calibri"/>
          <w:color w:val="000000"/>
          <w:szCs w:val="22"/>
          <w:u w:val="single"/>
        </w:rPr>
        <w:t xml:space="preserve">, contemporary regional initiatives represent </w:t>
      </w:r>
      <w:r>
        <w:rPr>
          <w:rFonts w:ascii="Calibri" w:hAnsi="Calibri" w:cs="Calibri"/>
          <w:b/>
          <w:bCs/>
          <w:color w:val="000000"/>
          <w:sz w:val="26"/>
          <w:szCs w:val="26"/>
          <w:u w:val="single"/>
          <w:shd w:val="clear" w:color="auto" w:fill="FFFF00"/>
        </w:rPr>
        <w:t>attempts to make</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the members' </w:t>
      </w:r>
      <w:r>
        <w:rPr>
          <w:rFonts w:ascii="Calibri" w:hAnsi="Calibri" w:cs="Calibri"/>
          <w:b/>
          <w:bCs/>
          <w:color w:val="000000"/>
          <w:sz w:val="26"/>
          <w:szCs w:val="26"/>
          <w:u w:val="single"/>
          <w:shd w:val="clear" w:color="auto" w:fill="FFFF00"/>
        </w:rPr>
        <w:t xml:space="preserve">participation in the </w:t>
      </w:r>
      <w:r>
        <w:rPr>
          <w:rFonts w:ascii="Calibri" w:hAnsi="Calibri" w:cs="Calibri"/>
          <w:b/>
          <w:bCs/>
          <w:color w:val="000000"/>
          <w:sz w:val="26"/>
          <w:szCs w:val="26"/>
          <w:u w:val="single"/>
          <w:shd w:val="clear" w:color="auto" w:fill="FFFF00"/>
        </w:rPr>
        <w:lastRenderedPageBreak/>
        <w:t>world economy easier</w:t>
      </w:r>
      <w:r>
        <w:rPr>
          <w:rFonts w:ascii="Calibri" w:hAnsi="Calibri" w:cs="Calibri"/>
          <w:color w:val="000000"/>
          <w:szCs w:val="22"/>
          <w:u w:val="single"/>
        </w:rPr>
        <w:t>, rather than make them more distant from it</w:t>
      </w:r>
      <w:r>
        <w:rPr>
          <w:rFonts w:ascii="Calibri" w:hAnsi="Calibri" w:cs="Calibri"/>
          <w:color w:val="000000"/>
          <w:sz w:val="16"/>
          <w:szCs w:val="16"/>
        </w:rPr>
        <w:t xml:space="preserve">. As opposed to </w:t>
      </w:r>
      <w:proofErr w:type="gramStart"/>
      <w:r>
        <w:rPr>
          <w:rFonts w:ascii="Calibri" w:hAnsi="Calibri" w:cs="Calibri"/>
          <w:color w:val="000000"/>
          <w:sz w:val="16"/>
          <w:szCs w:val="16"/>
        </w:rPr>
        <w:t>1950s and 1960s episode</w:t>
      </w:r>
      <w:proofErr w:type="gramEnd"/>
      <w:r>
        <w:rPr>
          <w:rFonts w:ascii="Calibri" w:hAnsi="Calibri" w:cs="Calibri"/>
          <w:color w:val="000000"/>
          <w:sz w:val="16"/>
          <w:szCs w:val="16"/>
        </w:rPr>
        <w:t xml:space="preserve">, </w:t>
      </w:r>
      <w:r>
        <w:rPr>
          <w:rFonts w:ascii="Calibri" w:hAnsi="Calibri" w:cs="Calibri"/>
          <w:color w:val="000000"/>
          <w:szCs w:val="22"/>
          <w:u w:val="single"/>
        </w:rPr>
        <w:t xml:space="preserve">new </w:t>
      </w:r>
      <w:r>
        <w:rPr>
          <w:rFonts w:ascii="Calibri" w:hAnsi="Calibri" w:cs="Calibri"/>
          <w:b/>
          <w:bCs/>
          <w:color w:val="000000"/>
          <w:sz w:val="26"/>
          <w:szCs w:val="26"/>
          <w:u w:val="single"/>
          <w:shd w:val="clear" w:color="auto" w:fill="FFFF00"/>
        </w:rPr>
        <w:t>initiatives</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are </w:t>
      </w:r>
      <w:r>
        <w:rPr>
          <w:rFonts w:ascii="Calibri" w:hAnsi="Calibri" w:cs="Calibri"/>
          <w:b/>
          <w:bCs/>
          <w:color w:val="000000"/>
          <w:sz w:val="26"/>
          <w:szCs w:val="26"/>
          <w:u w:val="single"/>
          <w:shd w:val="clear" w:color="auto" w:fill="FFFF00"/>
        </w:rPr>
        <w:t>less frequently motivated</w:t>
      </w:r>
      <w:r>
        <w:rPr>
          <w:rFonts w:ascii="Calibri" w:hAnsi="Calibri" w:cs="Calibri"/>
          <w:color w:val="000000"/>
          <w:szCs w:val="22"/>
          <w:u w:val="single"/>
          <w:shd w:val="clear" w:color="auto" w:fill="FFFF00"/>
        </w:rPr>
        <w:t xml:space="preserve"> </w:t>
      </w:r>
      <w:r>
        <w:rPr>
          <w:rFonts w:ascii="Calibri" w:hAnsi="Calibri" w:cs="Calibri"/>
          <w:b/>
          <w:bCs/>
          <w:color w:val="000000"/>
          <w:sz w:val="26"/>
          <w:szCs w:val="26"/>
          <w:u w:val="single"/>
          <w:shd w:val="clear" w:color="auto" w:fill="FFFF00"/>
        </w:rPr>
        <w:t>exclusively by political interests</w:t>
      </w:r>
      <w:r>
        <w:rPr>
          <w:rFonts w:ascii="Calibri" w:hAnsi="Calibri" w:cs="Calibri"/>
          <w:color w:val="000000"/>
          <w:szCs w:val="22"/>
          <w:u w:val="single"/>
        </w:rPr>
        <w:t xml:space="preserve">, and are </w:t>
      </w:r>
      <w:r>
        <w:rPr>
          <w:rFonts w:ascii="Calibri" w:hAnsi="Calibri" w:cs="Calibri"/>
          <w:b/>
          <w:bCs/>
          <w:color w:val="000000"/>
          <w:sz w:val="26"/>
          <w:szCs w:val="26"/>
          <w:u w:val="single"/>
          <w:shd w:val="clear" w:color="auto" w:fill="FFFF00"/>
        </w:rPr>
        <w:t>less frequently</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being used </w:t>
      </w:r>
      <w:r>
        <w:rPr>
          <w:rFonts w:ascii="Calibri" w:hAnsi="Calibri" w:cs="Calibri"/>
          <w:b/>
          <w:bCs/>
          <w:color w:val="000000"/>
          <w:sz w:val="26"/>
          <w:szCs w:val="26"/>
          <w:u w:val="single"/>
          <w:shd w:val="clear" w:color="auto" w:fill="FFFF00"/>
        </w:rPr>
        <w:t>for mercantilist purposes</w:t>
      </w:r>
      <w:r>
        <w:rPr>
          <w:rFonts w:ascii="Calibri" w:hAnsi="Calibri" w:cs="Calibri"/>
          <w:color w:val="000000"/>
          <w:szCs w:val="22"/>
          <w:u w:val="single"/>
        </w:rPr>
        <w:t xml:space="preserve">. </w:t>
      </w:r>
      <w:r>
        <w:rPr>
          <w:rFonts w:ascii="Calibri" w:hAnsi="Calibri" w:cs="Calibri"/>
          <w:color w:val="000000"/>
          <w:sz w:val="16"/>
          <w:szCs w:val="16"/>
        </w:rPr>
        <w:t xml:space="preserve">After the Second World War, more powerful countries kept using the economic integration </w:t>
      </w:r>
      <w:proofErr w:type="gramStart"/>
      <w:r>
        <w:rPr>
          <w:rFonts w:ascii="Calibri" w:hAnsi="Calibri" w:cs="Calibri"/>
          <w:color w:val="000000"/>
          <w:sz w:val="16"/>
          <w:szCs w:val="16"/>
        </w:rPr>
        <w:t>as a means to</w:t>
      </w:r>
      <w:proofErr w:type="gramEnd"/>
      <w:r>
        <w:rPr>
          <w:rFonts w:ascii="Calibri" w:hAnsi="Calibri" w:cs="Calibri"/>
          <w:color w:val="000000"/>
          <w:sz w:val="16"/>
          <w:szCs w:val="16"/>
        </w:rPr>
        <w:t xml:space="preserve"> strengthen their political influence on their weaker partners and outsiders. The examples include CMEA and European Community arrangements with its members' former colonies. </w:t>
      </w:r>
      <w:r>
        <w:rPr>
          <w:rFonts w:ascii="Calibri" w:hAnsi="Calibri" w:cs="Calibri"/>
          <w:color w:val="000000"/>
          <w:szCs w:val="22"/>
          <w:u w:val="single"/>
        </w:rPr>
        <w:t xml:space="preserve">As opposed to this practice, the new regionalism, mostly driven by common economic interests, yielded less trade diversion than previous one, and has also </w:t>
      </w:r>
      <w:r>
        <w:rPr>
          <w:rFonts w:ascii="Calibri" w:hAnsi="Calibri" w:cs="Calibri"/>
          <w:b/>
          <w:bCs/>
          <w:color w:val="000000"/>
          <w:sz w:val="26"/>
          <w:szCs w:val="26"/>
          <w:u w:val="single"/>
          <w:shd w:val="clear" w:color="auto" w:fill="FFFF00"/>
        </w:rPr>
        <w:t>contributed to</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the </w:t>
      </w:r>
      <w:r>
        <w:rPr>
          <w:rFonts w:ascii="Calibri" w:hAnsi="Calibri" w:cs="Calibri"/>
          <w:b/>
          <w:bCs/>
          <w:color w:val="000000"/>
          <w:sz w:val="26"/>
          <w:szCs w:val="26"/>
          <w:u w:val="single"/>
          <w:shd w:val="clear" w:color="auto" w:fill="FFFF00"/>
        </w:rPr>
        <w:t>prevention of military conflicts of greater proportions</w:t>
      </w:r>
      <w:r>
        <w:rPr>
          <w:rFonts w:ascii="Calibri" w:hAnsi="Calibri" w:cs="Calibri"/>
          <w:color w:val="000000"/>
          <w:szCs w:val="22"/>
          <w:u w:val="single"/>
        </w:rPr>
        <w:t>.</w:t>
      </w:r>
      <w:r>
        <w:rPr>
          <w:rFonts w:ascii="Calibri" w:hAnsi="Calibri" w:cs="Calibri"/>
          <w:color w:val="000000"/>
          <w:sz w:val="16"/>
          <w:szCs w:val="16"/>
        </w:rPr>
        <w:t xml:space="preserve"> Various analyses have shown that many regional integrations in earlier periods resulted in trade deviations, particularly those formed between less developed countries and between socialist countries. In recent years, however, </w:t>
      </w:r>
      <w:r>
        <w:rPr>
          <w:rFonts w:ascii="Calibri" w:hAnsi="Calibri" w:cs="Calibri"/>
          <w:color w:val="000000"/>
          <w:szCs w:val="22"/>
          <w:u w:val="single"/>
        </w:rPr>
        <w:t xml:space="preserve">the newly formed or revised regional </w:t>
      </w:r>
      <w:r>
        <w:rPr>
          <w:rFonts w:ascii="Calibri" w:hAnsi="Calibri" w:cs="Calibri"/>
          <w:b/>
          <w:bCs/>
          <w:color w:val="000000"/>
          <w:sz w:val="26"/>
          <w:szCs w:val="26"/>
          <w:u w:val="single"/>
          <w:shd w:val="clear" w:color="auto" w:fill="FFFF00"/>
        </w:rPr>
        <w:t>integrations</w:t>
      </w:r>
      <w:r>
        <w:rPr>
          <w:rFonts w:ascii="Calibri" w:hAnsi="Calibri" w:cs="Calibri"/>
          <w:color w:val="000000"/>
          <w:szCs w:val="22"/>
          <w:u w:val="single"/>
        </w:rPr>
        <w:t xml:space="preserve"> primarily seem to </w:t>
      </w:r>
      <w:r>
        <w:rPr>
          <w:rFonts w:ascii="Calibri" w:hAnsi="Calibri" w:cs="Calibri"/>
          <w:b/>
          <w:bCs/>
          <w:color w:val="000000"/>
          <w:sz w:val="26"/>
          <w:szCs w:val="26"/>
          <w:u w:val="single"/>
          <w:shd w:val="clear" w:color="auto" w:fill="FFFF00"/>
        </w:rPr>
        <w:t>lead to trade creation</w:t>
      </w:r>
      <w:r>
        <w:rPr>
          <w:rFonts w:ascii="Calibri" w:hAnsi="Calibri" w:cs="Calibri"/>
          <w:color w:val="000000"/>
          <w:sz w:val="16"/>
          <w:szCs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Pr>
          <w:rFonts w:ascii="Calibri" w:hAnsi="Calibri" w:cs="Calibri"/>
          <w:color w:val="000000"/>
          <w:sz w:val="16"/>
          <w:szCs w:val="16"/>
        </w:rPr>
        <w:t>i</w:t>
      </w:r>
      <w:proofErr w:type="spellEnd"/>
      <w:r>
        <w:rPr>
          <w:rFonts w:ascii="Calibri" w:hAnsi="Calibri" w:cs="Calibri"/>
          <w:color w:val="000000"/>
          <w:sz w:val="16"/>
          <w:szCs w:val="16"/>
        </w:rPr>
        <w:t xml:space="preserve"> Snape 1994.)28. </w:t>
      </w:r>
      <w:proofErr w:type="gramStart"/>
      <w:r>
        <w:rPr>
          <w:rFonts w:ascii="Calibri" w:hAnsi="Calibri" w:cs="Calibri"/>
          <w:color w:val="000000"/>
          <w:sz w:val="16"/>
          <w:szCs w:val="16"/>
        </w:rPr>
        <w:t>Actually, the</w:t>
      </w:r>
      <w:proofErr w:type="gramEnd"/>
      <w:r>
        <w:rPr>
          <w:rFonts w:ascii="Calibri" w:hAnsi="Calibri" w:cs="Calibri"/>
          <w:color w:val="000000"/>
          <w:sz w:val="16"/>
          <w:szCs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Pr>
          <w:rFonts w:ascii="Calibri" w:hAnsi="Calibri" w:cs="Calibri"/>
          <w:color w:val="000000"/>
          <w:sz w:val="16"/>
          <w:szCs w:val="16"/>
        </w:rPr>
        <w:t>take into account</w:t>
      </w:r>
      <w:proofErr w:type="gramEnd"/>
      <w:r>
        <w:rPr>
          <w:rFonts w:ascii="Calibri" w:hAnsi="Calibri" w:cs="Calibri"/>
          <w:color w:val="000000"/>
          <w:sz w:val="16"/>
          <w:szCs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Pr>
          <w:rFonts w:ascii="Calibri" w:hAnsi="Calibri" w:cs="Calibri"/>
          <w:color w:val="000000"/>
          <w:sz w:val="16"/>
          <w:szCs w:val="16"/>
        </w:rPr>
        <w:t>actually been</w:t>
      </w:r>
      <w:proofErr w:type="gramEnd"/>
      <w:r>
        <w:rPr>
          <w:rFonts w:ascii="Calibri" w:hAnsi="Calibri" w:cs="Calibri"/>
          <w:color w:val="000000"/>
          <w:sz w:val="16"/>
          <w:szCs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Pr>
          <w:rFonts w:ascii="Calibri" w:hAnsi="Calibri" w:cs="Calibri"/>
          <w:color w:val="000000"/>
          <w:sz w:val="16"/>
          <w:szCs w:val="16"/>
        </w:rPr>
        <w:t>actually only</w:t>
      </w:r>
      <w:proofErr w:type="gramEnd"/>
      <w:r>
        <w:rPr>
          <w:rFonts w:ascii="Calibri" w:hAnsi="Calibri" w:cs="Calibri"/>
          <w:color w:val="000000"/>
          <w:sz w:val="16"/>
          <w:szCs w:val="16"/>
        </w:rPr>
        <w:t xml:space="preserve"> complete, in institutional terms, the EU strong economic ties with these countries. Most EFTA countries have been part of the European economic area (EEA), </w:t>
      </w:r>
      <w:proofErr w:type="gramStart"/>
      <w:r>
        <w:rPr>
          <w:rFonts w:ascii="Calibri" w:hAnsi="Calibri" w:cs="Calibri"/>
          <w:color w:val="000000"/>
          <w:sz w:val="16"/>
          <w:szCs w:val="16"/>
        </w:rPr>
        <w:t>i.e.</w:t>
      </w:r>
      <w:proofErr w:type="gramEnd"/>
      <w:r>
        <w:rPr>
          <w:rFonts w:ascii="Calibri" w:hAnsi="Calibri" w:cs="Calibri"/>
          <w:color w:val="000000"/>
          <w:sz w:val="16"/>
          <w:szCs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Pr>
          <w:rFonts w:ascii="Calibri" w:hAnsi="Calibri" w:cs="Calibri"/>
          <w:color w:val="000000"/>
          <w:szCs w:val="22"/>
          <w:u w:val="single"/>
        </w:rPr>
        <w:t>In Latin America, the new regionalism resulted in the faster growth of intra-regional trade, while the extra-regional exports and imports also continued to grow</w:t>
      </w:r>
      <w:r>
        <w:rPr>
          <w:rFonts w:ascii="Calibri" w:hAnsi="Calibri" w:cs="Calibri"/>
          <w:color w:val="000000"/>
          <w:sz w:val="16"/>
          <w:szCs w:val="16"/>
        </w:rPr>
        <w:t xml:space="preserve">. Since early 1990s, the value of intra-regional imports registered the average annual growth of 18%.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Pr>
          <w:rFonts w:ascii="Calibri" w:hAnsi="Calibri" w:cs="Calibri"/>
          <w:color w:val="000000"/>
          <w:szCs w:val="22"/>
          <w:u w:val="single"/>
        </w:rPr>
        <w:t xml:space="preserve">. It can also be seen that the biggest and the </w:t>
      </w:r>
      <w:r>
        <w:rPr>
          <w:rFonts w:ascii="Calibri" w:hAnsi="Calibri" w:cs="Calibri"/>
          <w:b/>
          <w:bCs/>
          <w:color w:val="000000"/>
          <w:sz w:val="26"/>
          <w:szCs w:val="26"/>
          <w:u w:val="single"/>
          <w:shd w:val="clear" w:color="auto" w:fill="FFFF00"/>
        </w:rPr>
        <w:t>most powerful</w:t>
      </w:r>
      <w:r>
        <w:rPr>
          <w:rFonts w:ascii="Calibri" w:hAnsi="Calibri" w:cs="Calibri"/>
          <w:color w:val="000000"/>
          <w:szCs w:val="22"/>
          <w:u w:val="single"/>
        </w:rPr>
        <w:t xml:space="preserve"> countries, </w:t>
      </w:r>
      <w:proofErr w:type="gramStart"/>
      <w:r>
        <w:rPr>
          <w:rFonts w:ascii="Calibri" w:hAnsi="Calibri" w:cs="Calibri"/>
          <w:color w:val="000000"/>
          <w:szCs w:val="22"/>
          <w:u w:val="single"/>
        </w:rPr>
        <w:t>i.e.</w:t>
      </w:r>
      <w:proofErr w:type="gramEnd"/>
      <w:r>
        <w:rPr>
          <w:rFonts w:ascii="Calibri" w:hAnsi="Calibri" w:cs="Calibri"/>
          <w:color w:val="000000"/>
          <w:szCs w:val="22"/>
          <w:u w:val="single"/>
        </w:rPr>
        <w:t xml:space="preserve"> </w:t>
      </w:r>
      <w:r>
        <w:rPr>
          <w:rFonts w:ascii="Calibri" w:hAnsi="Calibri" w:cs="Calibri"/>
          <w:b/>
          <w:bCs/>
          <w:color w:val="000000"/>
          <w:sz w:val="26"/>
          <w:szCs w:val="26"/>
          <w:u w:val="single"/>
          <w:shd w:val="clear" w:color="auto" w:fill="FFFF00"/>
        </w:rPr>
        <w:t>blocs</w:t>
      </w:r>
      <w:r>
        <w:rPr>
          <w:rFonts w:ascii="Calibri" w:hAnsi="Calibri" w:cs="Calibri"/>
          <w:color w:val="000000"/>
          <w:szCs w:val="22"/>
          <w:u w:val="single"/>
          <w:shd w:val="clear" w:color="auto" w:fill="FFFF00"/>
        </w:rPr>
        <w:t xml:space="preserve">, </w:t>
      </w:r>
      <w:r>
        <w:rPr>
          <w:rFonts w:ascii="Calibri" w:hAnsi="Calibri" w:cs="Calibri"/>
          <w:b/>
          <w:bCs/>
          <w:color w:val="000000"/>
          <w:sz w:val="26"/>
          <w:szCs w:val="26"/>
          <w:u w:val="single"/>
          <w:shd w:val="clear" w:color="auto" w:fill="FFFF00"/>
        </w:rPr>
        <w:t>are extremely dependent</w:t>
      </w:r>
      <w:r>
        <w:rPr>
          <w:rFonts w:ascii="Calibri" w:hAnsi="Calibri" w:cs="Calibri"/>
          <w:color w:val="000000"/>
          <w:szCs w:val="22"/>
          <w:u w:val="single"/>
          <w:shd w:val="clear" w:color="auto" w:fill="FFFF00"/>
        </w:rPr>
        <w:t xml:space="preserve"> </w:t>
      </w:r>
      <w:r>
        <w:rPr>
          <w:rFonts w:ascii="Calibri" w:hAnsi="Calibri" w:cs="Calibri"/>
          <w:b/>
          <w:bCs/>
          <w:color w:val="000000"/>
          <w:sz w:val="26"/>
          <w:szCs w:val="26"/>
          <w:u w:val="single"/>
          <w:shd w:val="clear" w:color="auto" w:fill="FFFF00"/>
        </w:rPr>
        <w:t>on the rest of the world in terms of trade.</w:t>
      </w:r>
      <w:r>
        <w:rPr>
          <w:rFonts w:ascii="Calibri" w:hAnsi="Calibri" w:cs="Calibri"/>
          <w:color w:val="000000"/>
          <w:szCs w:val="22"/>
          <w:u w:val="single"/>
          <w:shd w:val="clear" w:color="auto" w:fill="FFFF00"/>
        </w:rPr>
        <w:t xml:space="preserve"> </w:t>
      </w:r>
      <w:r>
        <w:rPr>
          <w:rFonts w:ascii="Calibri" w:hAnsi="Calibri" w:cs="Calibri"/>
          <w:color w:val="000000"/>
          <w:szCs w:val="22"/>
          <w:u w:val="single"/>
        </w:rPr>
        <w:t xml:space="preserve">For the EU, besides the intra-European trade, which is ranked first, foreign trade has the vital importance since it accounts for 10% of European GDP. </w:t>
      </w:r>
      <w:r>
        <w:rPr>
          <w:rFonts w:ascii="Calibri" w:hAnsi="Calibri" w:cs="Calibri"/>
          <w:color w:val="000000"/>
          <w:sz w:val="16"/>
          <w:szCs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Pr>
          <w:rFonts w:ascii="Calibri" w:hAnsi="Calibri" w:cs="Calibri"/>
          <w:color w:val="000000"/>
          <w:sz w:val="16"/>
          <w:szCs w:val="16"/>
        </w:rPr>
        <w:t>America</w:t>
      </w:r>
      <w:proofErr w:type="gramEnd"/>
      <w:r>
        <w:rPr>
          <w:rFonts w:ascii="Calibri" w:hAnsi="Calibri" w:cs="Calibri"/>
          <w:color w:val="000000"/>
          <w:sz w:val="16"/>
          <w:szCs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Pr>
          <w:rFonts w:ascii="Calibri" w:hAnsi="Calibri" w:cs="Calibri"/>
          <w:color w:val="000000"/>
          <w:szCs w:val="22"/>
          <w:u w:val="single"/>
        </w:rPr>
        <w:t xml:space="preserve">Besides the analysis of contemporary trends in extra- and intra-regional trade, other research was conducted that was supposed to point to the reasons why the </w:t>
      </w:r>
      <w:r>
        <w:rPr>
          <w:rFonts w:ascii="Calibri" w:hAnsi="Calibri" w:cs="Calibri"/>
          <w:b/>
          <w:bCs/>
          <w:color w:val="000000"/>
          <w:sz w:val="26"/>
          <w:szCs w:val="26"/>
          <w:u w:val="single"/>
          <w:shd w:val="clear" w:color="auto" w:fill="FFFF00"/>
        </w:rPr>
        <w:t>new regionalism has</w:t>
      </w:r>
      <w:r>
        <w:rPr>
          <w:rFonts w:ascii="Calibri" w:hAnsi="Calibri" w:cs="Calibri"/>
          <w:color w:val="000000"/>
          <w:szCs w:val="22"/>
          <w:u w:val="single"/>
        </w:rPr>
        <w:t xml:space="preserve"> mainly a </w:t>
      </w:r>
      <w:r>
        <w:rPr>
          <w:rFonts w:ascii="Calibri" w:hAnsi="Calibri" w:cs="Calibri"/>
          <w:b/>
          <w:bCs/>
          <w:color w:val="000000"/>
          <w:sz w:val="26"/>
          <w:szCs w:val="26"/>
          <w:u w:val="single"/>
          <w:shd w:val="clear" w:color="auto" w:fill="FFFF00"/>
        </w:rPr>
        <w:t xml:space="preserve">non-negative </w:t>
      </w:r>
      <w:r>
        <w:rPr>
          <w:rFonts w:ascii="Calibri" w:hAnsi="Calibri" w:cs="Calibri"/>
          <w:b/>
          <w:bCs/>
          <w:color w:val="000000"/>
          <w:sz w:val="26"/>
          <w:szCs w:val="26"/>
          <w:u w:val="single"/>
          <w:shd w:val="clear" w:color="auto" w:fill="FFFF00"/>
        </w:rPr>
        <w:lastRenderedPageBreak/>
        <w:t xml:space="preserve">impact on </w:t>
      </w:r>
      <w:r>
        <w:rPr>
          <w:rFonts w:ascii="Calibri" w:hAnsi="Calibri" w:cs="Calibri"/>
          <w:color w:val="000000"/>
          <w:szCs w:val="22"/>
          <w:u w:val="single"/>
        </w:rPr>
        <w:t xml:space="preserve">outsiders and </w:t>
      </w:r>
      <w:r>
        <w:rPr>
          <w:rFonts w:ascii="Calibri" w:hAnsi="Calibri" w:cs="Calibri"/>
          <w:b/>
          <w:bCs/>
          <w:color w:val="000000"/>
          <w:sz w:val="26"/>
          <w:szCs w:val="26"/>
          <w:u w:val="single"/>
          <w:shd w:val="clear" w:color="auto" w:fill="FFFF00"/>
        </w:rPr>
        <w:t>global liberalization</w:t>
      </w:r>
      <w:r>
        <w:rPr>
          <w:rFonts w:ascii="Calibri" w:hAnsi="Calibri" w:cs="Calibri"/>
          <w:color w:val="000000"/>
          <w:szCs w:val="22"/>
          <w:u w:val="single"/>
        </w:rPr>
        <w:t>.</w:t>
      </w:r>
      <w:r>
        <w:rPr>
          <w:rFonts w:ascii="Calibri" w:hAnsi="Calibri" w:cs="Calibri"/>
          <w:color w:val="000000"/>
          <w:sz w:val="16"/>
          <w:szCs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Pr>
          <w:rFonts w:ascii="Calibri" w:hAnsi="Calibri" w:cs="Calibri"/>
          <w:color w:val="000000"/>
          <w:sz w:val="16"/>
          <w:szCs w:val="16"/>
        </w:rPr>
        <w:t>liberalization.“</w:t>
      </w:r>
      <w:proofErr w:type="gramEnd"/>
      <w:r>
        <w:rPr>
          <w:rFonts w:ascii="Calibri" w:hAnsi="Calibri" w:cs="Calibri"/>
          <w:color w:val="000000"/>
          <w:sz w:val="16"/>
          <w:szCs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AB9A60D" w14:textId="77777777" w:rsidR="00FA13B3" w:rsidRDefault="00FA13B3" w:rsidP="00FA13B3">
      <w:pPr>
        <w:pStyle w:val="Heading4"/>
      </w:pPr>
      <w:r>
        <w:rPr>
          <w:rFonts w:cs="Calibri"/>
          <w:color w:val="000000"/>
        </w:rPr>
        <w:t>That outweighs—multilateral trade causes wars with a larger impact</w:t>
      </w:r>
    </w:p>
    <w:p w14:paraId="4F241D42" w14:textId="77777777" w:rsidR="00FA13B3" w:rsidRDefault="00FA13B3" w:rsidP="00FA13B3">
      <w:pPr>
        <w:pStyle w:val="NormalWeb"/>
        <w:spacing w:before="0" w:beforeAutospacing="0" w:after="160" w:afterAutospacing="0"/>
      </w:pPr>
      <w:proofErr w:type="spellStart"/>
      <w:r>
        <w:rPr>
          <w:rFonts w:ascii="Calibri" w:hAnsi="Calibri" w:cs="Calibri"/>
          <w:b/>
          <w:bCs/>
          <w:color w:val="000000"/>
          <w:sz w:val="26"/>
          <w:szCs w:val="26"/>
        </w:rPr>
        <w:t>Thoma</w:t>
      </w:r>
      <w:proofErr w:type="spellEnd"/>
      <w:r>
        <w:rPr>
          <w:rFonts w:ascii="Calibri" w:hAnsi="Calibri" w:cs="Calibri"/>
          <w:b/>
          <w:bCs/>
          <w:color w:val="000000"/>
          <w:sz w:val="26"/>
          <w:szCs w:val="26"/>
        </w:rPr>
        <w:t xml:space="preserve"> 7</w:t>
      </w:r>
      <w:r>
        <w:rPr>
          <w:rFonts w:ascii="Calibri" w:hAnsi="Calibri" w:cs="Calibri"/>
          <w:color w:val="000000"/>
          <w:szCs w:val="22"/>
        </w:rPr>
        <w:t xml:space="preserve"> Mark </w:t>
      </w:r>
      <w:proofErr w:type="spellStart"/>
      <w:r>
        <w:rPr>
          <w:rFonts w:ascii="Calibri" w:hAnsi="Calibri" w:cs="Calibri"/>
          <w:color w:val="000000"/>
          <w:szCs w:val="22"/>
        </w:rPr>
        <w:t>Thoma</w:t>
      </w:r>
      <w:proofErr w:type="spellEnd"/>
      <w:r>
        <w:rPr>
          <w:rFonts w:ascii="Calibri" w:hAnsi="Calibri" w:cs="Calibri"/>
          <w:color w:val="000000"/>
          <w:szCs w:val="22"/>
        </w:rPr>
        <w:t xml:space="preserve"> July 2007 “Trade Liberalization and War” </w:t>
      </w:r>
      <w:hyperlink r:id="rId32" w:history="1">
        <w:r>
          <w:rPr>
            <w:rStyle w:val="Hyperlink"/>
            <w:rFonts w:cs="Calibri"/>
            <w:color w:val="000000"/>
            <w:szCs w:val="22"/>
          </w:rPr>
          <w:t>http://economistsview.typepad.com/economistsview/2007/07/trade-liberaliz.html</w:t>
        </w:r>
      </w:hyperlink>
      <w:r>
        <w:rPr>
          <w:rFonts w:ascii="Calibri" w:hAnsi="Calibri" w:cs="Calibri"/>
          <w:color w:val="000000"/>
          <w:szCs w:val="22"/>
        </w:rPr>
        <w:t xml:space="preserve"> (Economics Professor at the University of Oregon)//Elmer </w:t>
      </w:r>
    </w:p>
    <w:p w14:paraId="37835354" w14:textId="77777777" w:rsidR="00FA13B3" w:rsidRDefault="00FA13B3" w:rsidP="00FA13B3">
      <w:pPr>
        <w:pStyle w:val="NormalWeb"/>
        <w:spacing w:before="0" w:beforeAutospacing="0" w:after="160" w:afterAutospacing="0"/>
      </w:pPr>
      <w:proofErr w:type="spellStart"/>
      <w:r>
        <w:rPr>
          <w:rFonts w:ascii="Calibri" w:hAnsi="Calibri" w:cs="Calibri"/>
          <w:color w:val="000000"/>
          <w:u w:val="single"/>
        </w:rPr>
        <w:t>Globalisation</w:t>
      </w:r>
      <w:proofErr w:type="spellEnd"/>
      <w:r>
        <w:rPr>
          <w:rFonts w:ascii="Calibri" w:hAnsi="Calibri" w:cs="Calibri"/>
          <w:color w:val="000000"/>
          <w:u w:val="single"/>
        </w:rPr>
        <w:t xml:space="preserve"> is by construction an increase in both bilateral and </w:t>
      </w:r>
      <w:r>
        <w:rPr>
          <w:rFonts w:ascii="Calibri" w:hAnsi="Calibri" w:cs="Calibri"/>
          <w:color w:val="000000"/>
          <w:u w:val="single"/>
          <w:shd w:val="clear" w:color="auto" w:fill="FFFF00"/>
        </w:rPr>
        <w:t>multilateral trade</w:t>
      </w:r>
      <w:r>
        <w:rPr>
          <w:rFonts w:ascii="Calibri" w:hAnsi="Calibri" w:cs="Calibri"/>
          <w:color w:val="000000"/>
          <w:u w:val="single"/>
        </w:rPr>
        <w:t xml:space="preserve"> flows</w:t>
      </w:r>
      <w:r>
        <w:rPr>
          <w:rFonts w:ascii="Calibri" w:hAnsi="Calibri" w:cs="Calibri"/>
          <w:color w:val="000000"/>
          <w:sz w:val="16"/>
          <w:szCs w:val="16"/>
        </w:rPr>
        <w:t xml:space="preserve">. </w:t>
      </w:r>
      <w:r>
        <w:rPr>
          <w:rFonts w:ascii="Calibri" w:hAnsi="Calibri" w:cs="Calibri"/>
          <w:color w:val="000000"/>
          <w:u w:val="single"/>
        </w:rPr>
        <w:t>What then was the net effect of increased trade since 1970?</w:t>
      </w:r>
      <w:r>
        <w:rPr>
          <w:rFonts w:ascii="Calibri" w:hAnsi="Calibri" w:cs="Calibri"/>
          <w:color w:val="000000"/>
          <w:sz w:val="16"/>
          <w:szCs w:val="16"/>
        </w:rPr>
        <w:t xml:space="preserve"> </w:t>
      </w:r>
      <w:r>
        <w:rPr>
          <w:rFonts w:ascii="Calibri" w:hAnsi="Calibri" w:cs="Calibri"/>
          <w:color w:val="000000"/>
          <w:szCs w:val="22"/>
          <w:u w:val="single"/>
        </w:rPr>
        <w:t xml:space="preserve">We find that it </w:t>
      </w:r>
      <w:r>
        <w:rPr>
          <w:rFonts w:ascii="Calibri" w:hAnsi="Calibri" w:cs="Calibri"/>
          <w:b/>
          <w:bCs/>
          <w:color w:val="000000"/>
          <w:szCs w:val="22"/>
          <w:u w:val="single"/>
          <w:shd w:val="clear" w:color="auto" w:fill="FFFF00"/>
        </w:rPr>
        <w:t>generated an increase in the probability of</w:t>
      </w:r>
      <w:r>
        <w:rPr>
          <w:rFonts w:ascii="Calibri" w:hAnsi="Calibri" w:cs="Calibri"/>
          <w:b/>
          <w:bCs/>
          <w:color w:val="000000"/>
          <w:szCs w:val="22"/>
          <w:u w:val="single"/>
        </w:rPr>
        <w:t xml:space="preserve"> a </w:t>
      </w:r>
      <w:r>
        <w:rPr>
          <w:rFonts w:ascii="Calibri" w:hAnsi="Calibri" w:cs="Calibri"/>
          <w:b/>
          <w:bCs/>
          <w:color w:val="000000"/>
          <w:szCs w:val="22"/>
          <w:u w:val="single"/>
          <w:shd w:val="clear" w:color="auto" w:fill="FFFF00"/>
        </w:rPr>
        <w:t>bilateral conflict by</w:t>
      </w:r>
      <w:r>
        <w:rPr>
          <w:rFonts w:ascii="Calibri" w:hAnsi="Calibri" w:cs="Calibri"/>
          <w:color w:val="000000"/>
          <w:szCs w:val="22"/>
          <w:u w:val="single"/>
        </w:rPr>
        <w:t xml:space="preserve"> around </w:t>
      </w:r>
      <w:r>
        <w:rPr>
          <w:rFonts w:ascii="Calibri" w:hAnsi="Calibri" w:cs="Calibri"/>
          <w:b/>
          <w:bCs/>
          <w:color w:val="000000"/>
          <w:szCs w:val="22"/>
          <w:u w:val="single"/>
          <w:shd w:val="clear" w:color="auto" w:fill="FFFF00"/>
        </w:rPr>
        <w:t>20%</w:t>
      </w:r>
      <w:r>
        <w:rPr>
          <w:rFonts w:ascii="Calibri" w:hAnsi="Calibri" w:cs="Calibri"/>
          <w:color w:val="000000"/>
          <w:szCs w:val="22"/>
          <w:u w:val="single"/>
          <w:shd w:val="clear" w:color="auto" w:fill="FFFF00"/>
        </w:rPr>
        <w:t xml:space="preserve"> for</w:t>
      </w:r>
      <w:r>
        <w:rPr>
          <w:rFonts w:ascii="Calibri" w:hAnsi="Calibri" w:cs="Calibri"/>
          <w:color w:val="000000"/>
          <w:szCs w:val="22"/>
          <w:u w:val="single"/>
        </w:rPr>
        <w:t xml:space="preserve"> those </w:t>
      </w:r>
      <w:r>
        <w:rPr>
          <w:rFonts w:ascii="Calibri" w:hAnsi="Calibri" w:cs="Calibri"/>
          <w:b/>
          <w:bCs/>
          <w:color w:val="000000"/>
          <w:szCs w:val="22"/>
          <w:u w:val="single"/>
          <w:shd w:val="clear" w:color="auto" w:fill="FFFF00"/>
        </w:rPr>
        <w:t>countries separated by less than 1000kms</w:t>
      </w:r>
      <w:r>
        <w:rPr>
          <w:rFonts w:ascii="Calibri" w:hAnsi="Calibri" w:cs="Calibri"/>
          <w:b/>
          <w:bCs/>
          <w:color w:val="000000"/>
          <w:szCs w:val="22"/>
          <w:u w:val="single"/>
        </w:rPr>
        <w:t>,</w:t>
      </w:r>
      <w:r>
        <w:rPr>
          <w:rFonts w:ascii="Calibri" w:hAnsi="Calibri" w:cs="Calibri"/>
          <w:color w:val="000000"/>
          <w:szCs w:val="22"/>
          <w:u w:val="single"/>
        </w:rPr>
        <w:t xml:space="preserve"> the group of countries </w:t>
      </w:r>
      <w:r>
        <w:rPr>
          <w:rFonts w:ascii="Calibri" w:hAnsi="Calibri" w:cs="Calibri"/>
          <w:color w:val="000000"/>
          <w:szCs w:val="22"/>
          <w:u w:val="single"/>
          <w:shd w:val="clear" w:color="auto" w:fill="FFFF00"/>
        </w:rPr>
        <w:t xml:space="preserve">for </w:t>
      </w:r>
      <w:r>
        <w:rPr>
          <w:rFonts w:ascii="Calibri" w:hAnsi="Calibri" w:cs="Calibri"/>
          <w:b/>
          <w:bCs/>
          <w:color w:val="000000"/>
          <w:szCs w:val="22"/>
          <w:u w:val="single"/>
          <w:shd w:val="clear" w:color="auto" w:fill="FFFF00"/>
        </w:rPr>
        <w:t>which the risk of</w:t>
      </w:r>
      <w:r>
        <w:rPr>
          <w:rFonts w:ascii="Calibri" w:hAnsi="Calibri" w:cs="Calibri"/>
          <w:b/>
          <w:bCs/>
          <w:color w:val="000000"/>
          <w:szCs w:val="22"/>
          <w:u w:val="single"/>
        </w:rPr>
        <w:t xml:space="preserve"> </w:t>
      </w:r>
      <w:r>
        <w:rPr>
          <w:rFonts w:ascii="Calibri" w:hAnsi="Calibri" w:cs="Calibri"/>
          <w:b/>
          <w:bCs/>
          <w:color w:val="000000"/>
          <w:szCs w:val="22"/>
          <w:u w:val="single"/>
          <w:shd w:val="clear" w:color="auto" w:fill="FFFF00"/>
        </w:rPr>
        <w:t>disputes that</w:t>
      </w:r>
      <w:r>
        <w:rPr>
          <w:rFonts w:ascii="Calibri" w:hAnsi="Calibri" w:cs="Calibri"/>
          <w:b/>
          <w:bCs/>
          <w:color w:val="000000"/>
          <w:szCs w:val="22"/>
          <w:u w:val="single"/>
        </w:rPr>
        <w:t xml:space="preserve"> can </w:t>
      </w:r>
      <w:r>
        <w:rPr>
          <w:rFonts w:ascii="Calibri" w:hAnsi="Calibri" w:cs="Calibri"/>
          <w:b/>
          <w:bCs/>
          <w:color w:val="000000"/>
          <w:szCs w:val="22"/>
          <w:u w:val="single"/>
          <w:shd w:val="clear" w:color="auto" w:fill="FFFF00"/>
        </w:rPr>
        <w:t>escalate militarily is</w:t>
      </w:r>
      <w:r>
        <w:rPr>
          <w:rFonts w:ascii="Calibri" w:hAnsi="Calibri" w:cs="Calibri"/>
          <w:b/>
          <w:bCs/>
          <w:color w:val="000000"/>
          <w:szCs w:val="22"/>
          <w:u w:val="single"/>
        </w:rPr>
        <w:t xml:space="preserve"> the </w:t>
      </w:r>
      <w:r>
        <w:rPr>
          <w:rFonts w:ascii="Calibri" w:hAnsi="Calibri" w:cs="Calibri"/>
          <w:b/>
          <w:bCs/>
          <w:color w:val="000000"/>
          <w:szCs w:val="22"/>
          <w:u w:val="single"/>
          <w:shd w:val="clear" w:color="auto" w:fill="FFFF00"/>
        </w:rPr>
        <w:t>highest</w:t>
      </w:r>
      <w:r>
        <w:rPr>
          <w:rFonts w:ascii="Calibri" w:hAnsi="Calibri" w:cs="Calibri"/>
          <w:b/>
          <w:bCs/>
          <w:color w:val="000000"/>
          <w:sz w:val="16"/>
          <w:szCs w:val="16"/>
          <w:shd w:val="clear" w:color="auto" w:fill="FFFF00"/>
        </w:rPr>
        <w:t>.</w:t>
      </w:r>
      <w:r>
        <w:rPr>
          <w:rFonts w:ascii="Calibri" w:hAnsi="Calibri" w:cs="Calibri"/>
          <w:color w:val="000000"/>
          <w:sz w:val="16"/>
          <w:szCs w:val="16"/>
        </w:rPr>
        <w:t xml:space="preserve"> The effects are much smaller for countries which are more distant.  Contrary to what these results (aggravated by our nationality) may suggest, we are not anti-</w:t>
      </w:r>
      <w:proofErr w:type="spellStart"/>
      <w:r>
        <w:rPr>
          <w:rFonts w:ascii="Calibri" w:hAnsi="Calibri" w:cs="Calibri"/>
          <w:color w:val="000000"/>
          <w:sz w:val="16"/>
          <w:szCs w:val="16"/>
        </w:rPr>
        <w:t>globalisation</w:t>
      </w:r>
      <w:proofErr w:type="spellEnd"/>
      <w:r>
        <w:rPr>
          <w:rFonts w:ascii="Calibri" w:hAnsi="Calibri" w:cs="Calibri"/>
          <w:color w:val="000000"/>
          <w:sz w:val="16"/>
          <w:szCs w:val="16"/>
        </w:rPr>
        <w:t xml:space="preserve"> activists even though we are aware that some implications of our work could be (mis)used in such a way. </w:t>
      </w:r>
      <w:r>
        <w:rPr>
          <w:rFonts w:ascii="Calibri" w:hAnsi="Calibri" w:cs="Calibri"/>
          <w:color w:val="000000"/>
          <w:u w:val="single"/>
        </w:rPr>
        <w:t xml:space="preserve">The result that bilateral trade is pacifying brings several more optimistic implications on </w:t>
      </w:r>
      <w:proofErr w:type="spellStart"/>
      <w:r>
        <w:rPr>
          <w:rFonts w:ascii="Calibri" w:hAnsi="Calibri" w:cs="Calibri"/>
          <w:color w:val="000000"/>
          <w:u w:val="single"/>
        </w:rPr>
        <w:t>globalisation</w:t>
      </w:r>
      <w:proofErr w:type="spellEnd"/>
      <w:r>
        <w:rPr>
          <w:rFonts w:ascii="Calibri" w:hAnsi="Calibri" w:cs="Calibri"/>
          <w:color w:val="000000"/>
          <w:sz w:val="16"/>
          <w:szCs w:val="16"/>
        </w:rPr>
        <w:t xml:space="preserve">. First, if we think of a world war as a war between two large groups or coalitions of countries, then </w:t>
      </w:r>
      <w:proofErr w:type="spellStart"/>
      <w:r>
        <w:rPr>
          <w:rFonts w:ascii="Calibri" w:hAnsi="Calibri" w:cs="Calibri"/>
          <w:color w:val="000000"/>
          <w:sz w:val="16"/>
          <w:szCs w:val="16"/>
        </w:rPr>
        <w:t>globalisation</w:t>
      </w:r>
      <w:proofErr w:type="spellEnd"/>
      <w:r>
        <w:rPr>
          <w:rFonts w:ascii="Calibri" w:hAnsi="Calibri" w:cs="Calibri"/>
          <w:color w:val="000000"/>
          <w:sz w:val="16"/>
          <w:szCs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Pr>
          <w:rFonts w:ascii="Calibri" w:hAnsi="Calibri" w:cs="Calibri"/>
          <w:color w:val="000000"/>
          <w:sz w:val="16"/>
          <w:szCs w:val="16"/>
        </w:rPr>
        <w:t>globalisation</w:t>
      </w:r>
      <w:proofErr w:type="spellEnd"/>
      <w:r>
        <w:rPr>
          <w:rFonts w:ascii="Calibri" w:hAnsi="Calibri" w:cs="Calibri"/>
          <w:color w:val="000000"/>
          <w:sz w:val="16"/>
          <w:szCs w:val="16"/>
        </w:rPr>
        <w:t xml:space="preserve"> may be at the origin of a change </w:t>
      </w:r>
      <w:proofErr w:type="gramStart"/>
      <w:r>
        <w:rPr>
          <w:rFonts w:ascii="Calibri" w:hAnsi="Calibri" w:cs="Calibri"/>
          <w:color w:val="000000"/>
          <w:sz w:val="16"/>
          <w:szCs w:val="16"/>
        </w:rPr>
        <w:t>in the nature of conflicts</w:t>
      </w:r>
      <w:proofErr w:type="gramEnd"/>
      <w:r>
        <w:rPr>
          <w:rFonts w:ascii="Calibri" w:hAnsi="Calibri" w:cs="Calibri"/>
          <w:color w:val="000000"/>
          <w:sz w:val="16"/>
          <w:szCs w:val="16"/>
        </w:rPr>
        <w:t xml:space="preserve">, less global and more local. Second, </w:t>
      </w:r>
      <w:r>
        <w:rPr>
          <w:rFonts w:ascii="Calibri" w:hAnsi="Calibri" w:cs="Calibri"/>
          <w:color w:val="000000"/>
          <w:szCs w:val="22"/>
          <w:u w:val="single"/>
        </w:rPr>
        <w:t xml:space="preserve">our results do confirm that </w:t>
      </w:r>
      <w:r>
        <w:rPr>
          <w:rFonts w:ascii="Calibri" w:hAnsi="Calibri" w:cs="Calibri"/>
          <w:color w:val="000000"/>
          <w:szCs w:val="22"/>
          <w:u w:val="single"/>
          <w:shd w:val="clear" w:color="auto" w:fill="FFFF00"/>
        </w:rPr>
        <w:t>increased trade flows</w:t>
      </w:r>
      <w:r>
        <w:rPr>
          <w:rFonts w:ascii="Calibri" w:hAnsi="Calibri" w:cs="Calibri"/>
          <w:color w:val="000000"/>
          <w:szCs w:val="22"/>
          <w:u w:val="single"/>
        </w:rPr>
        <w:t xml:space="preserve"> </w:t>
      </w:r>
      <w:r>
        <w:rPr>
          <w:rFonts w:ascii="Calibri" w:hAnsi="Calibri" w:cs="Calibri"/>
          <w:b/>
          <w:bCs/>
          <w:color w:val="000000"/>
          <w:szCs w:val="22"/>
          <w:u w:val="single"/>
        </w:rPr>
        <w:t xml:space="preserve">created </w:t>
      </w:r>
      <w:r>
        <w:rPr>
          <w:rFonts w:ascii="Calibri" w:hAnsi="Calibri" w:cs="Calibri"/>
          <w:b/>
          <w:bCs/>
          <w:color w:val="000000"/>
          <w:szCs w:val="22"/>
          <w:u w:val="single"/>
          <w:shd w:val="clear" w:color="auto" w:fill="FFFF00"/>
        </w:rPr>
        <w:t>by r</w:t>
      </w:r>
      <w:r>
        <w:rPr>
          <w:rFonts w:ascii="Calibri" w:hAnsi="Calibri" w:cs="Calibri"/>
          <w:b/>
          <w:bCs/>
          <w:color w:val="000000"/>
          <w:szCs w:val="22"/>
          <w:u w:val="single"/>
        </w:rPr>
        <w:t xml:space="preserve">egional </w:t>
      </w:r>
      <w:r>
        <w:rPr>
          <w:rFonts w:ascii="Calibri" w:hAnsi="Calibri" w:cs="Calibri"/>
          <w:b/>
          <w:bCs/>
          <w:color w:val="000000"/>
          <w:szCs w:val="22"/>
          <w:u w:val="single"/>
          <w:shd w:val="clear" w:color="auto" w:fill="FFFF00"/>
        </w:rPr>
        <w:t>t</w:t>
      </w:r>
      <w:r>
        <w:rPr>
          <w:rFonts w:ascii="Calibri" w:hAnsi="Calibri" w:cs="Calibri"/>
          <w:b/>
          <w:bCs/>
          <w:color w:val="000000"/>
          <w:szCs w:val="22"/>
          <w:u w:val="single"/>
        </w:rPr>
        <w:t xml:space="preserve">rade </w:t>
      </w:r>
      <w:r>
        <w:rPr>
          <w:rFonts w:ascii="Calibri" w:hAnsi="Calibri" w:cs="Calibri"/>
          <w:b/>
          <w:bCs/>
          <w:color w:val="000000"/>
          <w:szCs w:val="22"/>
          <w:u w:val="single"/>
          <w:shd w:val="clear" w:color="auto" w:fill="FFFF00"/>
        </w:rPr>
        <w:t>a</w:t>
      </w:r>
      <w:r>
        <w:rPr>
          <w:rFonts w:ascii="Calibri" w:hAnsi="Calibri" w:cs="Calibri"/>
          <w:b/>
          <w:bCs/>
          <w:color w:val="000000"/>
          <w:szCs w:val="22"/>
          <w:u w:val="single"/>
        </w:rPr>
        <w:t>greements</w:t>
      </w:r>
      <w:r>
        <w:rPr>
          <w:rFonts w:ascii="Calibri" w:hAnsi="Calibri" w:cs="Calibri"/>
          <w:color w:val="000000"/>
          <w:sz w:val="16"/>
          <w:szCs w:val="16"/>
        </w:rPr>
        <w:t xml:space="preserve"> (such as the EU) </w:t>
      </w:r>
      <w:r>
        <w:rPr>
          <w:rFonts w:ascii="Calibri" w:hAnsi="Calibri" w:cs="Calibri"/>
          <w:color w:val="000000"/>
          <w:szCs w:val="22"/>
          <w:u w:val="single"/>
          <w:shd w:val="clear" w:color="auto" w:fill="FFFF00"/>
        </w:rPr>
        <w:t>are</w:t>
      </w:r>
      <w:r>
        <w:rPr>
          <w:rFonts w:ascii="Calibri" w:hAnsi="Calibri" w:cs="Calibri"/>
          <w:color w:val="000000"/>
          <w:szCs w:val="22"/>
          <w:u w:val="single"/>
        </w:rPr>
        <w:t xml:space="preserve"> indeed </w:t>
      </w:r>
      <w:r>
        <w:rPr>
          <w:rFonts w:ascii="Calibri" w:hAnsi="Calibri" w:cs="Calibri"/>
          <w:b/>
          <w:bCs/>
          <w:color w:val="000000"/>
          <w:szCs w:val="22"/>
          <w:u w:val="single"/>
          <w:shd w:val="clear" w:color="auto" w:fill="FFFF00"/>
        </w:rPr>
        <w:t>pacifying</w:t>
      </w:r>
      <w:r>
        <w:rPr>
          <w:rFonts w:ascii="Calibri" w:hAnsi="Calibri" w:cs="Calibri"/>
          <w:color w:val="000000"/>
          <w:szCs w:val="22"/>
          <w:u w:val="single"/>
        </w:rPr>
        <w:t xml:space="preserve"> </w:t>
      </w:r>
      <w:r>
        <w:rPr>
          <w:rFonts w:ascii="Calibri" w:hAnsi="Calibri" w:cs="Calibri"/>
          <w:color w:val="000000"/>
          <w:sz w:val="16"/>
          <w:szCs w:val="16"/>
        </w:rPr>
        <w:t xml:space="preserve">as intended. </w:t>
      </w:r>
      <w:r>
        <w:rPr>
          <w:rFonts w:ascii="Calibri" w:hAnsi="Calibri" w:cs="Calibri"/>
          <w:color w:val="000000"/>
          <w:szCs w:val="22"/>
          <w:u w:val="single"/>
          <w:shd w:val="clear" w:color="auto" w:fill="FFFF00"/>
        </w:rPr>
        <w:t>Given that most military conflicts are loca</w:t>
      </w:r>
      <w:r>
        <w:rPr>
          <w:rFonts w:ascii="Calibri" w:hAnsi="Calibri" w:cs="Calibri"/>
          <w:color w:val="000000"/>
          <w:szCs w:val="22"/>
          <w:u w:val="single"/>
        </w:rPr>
        <w:t xml:space="preserve">l, because they find their origins in border or </w:t>
      </w:r>
      <w:r>
        <w:rPr>
          <w:rFonts w:ascii="Calibri" w:hAnsi="Calibri" w:cs="Calibri"/>
          <w:color w:val="000000"/>
          <w:szCs w:val="22"/>
          <w:u w:val="single"/>
          <w:shd w:val="clear" w:color="auto" w:fill="FFFF00"/>
        </w:rPr>
        <w:t xml:space="preserve">ethnic disputes, </w:t>
      </w:r>
      <w:r>
        <w:rPr>
          <w:rFonts w:ascii="Calibri" w:hAnsi="Calibri" w:cs="Calibri"/>
          <w:b/>
          <w:bCs/>
          <w:color w:val="000000"/>
          <w:szCs w:val="22"/>
          <w:u w:val="single"/>
          <w:shd w:val="clear" w:color="auto" w:fill="FFFF00"/>
        </w:rPr>
        <w:t>this is not a small achievement</w:t>
      </w:r>
      <w:r>
        <w:rPr>
          <w:rFonts w:ascii="Calibri" w:hAnsi="Calibri" w:cs="Calibri"/>
          <w:color w:val="000000"/>
          <w:sz w:val="16"/>
          <w:szCs w:val="16"/>
        </w:rPr>
        <w:t xml:space="preserve">. </w:t>
      </w:r>
      <w:r>
        <w:rPr>
          <w:rFonts w:ascii="Calibri" w:hAnsi="Calibri" w:cs="Calibri"/>
          <w:color w:val="000000"/>
          <w:u w:val="single"/>
        </w:rPr>
        <w:t>These beneficial political aspects of regional trade agreements are not usually considered by economists who often focus on the economic distortions brought by their discriminatory nature</w:t>
      </w:r>
      <w:r>
        <w:rPr>
          <w:rFonts w:ascii="Calibri" w:hAnsi="Calibri" w:cs="Calibri"/>
          <w:color w:val="000000"/>
          <w:sz w:val="16"/>
          <w:szCs w:val="16"/>
        </w:rPr>
        <w:t xml:space="preserve">. </w:t>
      </w:r>
      <w:r>
        <w:rPr>
          <w:rFonts w:ascii="Calibri" w:hAnsi="Calibri" w:cs="Calibri"/>
          <w:color w:val="000000"/>
          <w:szCs w:val="22"/>
          <w:u w:val="single"/>
        </w:rPr>
        <w:t xml:space="preserve">Given the huge human and economic costs of wars, this political effect of regional trade agreements should not be discounted. </w:t>
      </w:r>
      <w:r>
        <w:rPr>
          <w:rFonts w:ascii="Calibri" w:hAnsi="Calibri" w:cs="Calibri"/>
          <w:color w:val="000000"/>
          <w:sz w:val="16"/>
          <w:szCs w:val="16"/>
        </w:rPr>
        <w:t> This opens interesting questions on how far these regional trade agreements should extend – a topical issue in the case of the EU</w:t>
      </w:r>
      <w:r>
        <w:rPr>
          <w:rFonts w:ascii="Calibri" w:hAnsi="Calibri" w:cs="Calibri"/>
          <w:color w:val="000000"/>
          <w:u w:val="single"/>
        </w:rPr>
        <w:t>. The entry of Turkey in the EU would indeed pacify its relations with EU countries</w:t>
      </w:r>
      <w:r>
        <w:rPr>
          <w:rFonts w:ascii="Calibri" w:hAnsi="Calibri" w:cs="Calibri"/>
          <w:color w:val="000000"/>
          <w:sz w:val="16"/>
          <w:szCs w:val="16"/>
        </w:rPr>
        <w:t xml:space="preserve"> (especially Greece and Cyprus), but also increase the probability of a conflict between Turkey and its non-EU </w:t>
      </w:r>
      <w:proofErr w:type="spellStart"/>
      <w:r>
        <w:rPr>
          <w:rFonts w:ascii="Calibri" w:hAnsi="Calibri" w:cs="Calibri"/>
          <w:color w:val="000000"/>
          <w:sz w:val="16"/>
          <w:szCs w:val="16"/>
        </w:rPr>
        <w:t>neighbours</w:t>
      </w:r>
      <w:proofErr w:type="spellEnd"/>
      <w:r>
        <w:rPr>
          <w:rFonts w:ascii="Calibri" w:hAnsi="Calibri" w:cs="Calibri"/>
          <w:color w:val="000000"/>
          <w:sz w:val="16"/>
          <w:szCs w:val="16"/>
        </w:rPr>
        <w:t xml:space="preserve">. However, our simulations suggest that in this case, </w:t>
      </w:r>
      <w:r>
        <w:rPr>
          <w:rFonts w:ascii="Calibri" w:hAnsi="Calibri" w:cs="Calibri"/>
          <w:color w:val="000000"/>
          <w:u w:val="single"/>
        </w:rPr>
        <w:t>the first effect dominates the second by a large margin</w:t>
      </w:r>
      <w:r>
        <w:rPr>
          <w:rFonts w:ascii="Calibri" w:hAnsi="Calibri" w:cs="Calibri"/>
          <w:color w:val="000000"/>
          <w:sz w:val="16"/>
          <w:szCs w:val="16"/>
        </w:rPr>
        <w:t xml:space="preserve">.  More generally, </w:t>
      </w:r>
      <w:r>
        <w:rPr>
          <w:rFonts w:ascii="Calibri" w:hAnsi="Calibri" w:cs="Calibri"/>
          <w:color w:val="000000"/>
          <w:u w:val="single"/>
        </w:rPr>
        <w:t xml:space="preserve">our results should be interpreted as a word of caution on some political aspects of </w:t>
      </w:r>
      <w:proofErr w:type="spellStart"/>
      <w:r>
        <w:rPr>
          <w:rFonts w:ascii="Calibri" w:hAnsi="Calibri" w:cs="Calibri"/>
          <w:color w:val="000000"/>
          <w:u w:val="single"/>
        </w:rPr>
        <w:t>globalisation</w:t>
      </w:r>
      <w:proofErr w:type="spellEnd"/>
      <w:r>
        <w:rPr>
          <w:rFonts w:ascii="Calibri" w:hAnsi="Calibri" w:cs="Calibri"/>
          <w:color w:val="000000"/>
          <w:u w:val="single"/>
        </w:rPr>
        <w:t>. As it proceeds and weakens the economic ties of proximate countries, those with the highest risk of disputes that can escalate into military conflicts, local conflicts may become more prevalent</w:t>
      </w:r>
      <w:r>
        <w:rPr>
          <w:rFonts w:ascii="Calibri" w:hAnsi="Calibri" w:cs="Calibri"/>
          <w:color w:val="000000"/>
          <w:sz w:val="16"/>
          <w:szCs w:val="16"/>
        </w:rPr>
        <w:t>. Even if they may not appear optimal on purely economic ground</w:t>
      </w:r>
      <w:r>
        <w:rPr>
          <w:rFonts w:ascii="Calibri" w:hAnsi="Calibri" w:cs="Calibri"/>
          <w:color w:val="000000"/>
          <w:sz w:val="16"/>
          <w:szCs w:val="16"/>
          <w:shd w:val="clear" w:color="auto" w:fill="FFFF00"/>
        </w:rPr>
        <w:t xml:space="preserve">s, </w:t>
      </w:r>
      <w:r>
        <w:rPr>
          <w:rFonts w:ascii="Calibri" w:hAnsi="Calibri" w:cs="Calibri"/>
          <w:color w:val="000000"/>
          <w:szCs w:val="22"/>
          <w:u w:val="single"/>
          <w:shd w:val="clear" w:color="auto" w:fill="FFFF00"/>
        </w:rPr>
        <w:t>r</w:t>
      </w:r>
      <w:r>
        <w:rPr>
          <w:rFonts w:ascii="Calibri" w:hAnsi="Calibri" w:cs="Calibri"/>
          <w:color w:val="000000"/>
          <w:szCs w:val="22"/>
          <w:u w:val="single"/>
        </w:rPr>
        <w:t>egional</w:t>
      </w:r>
      <w:r>
        <w:rPr>
          <w:rFonts w:ascii="Calibri" w:hAnsi="Calibri" w:cs="Calibri"/>
          <w:color w:val="000000"/>
          <w:sz w:val="16"/>
          <w:szCs w:val="16"/>
        </w:rPr>
        <w:t xml:space="preserve"> and bilateral </w:t>
      </w:r>
      <w:r>
        <w:rPr>
          <w:rFonts w:ascii="Calibri" w:hAnsi="Calibri" w:cs="Calibri"/>
          <w:color w:val="000000"/>
          <w:szCs w:val="22"/>
          <w:u w:val="single"/>
          <w:shd w:val="clear" w:color="auto" w:fill="FFFF00"/>
        </w:rPr>
        <w:t>t</w:t>
      </w:r>
      <w:r>
        <w:rPr>
          <w:rFonts w:ascii="Calibri" w:hAnsi="Calibri" w:cs="Calibri"/>
          <w:color w:val="000000"/>
          <w:szCs w:val="22"/>
          <w:u w:val="single"/>
        </w:rPr>
        <w:t xml:space="preserve">rade </w:t>
      </w:r>
      <w:r>
        <w:rPr>
          <w:rFonts w:ascii="Calibri" w:hAnsi="Calibri" w:cs="Calibri"/>
          <w:color w:val="000000"/>
          <w:szCs w:val="22"/>
          <w:u w:val="single"/>
          <w:shd w:val="clear" w:color="auto" w:fill="FFFF00"/>
        </w:rPr>
        <w:t>a</w:t>
      </w:r>
      <w:r>
        <w:rPr>
          <w:rFonts w:ascii="Calibri" w:hAnsi="Calibri" w:cs="Calibri"/>
          <w:color w:val="000000"/>
          <w:szCs w:val="22"/>
          <w:u w:val="single"/>
        </w:rPr>
        <w:t xml:space="preserve">greements, by strengthening local economic ties, </w:t>
      </w:r>
      <w:r>
        <w:rPr>
          <w:rFonts w:ascii="Calibri" w:hAnsi="Calibri" w:cs="Calibri"/>
          <w:color w:val="000000"/>
          <w:szCs w:val="22"/>
          <w:u w:val="single"/>
          <w:shd w:val="clear" w:color="auto" w:fill="FFFF00"/>
        </w:rPr>
        <w:t xml:space="preserve">may therefore </w:t>
      </w:r>
      <w:r>
        <w:rPr>
          <w:rFonts w:ascii="Calibri" w:hAnsi="Calibri" w:cs="Calibri"/>
          <w:b/>
          <w:bCs/>
          <w:color w:val="000000"/>
          <w:szCs w:val="22"/>
          <w:u w:val="single"/>
          <w:shd w:val="clear" w:color="auto" w:fill="FFFF00"/>
        </w:rPr>
        <w:t xml:space="preserve">be a necessary political counterbalance to economic </w:t>
      </w:r>
      <w:proofErr w:type="spellStart"/>
      <w:r>
        <w:rPr>
          <w:rFonts w:ascii="Calibri" w:hAnsi="Calibri" w:cs="Calibri"/>
          <w:b/>
          <w:bCs/>
          <w:color w:val="000000"/>
          <w:szCs w:val="22"/>
          <w:u w:val="single"/>
          <w:shd w:val="clear" w:color="auto" w:fill="FFFF00"/>
        </w:rPr>
        <w:t>globalisation</w:t>
      </w:r>
      <w:proofErr w:type="spellEnd"/>
    </w:p>
    <w:p w14:paraId="44209C00" w14:textId="77777777" w:rsidR="00FA13B3" w:rsidRDefault="00FA13B3" w:rsidP="00FA13B3"/>
    <w:p w14:paraId="320D87B7" w14:textId="77777777" w:rsidR="00FA13B3" w:rsidRDefault="00FA13B3" w:rsidP="00FA13B3">
      <w:pPr>
        <w:pStyle w:val="Heading2"/>
      </w:pPr>
      <w:r>
        <w:rPr>
          <w:rFonts w:cs="Calibri"/>
          <w:color w:val="000000"/>
          <w:u w:val="single"/>
        </w:rPr>
        <w:lastRenderedPageBreak/>
        <w:t>AT Biodiversity</w:t>
      </w:r>
    </w:p>
    <w:p w14:paraId="4C1C378B" w14:textId="77777777" w:rsidR="00FA13B3" w:rsidRDefault="00FA13B3" w:rsidP="00FA13B3">
      <w:pPr>
        <w:pStyle w:val="Heading3"/>
      </w:pPr>
      <w:r>
        <w:rPr>
          <w:rFonts w:cs="Calibri"/>
          <w:color w:val="000000"/>
        </w:rPr>
        <w:lastRenderedPageBreak/>
        <w:t>No Impact</w:t>
      </w:r>
    </w:p>
    <w:p w14:paraId="718BB4F2" w14:textId="77777777" w:rsidR="00FA13B3" w:rsidRDefault="00FA13B3" w:rsidP="00FA13B3">
      <w:pPr>
        <w:pStyle w:val="Heading4"/>
      </w:pPr>
      <w:r>
        <w:rPr>
          <w:rFonts w:cs="Calibri"/>
          <w:color w:val="000000"/>
        </w:rPr>
        <w:t xml:space="preserve">No </w:t>
      </w:r>
      <w:r>
        <w:rPr>
          <w:rFonts w:cs="Calibri"/>
          <w:color w:val="000000"/>
          <w:u w:val="single"/>
        </w:rPr>
        <w:t xml:space="preserve">tipping </w:t>
      </w:r>
      <w:proofErr w:type="gramStart"/>
      <w:r>
        <w:rPr>
          <w:rFonts w:cs="Calibri"/>
          <w:color w:val="000000"/>
          <w:u w:val="single"/>
        </w:rPr>
        <w:t>point</w:t>
      </w:r>
      <w:proofErr w:type="gramEnd"/>
    </w:p>
    <w:p w14:paraId="17A9A5DF" w14:textId="77777777" w:rsidR="00FA13B3" w:rsidRDefault="00FA13B3" w:rsidP="00FA13B3">
      <w:pPr>
        <w:pStyle w:val="NormalWeb"/>
        <w:numPr>
          <w:ilvl w:val="0"/>
          <w:numId w:val="23"/>
        </w:numPr>
        <w:spacing w:before="0" w:beforeAutospacing="0" w:after="0" w:afterAutospacing="0"/>
        <w:textAlignment w:val="baseline"/>
        <w:rPr>
          <w:rFonts w:ascii="Arial" w:hAnsi="Arial" w:cs="Arial"/>
          <w:color w:val="000000"/>
          <w:szCs w:val="22"/>
        </w:rPr>
      </w:pPr>
      <w:r>
        <w:rPr>
          <w:rFonts w:ascii="Calibri" w:hAnsi="Calibri" w:cs="Calibri"/>
          <w:color w:val="000000"/>
          <w:szCs w:val="22"/>
        </w:rPr>
        <w:t>Permian-Triassic extinction proves resiliency</w:t>
      </w:r>
    </w:p>
    <w:p w14:paraId="624D1C86" w14:textId="77777777" w:rsidR="00FA13B3" w:rsidRDefault="00FA13B3" w:rsidP="00FA13B3">
      <w:pPr>
        <w:pStyle w:val="NormalWeb"/>
        <w:numPr>
          <w:ilvl w:val="0"/>
          <w:numId w:val="23"/>
        </w:numPr>
        <w:spacing w:before="0" w:beforeAutospacing="0" w:after="0" w:afterAutospacing="0"/>
        <w:textAlignment w:val="baseline"/>
        <w:rPr>
          <w:rFonts w:ascii="Arial" w:hAnsi="Arial" w:cs="Arial"/>
          <w:color w:val="000000"/>
          <w:szCs w:val="22"/>
        </w:rPr>
      </w:pPr>
      <w:r>
        <w:rPr>
          <w:rFonts w:ascii="Calibri" w:hAnsi="Calibri" w:cs="Calibri"/>
          <w:color w:val="000000"/>
          <w:szCs w:val="22"/>
        </w:rPr>
        <w:t>No data on tipping points</w:t>
      </w:r>
    </w:p>
    <w:p w14:paraId="434C2994" w14:textId="77777777" w:rsidR="00FA13B3" w:rsidRDefault="00FA13B3" w:rsidP="00FA13B3">
      <w:pPr>
        <w:pStyle w:val="NormalWeb"/>
        <w:numPr>
          <w:ilvl w:val="0"/>
          <w:numId w:val="23"/>
        </w:numPr>
        <w:spacing w:before="0" w:beforeAutospacing="0" w:after="0" w:afterAutospacing="0"/>
        <w:textAlignment w:val="baseline"/>
        <w:rPr>
          <w:rFonts w:ascii="Arial" w:hAnsi="Arial" w:cs="Arial"/>
          <w:color w:val="000000"/>
          <w:szCs w:val="22"/>
        </w:rPr>
      </w:pPr>
      <w:r>
        <w:rPr>
          <w:rFonts w:ascii="Calibri" w:hAnsi="Calibri" w:cs="Calibri"/>
          <w:color w:val="000000"/>
          <w:szCs w:val="22"/>
        </w:rPr>
        <w:t>Ecosystems never outright collapse</w:t>
      </w:r>
    </w:p>
    <w:p w14:paraId="5BE3F7FE" w14:textId="77777777" w:rsidR="00FA13B3" w:rsidRDefault="00FA13B3" w:rsidP="00FA13B3">
      <w:pPr>
        <w:pStyle w:val="NormalWeb"/>
        <w:numPr>
          <w:ilvl w:val="0"/>
          <w:numId w:val="23"/>
        </w:numPr>
        <w:spacing w:before="0" w:beforeAutospacing="0" w:after="160" w:afterAutospacing="0"/>
        <w:textAlignment w:val="baseline"/>
        <w:rPr>
          <w:rFonts w:ascii="Arial" w:hAnsi="Arial" w:cs="Arial"/>
          <w:color w:val="000000"/>
          <w:szCs w:val="22"/>
        </w:rPr>
      </w:pPr>
      <w:r>
        <w:rPr>
          <w:rFonts w:ascii="Calibri" w:hAnsi="Calibri" w:cs="Calibri"/>
          <w:color w:val="000000"/>
          <w:szCs w:val="22"/>
        </w:rPr>
        <w:t>600 models prove no ecosystem collapse</w:t>
      </w:r>
    </w:p>
    <w:p w14:paraId="53ADB452"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Hance 18</w:t>
      </w:r>
      <w:r>
        <w:rPr>
          <w:rFonts w:ascii="Calibri" w:hAnsi="Calibri" w:cs="Calibri"/>
          <w:color w:val="000000"/>
          <w:szCs w:val="22"/>
        </w:rPr>
        <w:t xml:space="preserve"> [Jeremy Hance, wildlife blogger for the Guardian and a journalist with </w:t>
      </w:r>
      <w:proofErr w:type="spellStart"/>
      <w:r>
        <w:rPr>
          <w:rFonts w:ascii="Calibri" w:hAnsi="Calibri" w:cs="Calibri"/>
          <w:color w:val="000000"/>
          <w:szCs w:val="22"/>
        </w:rPr>
        <w:t>Mongabay</w:t>
      </w:r>
      <w:proofErr w:type="spellEnd"/>
      <w:r>
        <w:rPr>
          <w:rFonts w:ascii="Calibri" w:hAnsi="Calibri" w:cs="Calibri"/>
          <w:color w:val="000000"/>
          <w:szCs w:val="22"/>
        </w:rP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49EBA0F4" w14:textId="77777777" w:rsidR="00FA13B3" w:rsidRDefault="00FA13B3" w:rsidP="00FA13B3">
      <w:pPr>
        <w:pStyle w:val="NormalWeb"/>
        <w:spacing w:before="0" w:beforeAutospacing="0" w:after="160" w:afterAutospacing="0"/>
      </w:pPr>
      <w:r>
        <w:rPr>
          <w:rFonts w:ascii="Calibri" w:hAnsi="Calibri" w:cs="Calibri"/>
          <w:color w:val="000000"/>
          <w:szCs w:val="22"/>
          <w:u w:val="single"/>
        </w:rPr>
        <w:t xml:space="preserve">Just over </w:t>
      </w:r>
      <w:r>
        <w:rPr>
          <w:rFonts w:ascii="Calibri" w:hAnsi="Calibri" w:cs="Calibri"/>
          <w:color w:val="000000"/>
          <w:szCs w:val="22"/>
          <w:u w:val="single"/>
          <w:shd w:val="clear" w:color="auto" w:fill="FFFF00"/>
        </w:rPr>
        <w:t>250 million years ago, the planet suffered</w:t>
      </w:r>
      <w:r>
        <w:rPr>
          <w:rFonts w:ascii="Calibri" w:hAnsi="Calibri" w:cs="Calibri"/>
          <w:color w:val="000000"/>
          <w:sz w:val="16"/>
          <w:szCs w:val="16"/>
        </w:rPr>
        <w:t xml:space="preserve"> what may be described as its greatest holocaust: ninety-six percent of marine genera (plural of genus) and seventy percent of land vertebrate vanished for good. Even insects suffered a mass </w:t>
      </w:r>
      <w:r>
        <w:rPr>
          <w:rFonts w:ascii="Calibri" w:hAnsi="Calibri" w:cs="Calibri"/>
          <w:color w:val="000000"/>
          <w:szCs w:val="22"/>
          <w:u w:val="single"/>
          <w:shd w:val="clear" w:color="auto" w:fill="FFFF00"/>
        </w:rPr>
        <w:t>extinction</w:t>
      </w:r>
      <w:r>
        <w:rPr>
          <w:rFonts w:ascii="Calibri" w:hAnsi="Calibri" w:cs="Calibri"/>
          <w:color w:val="000000"/>
          <w:sz w:val="16"/>
          <w:szCs w:val="16"/>
        </w:rPr>
        <w:t xml:space="preserve"> – the only time before or since. Entire classes of animals – like trilobites – went out like a match in the wind. </w:t>
      </w:r>
    </w:p>
    <w:p w14:paraId="6F8A9172"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But </w:t>
      </w:r>
      <w:r>
        <w:rPr>
          <w:rFonts w:ascii="Calibri" w:hAnsi="Calibri" w:cs="Calibri"/>
          <w:color w:val="000000"/>
          <w:szCs w:val="22"/>
          <w:u w:val="single"/>
        </w:rPr>
        <w:t>what’s arguably most fascinating about this event – known as the Permian-Triassic extinction</w:t>
      </w:r>
      <w:r>
        <w:rPr>
          <w:rFonts w:ascii="Calibri" w:hAnsi="Calibri" w:cs="Calibri"/>
          <w:color w:val="000000"/>
          <w:sz w:val="16"/>
          <w:szCs w:val="16"/>
        </w:rPr>
        <w:t xml:space="preserve"> or more poetically, the Great Dying – </w:t>
      </w:r>
      <w:r>
        <w:rPr>
          <w:rFonts w:ascii="Calibri" w:hAnsi="Calibri" w:cs="Calibri"/>
          <w:color w:val="000000"/>
          <w:szCs w:val="22"/>
          <w:u w:val="single"/>
        </w:rPr>
        <w:t xml:space="preserve">is the fact that anything survived at all. </w:t>
      </w:r>
      <w:r>
        <w:rPr>
          <w:rFonts w:ascii="Calibri" w:hAnsi="Calibri" w:cs="Calibri"/>
          <w:color w:val="000000"/>
          <w:szCs w:val="22"/>
          <w:u w:val="single"/>
          <w:shd w:val="clear" w:color="auto" w:fill="FFFF00"/>
        </w:rPr>
        <w:t>Life</w:t>
      </w:r>
      <w:r>
        <w:rPr>
          <w:rFonts w:ascii="Calibri" w:hAnsi="Calibri" w:cs="Calibri"/>
          <w:color w:val="000000"/>
          <w:sz w:val="16"/>
          <w:szCs w:val="16"/>
        </w:rPr>
        <w:t xml:space="preserve">, it seems, </w:t>
      </w:r>
      <w:r>
        <w:rPr>
          <w:rFonts w:ascii="Calibri" w:hAnsi="Calibri" w:cs="Calibri"/>
          <w:b/>
          <w:bCs/>
          <w:color w:val="000000"/>
          <w:szCs w:val="22"/>
          <w:u w:val="single"/>
          <w:shd w:val="clear" w:color="auto" w:fill="FFFF00"/>
        </w:rPr>
        <w:t>is so ridiculously adaptable</w:t>
      </w:r>
      <w:r>
        <w:rPr>
          <w:rFonts w:ascii="Calibri" w:hAnsi="Calibri" w:cs="Calibri"/>
          <w:color w:val="000000"/>
          <w:szCs w:val="22"/>
          <w:u w:val="single"/>
        </w:rPr>
        <w:t xml:space="preserve"> that not only did </w:t>
      </w:r>
      <w:r>
        <w:rPr>
          <w:rFonts w:ascii="Calibri" w:hAnsi="Calibri" w:cs="Calibri"/>
          <w:color w:val="000000"/>
          <w:szCs w:val="22"/>
          <w:u w:val="single"/>
          <w:shd w:val="clear" w:color="auto" w:fill="FFFF00"/>
        </w:rPr>
        <w:t>thousands of species</w:t>
      </w:r>
      <w:r>
        <w:rPr>
          <w:rFonts w:ascii="Calibri" w:hAnsi="Calibri" w:cs="Calibri"/>
          <w:color w:val="000000"/>
          <w:szCs w:val="22"/>
          <w:u w:val="single"/>
        </w:rPr>
        <w:t xml:space="preserve"> make it through whatever killed off nearly everything </w:t>
      </w:r>
      <w:r>
        <w:rPr>
          <w:rFonts w:ascii="Calibri" w:hAnsi="Calibri" w:cs="Calibri"/>
          <w:color w:val="000000"/>
          <w:sz w:val="16"/>
          <w:szCs w:val="16"/>
        </w:rPr>
        <w:t xml:space="preserve">(no one knows for certain though theories abound) </w:t>
      </w:r>
      <w:r>
        <w:rPr>
          <w:rFonts w:ascii="Calibri" w:hAnsi="Calibri" w:cs="Calibri"/>
          <w:color w:val="000000"/>
          <w:szCs w:val="22"/>
          <w:u w:val="single"/>
        </w:rPr>
        <w:t xml:space="preserve">but, somehow, after millions of years life even recovered and </w:t>
      </w:r>
      <w:r>
        <w:rPr>
          <w:rFonts w:ascii="Calibri" w:hAnsi="Calibri" w:cs="Calibri"/>
          <w:color w:val="000000"/>
          <w:szCs w:val="22"/>
          <w:u w:val="single"/>
          <w:shd w:val="clear" w:color="auto" w:fill="FFFF00"/>
        </w:rPr>
        <w:t>went on to write new tales</w:t>
      </w:r>
      <w:r>
        <w:rPr>
          <w:rFonts w:ascii="Calibri" w:hAnsi="Calibri" w:cs="Calibri"/>
          <w:color w:val="000000"/>
          <w:szCs w:val="22"/>
          <w:u w:val="single"/>
        </w:rPr>
        <w:t>.</w:t>
      </w:r>
    </w:p>
    <w:p w14:paraId="31FAB654"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Even as </w:t>
      </w:r>
      <w:r>
        <w:rPr>
          <w:rFonts w:ascii="Calibri" w:hAnsi="Calibri" w:cs="Calibri"/>
          <w:color w:val="000000"/>
          <w:szCs w:val="22"/>
          <w:u w:val="single"/>
          <w:shd w:val="clear" w:color="auto" w:fill="FFFF00"/>
        </w:rPr>
        <w:t>the</w:t>
      </w:r>
      <w:r>
        <w:rPr>
          <w:rFonts w:ascii="Calibri" w:hAnsi="Calibri" w:cs="Calibri"/>
          <w:color w:val="000000"/>
          <w:szCs w:val="22"/>
          <w:u w:val="single"/>
        </w:rPr>
        <w:t xml:space="preserve"> Permian-Triassic </w:t>
      </w:r>
      <w:r>
        <w:rPr>
          <w:rFonts w:ascii="Calibri" w:hAnsi="Calibri" w:cs="Calibri"/>
          <w:color w:val="000000"/>
          <w:szCs w:val="22"/>
          <w:u w:val="single"/>
          <w:shd w:val="clear" w:color="auto" w:fill="FFFF00"/>
        </w:rPr>
        <w:t>extinction</w:t>
      </w:r>
      <w:r>
        <w:rPr>
          <w:rFonts w:ascii="Calibri" w:hAnsi="Calibri" w:cs="Calibri"/>
          <w:color w:val="000000"/>
          <w:sz w:val="16"/>
          <w:szCs w:val="16"/>
        </w:rPr>
        <w:t xml:space="preserve"> event shows the fragility of life, it also </w:t>
      </w:r>
      <w:r>
        <w:rPr>
          <w:rFonts w:ascii="Calibri" w:hAnsi="Calibri" w:cs="Calibri"/>
          <w:color w:val="000000"/>
          <w:szCs w:val="22"/>
          <w:u w:val="single"/>
          <w:shd w:val="clear" w:color="auto" w:fill="FFFF00"/>
        </w:rPr>
        <w:t xml:space="preserve">proves its </w:t>
      </w:r>
      <w:r>
        <w:rPr>
          <w:rFonts w:ascii="Calibri" w:hAnsi="Calibri" w:cs="Calibri"/>
          <w:b/>
          <w:bCs/>
          <w:color w:val="000000"/>
          <w:szCs w:val="22"/>
          <w:u w:val="single"/>
          <w:shd w:val="clear" w:color="auto" w:fill="FFFF00"/>
        </w:rPr>
        <w:t>resilience</w:t>
      </w:r>
      <w:r>
        <w:rPr>
          <w:rFonts w:ascii="Calibri" w:hAnsi="Calibri" w:cs="Calibri"/>
          <w:color w:val="000000"/>
          <w:szCs w:val="22"/>
          <w:u w:val="single"/>
        </w:rPr>
        <w:t xml:space="preserve"> in the long-term</w:t>
      </w:r>
      <w:r>
        <w:rPr>
          <w:rFonts w:ascii="Calibri" w:hAnsi="Calibri" w:cs="Calibri"/>
          <w:color w:val="000000"/>
          <w:sz w:val="16"/>
          <w:szCs w:val="16"/>
        </w:rPr>
        <w:t xml:space="preserve">. </w:t>
      </w:r>
      <w:r>
        <w:rPr>
          <w:rFonts w:ascii="Calibri" w:hAnsi="Calibri" w:cs="Calibri"/>
          <w:color w:val="000000"/>
          <w:szCs w:val="22"/>
          <w:u w:val="single"/>
        </w:rPr>
        <w:t>The lessons of such mass extinctions – five to date and arguably a sixth happening as I write – inform science today</w:t>
      </w:r>
      <w:r>
        <w:rPr>
          <w:rFonts w:ascii="Calibri" w:hAnsi="Calibri" w:cs="Calibri"/>
          <w:color w:val="000000"/>
          <w:sz w:val="16"/>
          <w:szCs w:val="16"/>
        </w:rPr>
        <w:t xml:space="preserve">. </w:t>
      </w:r>
      <w:r>
        <w:rPr>
          <w:rFonts w:ascii="Calibri" w:hAnsi="Calibri" w:cs="Calibri"/>
          <w:color w:val="000000"/>
          <w:szCs w:val="22"/>
          <w:u w:val="single"/>
        </w:rPr>
        <w:t>Given that extinction levels are currently 1,000</w:t>
      </w:r>
      <w:r>
        <w:rPr>
          <w:rFonts w:ascii="Calibri" w:hAnsi="Calibri" w:cs="Calibri"/>
          <w:color w:val="000000"/>
          <w:sz w:val="16"/>
          <w:szCs w:val="16"/>
        </w:rPr>
        <w:t xml:space="preserve"> (some even say 10,000</w:t>
      </w:r>
      <w:r>
        <w:rPr>
          <w:rFonts w:ascii="Calibri" w:hAnsi="Calibri" w:cs="Calibri"/>
          <w:color w:val="000000"/>
          <w:szCs w:val="22"/>
          <w:u w:val="single"/>
        </w:rPr>
        <w:t>) times the background rate, researchers have long worried about our current destruction of biodiversity – and what that may mean for our future Earth and ourselves</w:t>
      </w:r>
      <w:r>
        <w:rPr>
          <w:rFonts w:ascii="Calibri" w:hAnsi="Calibri" w:cs="Calibri"/>
          <w:color w:val="000000"/>
          <w:sz w:val="16"/>
          <w:szCs w:val="16"/>
        </w:rPr>
        <w:t>. </w:t>
      </w:r>
    </w:p>
    <w:p w14:paraId="7A318E5A" w14:textId="77777777" w:rsidR="00FA13B3" w:rsidRDefault="00FA13B3" w:rsidP="00FA13B3">
      <w:pPr>
        <w:pStyle w:val="NormalWeb"/>
        <w:spacing w:before="0" w:beforeAutospacing="0" w:after="160" w:afterAutospacing="0"/>
      </w:pPr>
      <w:r>
        <w:rPr>
          <w:rFonts w:ascii="Calibri" w:hAnsi="Calibri" w:cs="Calibri"/>
          <w:color w:val="000000"/>
          <w:sz w:val="16"/>
          <w:szCs w:val="16"/>
        </w:rPr>
        <w:t>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5A2F0ABB" w14:textId="77777777" w:rsidR="00FA13B3" w:rsidRDefault="00FA13B3" w:rsidP="00FA13B3">
      <w:pPr>
        <w:pStyle w:val="NormalWeb"/>
        <w:spacing w:before="0" w:beforeAutospacing="0" w:after="160" w:afterAutospacing="0"/>
      </w:pPr>
      <w:r>
        <w:rPr>
          <w:rFonts w:ascii="Calibri" w:hAnsi="Calibri" w:cs="Calibri"/>
          <w:color w:val="000000"/>
          <w:sz w:val="16"/>
          <w:szCs w:val="16"/>
        </w:rPr>
        <w:t>A paper last year in Trends in Ecology &amp; Evolution scathingly attacked the idea of any global biodiversity boundary. </w:t>
      </w:r>
    </w:p>
    <w:p w14:paraId="59BB8179" w14:textId="77777777" w:rsidR="00FA13B3" w:rsidRDefault="00FA13B3" w:rsidP="00FA13B3">
      <w:pPr>
        <w:pStyle w:val="NormalWeb"/>
        <w:spacing w:before="0" w:beforeAutospacing="0" w:after="160" w:afterAutospacing="0"/>
      </w:pPr>
      <w:r>
        <w:rPr>
          <w:rFonts w:ascii="Calibri" w:hAnsi="Calibri" w:cs="Calibri"/>
          <w:color w:val="000000"/>
          <w:sz w:val="16"/>
          <w:szCs w:val="16"/>
        </w:rPr>
        <w:t>“</w:t>
      </w:r>
      <w:r>
        <w:rPr>
          <w:rFonts w:ascii="Calibri" w:hAnsi="Calibri" w:cs="Calibri"/>
          <w:color w:val="000000"/>
          <w:szCs w:val="22"/>
          <w:u w:val="single"/>
          <w:shd w:val="clear" w:color="auto" w:fill="FFFF00"/>
        </w:rPr>
        <w:t xml:space="preserve">It makes </w:t>
      </w:r>
      <w:r>
        <w:rPr>
          <w:rFonts w:ascii="Calibri" w:hAnsi="Calibri" w:cs="Calibri"/>
          <w:b/>
          <w:bCs/>
          <w:color w:val="000000"/>
          <w:szCs w:val="22"/>
          <w:u w:val="single"/>
          <w:shd w:val="clear" w:color="auto" w:fill="FFFF00"/>
        </w:rPr>
        <w:t>no sense</w:t>
      </w:r>
      <w:r>
        <w:rPr>
          <w:rFonts w:ascii="Calibri" w:hAnsi="Calibri" w:cs="Calibri"/>
          <w:color w:val="000000"/>
          <w:szCs w:val="22"/>
          <w:u w:val="single"/>
          <w:shd w:val="clear" w:color="auto" w:fill="FFFF00"/>
        </w:rPr>
        <w:t xml:space="preserve"> that there exists a tipping point of biod</w:t>
      </w:r>
      <w:r>
        <w:rPr>
          <w:rFonts w:ascii="Calibri" w:hAnsi="Calibri" w:cs="Calibri"/>
          <w:color w:val="000000"/>
          <w:szCs w:val="22"/>
          <w:u w:val="single"/>
        </w:rPr>
        <w:t xml:space="preserve">iversity </w:t>
      </w:r>
      <w:r>
        <w:rPr>
          <w:rFonts w:ascii="Calibri" w:hAnsi="Calibri" w:cs="Calibri"/>
          <w:color w:val="000000"/>
          <w:szCs w:val="22"/>
          <w:u w:val="single"/>
          <w:shd w:val="clear" w:color="auto" w:fill="FFFF00"/>
        </w:rPr>
        <w:t>loss beyond which the Earth will collapse</w:t>
      </w:r>
      <w:r>
        <w:rPr>
          <w:rFonts w:ascii="Calibri" w:hAnsi="Calibri" w:cs="Calibri"/>
          <w:color w:val="000000"/>
          <w:sz w:val="16"/>
          <w:szCs w:val="16"/>
        </w:rPr>
        <w:t xml:space="preserve">,” </w:t>
      </w:r>
      <w:r>
        <w:rPr>
          <w:rFonts w:ascii="Calibri" w:hAnsi="Calibri" w:cs="Calibri"/>
          <w:color w:val="000000"/>
          <w:szCs w:val="22"/>
          <w:u w:val="single"/>
          <w:shd w:val="clear" w:color="auto" w:fill="FFFF00"/>
        </w:rPr>
        <w:t>said</w:t>
      </w:r>
      <w:r>
        <w:rPr>
          <w:rFonts w:ascii="Calibri" w:hAnsi="Calibri" w:cs="Calibri"/>
          <w:color w:val="000000"/>
          <w:szCs w:val="22"/>
          <w:u w:val="single"/>
        </w:rPr>
        <w:t xml:space="preserve"> co-author and ecologist, José </w:t>
      </w:r>
      <w:r>
        <w:rPr>
          <w:rFonts w:ascii="Calibri" w:hAnsi="Calibri" w:cs="Calibri"/>
          <w:color w:val="000000"/>
          <w:szCs w:val="22"/>
          <w:u w:val="single"/>
          <w:shd w:val="clear" w:color="auto" w:fill="FFFF00"/>
        </w:rPr>
        <w:t>Montoya</w:t>
      </w:r>
      <w:r>
        <w:rPr>
          <w:rFonts w:ascii="Calibri" w:hAnsi="Calibri" w:cs="Calibri"/>
          <w:color w:val="000000"/>
          <w:szCs w:val="22"/>
          <w:u w:val="single"/>
        </w:rPr>
        <w:t xml:space="preserve">, with Paul Sabatier </w:t>
      </w:r>
      <w:proofErr w:type="spellStart"/>
      <w:r>
        <w:rPr>
          <w:rFonts w:ascii="Calibri" w:hAnsi="Calibri" w:cs="Calibri"/>
          <w:color w:val="000000"/>
          <w:szCs w:val="22"/>
          <w:u w:val="single"/>
        </w:rPr>
        <w:t>Univeristy</w:t>
      </w:r>
      <w:proofErr w:type="spellEnd"/>
      <w:r>
        <w:rPr>
          <w:rFonts w:ascii="Calibri" w:hAnsi="Calibri" w:cs="Calibri"/>
          <w:color w:val="000000"/>
          <w:szCs w:val="22"/>
          <w:u w:val="single"/>
        </w:rPr>
        <w:t xml:space="preserve"> in France. “</w:t>
      </w:r>
      <w:r>
        <w:rPr>
          <w:rFonts w:ascii="Calibri" w:hAnsi="Calibri" w:cs="Calibri"/>
          <w:color w:val="000000"/>
          <w:szCs w:val="22"/>
          <w:u w:val="single"/>
          <w:shd w:val="clear" w:color="auto" w:fill="FFFF00"/>
        </w:rPr>
        <w:t xml:space="preserve">There is </w:t>
      </w:r>
      <w:r>
        <w:rPr>
          <w:rFonts w:ascii="Calibri" w:hAnsi="Calibri" w:cs="Calibri"/>
          <w:b/>
          <w:bCs/>
          <w:color w:val="000000"/>
          <w:szCs w:val="22"/>
          <w:u w:val="single"/>
          <w:shd w:val="clear" w:color="auto" w:fill="FFFF00"/>
        </w:rPr>
        <w:t>no rationale</w:t>
      </w:r>
      <w:r>
        <w:rPr>
          <w:rFonts w:ascii="Calibri" w:hAnsi="Calibri" w:cs="Calibri"/>
          <w:color w:val="000000"/>
          <w:szCs w:val="22"/>
          <w:u w:val="single"/>
        </w:rPr>
        <w:t xml:space="preserve"> for this.”</w:t>
      </w:r>
    </w:p>
    <w:p w14:paraId="0962DB1F" w14:textId="77777777" w:rsidR="00FA13B3" w:rsidRDefault="00FA13B3" w:rsidP="00FA13B3">
      <w:pPr>
        <w:pStyle w:val="NormalWeb"/>
        <w:spacing w:before="0" w:beforeAutospacing="0" w:after="160" w:afterAutospacing="0"/>
      </w:pPr>
      <w:r>
        <w:rPr>
          <w:rFonts w:ascii="Calibri" w:hAnsi="Calibri" w:cs="Calibri"/>
          <w:color w:val="000000"/>
          <w:sz w:val="16"/>
          <w:szCs w:val="16"/>
        </w:rPr>
        <w:t>Montoya wrote the paper along with Ian Donohue, an ecologist at Trinity College in Ireland and Stuart Pimm, one of the world’s leading experts on extinctions, with Duke University in the US.</w:t>
      </w:r>
    </w:p>
    <w:p w14:paraId="307CF7C6"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Montoya, Donohue and Pimm argue that </w:t>
      </w:r>
      <w:r>
        <w:rPr>
          <w:rFonts w:ascii="Calibri" w:hAnsi="Calibri" w:cs="Calibri"/>
          <w:color w:val="000000"/>
          <w:szCs w:val="22"/>
          <w:u w:val="single"/>
          <w:shd w:val="clear" w:color="auto" w:fill="FFFF00"/>
        </w:rPr>
        <w:t xml:space="preserve">there isn’t evidence of a point at which loss of species leads to ecosystem collapse, </w:t>
      </w:r>
      <w:r>
        <w:rPr>
          <w:rFonts w:ascii="Calibri" w:hAnsi="Calibri" w:cs="Calibri"/>
          <w:b/>
          <w:bCs/>
          <w:color w:val="000000"/>
          <w:szCs w:val="22"/>
          <w:u w:val="single"/>
          <w:shd w:val="clear" w:color="auto" w:fill="FFFF00"/>
        </w:rPr>
        <w:t>globally</w:t>
      </w:r>
      <w:r>
        <w:rPr>
          <w:rFonts w:ascii="Calibri" w:hAnsi="Calibri" w:cs="Calibri"/>
          <w:color w:val="000000"/>
          <w:szCs w:val="22"/>
          <w:u w:val="single"/>
          <w:shd w:val="clear" w:color="auto" w:fill="FFFF00"/>
        </w:rPr>
        <w:t xml:space="preserve"> or even </w:t>
      </w:r>
      <w:r>
        <w:rPr>
          <w:rFonts w:ascii="Calibri" w:hAnsi="Calibri" w:cs="Calibri"/>
          <w:b/>
          <w:bCs/>
          <w:color w:val="000000"/>
          <w:szCs w:val="22"/>
          <w:u w:val="single"/>
          <w:shd w:val="clear" w:color="auto" w:fill="FFFF00"/>
        </w:rPr>
        <w:t>locally</w:t>
      </w:r>
      <w:r>
        <w:rPr>
          <w:rFonts w:ascii="Calibri" w:hAnsi="Calibri" w:cs="Calibri"/>
          <w:color w:val="000000"/>
          <w:szCs w:val="22"/>
          <w:u w:val="single"/>
          <w:shd w:val="clear" w:color="auto" w:fill="FFFF00"/>
        </w:rPr>
        <w:t>. If the planet didn’t collapse after</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Permian-Triassic</w:t>
      </w:r>
      <w:r>
        <w:rPr>
          <w:rFonts w:ascii="Calibri" w:hAnsi="Calibri" w:cs="Calibri"/>
          <w:color w:val="000000"/>
          <w:szCs w:val="22"/>
          <w:u w:val="single"/>
        </w:rPr>
        <w:t xml:space="preserve"> extinction event, </w:t>
      </w:r>
      <w:r>
        <w:rPr>
          <w:rFonts w:ascii="Calibri" w:hAnsi="Calibri" w:cs="Calibri"/>
          <w:b/>
          <w:bCs/>
          <w:color w:val="000000"/>
          <w:szCs w:val="22"/>
          <w:u w:val="single"/>
          <w:shd w:val="clear" w:color="auto" w:fill="FFFF00"/>
        </w:rPr>
        <w:t>it won’t collapse now</w:t>
      </w:r>
      <w:r>
        <w:rPr>
          <w:rFonts w:ascii="Calibri" w:hAnsi="Calibri" w:cs="Calibri"/>
          <w:color w:val="000000"/>
          <w:sz w:val="16"/>
          <w:szCs w:val="16"/>
        </w:rPr>
        <w:t xml:space="preserve"> – though our descendants may well curse us for the damage we’ve done. </w:t>
      </w:r>
    </w:p>
    <w:p w14:paraId="453A33A8"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Instead, according to the researchers, every loss of species counts. But </w:t>
      </w:r>
      <w:r>
        <w:rPr>
          <w:rFonts w:ascii="Calibri" w:hAnsi="Calibri" w:cs="Calibri"/>
          <w:color w:val="000000"/>
          <w:szCs w:val="22"/>
          <w:u w:val="single"/>
        </w:rPr>
        <w:t>the damage is gradual and incremental, not a sudden plunge.</w:t>
      </w:r>
      <w:r>
        <w:rPr>
          <w:rFonts w:ascii="Calibri" w:hAnsi="Calibri" w:cs="Calibri"/>
          <w:color w:val="000000"/>
          <w:sz w:val="16"/>
          <w:szCs w:val="16"/>
        </w:rPr>
        <w:t xml:space="preserve"> </w:t>
      </w:r>
      <w:r>
        <w:rPr>
          <w:rFonts w:ascii="Calibri" w:hAnsi="Calibri" w:cs="Calibri"/>
          <w:color w:val="000000"/>
          <w:szCs w:val="22"/>
          <w:u w:val="single"/>
          <w:shd w:val="clear" w:color="auto" w:fill="FFFF00"/>
        </w:rPr>
        <w:t>Ecosystems</w:t>
      </w:r>
      <w:r>
        <w:rPr>
          <w:rFonts w:ascii="Calibri" w:hAnsi="Calibri" w:cs="Calibri"/>
          <w:color w:val="000000"/>
          <w:sz w:val="16"/>
          <w:szCs w:val="16"/>
        </w:rPr>
        <w:t xml:space="preserve">, according to them, </w:t>
      </w:r>
      <w:r>
        <w:rPr>
          <w:rFonts w:ascii="Calibri" w:hAnsi="Calibri" w:cs="Calibri"/>
          <w:color w:val="000000"/>
          <w:szCs w:val="22"/>
          <w:u w:val="single"/>
        </w:rPr>
        <w:t xml:space="preserve">slowly degrade but </w:t>
      </w:r>
      <w:r>
        <w:rPr>
          <w:rFonts w:ascii="Calibri" w:hAnsi="Calibri" w:cs="Calibri"/>
          <w:b/>
          <w:bCs/>
          <w:color w:val="000000"/>
          <w:szCs w:val="22"/>
          <w:u w:val="single"/>
          <w:shd w:val="clear" w:color="auto" w:fill="FFFF00"/>
        </w:rPr>
        <w:t>never fail outright.</w:t>
      </w:r>
    </w:p>
    <w:p w14:paraId="64DC8DDE" w14:textId="77777777" w:rsidR="00FA13B3" w:rsidRDefault="00FA13B3" w:rsidP="00FA13B3">
      <w:pPr>
        <w:pStyle w:val="NormalWeb"/>
        <w:spacing w:before="0" w:beforeAutospacing="0" w:after="160" w:afterAutospacing="0"/>
      </w:pPr>
      <w:r>
        <w:rPr>
          <w:rFonts w:ascii="Calibri" w:hAnsi="Calibri" w:cs="Calibri"/>
          <w:color w:val="000000"/>
          <w:sz w:val="16"/>
          <w:szCs w:val="16"/>
        </w:rPr>
        <w:lastRenderedPageBreak/>
        <w:t>“</w:t>
      </w:r>
      <w:r>
        <w:rPr>
          <w:rFonts w:ascii="Calibri" w:hAnsi="Calibri" w:cs="Calibri"/>
          <w:color w:val="000000"/>
          <w:szCs w:val="22"/>
          <w:u w:val="single"/>
          <w:shd w:val="clear" w:color="auto" w:fill="FFFF00"/>
        </w:rPr>
        <w:t>Of</w:t>
      </w:r>
      <w:r>
        <w:rPr>
          <w:rFonts w:ascii="Calibri" w:hAnsi="Calibri" w:cs="Calibri"/>
          <w:color w:val="000000"/>
          <w:szCs w:val="22"/>
          <w:u w:val="single"/>
        </w:rPr>
        <w:t xml:space="preserve"> more than </w:t>
      </w:r>
      <w:r>
        <w:rPr>
          <w:rFonts w:ascii="Calibri" w:hAnsi="Calibri" w:cs="Calibri"/>
          <w:color w:val="000000"/>
          <w:szCs w:val="22"/>
          <w:u w:val="single"/>
          <w:shd w:val="clear" w:color="auto" w:fill="FFFF00"/>
        </w:rPr>
        <w:t>600 experiments</w:t>
      </w:r>
      <w:r>
        <w:rPr>
          <w:rFonts w:ascii="Calibri" w:hAnsi="Calibri" w:cs="Calibri"/>
          <w:color w:val="000000"/>
          <w:szCs w:val="22"/>
          <w:u w:val="single"/>
        </w:rPr>
        <w:t xml:space="preserve"> of biodiversity effects on various functions, </w:t>
      </w:r>
      <w:r>
        <w:rPr>
          <w:rFonts w:ascii="Calibri" w:hAnsi="Calibri" w:cs="Calibri"/>
          <w:b/>
          <w:bCs/>
          <w:color w:val="000000"/>
          <w:szCs w:val="22"/>
          <w:u w:val="single"/>
          <w:shd w:val="clear" w:color="auto" w:fill="FFFF00"/>
        </w:rPr>
        <w:t>none showed a collapse</w:t>
      </w:r>
      <w:r>
        <w:rPr>
          <w:rFonts w:ascii="Calibri" w:hAnsi="Calibri" w:cs="Calibri"/>
          <w:color w:val="000000"/>
          <w:sz w:val="16"/>
          <w:szCs w:val="16"/>
        </w:rPr>
        <w:t xml:space="preserve">,” Montoya said. “In general, the loss of species has a detrimental effect on ecosystem functions...We progressively lose pollination services, water quality, plant biomass, and many other important functions as we lose species. But </w:t>
      </w:r>
      <w:r>
        <w:rPr>
          <w:rFonts w:ascii="Calibri" w:hAnsi="Calibri" w:cs="Calibri"/>
          <w:color w:val="000000"/>
          <w:szCs w:val="22"/>
          <w:u w:val="single"/>
        </w:rPr>
        <w:t>we never observe a critical level of biodiversity over which functions collapse.”</w:t>
      </w:r>
    </w:p>
    <w:p w14:paraId="7C3B75AE" w14:textId="77777777" w:rsidR="00FA13B3" w:rsidRDefault="00FA13B3" w:rsidP="00FA13B3">
      <w:pPr>
        <w:pStyle w:val="Heading4"/>
      </w:pPr>
      <w:r>
        <w:rPr>
          <w:rFonts w:cs="Calibri"/>
          <w:color w:val="000000"/>
        </w:rPr>
        <w:t xml:space="preserve">Tech &amp; adaptation </w:t>
      </w:r>
      <w:r>
        <w:rPr>
          <w:rFonts w:cs="Calibri"/>
          <w:color w:val="000000"/>
          <w:u w:val="single"/>
        </w:rPr>
        <w:t>solve</w:t>
      </w:r>
    </w:p>
    <w:p w14:paraId="101E93F8"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Child 9</w:t>
      </w:r>
      <w:r>
        <w:rPr>
          <w:rFonts w:ascii="Calibri" w:hAnsi="Calibri" w:cs="Calibri"/>
          <w:color w:val="000000"/>
          <w:szCs w:val="22"/>
        </w:rPr>
        <w:t xml:space="preserve"> [Matthew Child, Conservation Biologist. Putting ‘Ecosystem Services’ in Their Place! January 2009. </w:t>
      </w:r>
      <w:hyperlink r:id="rId33" w:history="1">
        <w:r>
          <w:rPr>
            <w:rStyle w:val="Hyperlink"/>
            <w:rFonts w:cs="Calibri"/>
            <w:color w:val="000000"/>
            <w:szCs w:val="22"/>
          </w:rPr>
          <w:t>http://www.conservationtoday.org/index.php?/Editorials/Matt-Child/Putting-the-ecosystem-services-argument-in-its-place.html</w:t>
        </w:r>
      </w:hyperlink>
      <w:r>
        <w:rPr>
          <w:rFonts w:ascii="Calibri" w:hAnsi="Calibri" w:cs="Calibri"/>
          <w:color w:val="000000"/>
          <w:szCs w:val="22"/>
        </w:rPr>
        <w:t>]</w:t>
      </w:r>
    </w:p>
    <w:p w14:paraId="001F3909" w14:textId="77777777" w:rsidR="00FA13B3" w:rsidRDefault="00FA13B3" w:rsidP="00FA13B3">
      <w:pPr>
        <w:pStyle w:val="NormalWeb"/>
        <w:spacing w:before="0" w:beforeAutospacing="0" w:after="160" w:afterAutospacing="0"/>
      </w:pPr>
      <w:r>
        <w:rPr>
          <w:rFonts w:ascii="Calibri" w:hAnsi="Calibri" w:cs="Calibri"/>
          <w:b/>
          <w:bCs/>
          <w:color w:val="000000"/>
          <w:szCs w:val="22"/>
          <w:u w:val="single"/>
          <w:shd w:val="clear" w:color="auto" w:fill="FFFF00"/>
        </w:rPr>
        <w:t>Society can get along</w:t>
      </w:r>
      <w:r>
        <w:rPr>
          <w:rFonts w:ascii="Calibri" w:hAnsi="Calibri" w:cs="Calibri"/>
          <w:b/>
          <w:bCs/>
          <w:color w:val="000000"/>
          <w:szCs w:val="22"/>
          <w:u w:val="single"/>
        </w:rPr>
        <w:t xml:space="preserve"> just fine </w:t>
      </w:r>
      <w:r>
        <w:rPr>
          <w:rFonts w:ascii="Calibri" w:hAnsi="Calibri" w:cs="Calibri"/>
          <w:b/>
          <w:bCs/>
          <w:color w:val="000000"/>
          <w:szCs w:val="22"/>
          <w:u w:val="single"/>
          <w:shd w:val="clear" w:color="auto" w:fill="FFFF00"/>
        </w:rPr>
        <w:t>without biodiversity</w:t>
      </w:r>
      <w:r>
        <w:rPr>
          <w:rFonts w:ascii="Calibri" w:hAnsi="Calibri" w:cs="Calibri"/>
          <w:color w:val="000000"/>
          <w:sz w:val="16"/>
          <w:szCs w:val="16"/>
        </w:rPr>
        <w:t>.  “What?! Are you high? What’s the matter with you?!” I hear you think to yourselves reservedly.  But ponder it for a second: </w:t>
      </w:r>
      <w:r>
        <w:rPr>
          <w:rFonts w:ascii="Calibri" w:hAnsi="Calibri" w:cs="Calibri"/>
          <w:color w:val="000000"/>
          <w:szCs w:val="22"/>
          <w:u w:val="single"/>
          <w:shd w:val="clear" w:color="auto" w:fill="FFFF00"/>
        </w:rPr>
        <w:t xml:space="preserve">even if </w:t>
      </w:r>
      <w:r>
        <w:rPr>
          <w:rFonts w:ascii="Calibri" w:hAnsi="Calibri" w:cs="Calibri"/>
          <w:color w:val="000000"/>
          <w:szCs w:val="22"/>
          <w:u w:val="single"/>
        </w:rPr>
        <w:t xml:space="preserve">we were to live in a world in which </w:t>
      </w:r>
      <w:r>
        <w:rPr>
          <w:rFonts w:ascii="Calibri" w:hAnsi="Calibri" w:cs="Calibri"/>
          <w:color w:val="000000"/>
          <w:szCs w:val="22"/>
          <w:u w:val="single"/>
          <w:shd w:val="clear" w:color="auto" w:fill="FFFF00"/>
        </w:rPr>
        <w:t>there was no</w:t>
      </w:r>
      <w:r>
        <w:rPr>
          <w:rFonts w:ascii="Calibri" w:hAnsi="Calibri" w:cs="Calibri"/>
          <w:color w:val="000000"/>
          <w:szCs w:val="22"/>
          <w:u w:val="single"/>
        </w:rPr>
        <w:t xml:space="preserve"> longer </w:t>
      </w:r>
      <w:r>
        <w:rPr>
          <w:rFonts w:ascii="Calibri" w:hAnsi="Calibri" w:cs="Calibri"/>
          <w:color w:val="000000"/>
          <w:szCs w:val="22"/>
          <w:u w:val="single"/>
          <w:shd w:val="clear" w:color="auto" w:fill="FFFF00"/>
        </w:rPr>
        <w:t>biodiversity</w:t>
      </w:r>
      <w:r>
        <w:rPr>
          <w:rFonts w:ascii="Calibri" w:hAnsi="Calibri" w:cs="Calibri"/>
          <w:color w:val="000000"/>
          <w:szCs w:val="22"/>
          <w:u w:val="single"/>
        </w:rPr>
        <w:t xml:space="preserve"> but some minimum level of ‘</w:t>
      </w:r>
      <w:proofErr w:type="spellStart"/>
      <w:r>
        <w:rPr>
          <w:rFonts w:ascii="Calibri" w:hAnsi="Calibri" w:cs="Calibri"/>
          <w:color w:val="000000"/>
          <w:szCs w:val="22"/>
          <w:u w:val="single"/>
        </w:rPr>
        <w:t>biodeficiency</w:t>
      </w:r>
      <w:proofErr w:type="spellEnd"/>
      <w:r>
        <w:rPr>
          <w:rFonts w:ascii="Calibri" w:hAnsi="Calibri" w:cs="Calibri"/>
          <w:color w:val="000000"/>
          <w:szCs w:val="22"/>
          <w:u w:val="single"/>
        </w:rPr>
        <w:t>’</w:t>
      </w:r>
      <w:r>
        <w:rPr>
          <w:rFonts w:ascii="Calibri" w:hAnsi="Calibri" w:cs="Calibri"/>
          <w:color w:val="000000"/>
          <w:sz w:val="16"/>
          <w:szCs w:val="16"/>
        </w:rPr>
        <w:t xml:space="preserve"> (perhaps a few plants and a few sparrows and whatever), </w:t>
      </w:r>
      <w:r>
        <w:rPr>
          <w:rFonts w:ascii="Calibri" w:hAnsi="Calibri" w:cs="Calibri"/>
          <w:color w:val="000000"/>
          <w:szCs w:val="22"/>
          <w:u w:val="single"/>
          <w:shd w:val="clear" w:color="auto" w:fill="FFFF00"/>
        </w:rPr>
        <w:t>tech</w:t>
      </w:r>
      <w:r>
        <w:rPr>
          <w:rFonts w:ascii="Calibri" w:hAnsi="Calibri" w:cs="Calibri"/>
          <w:color w:val="000000"/>
          <w:szCs w:val="22"/>
          <w:u w:val="single"/>
        </w:rPr>
        <w:t>nology</w:t>
      </w:r>
      <w:r>
        <w:rPr>
          <w:rFonts w:ascii="Calibri" w:hAnsi="Calibri" w:cs="Calibri"/>
          <w:color w:val="000000"/>
          <w:szCs w:val="22"/>
          <w:u w:val="single"/>
          <w:shd w:val="clear" w:color="auto" w:fill="FFFF00"/>
        </w:rPr>
        <w:t xml:space="preserve"> and</w:t>
      </w:r>
      <w:r>
        <w:rPr>
          <w:rFonts w:ascii="Calibri" w:hAnsi="Calibri" w:cs="Calibri"/>
          <w:color w:val="000000"/>
          <w:szCs w:val="22"/>
          <w:u w:val="single"/>
        </w:rPr>
        <w:t xml:space="preserve"> human </w:t>
      </w:r>
      <w:r>
        <w:rPr>
          <w:rFonts w:ascii="Calibri" w:hAnsi="Calibri" w:cs="Calibri"/>
          <w:color w:val="000000"/>
          <w:szCs w:val="22"/>
          <w:u w:val="single"/>
          <w:shd w:val="clear" w:color="auto" w:fill="FFFF00"/>
        </w:rPr>
        <w:t>industriousness could</w:t>
      </w:r>
      <w:r>
        <w:rPr>
          <w:rFonts w:ascii="Calibri" w:hAnsi="Calibri" w:cs="Calibri"/>
          <w:color w:val="000000"/>
          <w:sz w:val="16"/>
          <w:szCs w:val="16"/>
        </w:rPr>
        <w:t xml:space="preserve"> plausibly </w:t>
      </w:r>
      <w:r>
        <w:rPr>
          <w:rFonts w:ascii="Calibri" w:hAnsi="Calibri" w:cs="Calibri"/>
          <w:b/>
          <w:bCs/>
          <w:color w:val="000000"/>
          <w:szCs w:val="22"/>
          <w:u w:val="single"/>
          <w:shd w:val="clear" w:color="auto" w:fill="FFFF00"/>
        </w:rPr>
        <w:t xml:space="preserve">allow us to exist </w:t>
      </w:r>
      <w:r>
        <w:rPr>
          <w:rFonts w:ascii="Calibri" w:hAnsi="Calibri" w:cs="Calibri"/>
          <w:b/>
          <w:bCs/>
          <w:color w:val="000000"/>
          <w:szCs w:val="22"/>
          <w:u w:val="single"/>
        </w:rPr>
        <w:t>on this Earth for posterity</w:t>
      </w:r>
      <w:r>
        <w:rPr>
          <w:rFonts w:ascii="Calibri" w:hAnsi="Calibri" w:cs="Calibri"/>
          <w:color w:val="000000"/>
          <w:sz w:val="16"/>
          <w:szCs w:val="16"/>
        </w:rPr>
        <w:t xml:space="preserve">. </w:t>
      </w:r>
      <w:r>
        <w:rPr>
          <w:rFonts w:ascii="Calibri" w:hAnsi="Calibri" w:cs="Calibri"/>
          <w:color w:val="000000"/>
          <w:szCs w:val="22"/>
          <w:u w:val="single"/>
        </w:rPr>
        <w:t>The advent of scenario planning has helped elucidate this possibility by imagining landscapes covered by ‘</w:t>
      </w:r>
      <w:proofErr w:type="spellStart"/>
      <w:r>
        <w:rPr>
          <w:rFonts w:ascii="Calibri" w:hAnsi="Calibri" w:cs="Calibri"/>
          <w:color w:val="000000"/>
          <w:szCs w:val="22"/>
          <w:u w:val="single"/>
        </w:rPr>
        <w:t>technogardens</w:t>
      </w:r>
      <w:proofErr w:type="spellEnd"/>
      <w:r>
        <w:rPr>
          <w:rFonts w:ascii="Calibri" w:hAnsi="Calibri" w:cs="Calibri"/>
          <w:color w:val="000000"/>
          <w:sz w:val="16"/>
          <w:szCs w:val="16"/>
        </w:rPr>
        <w:t xml:space="preserve">’, complete with control towers </w:t>
      </w:r>
      <w:r>
        <w:rPr>
          <w:rFonts w:ascii="Calibri" w:hAnsi="Calibri" w:cs="Calibri"/>
          <w:color w:val="000000"/>
          <w:szCs w:val="22"/>
          <w:u w:val="single"/>
        </w:rPr>
        <w:t>that mimic the necessities of the seasons1</w:t>
      </w:r>
      <w:r>
        <w:rPr>
          <w:rFonts w:ascii="Calibri" w:hAnsi="Calibri" w:cs="Calibri"/>
          <w:color w:val="000000"/>
          <w:sz w:val="16"/>
          <w:szCs w:val="16"/>
        </w:rPr>
        <w:t xml:space="preserve">. In this kind of scenario, </w:t>
      </w:r>
      <w:r>
        <w:rPr>
          <w:rFonts w:ascii="Calibri" w:hAnsi="Calibri" w:cs="Calibri"/>
          <w:color w:val="000000"/>
          <w:szCs w:val="22"/>
          <w:u w:val="single"/>
        </w:rPr>
        <w:t xml:space="preserve">ecosystem services are created and controlled by the human </w:t>
      </w:r>
      <w:proofErr w:type="spellStart"/>
      <w:r>
        <w:rPr>
          <w:rFonts w:ascii="Calibri" w:hAnsi="Calibri" w:cs="Calibri"/>
          <w:color w:val="000000"/>
          <w:szCs w:val="22"/>
          <w:u w:val="single"/>
        </w:rPr>
        <w:t>endeavour</w:t>
      </w:r>
      <w:proofErr w:type="spellEnd"/>
      <w:r>
        <w:rPr>
          <w:rFonts w:ascii="Calibri" w:hAnsi="Calibri" w:cs="Calibri"/>
          <w:color w:val="000000"/>
          <w:sz w:val="16"/>
          <w:szCs w:val="16"/>
        </w:rPr>
        <w:t xml:space="preserve">. And ecosystems would be human products, subject to the same </w:t>
      </w:r>
      <w:proofErr w:type="spellStart"/>
      <w:r>
        <w:rPr>
          <w:rFonts w:ascii="Calibri" w:hAnsi="Calibri" w:cs="Calibri"/>
          <w:color w:val="000000"/>
          <w:sz w:val="16"/>
          <w:szCs w:val="16"/>
        </w:rPr>
        <w:t>industrialisation</w:t>
      </w:r>
      <w:proofErr w:type="spellEnd"/>
      <w:r>
        <w:rPr>
          <w:rFonts w:ascii="Calibri" w:hAnsi="Calibri" w:cs="Calibri"/>
          <w:color w:val="000000"/>
          <w:sz w:val="16"/>
          <w:szCs w:val="16"/>
        </w:rPr>
        <w:t xml:space="preserve"> as the panoply of our packaged lives. Such ‘</w:t>
      </w:r>
      <w:r>
        <w:rPr>
          <w:rFonts w:ascii="Calibri" w:hAnsi="Calibri" w:cs="Calibri"/>
          <w:color w:val="000000"/>
          <w:szCs w:val="22"/>
          <w:u w:val="single"/>
        </w:rPr>
        <w:t>efficiencies’ of land use would theoretically allow society the luxury of setting aside the remaining land for nature reserves and parks</w:t>
      </w:r>
      <w:r>
        <w:rPr>
          <w:rFonts w:ascii="Calibri" w:hAnsi="Calibri" w:cs="Calibri"/>
          <w:color w:val="000000"/>
          <w:sz w:val="16"/>
          <w:szCs w:val="16"/>
        </w:rPr>
        <w:t xml:space="preserve">. But would we </w:t>
      </w:r>
      <w:proofErr w:type="gramStart"/>
      <w:r>
        <w:rPr>
          <w:rFonts w:ascii="Calibri" w:hAnsi="Calibri" w:cs="Calibri"/>
          <w:color w:val="000000"/>
          <w:sz w:val="16"/>
          <w:szCs w:val="16"/>
        </w:rPr>
        <w:t>actually do</w:t>
      </w:r>
      <w:proofErr w:type="gramEnd"/>
      <w:r>
        <w:rPr>
          <w:rFonts w:ascii="Calibri" w:hAnsi="Calibri" w:cs="Calibri"/>
          <w:color w:val="000000"/>
          <w:sz w:val="16"/>
          <w:szCs w:val="16"/>
        </w:rPr>
        <w:t xml:space="preserve"> that? Having finally been convinced that </w:t>
      </w:r>
      <w:r>
        <w:rPr>
          <w:rFonts w:ascii="Calibri" w:hAnsi="Calibri" w:cs="Calibri"/>
          <w:color w:val="000000"/>
          <w:szCs w:val="22"/>
          <w:u w:val="single"/>
        </w:rPr>
        <w:t>nature is merely utilitarian</w:t>
      </w:r>
      <w:r>
        <w:rPr>
          <w:rFonts w:ascii="Calibri" w:hAnsi="Calibri" w:cs="Calibri"/>
          <w:color w:val="000000"/>
          <w:sz w:val="16"/>
          <w:szCs w:val="16"/>
        </w:rPr>
        <w:t xml:space="preserve">, ironically by those conservationists whose original intention was to demonstrate the opposite, </w:t>
      </w:r>
      <w:r>
        <w:rPr>
          <w:rFonts w:ascii="Calibri" w:hAnsi="Calibri" w:cs="Calibri"/>
          <w:color w:val="000000"/>
          <w:szCs w:val="22"/>
          <w:u w:val="single"/>
        </w:rPr>
        <w:t xml:space="preserve">it’s doubtful whether the public would put up much resistance if the remaining land were annexed by </w:t>
      </w:r>
      <w:proofErr w:type="spellStart"/>
      <w:r>
        <w:rPr>
          <w:rFonts w:ascii="Calibri" w:hAnsi="Calibri" w:cs="Calibri"/>
          <w:color w:val="000000"/>
          <w:szCs w:val="22"/>
          <w:u w:val="single"/>
        </w:rPr>
        <w:t>Technogarden</w:t>
      </w:r>
      <w:proofErr w:type="spellEnd"/>
      <w:r>
        <w:rPr>
          <w:rFonts w:ascii="Calibri" w:hAnsi="Calibri" w:cs="Calibri"/>
          <w:color w:val="000000"/>
          <w:szCs w:val="22"/>
          <w:u w:val="single"/>
        </w:rPr>
        <w:t xml:space="preserve"> Inc. </w:t>
      </w:r>
      <w:r>
        <w:rPr>
          <w:rFonts w:ascii="Calibri" w:hAnsi="Calibri" w:cs="Calibri"/>
          <w:color w:val="000000"/>
          <w:sz w:val="16"/>
          <w:szCs w:val="16"/>
        </w:rPr>
        <w:t xml:space="preserve">(Whose slogan would probably be: Why leave nature to chance?)  There is also no real precedent to believe that governments and industry leaders would stick to a ‘land sparing’ arrangement even if some people did decide that Wilderness (I </w:t>
      </w:r>
      <w:proofErr w:type="spellStart"/>
      <w:r>
        <w:rPr>
          <w:rFonts w:ascii="Calibri" w:hAnsi="Calibri" w:cs="Calibri"/>
          <w:color w:val="000000"/>
          <w:sz w:val="16"/>
          <w:szCs w:val="16"/>
        </w:rPr>
        <w:t>capitalised</w:t>
      </w:r>
      <w:proofErr w:type="spellEnd"/>
      <w:r>
        <w:rPr>
          <w:rFonts w:ascii="Calibri" w:hAnsi="Calibri" w:cs="Calibri"/>
          <w:color w:val="000000"/>
          <w:sz w:val="16"/>
          <w:szCs w:val="16"/>
        </w:rPr>
        <w:t xml:space="preserve"> to give it a mystical pronoun sort of feel) is invaluable. Take the contemporary example of developing-world agricultural systems: the question is whether to promote ‘wildlife friendly’ farming (a kind of integrated eco-agriculture) or ‘land sparing’ techniques (here: farm; there: nature). </w:t>
      </w:r>
      <w:r>
        <w:rPr>
          <w:rFonts w:ascii="Calibri" w:hAnsi="Calibri" w:cs="Calibri"/>
          <w:color w:val="000000"/>
          <w:szCs w:val="22"/>
          <w:u w:val="single"/>
        </w:rPr>
        <w:t>Research is beginning to show that land sparing is probably better for biodiversity</w:t>
      </w:r>
      <w:r>
        <w:rPr>
          <w:rFonts w:ascii="Calibri" w:hAnsi="Calibri" w:cs="Calibri"/>
          <w:color w:val="000000"/>
          <w:sz w:val="16"/>
          <w:szCs w:val="16"/>
        </w:rPr>
        <w:t xml:space="preserve"> (Ben </w:t>
      </w:r>
      <w:proofErr w:type="spellStart"/>
      <w:r>
        <w:rPr>
          <w:rFonts w:ascii="Calibri" w:hAnsi="Calibri" w:cs="Calibri"/>
          <w:color w:val="000000"/>
          <w:sz w:val="16"/>
          <w:szCs w:val="16"/>
        </w:rPr>
        <w:t>Phalan</w:t>
      </w:r>
      <w:proofErr w:type="spellEnd"/>
      <w:r>
        <w:rPr>
          <w:rFonts w:ascii="Calibri" w:hAnsi="Calibri" w:cs="Calibri"/>
          <w:color w:val="000000"/>
          <w:sz w:val="16"/>
          <w:szCs w:val="16"/>
        </w:rPr>
        <w:t xml:space="preserve">, unpublished data), especially species sensitive to disturbance (which are most of the cool ones). </w:t>
      </w:r>
      <w:proofErr w:type="gramStart"/>
      <w:r>
        <w:rPr>
          <w:rFonts w:ascii="Calibri" w:hAnsi="Calibri" w:cs="Calibri"/>
          <w:color w:val="000000"/>
          <w:szCs w:val="22"/>
          <w:u w:val="single"/>
        </w:rPr>
        <w:t>So</w:t>
      </w:r>
      <w:proofErr w:type="gramEnd"/>
      <w:r>
        <w:rPr>
          <w:rFonts w:ascii="Calibri" w:hAnsi="Calibri" w:cs="Calibri"/>
          <w:color w:val="000000"/>
          <w:szCs w:val="22"/>
          <w:u w:val="single"/>
        </w:rPr>
        <w:t xml:space="preserve"> cordon off pieces of land, farm the living daylights out of it, and then leave the rest for wildlife. Well, yes.</w:t>
      </w:r>
      <w:r>
        <w:rPr>
          <w:rFonts w:ascii="Calibri" w:hAnsi="Calibri" w:cs="Calibri"/>
          <w:color w:val="000000"/>
          <w:sz w:val="16"/>
          <w:szCs w:val="16"/>
        </w:rPr>
        <w:t xml:space="preserve"> However, developing world citizens and their governments probably won’t see it that way. Just ‘leaving’ land alone for nature is anathema to anyone who doesn’t own an iPod.  The truth of the matter is </w:t>
      </w:r>
      <w:proofErr w:type="gramStart"/>
      <w:r>
        <w:rPr>
          <w:rFonts w:ascii="Calibri" w:hAnsi="Calibri" w:cs="Calibri"/>
          <w:color w:val="000000"/>
          <w:sz w:val="16"/>
          <w:szCs w:val="16"/>
        </w:rPr>
        <w:t>that,</w:t>
      </w:r>
      <w:proofErr w:type="gramEnd"/>
      <w:r>
        <w:rPr>
          <w:rFonts w:ascii="Calibri" w:hAnsi="Calibri" w:cs="Calibri"/>
          <w:color w:val="000000"/>
          <w:sz w:val="16"/>
          <w:szCs w:val="16"/>
        </w:rPr>
        <w:t xml:space="preserve"> </w:t>
      </w:r>
      <w:r>
        <w:rPr>
          <w:rFonts w:ascii="Calibri" w:hAnsi="Calibri" w:cs="Calibri"/>
          <w:color w:val="000000"/>
          <w:szCs w:val="22"/>
          <w:u w:val="single"/>
        </w:rPr>
        <w:t xml:space="preserve">no matter how we spin it or how many justifications we give for land to be left alone to produce ‘services’, </w:t>
      </w:r>
      <w:proofErr w:type="spellStart"/>
      <w:r>
        <w:rPr>
          <w:rFonts w:ascii="Calibri" w:hAnsi="Calibri" w:cs="Calibri"/>
          <w:color w:val="000000"/>
          <w:szCs w:val="22"/>
          <w:u w:val="single"/>
        </w:rPr>
        <w:t>optimisation</w:t>
      </w:r>
      <w:proofErr w:type="spellEnd"/>
      <w:r>
        <w:rPr>
          <w:rFonts w:ascii="Calibri" w:hAnsi="Calibri" w:cs="Calibri"/>
          <w:color w:val="000000"/>
          <w:szCs w:val="22"/>
          <w:u w:val="single"/>
        </w:rPr>
        <w:t xml:space="preserve"> will only ever lead to </w:t>
      </w:r>
      <w:proofErr w:type="spellStart"/>
      <w:r>
        <w:rPr>
          <w:rFonts w:ascii="Calibri" w:hAnsi="Calibri" w:cs="Calibri"/>
          <w:color w:val="000000"/>
          <w:szCs w:val="22"/>
          <w:u w:val="single"/>
        </w:rPr>
        <w:t>optimisation</w:t>
      </w:r>
      <w:proofErr w:type="spellEnd"/>
      <w:r>
        <w:rPr>
          <w:rFonts w:ascii="Calibri" w:hAnsi="Calibri" w:cs="Calibri"/>
          <w:color w:val="000000"/>
          <w:sz w:val="16"/>
          <w:szCs w:val="16"/>
        </w:rPr>
        <w:t xml:space="preserve">. It’s the eerie way in which we’re wired: the evolutionary residue of our hoarding Pleistocene past interacting with the neon-emblazoned signs and symbols of society urge us to consume ever greater amounts. Such blatant obsession with material wealth only promulgates Thoreau’s dread observation that “fruit is not ripe until turned to dollars”. Inadvertently, the value-laden ecosystem service argument for conservation will only lead to a more impoverished world. Search your feelings: you know this to be true.  By reducing nature to dollar signs destined for the cold quarantine of appraisal, we slick the conveyer belts of industrial progress. There is no way we can create a paradigm shift in the consumer conscious if we concede that ecosystems and economics exist on the same scale. The problem is twofold: firstly, if we agree that species can be valued then it can be deduced that most species are not valuable. (That’s </w:t>
      </w:r>
      <w:proofErr w:type="gramStart"/>
      <w:r>
        <w:rPr>
          <w:rFonts w:ascii="Calibri" w:hAnsi="Calibri" w:cs="Calibri"/>
          <w:color w:val="000000"/>
          <w:sz w:val="16"/>
          <w:szCs w:val="16"/>
        </w:rPr>
        <w:t>pretty catchy</w:t>
      </w:r>
      <w:proofErr w:type="gramEnd"/>
      <w:r>
        <w:rPr>
          <w:rFonts w:ascii="Calibri" w:hAnsi="Calibri" w:cs="Calibri"/>
          <w:color w:val="000000"/>
          <w:sz w:val="16"/>
          <w:szCs w:val="16"/>
        </w:rPr>
        <w:t xml:space="preserve">, right? Maybe it’ll become a marketing campaign for </w:t>
      </w:r>
      <w:proofErr w:type="spellStart"/>
      <w:r>
        <w:rPr>
          <w:rFonts w:ascii="Calibri" w:hAnsi="Calibri" w:cs="Calibri"/>
          <w:color w:val="000000"/>
          <w:sz w:val="16"/>
          <w:szCs w:val="16"/>
        </w:rPr>
        <w:t>Technogarden</w:t>
      </w:r>
      <w:proofErr w:type="spellEnd"/>
      <w:r>
        <w:rPr>
          <w:rFonts w:ascii="Calibri" w:hAnsi="Calibri" w:cs="Calibri"/>
          <w:color w:val="000000"/>
          <w:sz w:val="16"/>
          <w:szCs w:val="16"/>
        </w:rPr>
        <w:t xml:space="preserve"> Inc.). </w:t>
      </w:r>
      <w:proofErr w:type="gramStart"/>
      <w:r>
        <w:rPr>
          <w:rFonts w:ascii="Calibri" w:hAnsi="Calibri" w:cs="Calibri"/>
          <w:color w:val="000000"/>
          <w:szCs w:val="22"/>
          <w:u w:val="single"/>
        </w:rPr>
        <w:t>The majority of</w:t>
      </w:r>
      <w:proofErr w:type="gramEnd"/>
      <w:r>
        <w:rPr>
          <w:rFonts w:ascii="Calibri" w:hAnsi="Calibri" w:cs="Calibri"/>
          <w:color w:val="000000"/>
          <w:szCs w:val="22"/>
          <w:u w:val="single"/>
        </w:rPr>
        <w:t xml:space="preserve"> ecosystem </w:t>
      </w:r>
      <w:r>
        <w:rPr>
          <w:rFonts w:ascii="Calibri" w:hAnsi="Calibri" w:cs="Calibri"/>
          <w:color w:val="000000"/>
          <w:szCs w:val="22"/>
          <w:u w:val="single"/>
          <w:shd w:val="clear" w:color="auto" w:fill="FFFF00"/>
        </w:rPr>
        <w:t>services are provided by</w:t>
      </w:r>
      <w:r>
        <w:rPr>
          <w:rFonts w:ascii="Calibri" w:hAnsi="Calibri" w:cs="Calibri"/>
          <w:color w:val="000000"/>
          <w:szCs w:val="22"/>
          <w:u w:val="single"/>
        </w:rPr>
        <w:t xml:space="preserve"> a </w:t>
      </w:r>
      <w:r>
        <w:rPr>
          <w:rFonts w:ascii="Calibri" w:hAnsi="Calibri" w:cs="Calibri"/>
          <w:color w:val="000000"/>
          <w:szCs w:val="22"/>
          <w:u w:val="single"/>
          <w:shd w:val="clear" w:color="auto" w:fill="FFFF00"/>
        </w:rPr>
        <w:t>core</w:t>
      </w:r>
      <w:r>
        <w:rPr>
          <w:rFonts w:ascii="Calibri" w:hAnsi="Calibri" w:cs="Calibri"/>
          <w:color w:val="000000"/>
          <w:szCs w:val="22"/>
          <w:u w:val="single"/>
        </w:rPr>
        <w:t xml:space="preserve"> group of </w:t>
      </w:r>
      <w:r>
        <w:rPr>
          <w:rFonts w:ascii="Calibri" w:hAnsi="Calibri" w:cs="Calibri"/>
          <w:color w:val="000000"/>
          <w:szCs w:val="22"/>
          <w:u w:val="single"/>
          <w:shd w:val="clear" w:color="auto" w:fill="FFFF00"/>
        </w:rPr>
        <w:t>species</w:t>
      </w:r>
      <w:r>
        <w:rPr>
          <w:rFonts w:ascii="Calibri" w:hAnsi="Calibri" w:cs="Calibri"/>
          <w:color w:val="000000"/>
          <w:szCs w:val="22"/>
          <w:u w:val="single"/>
        </w:rPr>
        <w:t xml:space="preserve"> that fulfil basic functional criteria2. And there’s no real naming of names when it comes to species and ‘</w:t>
      </w:r>
      <w:proofErr w:type="gramStart"/>
      <w:r>
        <w:rPr>
          <w:rFonts w:ascii="Calibri" w:hAnsi="Calibri" w:cs="Calibri"/>
          <w:color w:val="000000"/>
          <w:szCs w:val="22"/>
          <w:u w:val="single"/>
        </w:rPr>
        <w:t>services’</w:t>
      </w:r>
      <w:proofErr w:type="gramEnd"/>
      <w:r>
        <w:rPr>
          <w:rFonts w:ascii="Calibri" w:hAnsi="Calibri" w:cs="Calibri"/>
          <w:color w:val="000000"/>
          <w:sz w:val="16"/>
          <w:szCs w:val="16"/>
        </w:rPr>
        <w:t xml:space="preserve">. In practical terms, this means that </w:t>
      </w:r>
      <w:r>
        <w:rPr>
          <w:rFonts w:ascii="Calibri" w:hAnsi="Calibri" w:cs="Calibri"/>
          <w:color w:val="000000"/>
          <w:szCs w:val="22"/>
          <w:u w:val="single"/>
          <w:shd w:val="clear" w:color="auto" w:fill="FFFF00"/>
        </w:rPr>
        <w:t xml:space="preserve">most species can be </w:t>
      </w:r>
      <w:r>
        <w:rPr>
          <w:rFonts w:ascii="Calibri" w:hAnsi="Calibri" w:cs="Calibri"/>
          <w:b/>
          <w:bCs/>
          <w:color w:val="000000"/>
          <w:szCs w:val="22"/>
          <w:u w:val="single"/>
          <w:shd w:val="clear" w:color="auto" w:fill="FFFF00"/>
        </w:rPr>
        <w:t>substituted</w:t>
      </w:r>
      <w:r>
        <w:rPr>
          <w:rFonts w:ascii="Calibri" w:hAnsi="Calibri" w:cs="Calibri"/>
          <w:color w:val="000000"/>
          <w:szCs w:val="22"/>
          <w:u w:val="single"/>
          <w:shd w:val="clear" w:color="auto" w:fill="FFFF00"/>
        </w:rPr>
        <w:t xml:space="preserve"> and</w:t>
      </w:r>
      <w:r>
        <w:rPr>
          <w:rFonts w:ascii="Calibri" w:hAnsi="Calibri" w:cs="Calibri"/>
          <w:color w:val="000000"/>
          <w:szCs w:val="22"/>
          <w:u w:val="single"/>
        </w:rPr>
        <w:t xml:space="preserve"> the ‘</w:t>
      </w:r>
      <w:r>
        <w:rPr>
          <w:rFonts w:ascii="Calibri" w:hAnsi="Calibri" w:cs="Calibri"/>
          <w:color w:val="000000"/>
          <w:szCs w:val="22"/>
          <w:u w:val="single"/>
          <w:shd w:val="clear" w:color="auto" w:fill="FFFF00"/>
        </w:rPr>
        <w:t>services’</w:t>
      </w:r>
      <w:r>
        <w:rPr>
          <w:rFonts w:ascii="Calibri" w:hAnsi="Calibri" w:cs="Calibri"/>
          <w:color w:val="000000"/>
          <w:szCs w:val="22"/>
          <w:u w:val="single"/>
        </w:rPr>
        <w:t xml:space="preserve"> we so cherish </w:t>
      </w:r>
      <w:r>
        <w:rPr>
          <w:rFonts w:ascii="Calibri" w:hAnsi="Calibri" w:cs="Calibri"/>
          <w:color w:val="000000"/>
          <w:szCs w:val="22"/>
          <w:u w:val="single"/>
          <w:shd w:val="clear" w:color="auto" w:fill="FFFF00"/>
        </w:rPr>
        <w:t>will still be delivered</w:t>
      </w:r>
      <w:r>
        <w:rPr>
          <w:rFonts w:ascii="Calibri" w:hAnsi="Calibri" w:cs="Calibri"/>
          <w:color w:val="000000"/>
          <w:szCs w:val="22"/>
          <w:u w:val="single"/>
        </w:rPr>
        <w:t>.</w:t>
      </w:r>
      <w:r>
        <w:rPr>
          <w:rFonts w:ascii="Calibri" w:hAnsi="Calibri" w:cs="Calibri"/>
          <w:color w:val="000000"/>
          <w:sz w:val="16"/>
          <w:szCs w:val="16"/>
        </w:rPr>
        <w:t xml:space="preserve"> It also means that </w:t>
      </w:r>
      <w:r>
        <w:rPr>
          <w:rFonts w:ascii="Calibri" w:hAnsi="Calibri" w:cs="Calibri"/>
          <w:color w:val="000000"/>
          <w:szCs w:val="22"/>
          <w:u w:val="single"/>
          <w:shd w:val="clear" w:color="auto" w:fill="FFFF00"/>
        </w:rPr>
        <w:t>rare</w:t>
      </w:r>
      <w:r>
        <w:rPr>
          <w:rFonts w:ascii="Calibri" w:hAnsi="Calibri" w:cs="Calibri"/>
          <w:color w:val="000000"/>
          <w:szCs w:val="22"/>
          <w:u w:val="single"/>
        </w:rPr>
        <w:t xml:space="preserve"> and endangered </w:t>
      </w:r>
      <w:r>
        <w:rPr>
          <w:rFonts w:ascii="Calibri" w:hAnsi="Calibri" w:cs="Calibri"/>
          <w:color w:val="000000"/>
          <w:szCs w:val="22"/>
          <w:u w:val="single"/>
          <w:shd w:val="clear" w:color="auto" w:fill="FFFF00"/>
        </w:rPr>
        <w:t>species</w:t>
      </w:r>
      <w:r>
        <w:rPr>
          <w:rFonts w:ascii="Calibri" w:hAnsi="Calibri" w:cs="Calibri"/>
          <w:color w:val="000000"/>
          <w:szCs w:val="22"/>
          <w:u w:val="single"/>
        </w:rPr>
        <w:t xml:space="preserve"> are probably not worth the ‘cost’ of protecting because they </w:t>
      </w:r>
      <w:r>
        <w:rPr>
          <w:rFonts w:ascii="Calibri" w:hAnsi="Calibri" w:cs="Calibri"/>
          <w:color w:val="000000"/>
          <w:szCs w:val="22"/>
          <w:u w:val="single"/>
          <w:shd w:val="clear" w:color="auto" w:fill="FFFF00"/>
        </w:rPr>
        <w:t>fail to effectively</w:t>
      </w:r>
      <w:r>
        <w:rPr>
          <w:rFonts w:ascii="Calibri" w:hAnsi="Calibri" w:cs="Calibri"/>
          <w:color w:val="000000"/>
          <w:sz w:val="16"/>
          <w:szCs w:val="16"/>
          <w:shd w:val="clear" w:color="auto" w:fill="FFFF00"/>
        </w:rPr>
        <w:t xml:space="preserve"> </w:t>
      </w:r>
      <w:r>
        <w:rPr>
          <w:rFonts w:ascii="Calibri" w:hAnsi="Calibri" w:cs="Calibri"/>
          <w:color w:val="000000"/>
          <w:sz w:val="16"/>
          <w:szCs w:val="16"/>
        </w:rPr>
        <w:t xml:space="preserve">(and consistently) </w:t>
      </w:r>
      <w:r>
        <w:rPr>
          <w:rFonts w:ascii="Calibri" w:hAnsi="Calibri" w:cs="Calibri"/>
          <w:color w:val="000000"/>
          <w:szCs w:val="22"/>
          <w:u w:val="single"/>
          <w:shd w:val="clear" w:color="auto" w:fill="FFFF00"/>
        </w:rPr>
        <w:t>produce a</w:t>
      </w:r>
      <w:r>
        <w:rPr>
          <w:rFonts w:ascii="Calibri" w:hAnsi="Calibri" w:cs="Calibri"/>
          <w:color w:val="000000"/>
          <w:szCs w:val="22"/>
          <w:u w:val="single"/>
        </w:rPr>
        <w:t xml:space="preserve">n anthropocentric </w:t>
      </w:r>
      <w:r>
        <w:rPr>
          <w:rFonts w:ascii="Calibri" w:hAnsi="Calibri" w:cs="Calibri"/>
          <w:color w:val="000000"/>
          <w:szCs w:val="22"/>
          <w:u w:val="single"/>
          <w:shd w:val="clear" w:color="auto" w:fill="FFFF00"/>
        </w:rPr>
        <w:t>service</w:t>
      </w:r>
      <w:r>
        <w:rPr>
          <w:rFonts w:ascii="Calibri" w:hAnsi="Calibri" w:cs="Calibri"/>
          <w:color w:val="000000"/>
          <w:sz w:val="16"/>
          <w:szCs w:val="16"/>
        </w:rPr>
        <w:t xml:space="preserve">. “But what about keystone species?!” I hear you cry in anguish, “They’re pretty cool and can’t really be substituted!”  No, they can’t really. It’d be tricky at the very least. But I’m going to say something controversial right now, brace yourselves: </w:t>
      </w:r>
      <w:r>
        <w:rPr>
          <w:rFonts w:ascii="Calibri" w:hAnsi="Calibri" w:cs="Calibri"/>
          <w:color w:val="000000"/>
          <w:szCs w:val="22"/>
          <w:u w:val="single"/>
          <w:shd w:val="clear" w:color="auto" w:fill="FFFF00"/>
        </w:rPr>
        <w:t xml:space="preserve">the consequences of losing </w:t>
      </w:r>
      <w:r>
        <w:rPr>
          <w:rFonts w:ascii="Calibri" w:hAnsi="Calibri" w:cs="Calibri"/>
          <w:color w:val="000000"/>
          <w:szCs w:val="22"/>
          <w:u w:val="single"/>
        </w:rPr>
        <w:t xml:space="preserve">keystone </w:t>
      </w:r>
      <w:r>
        <w:rPr>
          <w:rFonts w:ascii="Calibri" w:hAnsi="Calibri" w:cs="Calibri"/>
          <w:color w:val="000000"/>
          <w:szCs w:val="22"/>
          <w:u w:val="single"/>
          <w:shd w:val="clear" w:color="auto" w:fill="FFFF00"/>
        </w:rPr>
        <w:t xml:space="preserve">species exists </w:t>
      </w:r>
      <w:r>
        <w:rPr>
          <w:rFonts w:ascii="Calibri" w:hAnsi="Calibri" w:cs="Calibri"/>
          <w:color w:val="000000"/>
          <w:szCs w:val="22"/>
          <w:u w:val="single"/>
        </w:rPr>
        <w:t xml:space="preserve">on a scale </w:t>
      </w:r>
      <w:r>
        <w:rPr>
          <w:rFonts w:ascii="Calibri" w:hAnsi="Calibri" w:cs="Calibri"/>
          <w:color w:val="000000"/>
          <w:szCs w:val="22"/>
          <w:u w:val="single"/>
          <w:shd w:val="clear" w:color="auto" w:fill="FFFF00"/>
        </w:rPr>
        <w:t xml:space="preserve">below the potential </w:t>
      </w:r>
      <w:r>
        <w:rPr>
          <w:rFonts w:ascii="Calibri" w:hAnsi="Calibri" w:cs="Calibri"/>
          <w:color w:val="000000"/>
          <w:szCs w:val="22"/>
          <w:u w:val="single"/>
        </w:rPr>
        <w:t xml:space="preserve">of the human </w:t>
      </w:r>
      <w:proofErr w:type="spellStart"/>
      <w:r>
        <w:rPr>
          <w:rFonts w:ascii="Calibri" w:hAnsi="Calibri" w:cs="Calibri"/>
          <w:color w:val="000000"/>
          <w:szCs w:val="22"/>
          <w:u w:val="single"/>
        </w:rPr>
        <w:t>endeavour</w:t>
      </w:r>
      <w:proofErr w:type="spellEnd"/>
      <w:r>
        <w:rPr>
          <w:rFonts w:ascii="Calibri" w:hAnsi="Calibri" w:cs="Calibri"/>
          <w:color w:val="000000"/>
          <w:szCs w:val="22"/>
          <w:u w:val="single"/>
        </w:rPr>
        <w:t xml:space="preserve"> </w:t>
      </w:r>
      <w:r>
        <w:rPr>
          <w:rFonts w:ascii="Calibri" w:hAnsi="Calibri" w:cs="Calibri"/>
          <w:color w:val="000000"/>
          <w:szCs w:val="22"/>
          <w:u w:val="single"/>
          <w:shd w:val="clear" w:color="auto" w:fill="FFFF00"/>
        </w:rPr>
        <w:t>to engineer solutions</w:t>
      </w:r>
      <w:r>
        <w:rPr>
          <w:rFonts w:ascii="Calibri" w:hAnsi="Calibri" w:cs="Calibri"/>
          <w:color w:val="000000"/>
          <w:szCs w:val="22"/>
          <w:u w:val="single"/>
        </w:rPr>
        <w:t xml:space="preserve">. Most species losses have severe ecological repercussions, this much is </w:t>
      </w:r>
      <w:proofErr w:type="gramStart"/>
      <w:r>
        <w:rPr>
          <w:rFonts w:ascii="Calibri" w:hAnsi="Calibri" w:cs="Calibri"/>
          <w:color w:val="000000"/>
          <w:szCs w:val="22"/>
          <w:u w:val="single"/>
        </w:rPr>
        <w:t>definitely true</w:t>
      </w:r>
      <w:proofErr w:type="gramEnd"/>
      <w:r>
        <w:rPr>
          <w:rFonts w:ascii="Calibri" w:hAnsi="Calibri" w:cs="Calibri"/>
          <w:color w:val="000000"/>
          <w:szCs w:val="22"/>
          <w:u w:val="single"/>
        </w:rPr>
        <w:t>. But it’s probably a safe bet that</w:t>
      </w:r>
      <w:proofErr w:type="gramStart"/>
      <w:r>
        <w:rPr>
          <w:rFonts w:ascii="Calibri" w:hAnsi="Calibri" w:cs="Calibri"/>
          <w:color w:val="000000"/>
          <w:szCs w:val="22"/>
          <w:u w:val="single"/>
        </w:rPr>
        <w:t xml:space="preserve">, in reality, </w:t>
      </w:r>
      <w:r>
        <w:rPr>
          <w:rFonts w:ascii="Calibri" w:hAnsi="Calibri" w:cs="Calibri"/>
          <w:b/>
          <w:bCs/>
          <w:color w:val="000000"/>
          <w:szCs w:val="22"/>
          <w:u w:val="single"/>
          <w:shd w:val="clear" w:color="auto" w:fill="FFFF00"/>
        </w:rPr>
        <w:t>very</w:t>
      </w:r>
      <w:proofErr w:type="gramEnd"/>
      <w:r>
        <w:rPr>
          <w:rFonts w:ascii="Calibri" w:hAnsi="Calibri" w:cs="Calibri"/>
          <w:b/>
          <w:bCs/>
          <w:color w:val="000000"/>
          <w:szCs w:val="22"/>
          <w:u w:val="single"/>
          <w:shd w:val="clear" w:color="auto" w:fill="FFFF00"/>
        </w:rPr>
        <w:t xml:space="preserve"> few</w:t>
      </w:r>
      <w:r>
        <w:rPr>
          <w:rFonts w:ascii="Calibri" w:hAnsi="Calibri" w:cs="Calibri"/>
          <w:color w:val="000000"/>
          <w:szCs w:val="22"/>
          <w:u w:val="single"/>
        </w:rPr>
        <w:t xml:space="preserve"> of these </w:t>
      </w:r>
      <w:r>
        <w:rPr>
          <w:rFonts w:ascii="Calibri" w:hAnsi="Calibri" w:cs="Calibri"/>
          <w:color w:val="000000"/>
          <w:szCs w:val="22"/>
          <w:u w:val="single"/>
          <w:shd w:val="clear" w:color="auto" w:fill="FFFF00"/>
        </w:rPr>
        <w:t xml:space="preserve">cases would translate into </w:t>
      </w:r>
      <w:r>
        <w:rPr>
          <w:rFonts w:ascii="Calibri" w:hAnsi="Calibri" w:cs="Calibri"/>
          <w:b/>
          <w:bCs/>
          <w:color w:val="000000"/>
          <w:szCs w:val="22"/>
          <w:u w:val="single"/>
          <w:shd w:val="clear" w:color="auto" w:fill="FFFF00"/>
        </w:rPr>
        <w:t xml:space="preserve">tangible disadvantages </w:t>
      </w:r>
      <w:r>
        <w:rPr>
          <w:rFonts w:ascii="Calibri" w:hAnsi="Calibri" w:cs="Calibri"/>
          <w:b/>
          <w:bCs/>
          <w:color w:val="000000"/>
          <w:szCs w:val="22"/>
          <w:u w:val="single"/>
        </w:rPr>
        <w:t>for humans</w:t>
      </w:r>
      <w:r>
        <w:rPr>
          <w:rFonts w:ascii="Calibri" w:hAnsi="Calibri" w:cs="Calibri"/>
          <w:color w:val="000000"/>
          <w:szCs w:val="22"/>
          <w:u w:val="single"/>
        </w:rPr>
        <w:t>.</w:t>
      </w:r>
      <w:r>
        <w:rPr>
          <w:rFonts w:ascii="Calibri" w:hAnsi="Calibri" w:cs="Calibri"/>
          <w:color w:val="000000"/>
          <w:sz w:val="16"/>
          <w:szCs w:val="16"/>
        </w:rPr>
        <w:t xml:space="preserve"> Don’t get me wrong, services like flood abatement, water purification, </w:t>
      </w:r>
      <w:proofErr w:type="spellStart"/>
      <w:r>
        <w:rPr>
          <w:rFonts w:ascii="Calibri" w:hAnsi="Calibri" w:cs="Calibri"/>
          <w:color w:val="000000"/>
          <w:sz w:val="16"/>
          <w:szCs w:val="16"/>
        </w:rPr>
        <w:t>fibre</w:t>
      </w:r>
      <w:proofErr w:type="spellEnd"/>
      <w:r>
        <w:rPr>
          <w:rFonts w:ascii="Calibri" w:hAnsi="Calibri" w:cs="Calibri"/>
          <w:color w:val="000000"/>
          <w:sz w:val="16"/>
          <w:szCs w:val="16"/>
        </w:rPr>
        <w:t xml:space="preserve"> production and so on are important. But their resilience and quality </w:t>
      </w:r>
      <w:proofErr w:type="gramStart"/>
      <w:r>
        <w:rPr>
          <w:rFonts w:ascii="Calibri" w:hAnsi="Calibri" w:cs="Calibri"/>
          <w:color w:val="000000"/>
          <w:sz w:val="16"/>
          <w:szCs w:val="16"/>
        </w:rPr>
        <w:t>is</w:t>
      </w:r>
      <w:proofErr w:type="gramEnd"/>
      <w:r>
        <w:rPr>
          <w:rFonts w:ascii="Calibri" w:hAnsi="Calibri" w:cs="Calibri"/>
          <w:color w:val="000000"/>
          <w:sz w:val="16"/>
          <w:szCs w:val="16"/>
        </w:rPr>
        <w:t xml:space="preserve"> mostly determined by </w:t>
      </w:r>
      <w:r>
        <w:rPr>
          <w:rFonts w:ascii="Calibri" w:hAnsi="Calibri" w:cs="Calibri"/>
          <w:color w:val="000000"/>
          <w:sz w:val="16"/>
          <w:szCs w:val="16"/>
        </w:rPr>
        <w:lastRenderedPageBreak/>
        <w:t xml:space="preserve">sound land management (burning regimes, erosion control, stocking rates), and has little or nothing to do with what most people think of when they hear the word ‘biodiversity’: birds and animals. (The ‘charismatic megafauna’, to give it a buzz phrase spin). </w:t>
      </w:r>
      <w:r>
        <w:rPr>
          <w:rFonts w:ascii="Calibri" w:hAnsi="Calibri" w:cs="Calibri"/>
          <w:color w:val="000000"/>
          <w:szCs w:val="22"/>
          <w:u w:val="single"/>
        </w:rPr>
        <w:t>Ecosystems services are real and important but most of them can be produced and managed at the producer trophic level.</w:t>
      </w:r>
      <w:r>
        <w:rPr>
          <w:rFonts w:ascii="Calibri" w:hAnsi="Calibri" w:cs="Calibri"/>
          <w:color w:val="000000"/>
          <w:sz w:val="16"/>
          <w:szCs w:val="16"/>
        </w:rPr>
        <w:t xml:space="preserve"> Bird and animal diversity is far more important for sustaining and creating biodiversity (in terms of ensuring ecological relationships and maintaining evolutionary connections). This is an important argument if we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and want to convince others of our role as stewards of life. But it is dishonest and ultimately destructive to the conservation movement to try and shove the ‘biodiversity’ concept into what is already a </w:t>
      </w:r>
      <w:proofErr w:type="gramStart"/>
      <w:r>
        <w:rPr>
          <w:rFonts w:ascii="Calibri" w:hAnsi="Calibri" w:cs="Calibri"/>
          <w:color w:val="000000"/>
          <w:sz w:val="16"/>
          <w:szCs w:val="16"/>
        </w:rPr>
        <w:t>pretty shallow</w:t>
      </w:r>
      <w:proofErr w:type="gramEnd"/>
      <w:r>
        <w:rPr>
          <w:rFonts w:ascii="Calibri" w:hAnsi="Calibri" w:cs="Calibri"/>
          <w:color w:val="000000"/>
          <w:sz w:val="16"/>
          <w:szCs w:val="16"/>
        </w:rPr>
        <w:t xml:space="preserve"> economic framework.  Unless we are, of course, speaking about (drum-roll) the greatest hoax of all: “Existence Value”!  </w:t>
      </w:r>
    </w:p>
    <w:p w14:paraId="48DBBAA0" w14:textId="77777777" w:rsidR="00FA13B3" w:rsidRDefault="00FA13B3" w:rsidP="00FA13B3">
      <w:pPr>
        <w:pStyle w:val="Heading4"/>
      </w:pPr>
      <w:r>
        <w:rPr>
          <w:rFonts w:cs="Calibri"/>
          <w:color w:val="000000"/>
        </w:rPr>
        <w:t xml:space="preserve">No impact to </w:t>
      </w:r>
      <w:proofErr w:type="spellStart"/>
      <w:r>
        <w:rPr>
          <w:rFonts w:cs="Calibri"/>
          <w:color w:val="000000"/>
        </w:rPr>
        <w:t>biod</w:t>
      </w:r>
      <w:proofErr w:type="spellEnd"/>
    </w:p>
    <w:p w14:paraId="30937A59" w14:textId="77777777" w:rsidR="00FA13B3" w:rsidRDefault="00FA13B3" w:rsidP="00FA13B3">
      <w:pPr>
        <w:pStyle w:val="NormalWeb"/>
        <w:spacing w:before="0" w:beforeAutospacing="0" w:after="160" w:afterAutospacing="0"/>
      </w:pPr>
      <w:r>
        <w:rPr>
          <w:rFonts w:ascii="Calibri" w:hAnsi="Calibri" w:cs="Calibri"/>
          <w:b/>
          <w:bCs/>
          <w:color w:val="000000"/>
          <w:sz w:val="26"/>
          <w:szCs w:val="26"/>
        </w:rPr>
        <w:t>Hance 13</w:t>
      </w:r>
      <w:r>
        <w:rPr>
          <w:rFonts w:ascii="Calibri" w:hAnsi="Calibri" w:cs="Calibri"/>
          <w:color w:val="000000"/>
          <w:szCs w:val="22"/>
        </w:rPr>
        <w:t xml:space="preserve"> [Jeremy Hance, senior writer at </w:t>
      </w:r>
      <w:proofErr w:type="spellStart"/>
      <w:r>
        <w:rPr>
          <w:rFonts w:ascii="Calibri" w:hAnsi="Calibri" w:cs="Calibri"/>
          <w:color w:val="000000"/>
          <w:szCs w:val="22"/>
        </w:rPr>
        <w:t>Mongabay</w:t>
      </w:r>
      <w:proofErr w:type="spellEnd"/>
      <w:r>
        <w:rPr>
          <w:rFonts w:ascii="Calibri" w:hAnsi="Calibri" w:cs="Calibri"/>
          <w:color w:val="000000"/>
          <w:szCs w:val="22"/>
        </w:rPr>
        <w:t xml:space="preserve"> citing Barry Brook, Sir Hubert Wilkins Chair of Climate Change at the School of Earth and Environmental Sciences at the University of Adelaide, and Director of Climate Science at the University of Adelaide’s Environment Institute. Warnings of Global Ecological Tipping Points May Be Overstated. 3-5-2013. http://news.mongabay.com/2013/0305-hance-tipping-points.html#r2IbUBDMyux2eU7i.99]</w:t>
      </w:r>
    </w:p>
    <w:p w14:paraId="24C9719D" w14:textId="77777777" w:rsidR="00FA13B3" w:rsidRDefault="00FA13B3" w:rsidP="00FA13B3">
      <w:pPr>
        <w:pStyle w:val="NormalWeb"/>
        <w:spacing w:before="0" w:beforeAutospacing="0" w:after="160" w:afterAutospacing="0"/>
      </w:pPr>
      <w:r>
        <w:rPr>
          <w:rFonts w:ascii="Calibri" w:hAnsi="Calibri" w:cs="Calibri"/>
          <w:color w:val="000000"/>
          <w:szCs w:val="22"/>
          <w:u w:val="single"/>
          <w:shd w:val="clear" w:color="auto" w:fill="FFFF00"/>
        </w:rPr>
        <w:t xml:space="preserve">There's little evidence that the Earth is nearing a </w:t>
      </w:r>
      <w:r>
        <w:rPr>
          <w:rFonts w:ascii="Calibri" w:hAnsi="Calibri" w:cs="Calibri"/>
          <w:color w:val="000000"/>
          <w:szCs w:val="22"/>
          <w:u w:val="single"/>
        </w:rPr>
        <w:t xml:space="preserve">global </w:t>
      </w:r>
      <w:r>
        <w:rPr>
          <w:rFonts w:ascii="Calibri" w:hAnsi="Calibri" w:cs="Calibri"/>
          <w:color w:val="000000"/>
          <w:szCs w:val="22"/>
          <w:u w:val="single"/>
          <w:shd w:val="clear" w:color="auto" w:fill="FFFF00"/>
        </w:rPr>
        <w:t>ecological tipping point</w:t>
      </w:r>
      <w:r>
        <w:rPr>
          <w:rFonts w:ascii="Calibri" w:hAnsi="Calibri" w:cs="Calibri"/>
          <w:color w:val="000000"/>
          <w:sz w:val="16"/>
          <w:szCs w:val="16"/>
        </w:rPr>
        <w:t xml:space="preserve">, according to a new Trends in Ecology and Evolution paper that is bound to be controversial. The authors argue that despite numerous warnings that the Earth is headed toward an ecological tipping point due to environmental stressors, such as habitat loss or climate change, it's unlikely this will occur anytime soon—at least not on land. The paper comes with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caveats, including that a global tipping point could occur in marine ecosystems due to ocean acidification from burning fossil fuels. In addition, regional tipping points, such as the Arctic ice melt or the Amazon rainforest drying out, are still of great concern. </w:t>
      </w:r>
    </w:p>
    <w:p w14:paraId="5F18603C" w14:textId="77777777" w:rsidR="00FA13B3" w:rsidRDefault="00FA13B3" w:rsidP="00FA13B3">
      <w:pPr>
        <w:pStyle w:val="NormalWeb"/>
        <w:spacing w:before="0" w:beforeAutospacing="0" w:after="160" w:afterAutospacing="0"/>
      </w:pPr>
      <w:r>
        <w:rPr>
          <w:rFonts w:ascii="Calibri" w:hAnsi="Calibri" w:cs="Calibri"/>
          <w:color w:val="000000"/>
          <w:sz w:val="16"/>
          <w:szCs w:val="16"/>
        </w:rPr>
        <w:t>"</w:t>
      </w:r>
      <w:r>
        <w:rPr>
          <w:rFonts w:ascii="Calibri" w:hAnsi="Calibri" w:cs="Calibri"/>
          <w:color w:val="000000"/>
          <w:szCs w:val="22"/>
          <w:u w:val="single"/>
        </w:rPr>
        <w:t xml:space="preserve">When others have said that a planetary critical transition is </w:t>
      </w:r>
      <w:r>
        <w:rPr>
          <w:rFonts w:ascii="Calibri" w:hAnsi="Calibri" w:cs="Calibri"/>
          <w:color w:val="000000"/>
          <w:sz w:val="16"/>
          <w:szCs w:val="16"/>
        </w:rPr>
        <w:t>possible/</w:t>
      </w:r>
      <w:r>
        <w:rPr>
          <w:rFonts w:ascii="Calibri" w:hAnsi="Calibri" w:cs="Calibri"/>
          <w:color w:val="000000"/>
          <w:szCs w:val="22"/>
          <w:u w:val="single"/>
        </w:rPr>
        <w:t>likely</w:t>
      </w:r>
      <w:r>
        <w:rPr>
          <w:rFonts w:ascii="Calibri" w:hAnsi="Calibri" w:cs="Calibri"/>
          <w:color w:val="000000"/>
          <w:sz w:val="16"/>
          <w:szCs w:val="16"/>
        </w:rPr>
        <w:t xml:space="preserve">, </w:t>
      </w:r>
      <w:r>
        <w:rPr>
          <w:rFonts w:ascii="Calibri" w:hAnsi="Calibri" w:cs="Calibri"/>
          <w:color w:val="000000"/>
          <w:szCs w:val="22"/>
          <w:u w:val="single"/>
        </w:rPr>
        <w:t>they've done so without any underlying model (or</w:t>
      </w:r>
      <w:r>
        <w:rPr>
          <w:rFonts w:ascii="Calibri" w:hAnsi="Calibri" w:cs="Calibri"/>
          <w:color w:val="000000"/>
          <w:sz w:val="16"/>
          <w:szCs w:val="16"/>
        </w:rPr>
        <w:t xml:space="preserve"> past/present </w:t>
      </w:r>
      <w:r>
        <w:rPr>
          <w:rFonts w:ascii="Calibri" w:hAnsi="Calibri" w:cs="Calibri"/>
          <w:color w:val="000000"/>
          <w:szCs w:val="22"/>
          <w:u w:val="single"/>
        </w:rPr>
        <w:t>examples</w:t>
      </w:r>
      <w:r>
        <w:rPr>
          <w:rFonts w:ascii="Calibri" w:hAnsi="Calibri" w:cs="Calibri"/>
          <w:color w:val="000000"/>
          <w:sz w:val="16"/>
          <w:szCs w:val="16"/>
        </w:rPr>
        <w:t>, apart from catastrophic drivers like asteroid strikes)," lead author Barry Brook and Director of Climate Science at the University of Adelaide told mongabay.com. "</w:t>
      </w:r>
      <w:r>
        <w:rPr>
          <w:rFonts w:ascii="Calibri" w:hAnsi="Calibri" w:cs="Calibri"/>
          <w:b/>
          <w:bCs/>
          <w:color w:val="000000"/>
          <w:szCs w:val="22"/>
          <w:u w:val="single"/>
          <w:shd w:val="clear" w:color="auto" w:fill="FFFF00"/>
        </w:rPr>
        <w:t>It’s just speculation</w:t>
      </w:r>
      <w:r>
        <w:rPr>
          <w:rFonts w:ascii="Calibri" w:hAnsi="Calibri" w:cs="Calibri"/>
          <w:color w:val="000000"/>
          <w:sz w:val="16"/>
          <w:szCs w:val="16"/>
        </w:rPr>
        <w:t xml:space="preserve"> and we’ve argued [...] that </w:t>
      </w:r>
      <w:r>
        <w:rPr>
          <w:rFonts w:ascii="Calibri" w:hAnsi="Calibri" w:cs="Calibri"/>
          <w:color w:val="000000"/>
          <w:szCs w:val="22"/>
          <w:u w:val="single"/>
        </w:rPr>
        <w:t>this conjecture is not logically grounded</w:t>
      </w:r>
      <w:r>
        <w:rPr>
          <w:rFonts w:ascii="Calibri" w:hAnsi="Calibri" w:cs="Calibri"/>
          <w:color w:val="000000"/>
          <w:sz w:val="16"/>
          <w:szCs w:val="16"/>
        </w:rPr>
        <w:t>. No one has found the opposite of what we suggested—they’ve just proposed it." </w:t>
      </w:r>
    </w:p>
    <w:p w14:paraId="4530D396" w14:textId="77777777" w:rsidR="00FA13B3" w:rsidRDefault="00FA13B3" w:rsidP="00FA13B3">
      <w:pPr>
        <w:pStyle w:val="NormalWeb"/>
        <w:spacing w:before="0" w:beforeAutospacing="0" w:after="160" w:afterAutospacing="0"/>
      </w:pPr>
      <w:r>
        <w:rPr>
          <w:rFonts w:ascii="Calibri" w:hAnsi="Calibri" w:cs="Calibri"/>
          <w:color w:val="000000"/>
          <w:sz w:val="16"/>
          <w:szCs w:val="16"/>
        </w:rPr>
        <w:t>According to Brook and his team, a truly global tipping point must include an impact large enough to spread across the entire world, hitting various continents, in addition to causing some uniform response. </w:t>
      </w:r>
    </w:p>
    <w:p w14:paraId="7D31E9A5" w14:textId="77777777" w:rsidR="00FA13B3" w:rsidRDefault="00FA13B3" w:rsidP="00FA13B3">
      <w:pPr>
        <w:pStyle w:val="NormalWeb"/>
        <w:spacing w:before="0" w:beforeAutospacing="0" w:after="160" w:afterAutospacing="0"/>
      </w:pPr>
      <w:r>
        <w:rPr>
          <w:rFonts w:ascii="Calibri" w:hAnsi="Calibri" w:cs="Calibri"/>
          <w:color w:val="000000"/>
          <w:sz w:val="16"/>
          <w:szCs w:val="16"/>
        </w:rPr>
        <w:t>"These criteria, however, are very unlikely to be met in the real world," says Brook. </w:t>
      </w:r>
    </w:p>
    <w:p w14:paraId="7EDD5C11"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The idea of such a tipping point comes from ecological research, which has shown that some ecosystems will flip to a new state after becoming heavily degraded. But Brook and his team say that tipping points in </w:t>
      </w:r>
      <w:r>
        <w:rPr>
          <w:rFonts w:ascii="Calibri" w:hAnsi="Calibri" w:cs="Calibri"/>
          <w:color w:val="000000"/>
          <w:szCs w:val="22"/>
          <w:u w:val="single"/>
          <w:shd w:val="clear" w:color="auto" w:fill="FFFF00"/>
        </w:rPr>
        <w:t>individual ecosystems should not be conflated</w:t>
      </w:r>
      <w:r>
        <w:rPr>
          <w:rFonts w:ascii="Calibri" w:hAnsi="Calibri" w:cs="Calibri"/>
          <w:color w:val="000000"/>
          <w:sz w:val="16"/>
          <w:szCs w:val="16"/>
          <w:shd w:val="clear" w:color="auto" w:fill="FFFF00"/>
        </w:rPr>
        <w:t xml:space="preserve"> </w:t>
      </w:r>
      <w:r>
        <w:rPr>
          <w:rFonts w:ascii="Calibri" w:hAnsi="Calibri" w:cs="Calibri"/>
          <w:color w:val="000000"/>
          <w:szCs w:val="22"/>
          <w:u w:val="single"/>
          <w:shd w:val="clear" w:color="auto" w:fill="FFFF00"/>
        </w:rPr>
        <w:t>with</w:t>
      </w:r>
      <w:r>
        <w:rPr>
          <w:rFonts w:ascii="Calibri" w:hAnsi="Calibri" w:cs="Calibri"/>
          <w:color w:val="000000"/>
          <w:sz w:val="16"/>
          <w:szCs w:val="16"/>
        </w:rPr>
        <w:t xml:space="preserve"> impacts across </w:t>
      </w:r>
      <w:r>
        <w:rPr>
          <w:rFonts w:ascii="Calibri" w:hAnsi="Calibri" w:cs="Calibri"/>
          <w:color w:val="000000"/>
          <w:szCs w:val="22"/>
          <w:u w:val="single"/>
          <w:shd w:val="clear" w:color="auto" w:fill="FFFF00"/>
        </w:rPr>
        <w:t>the Earth</w:t>
      </w:r>
      <w:r>
        <w:rPr>
          <w:rFonts w:ascii="Calibri" w:hAnsi="Calibri" w:cs="Calibri"/>
          <w:color w:val="000000"/>
          <w:sz w:val="16"/>
          <w:szCs w:val="16"/>
        </w:rPr>
        <w:t xml:space="preserve"> as a whole. </w:t>
      </w:r>
    </w:p>
    <w:p w14:paraId="0D220592" w14:textId="77777777" w:rsidR="00FA13B3" w:rsidRDefault="00FA13B3" w:rsidP="00FA13B3">
      <w:pPr>
        <w:pStyle w:val="NormalWeb"/>
        <w:spacing w:before="0" w:beforeAutospacing="0" w:after="160" w:afterAutospacing="0"/>
      </w:pPr>
      <w:r>
        <w:rPr>
          <w:rFonts w:ascii="Calibri" w:hAnsi="Calibri" w:cs="Calibri"/>
          <w:color w:val="000000"/>
          <w:sz w:val="16"/>
          <w:szCs w:val="16"/>
        </w:rPr>
        <w:t>Even climate change, which some scientists might consider the ultimate tipping point, does not fit the bill, according to the paper. Impacts from climate change, while global, will not be uniform and hence not a "tipping point" as such. </w:t>
      </w:r>
    </w:p>
    <w:p w14:paraId="6D3C5C39" w14:textId="77777777" w:rsidR="00FA13B3" w:rsidRDefault="00FA13B3" w:rsidP="00FA13B3">
      <w:pPr>
        <w:pStyle w:val="NormalWeb"/>
        <w:spacing w:before="0" w:beforeAutospacing="0" w:after="160" w:afterAutospacing="0"/>
      </w:pPr>
      <w:r>
        <w:rPr>
          <w:rFonts w:ascii="Calibri" w:hAnsi="Calibri" w:cs="Calibri"/>
          <w:color w:val="000000"/>
          <w:sz w:val="16"/>
          <w:szCs w:val="16"/>
        </w:rPr>
        <w:t>"</w:t>
      </w:r>
      <w:r>
        <w:rPr>
          <w:rFonts w:ascii="Calibri" w:hAnsi="Calibri" w:cs="Calibri"/>
          <w:color w:val="000000"/>
          <w:szCs w:val="22"/>
          <w:u w:val="single"/>
        </w:rPr>
        <w:t xml:space="preserve">Local and </w:t>
      </w:r>
      <w:r>
        <w:rPr>
          <w:rFonts w:ascii="Calibri" w:hAnsi="Calibri" w:cs="Calibri"/>
          <w:color w:val="000000"/>
          <w:szCs w:val="22"/>
          <w:u w:val="single"/>
          <w:shd w:val="clear" w:color="auto" w:fill="FFFF00"/>
        </w:rPr>
        <w:t xml:space="preserve">regional ecosystems </w:t>
      </w:r>
      <w:r>
        <w:rPr>
          <w:rFonts w:ascii="Calibri" w:hAnsi="Calibri" w:cs="Calibri"/>
          <w:b/>
          <w:bCs/>
          <w:color w:val="000000"/>
          <w:szCs w:val="22"/>
          <w:u w:val="single"/>
          <w:shd w:val="clear" w:color="auto" w:fill="FFFF00"/>
        </w:rPr>
        <w:t>vary considerably</w:t>
      </w:r>
      <w:r>
        <w:rPr>
          <w:rFonts w:ascii="Calibri" w:hAnsi="Calibri" w:cs="Calibri"/>
          <w:color w:val="000000"/>
          <w:sz w:val="16"/>
          <w:szCs w:val="16"/>
        </w:rPr>
        <w:t xml:space="preserve"> in their responses to climate change, and their regime shifts are therefore likely to vary considerably across the terrestrial biosphere," the authors write. </w:t>
      </w:r>
    </w:p>
    <w:p w14:paraId="3FAADAA9"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Barry adds that, "from a planetary perspective, </w:t>
      </w:r>
      <w:r>
        <w:rPr>
          <w:rFonts w:ascii="Calibri" w:hAnsi="Calibri" w:cs="Calibri"/>
          <w:color w:val="000000"/>
          <w:szCs w:val="22"/>
          <w:u w:val="single"/>
          <w:shd w:val="clear" w:color="auto" w:fill="FFFF00"/>
        </w:rPr>
        <w:t>this</w:t>
      </w:r>
      <w:r>
        <w:rPr>
          <w:rFonts w:ascii="Calibri" w:hAnsi="Calibri" w:cs="Calibri"/>
          <w:color w:val="000000"/>
          <w:sz w:val="16"/>
          <w:szCs w:val="16"/>
        </w:rPr>
        <w:t xml:space="preserve"> </w:t>
      </w:r>
      <w:r>
        <w:rPr>
          <w:rFonts w:ascii="Calibri" w:hAnsi="Calibri" w:cs="Calibri"/>
          <w:color w:val="000000"/>
          <w:szCs w:val="22"/>
          <w:u w:val="single"/>
        </w:rPr>
        <w:t>diversity</w:t>
      </w:r>
      <w:r>
        <w:rPr>
          <w:rFonts w:ascii="Calibri" w:hAnsi="Calibri" w:cs="Calibri"/>
          <w:color w:val="000000"/>
          <w:sz w:val="16"/>
          <w:szCs w:val="16"/>
        </w:rPr>
        <w:t xml:space="preserve"> in ecosystem responses </w:t>
      </w:r>
      <w:r>
        <w:rPr>
          <w:rFonts w:ascii="Calibri" w:hAnsi="Calibri" w:cs="Calibri"/>
          <w:color w:val="000000"/>
          <w:szCs w:val="22"/>
          <w:u w:val="single"/>
          <w:shd w:val="clear" w:color="auto" w:fill="FFFF00"/>
        </w:rPr>
        <w:t>creates a</w:t>
      </w:r>
      <w:r>
        <w:rPr>
          <w:rFonts w:ascii="Calibri" w:hAnsi="Calibri" w:cs="Calibri"/>
          <w:color w:val="000000"/>
          <w:sz w:val="16"/>
          <w:szCs w:val="16"/>
        </w:rPr>
        <w:t xml:space="preserve">n essentially </w:t>
      </w:r>
      <w:r>
        <w:rPr>
          <w:rFonts w:ascii="Calibri" w:hAnsi="Calibri" w:cs="Calibri"/>
          <w:b/>
          <w:bCs/>
          <w:color w:val="000000"/>
          <w:szCs w:val="22"/>
          <w:u w:val="single"/>
          <w:shd w:val="clear" w:color="auto" w:fill="FFFF00"/>
        </w:rPr>
        <w:t>gradual</w:t>
      </w:r>
      <w:r>
        <w:rPr>
          <w:rFonts w:ascii="Calibri" w:hAnsi="Calibri" w:cs="Calibri"/>
          <w:color w:val="000000"/>
          <w:sz w:val="16"/>
          <w:szCs w:val="16"/>
        </w:rPr>
        <w:t xml:space="preserve"> </w:t>
      </w:r>
      <w:r>
        <w:rPr>
          <w:rFonts w:ascii="Calibri" w:hAnsi="Calibri" w:cs="Calibri"/>
          <w:color w:val="000000"/>
          <w:szCs w:val="22"/>
          <w:u w:val="single"/>
          <w:shd w:val="clear" w:color="auto" w:fill="FFFF00"/>
        </w:rPr>
        <w:t xml:space="preserve">pattern of change, </w:t>
      </w:r>
      <w:r>
        <w:rPr>
          <w:rFonts w:ascii="Calibri" w:hAnsi="Calibri" w:cs="Calibri"/>
          <w:b/>
          <w:bCs/>
          <w:color w:val="000000"/>
          <w:szCs w:val="22"/>
          <w:u w:val="single"/>
          <w:shd w:val="clear" w:color="auto" w:fill="FFFF00"/>
        </w:rPr>
        <w:t>without</w:t>
      </w:r>
      <w:r>
        <w:rPr>
          <w:rFonts w:ascii="Calibri" w:hAnsi="Calibri" w:cs="Calibri"/>
          <w:color w:val="000000"/>
          <w:szCs w:val="22"/>
          <w:u w:val="single"/>
        </w:rPr>
        <w:t xml:space="preserve"> any</w:t>
      </w:r>
      <w:r>
        <w:rPr>
          <w:rFonts w:ascii="Calibri" w:hAnsi="Calibri" w:cs="Calibri"/>
          <w:color w:val="000000"/>
          <w:sz w:val="16"/>
          <w:szCs w:val="16"/>
        </w:rPr>
        <w:t xml:space="preserve"> identifiable </w:t>
      </w:r>
      <w:r>
        <w:rPr>
          <w:rFonts w:ascii="Calibri" w:hAnsi="Calibri" w:cs="Calibri"/>
          <w:b/>
          <w:bCs/>
          <w:color w:val="000000"/>
          <w:szCs w:val="22"/>
          <w:u w:val="single"/>
          <w:shd w:val="clear" w:color="auto" w:fill="FFFF00"/>
        </w:rPr>
        <w:t>tipping points</w:t>
      </w:r>
      <w:r>
        <w:rPr>
          <w:rFonts w:ascii="Calibri" w:hAnsi="Calibri" w:cs="Calibri"/>
          <w:color w:val="000000"/>
          <w:sz w:val="16"/>
          <w:szCs w:val="16"/>
        </w:rPr>
        <w:t>." </w:t>
      </w:r>
    </w:p>
    <w:p w14:paraId="18936B3A" w14:textId="77777777" w:rsidR="00FA13B3" w:rsidRDefault="00FA13B3" w:rsidP="00FA13B3">
      <w:pPr>
        <w:pStyle w:val="NormalWeb"/>
        <w:spacing w:before="0" w:beforeAutospacing="0" w:after="160" w:afterAutospacing="0"/>
      </w:pPr>
      <w:r>
        <w:rPr>
          <w:rFonts w:ascii="Calibri" w:hAnsi="Calibri" w:cs="Calibri"/>
          <w:color w:val="000000"/>
          <w:sz w:val="16"/>
          <w:szCs w:val="16"/>
        </w:rPr>
        <w:t xml:space="preserve">The paper further argues that </w:t>
      </w:r>
      <w:r>
        <w:rPr>
          <w:rFonts w:ascii="Calibri" w:hAnsi="Calibri" w:cs="Calibri"/>
          <w:color w:val="000000"/>
          <w:szCs w:val="22"/>
          <w:u w:val="single"/>
        </w:rPr>
        <w:t>biodiversity</w:t>
      </w:r>
      <w:r>
        <w:rPr>
          <w:rFonts w:ascii="Calibri" w:hAnsi="Calibri" w:cs="Calibri"/>
          <w:color w:val="000000"/>
          <w:sz w:val="16"/>
          <w:szCs w:val="16"/>
        </w:rPr>
        <w:t xml:space="preserve"> </w:t>
      </w:r>
      <w:r>
        <w:rPr>
          <w:rFonts w:ascii="Calibri" w:hAnsi="Calibri" w:cs="Calibri"/>
          <w:color w:val="000000"/>
          <w:szCs w:val="22"/>
          <w:u w:val="single"/>
        </w:rPr>
        <w:t>loss</w:t>
      </w:r>
      <w:r>
        <w:rPr>
          <w:rFonts w:ascii="Calibri" w:hAnsi="Calibri" w:cs="Calibri"/>
          <w:color w:val="000000"/>
          <w:sz w:val="16"/>
          <w:szCs w:val="16"/>
        </w:rPr>
        <w:t xml:space="preserve"> on land </w:t>
      </w:r>
      <w:r>
        <w:rPr>
          <w:rFonts w:ascii="Calibri" w:hAnsi="Calibri" w:cs="Calibri"/>
          <w:color w:val="000000"/>
          <w:szCs w:val="22"/>
          <w:u w:val="single"/>
        </w:rPr>
        <w:t>may not have</w:t>
      </w:r>
      <w:r>
        <w:rPr>
          <w:rFonts w:ascii="Calibri" w:hAnsi="Calibri" w:cs="Calibri"/>
          <w:color w:val="000000"/>
          <w:sz w:val="16"/>
          <w:szCs w:val="16"/>
        </w:rPr>
        <w:t xml:space="preserve"> the </w:t>
      </w:r>
      <w:r>
        <w:rPr>
          <w:rFonts w:ascii="Calibri" w:hAnsi="Calibri" w:cs="Calibri"/>
          <w:color w:val="000000"/>
          <w:szCs w:val="22"/>
          <w:u w:val="single"/>
        </w:rPr>
        <w:t>large-scale impacts</w:t>
      </w:r>
      <w:r>
        <w:rPr>
          <w:rFonts w:ascii="Calibri" w:hAnsi="Calibri" w:cs="Calibri"/>
          <w:color w:val="000000"/>
          <w:sz w:val="16"/>
          <w:szCs w:val="16"/>
        </w:rPr>
        <w:t xml:space="preserve"> that some ecologists argue, </w:t>
      </w:r>
      <w:r>
        <w:rPr>
          <w:rFonts w:ascii="Calibri" w:hAnsi="Calibri" w:cs="Calibri"/>
          <w:color w:val="000000"/>
          <w:szCs w:val="22"/>
          <w:u w:val="single"/>
        </w:rPr>
        <w:t xml:space="preserve">since </w:t>
      </w:r>
      <w:r>
        <w:rPr>
          <w:rFonts w:ascii="Calibri" w:hAnsi="Calibri" w:cs="Calibri"/>
          <w:color w:val="000000"/>
          <w:szCs w:val="22"/>
          <w:u w:val="single"/>
          <w:shd w:val="clear" w:color="auto" w:fill="FFFF00"/>
        </w:rPr>
        <w:t>invasive species</w:t>
      </w:r>
      <w:r>
        <w:rPr>
          <w:rFonts w:ascii="Calibri" w:hAnsi="Calibri" w:cs="Calibri"/>
          <w:color w:val="000000"/>
          <w:szCs w:val="22"/>
          <w:u w:val="single"/>
        </w:rPr>
        <w:t xml:space="preserve"> could</w:t>
      </w:r>
      <w:r>
        <w:rPr>
          <w:rFonts w:ascii="Calibri" w:hAnsi="Calibri" w:cs="Calibri"/>
          <w:color w:val="000000"/>
          <w:sz w:val="16"/>
          <w:szCs w:val="16"/>
        </w:rPr>
        <w:t xml:space="preserve"> potentially </w:t>
      </w:r>
      <w:r>
        <w:rPr>
          <w:rFonts w:ascii="Calibri" w:hAnsi="Calibri" w:cs="Calibri"/>
          <w:color w:val="000000"/>
          <w:szCs w:val="22"/>
          <w:u w:val="single"/>
          <w:shd w:val="clear" w:color="auto" w:fill="FFFF00"/>
        </w:rPr>
        <w:t>take the role of vanishing ones</w:t>
      </w:r>
      <w:r>
        <w:rPr>
          <w:rFonts w:ascii="Calibri" w:hAnsi="Calibri" w:cs="Calibri"/>
          <w:color w:val="000000"/>
          <w:sz w:val="16"/>
          <w:szCs w:val="16"/>
        </w:rPr>
        <w:t>. </w:t>
      </w:r>
    </w:p>
    <w:p w14:paraId="6A853DC6" w14:textId="77777777" w:rsidR="00FA13B3" w:rsidRDefault="00FA13B3" w:rsidP="00FA13B3">
      <w:pPr>
        <w:pStyle w:val="NormalWeb"/>
        <w:spacing w:before="0" w:beforeAutospacing="0" w:after="160" w:afterAutospacing="0"/>
      </w:pPr>
      <w:r>
        <w:rPr>
          <w:rFonts w:ascii="Calibri" w:hAnsi="Calibri" w:cs="Calibri"/>
          <w:color w:val="000000"/>
          <w:sz w:val="16"/>
          <w:szCs w:val="16"/>
        </w:rPr>
        <w:t>"</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t>
      </w:r>
      <w:r>
        <w:rPr>
          <w:rFonts w:ascii="Calibri" w:hAnsi="Calibri" w:cs="Calibri"/>
          <w:color w:val="000000"/>
          <w:szCs w:val="22"/>
          <w:u w:val="single"/>
          <w:shd w:val="clear" w:color="auto" w:fill="FFFF00"/>
        </w:rPr>
        <w:t>we can lose</w:t>
      </w:r>
      <w:r>
        <w:rPr>
          <w:rFonts w:ascii="Calibri" w:hAnsi="Calibri" w:cs="Calibri"/>
          <w:color w:val="000000"/>
          <w:sz w:val="16"/>
          <w:szCs w:val="16"/>
        </w:rPr>
        <w:t xml:space="preserve"> the unique </w:t>
      </w:r>
      <w:r>
        <w:rPr>
          <w:rFonts w:ascii="Calibri" w:hAnsi="Calibri" w:cs="Calibri"/>
          <w:color w:val="000000"/>
          <w:szCs w:val="22"/>
          <w:u w:val="single"/>
          <w:shd w:val="clear" w:color="auto" w:fill="FFFF00"/>
        </w:rPr>
        <w:t>evolutionary history</w:t>
      </w:r>
      <w:r>
        <w:rPr>
          <w:rFonts w:ascii="Calibri" w:hAnsi="Calibri" w:cs="Calibri"/>
          <w:color w:val="000000"/>
          <w:sz w:val="16"/>
          <w:szCs w:val="16"/>
        </w:rPr>
        <w:t xml:space="preserve"> (bad, from an intrinsic viewpoint) </w:t>
      </w:r>
      <w:r>
        <w:rPr>
          <w:rFonts w:ascii="Calibri" w:hAnsi="Calibri" w:cs="Calibri"/>
          <w:color w:val="000000"/>
          <w:szCs w:val="22"/>
          <w:u w:val="single"/>
          <w:shd w:val="clear" w:color="auto" w:fill="FFFF00"/>
        </w:rPr>
        <w:t>but not</w:t>
      </w:r>
      <w:r>
        <w:rPr>
          <w:rFonts w:ascii="Calibri" w:hAnsi="Calibri" w:cs="Calibri"/>
          <w:color w:val="000000"/>
          <w:sz w:val="16"/>
          <w:szCs w:val="16"/>
        </w:rPr>
        <w:t xml:space="preserve"> necessarily the role they impart in terms of </w:t>
      </w:r>
      <w:r>
        <w:rPr>
          <w:rFonts w:ascii="Calibri" w:hAnsi="Calibri" w:cs="Calibri"/>
          <w:color w:val="000000"/>
          <w:szCs w:val="22"/>
          <w:u w:val="single"/>
          <w:shd w:val="clear" w:color="auto" w:fill="FFFF00"/>
        </w:rPr>
        <w:t xml:space="preserve">ecosystem stability </w:t>
      </w:r>
      <w:r>
        <w:rPr>
          <w:rFonts w:ascii="Calibri" w:hAnsi="Calibri" w:cs="Calibri"/>
          <w:color w:val="000000"/>
          <w:szCs w:val="22"/>
          <w:u w:val="single"/>
        </w:rPr>
        <w:t>or provision of services</w:t>
      </w:r>
      <w:r>
        <w:rPr>
          <w:rFonts w:ascii="Calibri" w:hAnsi="Calibri" w:cs="Calibri"/>
          <w:color w:val="000000"/>
          <w:sz w:val="16"/>
          <w:szCs w:val="16"/>
        </w:rPr>
        <w:t>," explains Brook. The controversial argument goes against many scientists' view that decreased biodiversity will ultimately lessen ecological services, such as pollination, water purification, and carbon sequestration.</w:t>
      </w:r>
    </w:p>
    <w:p w14:paraId="4CF0EB0A" w14:textId="7DDE420B"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00A8F"/>
    <w:multiLevelType w:val="multilevel"/>
    <w:tmpl w:val="A3FC6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0756EE"/>
    <w:multiLevelType w:val="multilevel"/>
    <w:tmpl w:val="703C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9C265D"/>
    <w:multiLevelType w:val="multilevel"/>
    <w:tmpl w:val="07EC6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99781E"/>
    <w:multiLevelType w:val="multilevel"/>
    <w:tmpl w:val="D256C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0352B4"/>
    <w:multiLevelType w:val="multilevel"/>
    <w:tmpl w:val="F71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012103"/>
    <w:multiLevelType w:val="multilevel"/>
    <w:tmpl w:val="4B22A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753108"/>
    <w:multiLevelType w:val="multilevel"/>
    <w:tmpl w:val="68FC0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6728C8"/>
    <w:multiLevelType w:val="multilevel"/>
    <w:tmpl w:val="587A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FB266B"/>
    <w:multiLevelType w:val="multilevel"/>
    <w:tmpl w:val="1494D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2"/>
  </w:num>
  <w:num w:numId="14">
    <w:abstractNumId w:val="11"/>
  </w:num>
  <w:num w:numId="15">
    <w:abstractNumId w:val="17"/>
  </w:num>
  <w:num w:numId="16">
    <w:abstractNumId w:val="16"/>
  </w:num>
  <w:num w:numId="17">
    <w:abstractNumId w:val="14"/>
  </w:num>
  <w:num w:numId="18">
    <w:abstractNumId w:val="14"/>
    <w:lvlOverride w:ilvl="0"/>
  </w:num>
  <w:num w:numId="19">
    <w:abstractNumId w:val="19"/>
  </w:num>
  <w:num w:numId="20">
    <w:abstractNumId w:val="19"/>
    <w:lvlOverride w:ilvl="0"/>
  </w:num>
  <w:num w:numId="21">
    <w:abstractNumId w:val="13"/>
  </w:num>
  <w:num w:numId="22">
    <w:abstractNumId w:val="13"/>
    <w:lvlOverride w:ilv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3D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AF0"/>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F7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A24"/>
    <w:rsid w:val="0047482C"/>
    <w:rsid w:val="00475436"/>
    <w:rsid w:val="0048047E"/>
    <w:rsid w:val="00482AF9"/>
    <w:rsid w:val="00496BB2"/>
    <w:rsid w:val="004A3F8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E88"/>
    <w:rsid w:val="00626A15"/>
    <w:rsid w:val="006379E9"/>
    <w:rsid w:val="006438CB"/>
    <w:rsid w:val="006529B9"/>
    <w:rsid w:val="00654695"/>
    <w:rsid w:val="0065500A"/>
    <w:rsid w:val="00655217"/>
    <w:rsid w:val="0065727C"/>
    <w:rsid w:val="00674A78"/>
    <w:rsid w:val="00696A16"/>
    <w:rsid w:val="006A4840"/>
    <w:rsid w:val="006A52A0"/>
    <w:rsid w:val="006A7E1D"/>
    <w:rsid w:val="006B3D74"/>
    <w:rsid w:val="006C3A56"/>
    <w:rsid w:val="006D13F4"/>
    <w:rsid w:val="006D6AED"/>
    <w:rsid w:val="006E2F17"/>
    <w:rsid w:val="006E6D0B"/>
    <w:rsid w:val="006F126E"/>
    <w:rsid w:val="006F32C9"/>
    <w:rsid w:val="006F3834"/>
    <w:rsid w:val="006F5693"/>
    <w:rsid w:val="006F5D4C"/>
    <w:rsid w:val="00717B01"/>
    <w:rsid w:val="007227D9"/>
    <w:rsid w:val="0072491F"/>
    <w:rsid w:val="00725598"/>
    <w:rsid w:val="007374A1"/>
    <w:rsid w:val="00752712"/>
    <w:rsid w:val="00753A84"/>
    <w:rsid w:val="00753B6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8D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01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7D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284"/>
    <w:rsid w:val="00F94060"/>
    <w:rsid w:val="00FA13B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BBC1C"/>
  <w14:defaultImageDpi w14:val="300"/>
  <w15:docId w15:val="{BBC93FE8-17D2-3349-BD25-D4D04939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F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4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F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4F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44F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F7F"/>
  </w:style>
  <w:style w:type="character" w:customStyle="1" w:styleId="Heading1Char">
    <w:name w:val="Heading 1 Char"/>
    <w:aliases w:val="Pocket Char"/>
    <w:basedOn w:val="DefaultParagraphFont"/>
    <w:link w:val="Heading1"/>
    <w:uiPriority w:val="9"/>
    <w:rsid w:val="00344F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F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4F7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44F7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44F7F"/>
    <w:rPr>
      <w:b/>
      <w:sz w:val="26"/>
      <w:u w:val="none"/>
    </w:rPr>
  </w:style>
  <w:style w:type="character" w:customStyle="1" w:styleId="StyleUnderline">
    <w:name w:val="Style Underline"/>
    <w:aliases w:val="Underline"/>
    <w:basedOn w:val="DefaultParagraphFont"/>
    <w:uiPriority w:val="1"/>
    <w:qFormat/>
    <w:rsid w:val="00344F7F"/>
    <w:rPr>
      <w:b w:val="0"/>
      <w:sz w:val="22"/>
      <w:u w:val="single"/>
    </w:rPr>
  </w:style>
  <w:style w:type="character" w:styleId="Emphasis">
    <w:name w:val="Emphasis"/>
    <w:basedOn w:val="DefaultParagraphFont"/>
    <w:uiPriority w:val="20"/>
    <w:qFormat/>
    <w:rsid w:val="00344F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4F7F"/>
    <w:rPr>
      <w:color w:val="auto"/>
      <w:u w:val="none"/>
    </w:rPr>
  </w:style>
  <w:style w:type="character" w:styleId="Hyperlink">
    <w:name w:val="Hyperlink"/>
    <w:basedOn w:val="DefaultParagraphFont"/>
    <w:uiPriority w:val="99"/>
    <w:semiHidden/>
    <w:unhideWhenUsed/>
    <w:rsid w:val="00344F7F"/>
    <w:rPr>
      <w:color w:val="auto"/>
      <w:u w:val="none"/>
    </w:rPr>
  </w:style>
  <w:style w:type="paragraph" w:styleId="DocumentMap">
    <w:name w:val="Document Map"/>
    <w:basedOn w:val="Normal"/>
    <w:link w:val="DocumentMapChar"/>
    <w:uiPriority w:val="99"/>
    <w:semiHidden/>
    <w:unhideWhenUsed/>
    <w:rsid w:val="00344F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F7F"/>
    <w:rPr>
      <w:rFonts w:ascii="Lucida Grande" w:hAnsi="Lucida Grande" w:cs="Lucida Grande"/>
    </w:rPr>
  </w:style>
  <w:style w:type="paragraph" w:customStyle="1" w:styleId="msonormal0">
    <w:name w:val="msonormal"/>
    <w:basedOn w:val="Normal"/>
    <w:rsid w:val="006B3D7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6B3D74"/>
  </w:style>
  <w:style w:type="paragraph" w:styleId="NormalWeb">
    <w:name w:val="Normal (Web)"/>
    <w:basedOn w:val="Normal"/>
    <w:uiPriority w:val="99"/>
    <w:semiHidden/>
    <w:unhideWhenUsed/>
    <w:rsid w:val="00FA13B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5830">
      <w:bodyDiv w:val="1"/>
      <w:marLeft w:val="0"/>
      <w:marRight w:val="0"/>
      <w:marTop w:val="0"/>
      <w:marBottom w:val="0"/>
      <w:divBdr>
        <w:top w:val="none" w:sz="0" w:space="0" w:color="auto"/>
        <w:left w:val="none" w:sz="0" w:space="0" w:color="auto"/>
        <w:bottom w:val="none" w:sz="0" w:space="0" w:color="auto"/>
        <w:right w:val="none" w:sz="0" w:space="0" w:color="auto"/>
      </w:divBdr>
    </w:div>
    <w:div w:id="1302344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17/08/the-great-us-china-biotechnology-and-artificial-intelligence-race/" TargetMode="External"/><Relationship Id="rId18" Type="http://schemas.openxmlformats.org/officeDocument/2006/relationships/hyperlink" Target="http://www.economist.com/leaders/2020/05/23/drug-innovation-is-back-in-fashion" TargetMode="External"/><Relationship Id="rId26" Type="http://schemas.openxmlformats.org/officeDocument/2006/relationships/hyperlink" Target="https://www.thelancet.com/journals/lancet/article/PIIS0140-6736(20)32581-2/fulltext" TargetMode="External"/><Relationship Id="rId3" Type="http://schemas.openxmlformats.org/officeDocument/2006/relationships/customXml" Target="../customXml/item3.xml"/><Relationship Id="rId21" Type="http://schemas.openxmlformats.org/officeDocument/2006/relationships/hyperlink" Target="http://tbinternet.ohchr.org/_layouts/treatybodyexternal/Download.aspx?symbolno=E%2fC.12%2f2000%2f4&amp;Lang=e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rookings.edu/wp-content/uploads/2020/04/FP_20200427_china_biotechnology_moore.pdf" TargetMode="External"/><Relationship Id="rId17" Type="http://schemas.openxmlformats.org/officeDocument/2006/relationships/hyperlink" Target="http://economistsview.typepad.com/economistsview/2007/07/trade-liberaliz.html" TargetMode="External"/><Relationship Id="rId25" Type="http://schemas.openxmlformats.org/officeDocument/2006/relationships/hyperlink" Target="https://www.thelancet.com/journals/lancet/article/PIIS0140-6736(20)32581-2/fulltext" TargetMode="External"/><Relationship Id="rId33" Type="http://schemas.openxmlformats.org/officeDocument/2006/relationships/hyperlink" Target="http://www.conservationtoday.org/index.php?/Editorials/Matt-Child/Putting-the-ecosystem-services-argument-in-its-place.html" TargetMode="External"/><Relationship Id="rId2" Type="http://schemas.openxmlformats.org/officeDocument/2006/relationships/customXml" Target="../customXml/item2.xml"/><Relationship Id="rId16" Type="http://schemas.openxmlformats.org/officeDocument/2006/relationships/hyperlink" Target="https://theconversation.com/why-your-generic-drugs-may-not-be-safe-and-the-fda-may-be-too-lax-125529" TargetMode="External"/><Relationship Id="rId20" Type="http://schemas.openxmlformats.org/officeDocument/2006/relationships/hyperlink" Target="http://www.who.int/about/definition/en/print.html" TargetMode="External"/><Relationship Id="rId29" Type="http://schemas.openxmlformats.org/officeDocument/2006/relationships/hyperlink" Target="https://cen.acs.org/pharmaceuticals/drug-development/new-drugs-2018/97/i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19/04/25/way-forward-intellectual-property-internationally" TargetMode="External"/><Relationship Id="rId24" Type="http://schemas.openxmlformats.org/officeDocument/2006/relationships/hyperlink" Target="https://archive.is/vsNXv" TargetMode="External"/><Relationship Id="rId32" Type="http://schemas.openxmlformats.org/officeDocument/2006/relationships/hyperlink" Target="http://economistsview.typepad.com/economistsview/2007/07/trade-liberaliz.html" TargetMode="External"/><Relationship Id="rId5" Type="http://schemas.openxmlformats.org/officeDocument/2006/relationships/numbering" Target="numbering.xml"/><Relationship Id="rId15" Type="http://schemas.openxmlformats.org/officeDocument/2006/relationships/hyperlink" Target="https://www.ipwatchdog.com/2016/06/27/counterfeit-medicines-ip-patient-safety/id=70397/" TargetMode="External"/><Relationship Id="rId23" Type="http://schemas.openxmlformats.org/officeDocument/2006/relationships/hyperlink" Target="http://accesstomedicineindex.org/" TargetMode="External"/><Relationship Id="rId28" Type="http://schemas.openxmlformats.org/officeDocument/2006/relationships/hyperlink" Target="https://cen.acs.org/pharmaceuticals/drug-development/new-drugs-2019/98/i3" TargetMode="External"/><Relationship Id="rId10" Type="http://schemas.openxmlformats.org/officeDocument/2006/relationships/hyperlink" Target="https://www.cbo.gov/publication/57126" TargetMode="External"/><Relationship Id="rId19" Type="http://schemas.openxmlformats.org/officeDocument/2006/relationships/hyperlink" Target="https://archive.is/vsNXv" TargetMode="External"/><Relationship Id="rId31" Type="http://schemas.openxmlformats.org/officeDocument/2006/relationships/hyperlink" Target="https://cen.acs.org/biological-chemistry/neuroscience/Ketamine-revolutionizing-antidepressant-research-still/98/i3" TargetMode="External"/><Relationship Id="rId4" Type="http://schemas.openxmlformats.org/officeDocument/2006/relationships/customXml" Target="../customXml/item4.xml"/><Relationship Id="rId9" Type="http://schemas.openxmlformats.org/officeDocument/2006/relationships/hyperlink" Target="https://plato.stanford.edu/entries/naturalism/" TargetMode="External"/><Relationship Id="rId14" Type="http://schemas.openxmlformats.org/officeDocument/2006/relationships/hyperlink" Target="https://www.bloomberg.com/opinion/articles/2018-08-14/america-s-global-order-is-worth-fighting-for" TargetMode="External"/><Relationship Id="rId22" Type="http://schemas.openxmlformats.org/officeDocument/2006/relationships/hyperlink" Target="http://www.ohchr.org/en/hrbodies/cescr/pages/cescrindex.aspx" TargetMode="External"/><Relationship Id="rId27" Type="http://schemas.openxmlformats.org/officeDocument/2006/relationships/hyperlink" Target="http://www.economist.com/leaders/2020/05/23/drug-innovation-is-back-in-fashion" TargetMode="External"/><Relationship Id="rId30" Type="http://schemas.openxmlformats.org/officeDocument/2006/relationships/hyperlink" Target="https://cen.acs.org/articles/97/i22/FDA-approves-second-gene-therapy.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57</Pages>
  <Words>36352</Words>
  <Characters>207208</Characters>
  <Application>Microsoft Office Word</Application>
  <DocSecurity>0</DocSecurity>
  <Lines>1726</Lines>
  <Paragraphs>486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243074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3</cp:revision>
  <dcterms:created xsi:type="dcterms:W3CDTF">2021-10-15T22:26:00Z</dcterms:created>
  <dcterms:modified xsi:type="dcterms:W3CDTF">2021-10-16T00:06:00Z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