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F523" w14:textId="5289EF72" w:rsidR="00A32292" w:rsidRPr="00A32292" w:rsidRDefault="00700EE5" w:rsidP="00A32292">
      <w:pPr>
        <w:pStyle w:val="Heading2"/>
      </w:pPr>
      <w:r>
        <w:t>1</w:t>
      </w:r>
    </w:p>
    <w:p w14:paraId="030C5B44" w14:textId="340CC3CF" w:rsidR="00700EE5" w:rsidRPr="00565683" w:rsidRDefault="00700EE5" w:rsidP="00700EE5">
      <w:pPr>
        <w:pStyle w:val="Heading4"/>
      </w:pPr>
      <w:r w:rsidRPr="00565683">
        <w:t xml:space="preserve">Interpretation: If there are offensive theory </w:t>
      </w:r>
      <w:r w:rsidR="003466E3">
        <w:t xml:space="preserve">or paradoxical </w:t>
      </w:r>
      <w:r w:rsidRPr="00565683">
        <w:t xml:space="preserve">arguments in the AC, then they must explicitly outline in the text of the AC a strategy that the 1N could employ that doesn’t violate any theory </w:t>
      </w:r>
      <w:r w:rsidR="003466E3">
        <w:t xml:space="preserve">or paradox </w:t>
      </w:r>
      <w:r w:rsidRPr="00565683">
        <w:t xml:space="preserve">constraints in the </w:t>
      </w:r>
      <w:proofErr w:type="spellStart"/>
      <w:r w:rsidRPr="00565683">
        <w:t>aff</w:t>
      </w:r>
      <w:proofErr w:type="spellEnd"/>
      <w:r w:rsidRPr="00565683">
        <w:t xml:space="preserve">.  To clarify, you can still read your spikes, you just need to also specify a </w:t>
      </w:r>
      <w:proofErr w:type="spellStart"/>
      <w:r w:rsidRPr="00565683">
        <w:t>strat</w:t>
      </w:r>
      <w:proofErr w:type="spellEnd"/>
      <w:r w:rsidRPr="00565683">
        <w:t xml:space="preserve">. </w:t>
      </w:r>
    </w:p>
    <w:p w14:paraId="0C15F44E" w14:textId="77777777" w:rsidR="00700EE5" w:rsidRPr="00565683" w:rsidRDefault="00700EE5" w:rsidP="00700EE5">
      <w:pPr>
        <w:pStyle w:val="Heading4"/>
      </w:pPr>
      <w:r w:rsidRPr="00565683">
        <w:t>Violation:</w:t>
      </w:r>
    </w:p>
    <w:p w14:paraId="414A1B72" w14:textId="77777777" w:rsidR="00700EE5" w:rsidRPr="00565683" w:rsidRDefault="00700EE5" w:rsidP="00700EE5">
      <w:pPr>
        <w:pStyle w:val="Heading4"/>
      </w:pPr>
      <w:r w:rsidRPr="00565683">
        <w:t>Standards:</w:t>
      </w:r>
    </w:p>
    <w:p w14:paraId="530BBD58" w14:textId="57A83552" w:rsidR="00700EE5" w:rsidRDefault="00700EE5" w:rsidP="00700EE5">
      <w:pPr>
        <w:pStyle w:val="Heading4"/>
      </w:pPr>
      <w:r w:rsidRPr="00565683">
        <w:t xml:space="preserve">Substantive Education: They need to specify in the text of the </w:t>
      </w:r>
      <w:proofErr w:type="spellStart"/>
      <w:r w:rsidRPr="00565683">
        <w:t>aff</w:t>
      </w:r>
      <w:proofErr w:type="spellEnd"/>
      <w:r w:rsidRPr="00565683">
        <w:t xml:space="preserve"> what type of strategies would be permissible because otherwise it is inevitable that I will slip up and that the round will turn into a theory debate. This denies any sort of substantive education since there are always more constraints on what sort of substantive education is good under the </w:t>
      </w:r>
      <w:proofErr w:type="spellStart"/>
      <w:r w:rsidRPr="00565683">
        <w:t>aff</w:t>
      </w:r>
      <w:proofErr w:type="spellEnd"/>
      <w:r w:rsidRPr="00565683">
        <w:t xml:space="preserve"> </w:t>
      </w:r>
      <w:proofErr w:type="spellStart"/>
      <w:r w:rsidRPr="00565683">
        <w:t>underview</w:t>
      </w:r>
      <w:proofErr w:type="spellEnd"/>
      <w:r w:rsidRPr="00565683">
        <w:t xml:space="preserve">. </w:t>
      </w:r>
      <w:r w:rsidR="00A32292">
        <w:t>Theory debate worse because the UV is unclear</w:t>
      </w:r>
    </w:p>
    <w:p w14:paraId="046BBAD4" w14:textId="77777777" w:rsidR="00700EE5" w:rsidRDefault="00700EE5" w:rsidP="00700EE5">
      <w:pPr>
        <w:pStyle w:val="Heading4"/>
      </w:pPr>
      <w:r w:rsidRPr="00565683">
        <w:t xml:space="preserve">They can’t specify the arguments in CX because </w:t>
      </w:r>
    </w:p>
    <w:p w14:paraId="33EB1309" w14:textId="77777777" w:rsidR="00700EE5" w:rsidRDefault="00700EE5" w:rsidP="00700EE5">
      <w:pPr>
        <w:pStyle w:val="Heading4"/>
      </w:pPr>
      <w:r w:rsidRPr="00565683">
        <w:t xml:space="preserve">a) there is no reason I should waste time on clarifying your advocacy </w:t>
      </w:r>
    </w:p>
    <w:p w14:paraId="3F8AF98B" w14:textId="77777777" w:rsidR="00A32292" w:rsidRDefault="00700EE5" w:rsidP="00700EE5">
      <w:pPr>
        <w:pStyle w:val="Heading4"/>
      </w:pPr>
      <w:r w:rsidRPr="00565683">
        <w:t>b) I need all the prep time to make a strategy</w:t>
      </w:r>
    </w:p>
    <w:p w14:paraId="5C4606B3" w14:textId="641B9CA9" w:rsidR="00700EE5" w:rsidRDefault="00A32292" w:rsidP="00700EE5">
      <w:pPr>
        <w:pStyle w:val="Heading4"/>
      </w:pPr>
      <w:r>
        <w:t xml:space="preserve">c) </w:t>
      </w:r>
      <w:proofErr w:type="spellStart"/>
      <w:r>
        <w:t>inneficienct</w:t>
      </w:r>
      <w:proofErr w:type="spellEnd"/>
      <w:r w:rsidR="00700EE5" w:rsidRPr="00565683">
        <w:t xml:space="preserve"> </w:t>
      </w:r>
    </w:p>
    <w:p w14:paraId="7FCC972C" w14:textId="1255F183" w:rsidR="00700EE5" w:rsidRDefault="00700EE5" w:rsidP="00700EE5">
      <w:pPr>
        <w:pStyle w:val="Heading4"/>
      </w:pPr>
      <w:r w:rsidRPr="00565683">
        <w:t xml:space="preserve">d) they need to specify before I begin forming a strategy because they need to clarify what ground is entailed by the shells </w:t>
      </w:r>
    </w:p>
    <w:p w14:paraId="66D079A1" w14:textId="77777777" w:rsidR="00700EE5" w:rsidRPr="00565683" w:rsidRDefault="00700EE5" w:rsidP="00700EE5">
      <w:pPr>
        <w:pStyle w:val="Heading4"/>
      </w:pPr>
      <w:r w:rsidRPr="00565683">
        <w:t xml:space="preserve">Key to education because </w:t>
      </w:r>
      <w:proofErr w:type="gramStart"/>
      <w:r w:rsidRPr="00565683">
        <w:t>in order to</w:t>
      </w:r>
      <w:proofErr w:type="gramEnd"/>
      <w:r w:rsidRPr="00565683">
        <w:t xml:space="preserve"> know the truth of the claim we need to be able to contest it. </w:t>
      </w:r>
    </w:p>
    <w:p w14:paraId="66D6FF0F" w14:textId="061EFA92" w:rsidR="00700EE5" w:rsidRPr="00565683" w:rsidRDefault="00700EE5" w:rsidP="00700EE5">
      <w:pPr>
        <w:pStyle w:val="Heading4"/>
      </w:pPr>
      <w:r w:rsidRPr="00565683">
        <w:t xml:space="preserve">B. Strat Skew: If they don’t specify what sort of strategy wouldn’t violate any of the shells then they can defend contradictory spikes that makes it impossible for the neg to win because there is always a violation. This outweighs any </w:t>
      </w:r>
      <w:proofErr w:type="spellStart"/>
      <w:r w:rsidRPr="00565683">
        <w:t>aff</w:t>
      </w:r>
      <w:proofErr w:type="spellEnd"/>
      <w:r w:rsidRPr="00565683">
        <w:t xml:space="preserve"> arguments for why the 1AR is hard because contradictory spikes are functionally NIBs, since you have to respond to the </w:t>
      </w:r>
      <w:proofErr w:type="gramStart"/>
      <w:r w:rsidRPr="00565683">
        <w:t>spikes</w:t>
      </w:r>
      <w:proofErr w:type="gramEnd"/>
      <w:r w:rsidRPr="00565683">
        <w:t xml:space="preserve"> but you don’t win if you do. If the strategy that they said wouldn’t violate any spikes is absurd and offers the neg no </w:t>
      </w:r>
      <w:proofErr w:type="gramStart"/>
      <w:r w:rsidRPr="00565683">
        <w:t>ground</w:t>
      </w:r>
      <w:proofErr w:type="gramEnd"/>
      <w:r w:rsidRPr="00565683">
        <w:t xml:space="preserve"> then you should err voting neg off of the independent unfairness of their specific combination of spikes. This is </w:t>
      </w:r>
      <w:proofErr w:type="gramStart"/>
      <w:r w:rsidRPr="00565683">
        <w:t>outweighs</w:t>
      </w:r>
      <w:proofErr w:type="gramEnd"/>
      <w:r w:rsidRPr="00565683">
        <w:t xml:space="preserve"> on fairness because it is a matter of comparing 0 possible neg ground to a slightly harder time in the 1AR. </w:t>
      </w:r>
    </w:p>
    <w:p w14:paraId="6103E007" w14:textId="77777777" w:rsidR="00700EE5" w:rsidRPr="00565683" w:rsidRDefault="00700EE5" w:rsidP="00700EE5">
      <w:pPr>
        <w:pStyle w:val="Heading4"/>
      </w:pPr>
      <w:proofErr w:type="gramStart"/>
      <w:r w:rsidRPr="00565683">
        <w:t>And,</w:t>
      </w:r>
      <w:proofErr w:type="gramEnd"/>
      <w:r w:rsidRPr="00565683">
        <w:t xml:space="preserve"> </w:t>
      </w:r>
      <w:r>
        <w:t>paragraph</w:t>
      </w:r>
      <w:r w:rsidRPr="00565683">
        <w:t xml:space="preserve"> theory is uniquely hard to flow- it’s all short, </w:t>
      </w:r>
      <w:proofErr w:type="spellStart"/>
      <w:r w:rsidRPr="00565683">
        <w:t>blippy</w:t>
      </w:r>
      <w:proofErr w:type="spellEnd"/>
      <w:r w:rsidRPr="00565683">
        <w:t xml:space="preserve"> arguments that are not well structured, uniquely disadvantaging disabled individuals, which excludes them from the activity. THOMPSON:</w:t>
      </w:r>
    </w:p>
    <w:p w14:paraId="6CB656DD" w14:textId="77777777" w:rsidR="00700EE5" w:rsidRPr="00565683" w:rsidRDefault="00700EE5" w:rsidP="00700EE5">
      <w:pPr>
        <w:spacing w:line="240" w:lineRule="auto"/>
        <w:rPr>
          <w:sz w:val="15"/>
          <w:szCs w:val="15"/>
        </w:rPr>
      </w:pPr>
      <w:r w:rsidRPr="00565683">
        <w:rPr>
          <w:sz w:val="15"/>
          <w:szCs w:val="15"/>
        </w:rPr>
        <w:t>Marshall Thompson – Former Debater and Current Coach. http://vbriefly.com/2015/04/21/marshall-thoughts/</w:t>
      </w:r>
    </w:p>
    <w:p w14:paraId="2A2F52D3" w14:textId="77777777" w:rsidR="00700EE5" w:rsidRPr="00565683" w:rsidRDefault="00700EE5" w:rsidP="00700EE5">
      <w:pPr>
        <w:spacing w:line="240" w:lineRule="auto"/>
        <w:rPr>
          <w:sz w:val="12"/>
          <w:szCs w:val="12"/>
        </w:rPr>
      </w:pPr>
      <w:r w:rsidRPr="00565683">
        <w:rPr>
          <w:sz w:val="12"/>
          <w:szCs w:val="12"/>
        </w:rPr>
        <w:lastRenderedPageBreak/>
        <w:t>First, I think that</w:t>
      </w:r>
      <w:r w:rsidRPr="00565683">
        <w:rPr>
          <w:sz w:val="12"/>
        </w:rPr>
        <w:t xml:space="preserve"> </w:t>
      </w:r>
      <w:r w:rsidRPr="00565683">
        <w:rPr>
          <w:rStyle w:val="StyleUnderline"/>
          <w:highlight w:val="yellow"/>
        </w:rPr>
        <w:t>evaluating who is the better debater via</w:t>
      </w:r>
      <w:r w:rsidRPr="00565683">
        <w:rPr>
          <w:rStyle w:val="StyleUnderline"/>
        </w:rPr>
        <w:t xml:space="preserve"> </w:t>
      </w:r>
      <w:r w:rsidRPr="00565683">
        <w:rPr>
          <w:sz w:val="12"/>
          <w:szCs w:val="12"/>
        </w:rPr>
        <w:t>who</w:t>
      </w:r>
      <w:r w:rsidRPr="00565683">
        <w:rPr>
          <w:sz w:val="12"/>
        </w:rPr>
        <w:t xml:space="preserve"> </w:t>
      </w:r>
      <w:r w:rsidRPr="00565683">
        <w:rPr>
          <w:rStyle w:val="StyleUnderline"/>
          <w:highlight w:val="yellow"/>
        </w:rPr>
        <w:t>dropped spikes excludes</w:t>
      </w:r>
      <w:r w:rsidRPr="00565683">
        <w:rPr>
          <w:rStyle w:val="StyleUnderline"/>
        </w:rPr>
        <w:t xml:space="preserve"> </w:t>
      </w:r>
      <w:r w:rsidRPr="00565683">
        <w:rPr>
          <w:sz w:val="12"/>
          <w:szCs w:val="12"/>
        </w:rPr>
        <w:t>lots of specific</w:t>
      </w:r>
      <w:r w:rsidRPr="00565683">
        <w:rPr>
          <w:sz w:val="12"/>
        </w:rPr>
        <w:t xml:space="preserve"> </w:t>
      </w:r>
      <w:r w:rsidRPr="00565683">
        <w:rPr>
          <w:rStyle w:val="StyleUnderline"/>
          <w:highlight w:val="yellow"/>
        </w:rPr>
        <w:t>individuals</w:t>
      </w:r>
      <w:r w:rsidRPr="00565683">
        <w:rPr>
          <w:sz w:val="12"/>
        </w:rPr>
        <w:t xml:space="preserve">, </w:t>
      </w:r>
      <w:r w:rsidRPr="00565683">
        <w:rPr>
          <w:sz w:val="12"/>
          <w:szCs w:val="12"/>
        </w:rPr>
        <w:t>especially those</w:t>
      </w:r>
      <w:r w:rsidRPr="00565683">
        <w:rPr>
          <w:sz w:val="12"/>
        </w:rPr>
        <w:t xml:space="preserve"> </w:t>
      </w:r>
      <w:r w:rsidRPr="00565683">
        <w:rPr>
          <w:rStyle w:val="StyleUnderline"/>
          <w:highlight w:val="yellow"/>
        </w:rPr>
        <w:t>with learning disabilities</w:t>
      </w:r>
      <w:r w:rsidRPr="00565683">
        <w:rPr>
          <w:sz w:val="12"/>
          <w:szCs w:val="12"/>
        </w:rPr>
        <w:t>. I have both moderate dyslexia and extreme dysgraphia.  Despite debating for four years with a lot of success I was never able to deal with spikes. I could not ‘mind-sweep’ because my flow was not clear enough to find the arguments I needed, and I was simply too slow a reader to be able to reread through the relevant parts of a case during prep-time.</w:t>
      </w:r>
      <w:r w:rsidRPr="00565683">
        <w:rPr>
          <w:b/>
          <w:color w:val="222222"/>
          <w:sz w:val="12"/>
          <w:szCs w:val="12"/>
        </w:rPr>
        <w:t xml:space="preserve">  </w:t>
      </w:r>
      <w:proofErr w:type="spellStart"/>
      <w:r w:rsidRPr="00565683">
        <w:rPr>
          <w:b/>
          <w:color w:val="222222"/>
          <w:sz w:val="12"/>
          <w:szCs w:val="12"/>
        </w:rPr>
        <w:t>ab</w:t>
      </w:r>
      <w:r w:rsidRPr="00565683">
        <w:rPr>
          <w:sz w:val="12"/>
          <w:szCs w:val="12"/>
        </w:rPr>
        <w:t>I</w:t>
      </w:r>
      <w:proofErr w:type="spellEnd"/>
      <w:r w:rsidRPr="00565683">
        <w:rPr>
          <w:sz w:val="12"/>
          <w:szCs w:val="12"/>
        </w:rPr>
        <w:t xml:space="preserve"> was very lucky, my junior year (which was the first year I really competed on the national circuit) spikes were remarkably uncommon. Looking </w:t>
      </w:r>
      <w:proofErr w:type="gramStart"/>
      <w:r w:rsidRPr="00565683">
        <w:rPr>
          <w:sz w:val="12"/>
          <w:szCs w:val="12"/>
        </w:rPr>
        <w:t>back</w:t>
      </w:r>
      <w:proofErr w:type="gramEnd"/>
      <w:r w:rsidRPr="00565683">
        <w:rPr>
          <w:sz w:val="12"/>
          <w:szCs w:val="12"/>
        </w:rPr>
        <w:t xml:space="preserve"> it was in many ways the low-point for spike. They started to be used some my senior year but not anything like the extent they are used today. I am entirely confident, however, in saying that</w:t>
      </w:r>
      <w:r w:rsidRPr="00565683">
        <w:rPr>
          <w:sz w:val="12"/>
        </w:rPr>
        <w:t xml:space="preserve"> </w:t>
      </w:r>
      <w:r w:rsidRPr="00565683">
        <w:rPr>
          <w:rStyle w:val="StyleUnderline"/>
          <w:highlight w:val="yellow"/>
        </w:rPr>
        <w:t>if spikes had</w:t>
      </w:r>
      <w:r w:rsidRPr="00565683">
        <w:rPr>
          <w:rStyle w:val="StyleUnderline"/>
        </w:rPr>
        <w:t xml:space="preserve"> </w:t>
      </w:r>
      <w:r w:rsidRPr="00565683">
        <w:rPr>
          <w:sz w:val="12"/>
          <w:szCs w:val="12"/>
        </w:rPr>
        <w:t>had</w:t>
      </w:r>
      <w:r w:rsidRPr="00565683">
        <w:rPr>
          <w:sz w:val="12"/>
        </w:rPr>
        <w:t xml:space="preserve"> </w:t>
      </w:r>
      <w:r w:rsidRPr="00565683">
        <w:rPr>
          <w:rStyle w:val="StyleUnderline"/>
        </w:rPr>
        <w:t xml:space="preserve">anywhere near </w:t>
      </w:r>
      <w:r w:rsidRPr="00565683">
        <w:rPr>
          <w:rStyle w:val="StyleUnderline"/>
          <w:highlight w:val="yellow"/>
        </w:rPr>
        <w:t>the same</w:t>
      </w:r>
      <w:r w:rsidRPr="00565683">
        <w:rPr>
          <w:b/>
          <w:highlight w:val="yellow"/>
          <w:u w:val="single"/>
        </w:rPr>
        <w:t xml:space="preserve"> </w:t>
      </w:r>
      <w:r w:rsidRPr="00565683">
        <w:rPr>
          <w:rStyle w:val="StyleUnderline"/>
          <w:highlight w:val="yellow"/>
        </w:rPr>
        <w:t>prevalence</w:t>
      </w:r>
      <w:r w:rsidRPr="00565683">
        <w:rPr>
          <w:rStyle w:val="StyleUnderline"/>
        </w:rPr>
        <w:t xml:space="preserve"> </w:t>
      </w:r>
      <w:r w:rsidRPr="00565683">
        <w:rPr>
          <w:sz w:val="12"/>
          <w:szCs w:val="12"/>
        </w:rPr>
        <w:t>when</w:t>
      </w:r>
      <w:r w:rsidRPr="00565683">
        <w:rPr>
          <w:sz w:val="12"/>
        </w:rPr>
        <w:t xml:space="preserve"> </w:t>
      </w:r>
      <w:r w:rsidRPr="00565683">
        <w:rPr>
          <w:rStyle w:val="StyleUnderline"/>
          <w:highlight w:val="yellow"/>
        </w:rPr>
        <w:t>I</w:t>
      </w:r>
      <w:r w:rsidRPr="00565683">
        <w:rPr>
          <w:rStyle w:val="StyleUnderline"/>
        </w:rPr>
        <w:t xml:space="preserve"> </w:t>
      </w:r>
      <w:r w:rsidRPr="00565683">
        <w:rPr>
          <w:sz w:val="12"/>
          <w:szCs w:val="12"/>
        </w:rPr>
        <w:t>started doing ‘circuit’ debate as they do now, I—with the specific ways that dyslexia/dysgraphia has affected me—</w:t>
      </w:r>
      <w:r w:rsidRPr="00565683">
        <w:rPr>
          <w:rStyle w:val="StyleUnderline"/>
          <w:highlight w:val="yellow"/>
        </w:rPr>
        <w:t>would never have bothered to try to debate national circuit LD</w:t>
      </w:r>
      <w:r w:rsidRPr="00565683">
        <w:rPr>
          <w:sz w:val="12"/>
        </w:rPr>
        <w:t xml:space="preserve"> </w:t>
      </w:r>
      <w:r w:rsidRPr="00565683">
        <w:rPr>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565683">
        <w:rPr>
          <w:sz w:val="12"/>
        </w:rPr>
        <w:t xml:space="preserve"> </w:t>
      </w:r>
      <w:r w:rsidRPr="00565683">
        <w:rPr>
          <w:rStyle w:val="StyleUnderline"/>
        </w:rPr>
        <w:t xml:space="preserve">the values that debate cares about </w:t>
      </w:r>
      <w:r w:rsidRPr="00565683">
        <w:rPr>
          <w:sz w:val="12"/>
          <w:szCs w:val="12"/>
        </w:rPr>
        <w:t>and should be assessing</w:t>
      </w:r>
      <w:r w:rsidRPr="00565683">
        <w:rPr>
          <w:sz w:val="12"/>
        </w:rPr>
        <w:t xml:space="preserve"> </w:t>
      </w:r>
      <w:r w:rsidRPr="00565683">
        <w:rPr>
          <w:rStyle w:val="StyleUnderline"/>
        </w:rPr>
        <w:t>are not questions of handwriting or notation</w:t>
      </w:r>
      <w:r w:rsidRPr="00565683">
        <w:rPr>
          <w:sz w:val="12"/>
          <w:szCs w:val="12"/>
        </w:rPr>
        <w:t xml:space="preserve">. We expect notation instrumentally to avoid intervention, but it is not one of the ends of </w:t>
      </w:r>
      <w:proofErr w:type="gramStart"/>
      <w:r w:rsidRPr="00565683">
        <w:rPr>
          <w:sz w:val="12"/>
          <w:szCs w:val="12"/>
        </w:rPr>
        <w:t>debate in itself</w:t>
      </w:r>
      <w:proofErr w:type="gramEnd"/>
      <w:r w:rsidRPr="00565683">
        <w:rPr>
          <w:sz w:val="12"/>
          <w:szCs w:val="12"/>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565683">
        <w:rPr>
          <w:sz w:val="12"/>
          <w:szCs w:val="12"/>
        </w:rPr>
        <w:t>aff</w:t>
      </w:r>
      <w:proofErr w:type="spellEnd"/>
      <w:r w:rsidRPr="00565683">
        <w:rPr>
          <w:sz w:val="12"/>
          <w:szCs w:val="12"/>
        </w:rPr>
        <w:t xml:space="preserve"> it was proper that my learning disabilities </w:t>
      </w:r>
      <w:proofErr w:type="gramStart"/>
      <w:r w:rsidRPr="00565683">
        <w:rPr>
          <w:sz w:val="12"/>
          <w:szCs w:val="12"/>
        </w:rPr>
        <w:t>not be</w:t>
      </w:r>
      <w:proofErr w:type="gramEnd"/>
      <w:r w:rsidRPr="00565683">
        <w:rPr>
          <w:sz w:val="12"/>
          <w:szCs w:val="12"/>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565683">
        <w:rPr>
          <w:sz w:val="12"/>
        </w:rPr>
        <w:t xml:space="preserve"> </w:t>
      </w:r>
      <w:r w:rsidRPr="00565683">
        <w:rPr>
          <w:rStyle w:val="StyleUnderline"/>
          <w:highlight w:val="yellow"/>
        </w:rPr>
        <w:t>spikes add in a greater dimension of randomness</w:t>
      </w:r>
      <w:r w:rsidRPr="00565683">
        <w:rPr>
          <w:b/>
          <w:u w:val="single"/>
        </w:rPr>
        <w:t xml:space="preserve"> </w:t>
      </w:r>
      <w:r w:rsidRPr="00565683">
        <w:rPr>
          <w:sz w:val="12"/>
          <w:szCs w:val="12"/>
        </w:rPr>
        <w:t xml:space="preserve">to the round. If they are seen then they are ‘caught’ then they don’t really help you win, if they are </w:t>
      </w:r>
      <w:proofErr w:type="gramStart"/>
      <w:r w:rsidRPr="00565683">
        <w:rPr>
          <w:sz w:val="12"/>
          <w:szCs w:val="12"/>
        </w:rPr>
        <w:t>not</w:t>
      </w:r>
      <w:proofErr w:type="gramEnd"/>
      <w:r w:rsidRPr="00565683">
        <w:rPr>
          <w:sz w:val="12"/>
          <w:szCs w:val="12"/>
        </w:rPr>
        <w:t xml:space="preserve"> they do.</w:t>
      </w:r>
      <w:r w:rsidRPr="00565683">
        <w:rPr>
          <w:sz w:val="12"/>
        </w:rPr>
        <w:t xml:space="preserve"> </w:t>
      </w:r>
      <w:r w:rsidRPr="00565683">
        <w:rPr>
          <w:rStyle w:val="StyleUnderline"/>
          <w:highlight w:val="yellow"/>
        </w:rPr>
        <w:t>Against most debaters one can ‘reliably’ beat them</w:t>
      </w:r>
      <w:r w:rsidRPr="00565683">
        <w:rPr>
          <w:rStyle w:val="StyleUnderline"/>
        </w:rPr>
        <w:t xml:space="preserve"> or will ‘reliably’ lose to them. With cases with lots of spike </w:t>
      </w:r>
      <w:r w:rsidRPr="00565683">
        <w:rPr>
          <w:sz w:val="12"/>
          <w:szCs w:val="12"/>
        </w:rPr>
        <w:t>however,</w:t>
      </w:r>
      <w:r w:rsidRPr="00565683">
        <w:rPr>
          <w:sz w:val="12"/>
        </w:rPr>
        <w:t xml:space="preserve"> </w:t>
      </w:r>
      <w:r w:rsidRPr="00565683">
        <w:rPr>
          <w:rStyle w:val="StyleUnderline"/>
        </w:rPr>
        <w:t xml:space="preserve">one might generally beat them and </w:t>
      </w:r>
      <w:r w:rsidRPr="00565683">
        <w:rPr>
          <w:sz w:val="12"/>
        </w:rPr>
        <w:t xml:space="preserve">then </w:t>
      </w:r>
      <w:r w:rsidRPr="00565683">
        <w:rPr>
          <w:rStyle w:val="StyleUnderline"/>
          <w:highlight w:val="yellow"/>
        </w:rPr>
        <w:t>once just miss a spike and it is all over</w:t>
      </w:r>
      <w:r w:rsidRPr="00565683">
        <w:rPr>
          <w:rStyle w:val="StyleUnderline"/>
        </w:rPr>
        <w:t>.</w:t>
      </w:r>
      <w:r w:rsidRPr="00565683">
        <w:rPr>
          <w:sz w:val="12"/>
        </w:rPr>
        <w:t xml:space="preserve"> </w:t>
      </w:r>
      <w:r w:rsidRPr="00565683">
        <w:rPr>
          <w:sz w:val="12"/>
          <w:szCs w:val="12"/>
        </w:rPr>
        <w:t xml:space="preserve">If the round were to have happened at a different </w:t>
      </w:r>
      <w:proofErr w:type="gramStart"/>
      <w:r w:rsidRPr="00565683">
        <w:rPr>
          <w:sz w:val="12"/>
          <w:szCs w:val="12"/>
        </w:rPr>
        <w:t>time</w:t>
      </w:r>
      <w:proofErr w:type="gramEnd"/>
      <w:r w:rsidRPr="00565683">
        <w:rPr>
          <w:sz w:val="12"/>
          <w:szCs w:val="12"/>
        </w:rPr>
        <w:t xml:space="preserve"> then the spike might have been caught. This ‘luck’ dimension strikes me as at least giving reason to think it does not track with what we want when assessing who did the better debating.</w:t>
      </w:r>
    </w:p>
    <w:p w14:paraId="748929E9" w14:textId="77777777" w:rsidR="00700EE5" w:rsidRPr="00F756C0" w:rsidRDefault="00700EE5" w:rsidP="00700EE5">
      <w:pPr>
        <w:pStyle w:val="Heading4"/>
      </w:pPr>
      <w:r w:rsidRPr="00565683">
        <w:t xml:space="preserve">Accessibility is an independent voter that outweighs: if people can’t participate in </w:t>
      </w:r>
      <w:proofErr w:type="gramStart"/>
      <w:r w:rsidRPr="00565683">
        <w:t>debate</w:t>
      </w:r>
      <w:proofErr w:type="gramEnd"/>
      <w:r w:rsidRPr="00565683">
        <w:t xml:space="preserve"> then what happens inside of rounds isn’t relevant. Also turns the </w:t>
      </w:r>
      <w:proofErr w:type="spellStart"/>
      <w:r w:rsidRPr="00565683">
        <w:t>aff</w:t>
      </w:r>
      <w:proofErr w:type="spellEnd"/>
      <w:r w:rsidRPr="00565683">
        <w:t xml:space="preserve"> because proves the </w:t>
      </w:r>
      <w:proofErr w:type="spellStart"/>
      <w:r w:rsidRPr="00565683">
        <w:t>aff</w:t>
      </w:r>
      <w:proofErr w:type="spellEnd"/>
      <w:r w:rsidRPr="00565683">
        <w:t xml:space="preserve"> isn’t open to everyone and procedural deliberation are uniquely hurting people</w:t>
      </w:r>
      <w:r>
        <w:t>.</w:t>
      </w:r>
    </w:p>
    <w:p w14:paraId="4D19D7DD" w14:textId="77777777"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shd w:val="clear" w:color="auto" w:fill="FFFFFF"/>
        </w:rPr>
        <w:t>[3] No RVI’s –</w:t>
      </w:r>
    </w:p>
    <w:p w14:paraId="737B1BD0" w14:textId="77777777"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shd w:val="clear" w:color="auto" w:fill="FFFFFF"/>
        </w:rPr>
        <w:t xml:space="preserve">(a) creates a chilling effect – </w:t>
      </w:r>
      <w:proofErr w:type="spellStart"/>
      <w:r w:rsidRPr="00E430D4">
        <w:rPr>
          <w:rFonts w:eastAsia="Times New Roman"/>
          <w:b/>
          <w:bCs/>
          <w:color w:val="000000"/>
          <w:sz w:val="24"/>
          <w:shd w:val="clear" w:color="auto" w:fill="FFFFFF"/>
        </w:rPr>
        <w:t>aff</w:t>
      </w:r>
      <w:proofErr w:type="spellEnd"/>
      <w:r w:rsidRPr="00E430D4">
        <w:rPr>
          <w:rFonts w:eastAsia="Times New Roman"/>
          <w:b/>
          <w:bCs/>
          <w:color w:val="000000"/>
          <w:sz w:val="24"/>
          <w:shd w:val="clear" w:color="auto" w:fill="FFFFFF"/>
        </w:rPr>
        <w:t xml:space="preserve"> is dangerous on theory because they get to prep a long </w:t>
      </w:r>
      <w:proofErr w:type="spellStart"/>
      <w:r w:rsidRPr="00E430D4">
        <w:rPr>
          <w:rFonts w:eastAsia="Times New Roman"/>
          <w:b/>
          <w:bCs/>
          <w:color w:val="000000"/>
          <w:sz w:val="24"/>
          <w:shd w:val="clear" w:color="auto" w:fill="FFFFFF"/>
        </w:rPr>
        <w:t>counterinterp</w:t>
      </w:r>
      <w:proofErr w:type="spellEnd"/>
      <w:r w:rsidRPr="00E430D4">
        <w:rPr>
          <w:rFonts w:eastAsia="Times New Roman"/>
          <w:b/>
          <w:bCs/>
          <w:color w:val="000000"/>
          <w:sz w:val="24"/>
          <w:shd w:val="clear" w:color="auto" w:fill="FFFFFF"/>
        </w:rPr>
        <w:t xml:space="preserve"> in the 1ar and then get the 2ar to collapse, weigh, and contextualize - negs would always be </w:t>
      </w:r>
      <w:proofErr w:type="spellStart"/>
      <w:r w:rsidRPr="00E430D4">
        <w:rPr>
          <w:rFonts w:eastAsia="Times New Roman"/>
          <w:b/>
          <w:bCs/>
          <w:color w:val="000000"/>
          <w:sz w:val="24"/>
          <w:shd w:val="clear" w:color="auto" w:fill="FFFFFF"/>
        </w:rPr>
        <w:t>disincentived</w:t>
      </w:r>
      <w:proofErr w:type="spellEnd"/>
      <w:r w:rsidRPr="00E430D4">
        <w:rPr>
          <w:rFonts w:eastAsia="Times New Roman"/>
          <w:b/>
          <w:bCs/>
          <w:color w:val="000000"/>
          <w:sz w:val="24"/>
          <w:shd w:val="clear" w:color="auto" w:fill="FFFFFF"/>
        </w:rPr>
        <w:t xml:space="preserve"> from reading theory against good theory debaters which leads to infinite </w:t>
      </w:r>
      <w:proofErr w:type="gramStart"/>
      <w:r w:rsidRPr="00E430D4">
        <w:rPr>
          <w:rFonts w:eastAsia="Times New Roman"/>
          <w:b/>
          <w:bCs/>
          <w:color w:val="000000"/>
          <w:sz w:val="24"/>
          <w:shd w:val="clear" w:color="auto" w:fill="FFFFFF"/>
        </w:rPr>
        <w:t>abuse</w:t>
      </w:r>
      <w:proofErr w:type="gramEnd"/>
      <w:r w:rsidRPr="00E430D4">
        <w:rPr>
          <w:rFonts w:eastAsia="Times New Roman"/>
          <w:b/>
          <w:bCs/>
          <w:color w:val="000000"/>
          <w:sz w:val="24"/>
          <w:shd w:val="clear" w:color="auto" w:fill="FFFFFF"/>
        </w:rPr>
        <w:t xml:space="preserve"> so it outweighs time skew and</w:t>
      </w:r>
    </w:p>
    <w:p w14:paraId="54E6F54B" w14:textId="77777777" w:rsidR="00700EE5" w:rsidRPr="00E430D4" w:rsidRDefault="00700EE5" w:rsidP="00700EE5">
      <w:pPr>
        <w:spacing w:after="0" w:line="240" w:lineRule="auto"/>
        <w:rPr>
          <w:rFonts w:ascii="Times New Roman" w:eastAsia="Times New Roman" w:hAnsi="Times New Roman" w:cs="Times New Roman"/>
          <w:sz w:val="24"/>
        </w:rPr>
      </w:pPr>
    </w:p>
    <w:p w14:paraId="3B5D2C77" w14:textId="77777777"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shd w:val="clear" w:color="auto" w:fill="FFFFFF"/>
        </w:rPr>
        <w:t xml:space="preserve">(b) they’re illogical - “I’m fair vote for me” doesn’t make any sense - you </w:t>
      </w:r>
      <w:proofErr w:type="spellStart"/>
      <w:r w:rsidRPr="00E430D4">
        <w:rPr>
          <w:rFonts w:eastAsia="Times New Roman"/>
          <w:b/>
          <w:bCs/>
          <w:color w:val="000000"/>
          <w:sz w:val="24"/>
          <w:shd w:val="clear" w:color="auto" w:fill="FFFFFF"/>
        </w:rPr>
        <w:t>dont</w:t>
      </w:r>
      <w:proofErr w:type="spellEnd"/>
      <w:r w:rsidRPr="00E430D4">
        <w:rPr>
          <w:rFonts w:eastAsia="Times New Roman"/>
          <w:b/>
          <w:bCs/>
          <w:color w:val="000000"/>
          <w:sz w:val="24"/>
          <w:shd w:val="clear" w:color="auto" w:fill="FFFFFF"/>
        </w:rPr>
        <w:t xml:space="preserve"> win for meeting </w:t>
      </w:r>
      <w:proofErr w:type="spellStart"/>
      <w:r w:rsidRPr="00E430D4">
        <w:rPr>
          <w:rFonts w:eastAsia="Times New Roman"/>
          <w:b/>
          <w:bCs/>
          <w:color w:val="000000"/>
          <w:sz w:val="24"/>
          <w:shd w:val="clear" w:color="auto" w:fill="FFFFFF"/>
        </w:rPr>
        <w:t>ur</w:t>
      </w:r>
      <w:proofErr w:type="spellEnd"/>
      <w:r w:rsidRPr="00E430D4">
        <w:rPr>
          <w:rFonts w:eastAsia="Times New Roman"/>
          <w:b/>
          <w:bCs/>
          <w:color w:val="000000"/>
          <w:sz w:val="24"/>
          <w:shd w:val="clear" w:color="auto" w:fill="FFFFFF"/>
        </w:rPr>
        <w:t xml:space="preserve"> burden of being fair - logic comes first on theory since all </w:t>
      </w:r>
      <w:proofErr w:type="spellStart"/>
      <w:r w:rsidRPr="00E430D4">
        <w:rPr>
          <w:rFonts w:eastAsia="Times New Roman"/>
          <w:b/>
          <w:bCs/>
          <w:color w:val="000000"/>
          <w:sz w:val="24"/>
          <w:shd w:val="clear" w:color="auto" w:fill="FFFFFF"/>
        </w:rPr>
        <w:t>args</w:t>
      </w:r>
      <w:proofErr w:type="spellEnd"/>
      <w:r w:rsidRPr="00E430D4">
        <w:rPr>
          <w:rFonts w:eastAsia="Times New Roman"/>
          <w:b/>
          <w:bCs/>
          <w:color w:val="000000"/>
          <w:sz w:val="24"/>
          <w:shd w:val="clear" w:color="auto" w:fill="FFFFFF"/>
        </w:rPr>
        <w:t xml:space="preserve"> need to make sense </w:t>
      </w:r>
      <w:proofErr w:type="gramStart"/>
      <w:r w:rsidRPr="00E430D4">
        <w:rPr>
          <w:rFonts w:eastAsia="Times New Roman"/>
          <w:b/>
          <w:bCs/>
          <w:color w:val="000000"/>
          <w:sz w:val="24"/>
          <w:shd w:val="clear" w:color="auto" w:fill="FFFFFF"/>
        </w:rPr>
        <w:t>in order to</w:t>
      </w:r>
      <w:proofErr w:type="gramEnd"/>
      <w:r w:rsidRPr="00E430D4">
        <w:rPr>
          <w:rFonts w:eastAsia="Times New Roman"/>
          <w:b/>
          <w:bCs/>
          <w:color w:val="000000"/>
          <w:sz w:val="24"/>
          <w:shd w:val="clear" w:color="auto" w:fill="FFFFFF"/>
        </w:rPr>
        <w:t xml:space="preserve"> be evaluable. </w:t>
      </w:r>
    </w:p>
    <w:p w14:paraId="007FB27E" w14:textId="77777777" w:rsidR="00700EE5" w:rsidRPr="00E430D4" w:rsidRDefault="00700EE5" w:rsidP="00700EE5">
      <w:pPr>
        <w:spacing w:after="0" w:line="240" w:lineRule="auto"/>
        <w:rPr>
          <w:rFonts w:ascii="Times New Roman" w:eastAsia="Times New Roman" w:hAnsi="Times New Roman" w:cs="Times New Roman"/>
          <w:sz w:val="24"/>
        </w:rPr>
      </w:pPr>
    </w:p>
    <w:p w14:paraId="3DEF3668" w14:textId="74E22C59"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shd w:val="clear" w:color="auto" w:fill="FFFFFF"/>
        </w:rPr>
        <w:t xml:space="preserve">[4] </w:t>
      </w:r>
      <w:r w:rsidRPr="00E430D4">
        <w:rPr>
          <w:rFonts w:eastAsia="Times New Roman"/>
          <w:b/>
          <w:bCs/>
          <w:color w:val="000000"/>
          <w:sz w:val="24"/>
        </w:rPr>
        <w:t xml:space="preserve">Drop the debater - [a] Epistemic Skew - I was structurally precluded from engaging in substance given the time spent reading the shell and the abuse itself, means you can’t truly evaluate substance because they are always ahead [b] Deters Future Abuse - empirically confirmed with things like A </w:t>
      </w:r>
      <w:proofErr w:type="spellStart"/>
      <w:r w:rsidRPr="00E430D4">
        <w:rPr>
          <w:rFonts w:eastAsia="Times New Roman"/>
          <w:b/>
          <w:bCs/>
          <w:color w:val="000000"/>
          <w:sz w:val="24"/>
        </w:rPr>
        <w:t>Prioris</w:t>
      </w:r>
      <w:proofErr w:type="spellEnd"/>
      <w:r w:rsidRPr="00E430D4">
        <w:rPr>
          <w:rFonts w:eastAsia="Times New Roman"/>
          <w:b/>
          <w:bCs/>
          <w:color w:val="000000"/>
          <w:sz w:val="24"/>
        </w:rPr>
        <w:t xml:space="preserve"> [</w:t>
      </w:r>
    </w:p>
    <w:p w14:paraId="1D071B30" w14:textId="77777777"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rPr>
        <w:t>O/W On specificity - we have made an infinite abuse claim not a marginal abuse argument </w:t>
      </w:r>
    </w:p>
    <w:p w14:paraId="34AAB27E" w14:textId="77777777" w:rsidR="00700EE5" w:rsidRPr="00E430D4" w:rsidRDefault="00700EE5" w:rsidP="00700EE5">
      <w:pPr>
        <w:spacing w:after="0" w:line="240" w:lineRule="auto"/>
        <w:rPr>
          <w:rFonts w:ascii="Times New Roman" w:eastAsia="Times New Roman" w:hAnsi="Times New Roman" w:cs="Times New Roman"/>
          <w:sz w:val="24"/>
        </w:rPr>
      </w:pPr>
    </w:p>
    <w:p w14:paraId="138E4C24" w14:textId="77777777"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rPr>
        <w:t xml:space="preserve">[5] Prefer Competing </w:t>
      </w:r>
      <w:proofErr w:type="spellStart"/>
      <w:r w:rsidRPr="00E430D4">
        <w:rPr>
          <w:rFonts w:eastAsia="Times New Roman"/>
          <w:b/>
          <w:bCs/>
          <w:color w:val="000000"/>
          <w:sz w:val="24"/>
        </w:rPr>
        <w:t>Interps</w:t>
      </w:r>
      <w:proofErr w:type="spellEnd"/>
      <w:r w:rsidRPr="00E430D4">
        <w:rPr>
          <w:rFonts w:eastAsia="Times New Roman"/>
          <w:b/>
          <w:bCs/>
          <w:color w:val="000000"/>
          <w:sz w:val="24"/>
        </w:rPr>
        <w:t xml:space="preserve"> - </w:t>
      </w:r>
    </w:p>
    <w:p w14:paraId="550BB5AD" w14:textId="77777777" w:rsidR="00700EE5" w:rsidRPr="00E430D4"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rPr>
        <w:t>[a] reasonability’s arbitrary &amp; forces judge intervention especially with 2ar recontextualizations to always sound like the more reasonable debater </w:t>
      </w:r>
    </w:p>
    <w:p w14:paraId="32645ABA" w14:textId="23CC3BE8" w:rsidR="00700EE5" w:rsidRPr="00E430D4" w:rsidRDefault="00700EE5" w:rsidP="00A32292">
      <w:pPr>
        <w:spacing w:after="0" w:line="240" w:lineRule="auto"/>
        <w:rPr>
          <w:rFonts w:ascii="Times New Roman" w:eastAsia="Times New Roman" w:hAnsi="Times New Roman" w:cs="Times New Roman"/>
          <w:sz w:val="24"/>
        </w:rPr>
      </w:pPr>
      <w:r w:rsidRPr="00E430D4">
        <w:rPr>
          <w:rFonts w:eastAsia="Times New Roman"/>
          <w:b/>
          <w:bCs/>
          <w:color w:val="000000"/>
          <w:sz w:val="24"/>
        </w:rPr>
        <w:t>[b] norm setting - we find the best possible norms through robust theory debates</w:t>
      </w:r>
    </w:p>
    <w:p w14:paraId="4EF9656A" w14:textId="77777777" w:rsidR="00700EE5" w:rsidRPr="00E430D4" w:rsidRDefault="00700EE5" w:rsidP="00700EE5">
      <w:pPr>
        <w:spacing w:after="0" w:line="240" w:lineRule="auto"/>
        <w:rPr>
          <w:rFonts w:ascii="Times New Roman" w:eastAsia="Times New Roman" w:hAnsi="Times New Roman" w:cs="Times New Roman"/>
          <w:sz w:val="24"/>
        </w:rPr>
      </w:pPr>
    </w:p>
    <w:p w14:paraId="50B47729" w14:textId="145E509B" w:rsidR="00700EE5" w:rsidRPr="00F06873" w:rsidRDefault="00700EE5" w:rsidP="00700EE5">
      <w:pPr>
        <w:spacing w:after="0" w:line="240" w:lineRule="auto"/>
        <w:rPr>
          <w:rFonts w:ascii="Times New Roman" w:eastAsia="Times New Roman" w:hAnsi="Times New Roman" w:cs="Times New Roman"/>
          <w:sz w:val="24"/>
        </w:rPr>
      </w:pPr>
      <w:r w:rsidRPr="00E430D4">
        <w:rPr>
          <w:rFonts w:eastAsia="Times New Roman"/>
          <w:b/>
          <w:bCs/>
          <w:color w:val="000000"/>
          <w:sz w:val="24"/>
          <w:shd w:val="clear" w:color="auto" w:fill="FFFFFF"/>
        </w:rPr>
        <w:lastRenderedPageBreak/>
        <w:t xml:space="preserve">[6] No Cross Apps or Metatheory on the combo shell - [a] even if my practice was abusive, yours was infinitely abusive, allowing them to use their </w:t>
      </w:r>
      <w:proofErr w:type="spellStart"/>
      <w:r w:rsidRPr="00E430D4">
        <w:rPr>
          <w:rFonts w:eastAsia="Times New Roman"/>
          <w:b/>
          <w:bCs/>
          <w:color w:val="000000"/>
          <w:sz w:val="24"/>
          <w:shd w:val="clear" w:color="auto" w:fill="FFFFFF"/>
        </w:rPr>
        <w:t>aff</w:t>
      </w:r>
      <w:proofErr w:type="spellEnd"/>
      <w:r w:rsidRPr="00E430D4">
        <w:rPr>
          <w:rFonts w:eastAsia="Times New Roman"/>
          <w:b/>
          <w:bCs/>
          <w:color w:val="000000"/>
          <w:sz w:val="24"/>
          <w:shd w:val="clear" w:color="auto" w:fill="FFFFFF"/>
        </w:rPr>
        <w:t xml:space="preserve"> to take our shell just proves the abuse </w:t>
      </w:r>
    </w:p>
    <w:p w14:paraId="364C5010" w14:textId="77777777" w:rsidR="00700EE5" w:rsidRDefault="00700EE5" w:rsidP="00700EE5">
      <w:pPr>
        <w:pStyle w:val="Heading2"/>
      </w:pPr>
      <w:r>
        <w:lastRenderedPageBreak/>
        <w:t>2</w:t>
      </w:r>
    </w:p>
    <w:p w14:paraId="28A84C6E" w14:textId="77777777" w:rsidR="00700EE5" w:rsidRDefault="00700EE5" w:rsidP="00700EE5">
      <w:pPr>
        <w:pStyle w:val="Heading4"/>
      </w:pPr>
      <w:r w:rsidRPr="00527343">
        <w:t>1. Use scenario analysis to evaluate offense</w:t>
      </w:r>
      <w:r>
        <w:t xml:space="preserve">. </w:t>
      </w:r>
      <w:r w:rsidRPr="00527343">
        <w:t xml:space="preserve">Scenario analysis hijacks </w:t>
      </w:r>
      <w:r>
        <w:t xml:space="preserve">fixed notions of truth – by imagining alternative worlds and possibilities, boundaries of ‘reality’ and knowledge are continuously reshaped. This has concrete effects on our relationship to the present. </w:t>
      </w:r>
      <w:proofErr w:type="spellStart"/>
      <w:r>
        <w:t>Kenter</w:t>
      </w:r>
      <w:proofErr w:type="spellEnd"/>
      <w:r>
        <w:t xml:space="preserve"> 98</w:t>
      </w:r>
    </w:p>
    <w:p w14:paraId="5B88F0E6" w14:textId="77777777" w:rsidR="00700EE5" w:rsidRDefault="00700EE5" w:rsidP="00700EE5">
      <w:pPr>
        <w:pStyle w:val="Heading4"/>
      </w:pPr>
      <w:r>
        <w:t xml:space="preserve">[blue highlighting] </w:t>
      </w:r>
    </w:p>
    <w:p w14:paraId="2F8E98B3" w14:textId="77777777" w:rsidR="00700EE5" w:rsidRPr="004E76DE" w:rsidRDefault="00700EE5" w:rsidP="00700EE5">
      <w:pPr>
        <w:autoSpaceDE w:val="0"/>
        <w:autoSpaceDN w:val="0"/>
        <w:adjustRightInd w:val="0"/>
        <w:rPr>
          <w:rFonts w:cstheme="minorHAnsi"/>
          <w:sz w:val="16"/>
          <w:szCs w:val="16"/>
        </w:rPr>
      </w:pPr>
      <w:r w:rsidRPr="004E76DE">
        <w:rPr>
          <w:rFonts w:cstheme="minorHAnsi"/>
          <w:sz w:val="16"/>
          <w:szCs w:val="16"/>
        </w:rPr>
        <w:t xml:space="preserve">“The Art of the Possible The scenario method and the ‘Third Debate’ in international relations theory” By Renate </w:t>
      </w:r>
      <w:proofErr w:type="spellStart"/>
      <w:r w:rsidRPr="004E76DE">
        <w:rPr>
          <w:rFonts w:cstheme="minorHAnsi"/>
          <w:sz w:val="16"/>
          <w:szCs w:val="16"/>
        </w:rPr>
        <w:t>Kenter</w:t>
      </w:r>
      <w:proofErr w:type="spellEnd"/>
      <w:r w:rsidRPr="004E76DE">
        <w:rPr>
          <w:rFonts w:cstheme="minorHAnsi"/>
          <w:sz w:val="16"/>
          <w:szCs w:val="16"/>
        </w:rPr>
        <w:t xml:space="preserve"> 1998</w:t>
      </w:r>
    </w:p>
    <w:p w14:paraId="0C84C925" w14:textId="77777777" w:rsidR="00700EE5" w:rsidRDefault="00700EE5" w:rsidP="00700EE5">
      <w:pPr>
        <w:autoSpaceDE w:val="0"/>
        <w:autoSpaceDN w:val="0"/>
        <w:adjustRightInd w:val="0"/>
        <w:jc w:val="both"/>
        <w:rPr>
          <w:rFonts w:cstheme="minorHAnsi"/>
          <w:sz w:val="12"/>
        </w:rPr>
      </w:pPr>
      <w:r w:rsidRPr="00BD4C02">
        <w:rPr>
          <w:rFonts w:cstheme="minorHAnsi"/>
          <w:sz w:val="12"/>
        </w:rPr>
        <w:t xml:space="preserve">“It is important to </w:t>
      </w:r>
      <w:proofErr w:type="spellStart"/>
      <w:r w:rsidRPr="00BD4C02">
        <w:rPr>
          <w:rFonts w:cstheme="minorHAnsi"/>
          <w:sz w:val="12"/>
        </w:rPr>
        <w:t>emphasise</w:t>
      </w:r>
      <w:proofErr w:type="spellEnd"/>
      <w:r w:rsidRPr="00BD4C02">
        <w:rPr>
          <w:rFonts w:cstheme="minorHAnsi"/>
          <w:sz w:val="12"/>
        </w:rPr>
        <w:t xml:space="preserve"> that </w:t>
      </w:r>
      <w:r w:rsidRPr="0048049D">
        <w:rPr>
          <w:rFonts w:cstheme="minorHAnsi"/>
          <w:b/>
          <w:highlight w:val="cyan"/>
          <w:u w:val="single"/>
        </w:rPr>
        <w:t xml:space="preserve">scenarios are </w:t>
      </w:r>
      <w:r w:rsidRPr="0048049D">
        <w:rPr>
          <w:rFonts w:cstheme="minorHAnsi"/>
          <w:b/>
          <w:i/>
          <w:iCs/>
          <w:highlight w:val="cyan"/>
          <w:u w:val="single"/>
        </w:rPr>
        <w:t xml:space="preserve">not </w:t>
      </w:r>
      <w:r w:rsidRPr="0048049D">
        <w:rPr>
          <w:rFonts w:cstheme="minorHAnsi"/>
          <w:b/>
          <w:highlight w:val="cyan"/>
          <w:u w:val="single"/>
        </w:rPr>
        <w:t>predictions about the future</w:t>
      </w:r>
      <w:r w:rsidRPr="00461FA0">
        <w:rPr>
          <w:rFonts w:cstheme="minorHAnsi"/>
          <w:b/>
          <w:u w:val="single"/>
        </w:rPr>
        <w:t>.</w:t>
      </w:r>
      <w:r w:rsidRPr="00BD4C02">
        <w:rPr>
          <w:rFonts w:cstheme="minorHAnsi"/>
          <w:sz w:val="12"/>
        </w:rPr>
        <w:t xml:space="preserve"> Rather, </w:t>
      </w:r>
      <w:r w:rsidRPr="0048049D">
        <w:rPr>
          <w:rFonts w:cstheme="minorHAnsi"/>
          <w:b/>
          <w:highlight w:val="cyan"/>
          <w:u w:val="single"/>
        </w:rPr>
        <w:t xml:space="preserve">scenarios help </w:t>
      </w:r>
      <w:r w:rsidRPr="002A01F7">
        <w:rPr>
          <w:rFonts w:cstheme="minorHAnsi"/>
          <w:b/>
          <w:u w:val="single"/>
        </w:rPr>
        <w:t xml:space="preserve">to </w:t>
      </w:r>
      <w:r w:rsidRPr="0048049D">
        <w:rPr>
          <w:rFonts w:cstheme="minorHAnsi"/>
          <w:b/>
          <w:highlight w:val="cyan"/>
          <w:u w:val="single"/>
        </w:rPr>
        <w:t>perceive different futures in the present.</w:t>
      </w:r>
      <w:r w:rsidRPr="00BD4C02">
        <w:rPr>
          <w:rFonts w:cstheme="minorHAnsi"/>
          <w:sz w:val="12"/>
        </w:rPr>
        <w:t xml:space="preserve"> Schwartz defines ‘scenario’ as: </w:t>
      </w:r>
      <w:r w:rsidRPr="00461FA0">
        <w:rPr>
          <w:rFonts w:cstheme="minorHAnsi"/>
          <w:b/>
          <w:u w:val="single"/>
        </w:rPr>
        <w:t>“a tool for ordering one’s perceptions about alternative future environments, in which one’s decisions might be played out.”</w:t>
      </w:r>
      <w:r w:rsidRPr="00BD4C02">
        <w:rPr>
          <w:rFonts w:cstheme="minorHAnsi"/>
          <w:sz w:val="12"/>
        </w:rPr>
        <w:t xml:space="preserve"> Or, in other words: “a set of </w:t>
      </w:r>
      <w:proofErr w:type="spellStart"/>
      <w:r w:rsidRPr="00BD4C02">
        <w:rPr>
          <w:rFonts w:cstheme="minorHAnsi"/>
          <w:sz w:val="12"/>
        </w:rPr>
        <w:t>organised</w:t>
      </w:r>
      <w:proofErr w:type="spellEnd"/>
      <w:r w:rsidRPr="00BD4C02">
        <w:rPr>
          <w:rFonts w:cstheme="minorHAnsi"/>
          <w:sz w:val="12"/>
        </w:rPr>
        <w:t xml:space="preserve"> ways for us to dream effectively about our own future.” (P. Schwartz, 1991, p. 4) </w:t>
      </w:r>
      <w:r w:rsidRPr="0048049D">
        <w:rPr>
          <w:rFonts w:cstheme="minorHAnsi"/>
          <w:b/>
          <w:highlight w:val="cyan"/>
          <w:u w:val="single"/>
        </w:rPr>
        <w:t xml:space="preserve">The scenario method </w:t>
      </w:r>
      <w:proofErr w:type="gramStart"/>
      <w:r w:rsidRPr="0048049D">
        <w:rPr>
          <w:rFonts w:cstheme="minorHAnsi"/>
          <w:b/>
          <w:highlight w:val="cyan"/>
          <w:u w:val="single"/>
        </w:rPr>
        <w:t>is based on the assumption</w:t>
      </w:r>
      <w:proofErr w:type="gramEnd"/>
      <w:r w:rsidRPr="0048049D">
        <w:rPr>
          <w:rFonts w:cstheme="minorHAnsi"/>
          <w:b/>
          <w:highlight w:val="cyan"/>
          <w:u w:val="single"/>
        </w:rPr>
        <w:t xml:space="preserve"> that the future is unpredictable. </w:t>
      </w:r>
      <w:r w:rsidRPr="002A01F7">
        <w:rPr>
          <w:rFonts w:cstheme="minorHAnsi"/>
          <w:b/>
          <w:u w:val="single"/>
        </w:rPr>
        <w:t>Therefore, it is necessary to accept uncertainty</w:t>
      </w:r>
      <w:r w:rsidRPr="002A01F7">
        <w:rPr>
          <w:rFonts w:cstheme="minorHAnsi"/>
          <w:sz w:val="12"/>
        </w:rPr>
        <w:t>, to</w:t>
      </w:r>
      <w:r w:rsidRPr="00BD4C02">
        <w:rPr>
          <w:rFonts w:cstheme="minorHAnsi"/>
          <w:sz w:val="12"/>
        </w:rPr>
        <w:t xml:space="preserve"> understand it and make it part of reasoning. </w:t>
      </w:r>
      <w:r w:rsidRPr="002A01F7">
        <w:rPr>
          <w:rFonts w:cstheme="minorHAnsi"/>
          <w:b/>
          <w:u w:val="single"/>
        </w:rPr>
        <w:t>Through the creation of a few consistent pathways into the future, which take the form of</w:t>
      </w:r>
      <w:r w:rsidRPr="002A01F7">
        <w:rPr>
          <w:rFonts w:cstheme="minorHAnsi"/>
          <w:sz w:val="12"/>
        </w:rPr>
        <w:t xml:space="preserve"> stories </w:t>
      </w:r>
      <w:r w:rsidRPr="002A01F7">
        <w:rPr>
          <w:rFonts w:cstheme="minorHAnsi"/>
          <w:b/>
          <w:u w:val="single"/>
        </w:rPr>
        <w:t xml:space="preserve">(scenarios), the complexity of </w:t>
      </w:r>
      <w:r w:rsidRPr="0048049D">
        <w:rPr>
          <w:rFonts w:cstheme="minorHAnsi"/>
          <w:b/>
          <w:highlight w:val="cyan"/>
          <w:u w:val="single"/>
        </w:rPr>
        <w:t xml:space="preserve">uncertainty </w:t>
      </w:r>
      <w:r w:rsidRPr="002A01F7">
        <w:rPr>
          <w:rFonts w:cstheme="minorHAnsi"/>
          <w:b/>
          <w:u w:val="single"/>
        </w:rPr>
        <w:t xml:space="preserve">is reduced to manageable </w:t>
      </w:r>
      <w:proofErr w:type="gramStart"/>
      <w:r w:rsidRPr="002A01F7">
        <w:rPr>
          <w:rFonts w:cstheme="minorHAnsi"/>
          <w:b/>
          <w:u w:val="single"/>
        </w:rPr>
        <w:t>proportions</w:t>
      </w:r>
      <w:proofErr w:type="gramEnd"/>
      <w:r w:rsidRPr="002A01F7">
        <w:rPr>
          <w:rFonts w:cstheme="minorHAnsi"/>
          <w:b/>
          <w:u w:val="single"/>
        </w:rPr>
        <w:t xml:space="preserve"> and it</w:t>
      </w:r>
      <w:r w:rsidRPr="0048049D">
        <w:rPr>
          <w:rFonts w:cstheme="minorHAnsi"/>
          <w:b/>
          <w:highlight w:val="cyan"/>
          <w:u w:val="single"/>
        </w:rPr>
        <w:t xml:space="preserve"> is structurally incorporated in thinking</w:t>
      </w:r>
      <w:r w:rsidRPr="00461FA0">
        <w:rPr>
          <w:rFonts w:cstheme="minorHAnsi"/>
          <w:b/>
          <w:u w:val="single"/>
        </w:rPr>
        <w:t xml:space="preserve">. </w:t>
      </w:r>
      <w:r w:rsidRPr="00BD4C02">
        <w:rPr>
          <w:rFonts w:cstheme="minorHAnsi"/>
          <w:sz w:val="12"/>
        </w:rPr>
        <w:t xml:space="preserve">(P. </w:t>
      </w:r>
      <w:proofErr w:type="spellStart"/>
      <w:r w:rsidRPr="00BD4C02">
        <w:rPr>
          <w:rFonts w:cstheme="minorHAnsi"/>
          <w:sz w:val="12"/>
        </w:rPr>
        <w:t>Wack</w:t>
      </w:r>
      <w:proofErr w:type="spellEnd"/>
      <w:r w:rsidRPr="00BD4C02">
        <w:rPr>
          <w:rFonts w:cstheme="minorHAnsi"/>
          <w:sz w:val="12"/>
        </w:rPr>
        <w:t xml:space="preserve"> in GBN, 1996, p. 96) </w:t>
      </w:r>
      <w:proofErr w:type="spellStart"/>
      <w:r w:rsidRPr="00BD4C02">
        <w:rPr>
          <w:rFonts w:cstheme="minorHAnsi"/>
          <w:sz w:val="12"/>
        </w:rPr>
        <w:t>Kees</w:t>
      </w:r>
      <w:proofErr w:type="spellEnd"/>
      <w:r w:rsidRPr="00BD4C02">
        <w:rPr>
          <w:rFonts w:cstheme="minorHAnsi"/>
          <w:sz w:val="12"/>
        </w:rPr>
        <w:t xml:space="preserve"> van der </w:t>
      </w:r>
      <w:proofErr w:type="gramStart"/>
      <w:r w:rsidRPr="00BD4C02">
        <w:rPr>
          <w:rFonts w:cstheme="minorHAnsi"/>
          <w:sz w:val="12"/>
        </w:rPr>
        <w:t>Heijden16</w:t>
      </w:r>
      <w:proofErr w:type="gramEnd"/>
      <w:r w:rsidRPr="00BD4C02">
        <w:rPr>
          <w:rFonts w:cstheme="minorHAnsi"/>
          <w:sz w:val="12"/>
        </w:rPr>
        <w:t xml:space="preserve"> and Pierre </w:t>
      </w:r>
      <w:proofErr w:type="spellStart"/>
      <w:r w:rsidRPr="00BD4C02">
        <w:rPr>
          <w:rFonts w:cstheme="minorHAnsi"/>
          <w:sz w:val="12"/>
        </w:rPr>
        <w:t>Wack</w:t>
      </w:r>
      <w:proofErr w:type="spellEnd"/>
      <w:r w:rsidRPr="00BD4C02">
        <w:rPr>
          <w:rFonts w:cstheme="minorHAnsi"/>
          <w:sz w:val="12"/>
        </w:rPr>
        <w:t xml:space="preserve"> relate that in the beginning, scenarios were only an extension of the traditional ‘predict-</w:t>
      </w:r>
      <w:proofErr w:type="spellStart"/>
      <w:r w:rsidRPr="00BD4C02">
        <w:rPr>
          <w:rFonts w:cstheme="minorHAnsi"/>
          <w:sz w:val="12"/>
        </w:rPr>
        <w:t>andcontrol</w:t>
      </w:r>
      <w:proofErr w:type="spellEnd"/>
      <w:r w:rsidRPr="00BD4C02">
        <w:rPr>
          <w:rFonts w:cstheme="minorHAnsi"/>
          <w:sz w:val="12"/>
        </w:rPr>
        <w:t xml:space="preserve">’ approach to planning used by corporations. The only difference with </w:t>
      </w:r>
      <w:proofErr w:type="spellStart"/>
      <w:r w:rsidRPr="00BD4C02">
        <w:rPr>
          <w:rFonts w:cstheme="minorHAnsi"/>
          <w:sz w:val="12"/>
        </w:rPr>
        <w:t>singleline</w:t>
      </w:r>
      <w:proofErr w:type="spellEnd"/>
      <w:r w:rsidRPr="00BD4C02">
        <w:rPr>
          <w:rFonts w:cstheme="minorHAnsi"/>
          <w:sz w:val="12"/>
        </w:rPr>
        <w:t xml:space="preserve"> forecasting was that scenarios provided a ‘most likely’ projection through the assessment of different futures. (K. van der Heijden, 1996, p.15) Single line forecasts work reasonably well during relatively stable periods. </w:t>
      </w:r>
      <w:r w:rsidRPr="00461FA0">
        <w:rPr>
          <w:rFonts w:cstheme="minorHAnsi"/>
          <w:b/>
          <w:u w:val="single"/>
        </w:rPr>
        <w:t xml:space="preserve">What makes forecasts so dangerous is that they are constructed on the assumption that tomorrow’s world will be much the same as </w:t>
      </w:r>
      <w:proofErr w:type="gramStart"/>
      <w:r w:rsidRPr="00461FA0">
        <w:rPr>
          <w:rFonts w:cstheme="minorHAnsi"/>
          <w:b/>
          <w:u w:val="single"/>
        </w:rPr>
        <w:t>today’s</w:t>
      </w:r>
      <w:proofErr w:type="gramEnd"/>
      <w:r w:rsidRPr="00461FA0">
        <w:rPr>
          <w:rFonts w:cstheme="minorHAnsi"/>
          <w:b/>
          <w:u w:val="single"/>
        </w:rPr>
        <w:t xml:space="preserve">. Consequently, forecasts fail when they are needed most, namely as major changes suddenly occur. </w:t>
      </w:r>
      <w:r w:rsidRPr="0048049D">
        <w:rPr>
          <w:rFonts w:cstheme="minorHAnsi"/>
          <w:b/>
          <w:highlight w:val="cyan"/>
          <w:u w:val="single"/>
        </w:rPr>
        <w:t>Instead of trying to perfect forecasting</w:t>
      </w:r>
      <w:r w:rsidRPr="00461FA0">
        <w:rPr>
          <w:rFonts w:cstheme="minorHAnsi"/>
          <w:b/>
          <w:u w:val="single"/>
        </w:rPr>
        <w:t xml:space="preserve"> </w:t>
      </w:r>
      <w:r w:rsidRPr="0048049D">
        <w:rPr>
          <w:rFonts w:cstheme="minorHAnsi"/>
          <w:b/>
          <w:highlight w:val="cyan"/>
          <w:u w:val="single"/>
        </w:rPr>
        <w:t>techniques</w:t>
      </w:r>
      <w:r w:rsidRPr="00461FA0">
        <w:rPr>
          <w:rFonts w:cstheme="minorHAnsi"/>
          <w:b/>
          <w:u w:val="single"/>
        </w:rPr>
        <w:t>, which aims at getting ‘the right’ forecast</w:t>
      </w:r>
      <w:r w:rsidRPr="002A01F7">
        <w:rPr>
          <w:rFonts w:cstheme="minorHAnsi"/>
          <w:b/>
          <w:u w:val="single"/>
        </w:rPr>
        <w:t xml:space="preserve">, a new assumption was adopted that led to the use of scenarios. This assumption is that the future is no longer stable; it is a moving target for which no single ‘right’ projection can be deduced from past </w:t>
      </w:r>
      <w:proofErr w:type="spellStart"/>
      <w:r w:rsidRPr="002A01F7">
        <w:rPr>
          <w:rFonts w:cstheme="minorHAnsi"/>
          <w:b/>
          <w:u w:val="single"/>
        </w:rPr>
        <w:t>behaviour</w:t>
      </w:r>
      <w:proofErr w:type="spellEnd"/>
      <w:r w:rsidRPr="002A01F7">
        <w:rPr>
          <w:rFonts w:cstheme="minorHAnsi"/>
          <w:b/>
          <w:u w:val="single"/>
        </w:rPr>
        <w:t>.</w:t>
      </w:r>
      <w:r w:rsidRPr="002A01F7">
        <w:rPr>
          <w:rFonts w:cstheme="minorHAnsi"/>
          <w:sz w:val="12"/>
        </w:rPr>
        <w:t xml:space="preserve"> (P. </w:t>
      </w:r>
      <w:proofErr w:type="spellStart"/>
      <w:r w:rsidRPr="002A01F7">
        <w:rPr>
          <w:rFonts w:cstheme="minorHAnsi"/>
          <w:sz w:val="12"/>
        </w:rPr>
        <w:t>Wack</w:t>
      </w:r>
      <w:proofErr w:type="spellEnd"/>
      <w:r w:rsidRPr="002A01F7">
        <w:rPr>
          <w:rFonts w:cstheme="minorHAnsi"/>
          <w:sz w:val="12"/>
        </w:rPr>
        <w:t xml:space="preserve"> in GBN, 1996, p. 28) Therefore, </w:t>
      </w:r>
      <w:r w:rsidRPr="002A01F7">
        <w:rPr>
          <w:rFonts w:cstheme="minorHAnsi"/>
          <w:b/>
          <w:u w:val="single"/>
        </w:rPr>
        <w:t xml:space="preserve">the scenario method - as it is used by corporations today - is no longer based on probability, but on qualitative causal thinking. It provides a method with which </w:t>
      </w:r>
      <w:r w:rsidRPr="0048049D">
        <w:rPr>
          <w:rFonts w:cstheme="minorHAnsi"/>
          <w:b/>
          <w:highlight w:val="cyan"/>
          <w:u w:val="single"/>
        </w:rPr>
        <w:t>decision makers can work out their i</w:t>
      </w:r>
      <w:r w:rsidRPr="00461FA0">
        <w:rPr>
          <w:rFonts w:cstheme="minorHAnsi"/>
          <w:b/>
          <w:u w:val="single"/>
        </w:rPr>
        <w:t xml:space="preserve">ntuitive </w:t>
      </w:r>
      <w:r w:rsidRPr="0048049D">
        <w:rPr>
          <w:rFonts w:cstheme="minorHAnsi"/>
          <w:b/>
          <w:highlight w:val="cyan"/>
          <w:u w:val="single"/>
        </w:rPr>
        <w:t>needs and enhance their understanding of</w:t>
      </w:r>
      <w:r w:rsidRPr="00461FA0">
        <w:rPr>
          <w:rFonts w:cstheme="minorHAnsi"/>
          <w:b/>
          <w:u w:val="single"/>
        </w:rPr>
        <w:t xml:space="preserve"> current </w:t>
      </w:r>
      <w:r w:rsidRPr="0048049D">
        <w:rPr>
          <w:rFonts w:cstheme="minorHAnsi"/>
          <w:b/>
          <w:highlight w:val="cyan"/>
          <w:u w:val="single"/>
        </w:rPr>
        <w:t>changes in society</w:t>
      </w:r>
      <w:r w:rsidRPr="00461FA0">
        <w:rPr>
          <w:rFonts w:cstheme="minorHAnsi"/>
          <w:b/>
          <w:u w:val="single"/>
        </w:rPr>
        <w:t>.</w:t>
      </w:r>
      <w:r w:rsidRPr="00BD4C02">
        <w:rPr>
          <w:rFonts w:cstheme="minorHAnsi"/>
          <w:sz w:val="12"/>
        </w:rPr>
        <w:t xml:space="preserve"> (K. van der Heijden, 1996, p. 15) </w:t>
      </w:r>
      <w:proofErr w:type="spellStart"/>
      <w:r w:rsidRPr="00BD4C02">
        <w:rPr>
          <w:rFonts w:cstheme="minorHAnsi"/>
          <w:sz w:val="12"/>
        </w:rPr>
        <w:t>Wack</w:t>
      </w:r>
      <w:proofErr w:type="spellEnd"/>
      <w:r w:rsidRPr="00BD4C02">
        <w:rPr>
          <w:rFonts w:cstheme="minorHAnsi"/>
          <w:sz w:val="12"/>
        </w:rPr>
        <w:t xml:space="preserve"> distinguishes two kinds of scenarios: first generation scenarios, also known as learning scenarios, and decision scenarios. </w:t>
      </w:r>
      <w:r w:rsidRPr="0048049D">
        <w:rPr>
          <w:rFonts w:cstheme="minorHAnsi"/>
          <w:b/>
          <w:highlight w:val="cyan"/>
          <w:u w:val="single"/>
        </w:rPr>
        <w:t xml:space="preserve">The purpose of learning scenarios is not </w:t>
      </w:r>
      <w:proofErr w:type="gramStart"/>
      <w:r w:rsidRPr="0048049D">
        <w:rPr>
          <w:rFonts w:cstheme="minorHAnsi"/>
          <w:b/>
          <w:highlight w:val="cyan"/>
          <w:u w:val="single"/>
        </w:rPr>
        <w:t>action, but</w:t>
      </w:r>
      <w:proofErr w:type="gramEnd"/>
      <w:r w:rsidRPr="0048049D">
        <w:rPr>
          <w:rFonts w:cstheme="minorHAnsi"/>
          <w:b/>
          <w:highlight w:val="cyan"/>
          <w:u w:val="single"/>
        </w:rPr>
        <w:t xml:space="preserve"> gaining understanding</w:t>
      </w:r>
      <w:r w:rsidRPr="00461FA0">
        <w:rPr>
          <w:rFonts w:cstheme="minorHAnsi"/>
          <w:b/>
          <w:u w:val="single"/>
        </w:rPr>
        <w:t xml:space="preserve"> and insight. They are exploratory and map out the future context. They aim at perceiving more clearly the connections between various forces and events driving the system.</w:t>
      </w:r>
      <w:r w:rsidRPr="00BD4C02">
        <w:rPr>
          <w:rFonts w:cstheme="minorHAnsi"/>
          <w:sz w:val="12"/>
        </w:rPr>
        <w:t xml:space="preserve"> But good learning scenarios are not enough: Scenarios can be successful in structuring uncertainty only when (1) they are based on a sound analysis of reality, and (2) they change the decision maker’s assumptions about how the world works and compel him to change his image of reality. (P. </w:t>
      </w:r>
      <w:proofErr w:type="spellStart"/>
      <w:r w:rsidRPr="00BD4C02">
        <w:rPr>
          <w:rFonts w:cstheme="minorHAnsi"/>
          <w:sz w:val="12"/>
        </w:rPr>
        <w:t>Wack</w:t>
      </w:r>
      <w:proofErr w:type="spellEnd"/>
      <w:r w:rsidRPr="00BD4C02">
        <w:rPr>
          <w:rFonts w:cstheme="minorHAnsi"/>
          <w:sz w:val="12"/>
        </w:rPr>
        <w:t xml:space="preserve">, 1996, p. 32) The </w:t>
      </w:r>
      <w:proofErr w:type="spellStart"/>
      <w:r w:rsidRPr="00BD4C02">
        <w:rPr>
          <w:rFonts w:cstheme="minorHAnsi"/>
          <w:sz w:val="12"/>
        </w:rPr>
        <w:t>realisation</w:t>
      </w:r>
      <w:proofErr w:type="spellEnd"/>
      <w:r w:rsidRPr="00BD4C02">
        <w:rPr>
          <w:rFonts w:cstheme="minorHAnsi"/>
          <w:sz w:val="12"/>
        </w:rPr>
        <w:t xml:space="preserve"> that changing the ‘mental models’ of decision makers was necessary for the scenario method to be effective led to the development of decision scenarios. Mental models are based on past experiences and information which have been </w:t>
      </w:r>
      <w:proofErr w:type="spellStart"/>
      <w:r w:rsidRPr="00BD4C02">
        <w:rPr>
          <w:rFonts w:cstheme="minorHAnsi"/>
          <w:sz w:val="12"/>
        </w:rPr>
        <w:t>internalised</w:t>
      </w:r>
      <w:proofErr w:type="spellEnd"/>
      <w:r w:rsidRPr="00BD4C02">
        <w:rPr>
          <w:rFonts w:cstheme="minorHAnsi"/>
          <w:sz w:val="12"/>
        </w:rPr>
        <w:t xml:space="preserve">. </w:t>
      </w:r>
      <w:proofErr w:type="spellStart"/>
      <w:r w:rsidRPr="00BD4C02">
        <w:rPr>
          <w:rFonts w:cstheme="minorHAnsi"/>
          <w:sz w:val="12"/>
        </w:rPr>
        <w:t>Wack</w:t>
      </w:r>
      <w:proofErr w:type="spellEnd"/>
      <w:r w:rsidRPr="00BD4C02">
        <w:rPr>
          <w:rFonts w:cstheme="minorHAnsi"/>
          <w:sz w:val="12"/>
        </w:rPr>
        <w:t xml:space="preserve"> calls this mental model or internal map the decision maker’s ‘microcosm’. Where learning scenarios just deal with the ‘outside world’, decision scenarios deal with two worlds: they explore the world of facts and they aim at the world of perceptions, existing in the microcosm of decision makers and companies. (P. </w:t>
      </w:r>
      <w:proofErr w:type="spellStart"/>
      <w:r w:rsidRPr="00BD4C02">
        <w:rPr>
          <w:rFonts w:cstheme="minorHAnsi"/>
          <w:sz w:val="12"/>
        </w:rPr>
        <w:t>Wack</w:t>
      </w:r>
      <w:proofErr w:type="spellEnd"/>
      <w:r w:rsidRPr="00BD4C02">
        <w:rPr>
          <w:rFonts w:cstheme="minorHAnsi"/>
          <w:sz w:val="12"/>
        </w:rPr>
        <w:t xml:space="preserve"> in GBN, 1996, p. 94) </w:t>
      </w:r>
      <w:proofErr w:type="spellStart"/>
      <w:r w:rsidRPr="00461FA0">
        <w:rPr>
          <w:rFonts w:cstheme="minorHAnsi"/>
          <w:b/>
          <w:u w:val="single"/>
        </w:rPr>
        <w:t>Wack’s</w:t>
      </w:r>
      <w:proofErr w:type="spellEnd"/>
      <w:r w:rsidRPr="00461FA0">
        <w:rPr>
          <w:rFonts w:cstheme="minorHAnsi"/>
          <w:b/>
          <w:u w:val="single"/>
        </w:rPr>
        <w:t xml:space="preserve"> concern from then on was not so much predicting the </w:t>
      </w:r>
      <w:proofErr w:type="gramStart"/>
      <w:r w:rsidRPr="00461FA0">
        <w:rPr>
          <w:rFonts w:cstheme="minorHAnsi"/>
          <w:b/>
          <w:u w:val="single"/>
        </w:rPr>
        <w:t>future, but</w:t>
      </w:r>
      <w:proofErr w:type="gramEnd"/>
      <w:r w:rsidRPr="00461FA0">
        <w:rPr>
          <w:rFonts w:cstheme="minorHAnsi"/>
          <w:b/>
          <w:u w:val="single"/>
        </w:rPr>
        <w:t xml:space="preserve"> enhancing people’s ability to gain new insights </w:t>
      </w:r>
      <w:r w:rsidRPr="0048049D">
        <w:rPr>
          <w:rFonts w:cstheme="minorHAnsi"/>
          <w:b/>
          <w:highlight w:val="cyan"/>
          <w:u w:val="single"/>
        </w:rPr>
        <w:t xml:space="preserve">through </w:t>
      </w:r>
      <w:proofErr w:type="spellStart"/>
      <w:r w:rsidRPr="0048049D">
        <w:rPr>
          <w:rFonts w:cstheme="minorHAnsi"/>
          <w:b/>
          <w:highlight w:val="cyan"/>
          <w:u w:val="single"/>
        </w:rPr>
        <w:t>reperception</w:t>
      </w:r>
      <w:proofErr w:type="spellEnd"/>
      <w:r w:rsidRPr="00461FA0">
        <w:rPr>
          <w:rFonts w:cstheme="minorHAnsi"/>
          <w:b/>
          <w:u w:val="single"/>
        </w:rPr>
        <w:t xml:space="preserve">. </w:t>
      </w:r>
      <w:r w:rsidRPr="00BD4C02">
        <w:rPr>
          <w:rFonts w:cstheme="minorHAnsi"/>
          <w:sz w:val="12"/>
        </w:rPr>
        <w:t xml:space="preserve">I </w:t>
      </w:r>
      <w:proofErr w:type="gramStart"/>
      <w:r w:rsidRPr="00BD4C02">
        <w:rPr>
          <w:rFonts w:cstheme="minorHAnsi"/>
          <w:sz w:val="12"/>
        </w:rPr>
        <w:t>believe,</w:t>
      </w:r>
      <w:proofErr w:type="gramEnd"/>
      <w:r w:rsidRPr="00BD4C02">
        <w:rPr>
          <w:rFonts w:cstheme="minorHAnsi"/>
          <w:sz w:val="12"/>
        </w:rPr>
        <w:t xml:space="preserve"> that </w:t>
      </w:r>
      <w:proofErr w:type="spellStart"/>
      <w:r w:rsidRPr="00BD4C02">
        <w:rPr>
          <w:rFonts w:cstheme="minorHAnsi"/>
          <w:sz w:val="12"/>
        </w:rPr>
        <w:t>Wack’s</w:t>
      </w:r>
      <w:proofErr w:type="spellEnd"/>
      <w:r w:rsidRPr="00BD4C02">
        <w:rPr>
          <w:rFonts w:cstheme="minorHAnsi"/>
          <w:sz w:val="12"/>
        </w:rPr>
        <w:t xml:space="preserve"> approach towards and development of the scenario method paved the way for its usage in other fields than the military and corporate world. Not only corporate executives perceive the world through their own ‘mental models’, but so do scientists and as a matter of fact, all individuals. Especially scientists and perhaps all individuals have an interest in gaining new insights through </w:t>
      </w:r>
      <w:proofErr w:type="spellStart"/>
      <w:r w:rsidRPr="00BD4C02">
        <w:rPr>
          <w:rFonts w:cstheme="minorHAnsi"/>
          <w:sz w:val="12"/>
        </w:rPr>
        <w:t>reperception</w:t>
      </w:r>
      <w:proofErr w:type="spellEnd"/>
      <w:r w:rsidRPr="00BD4C02">
        <w:rPr>
          <w:rFonts w:cstheme="minorHAnsi"/>
          <w:sz w:val="12"/>
        </w:rPr>
        <w:t xml:space="preserve">.” </w:t>
      </w:r>
      <w:r>
        <w:rPr>
          <w:rFonts w:cstheme="minorHAnsi"/>
          <w:b/>
          <w:u w:val="single"/>
        </w:rPr>
        <w:t xml:space="preserve">&lt;continued&gt; </w:t>
      </w:r>
      <w:r w:rsidRPr="00BD4C02">
        <w:rPr>
          <w:rFonts w:cstheme="minorHAnsi"/>
          <w:sz w:val="12"/>
        </w:rPr>
        <w:t>“</w:t>
      </w:r>
      <w:r w:rsidRPr="00461FA0">
        <w:rPr>
          <w:rFonts w:cstheme="minorHAnsi"/>
          <w:b/>
          <w:u w:val="single"/>
        </w:rPr>
        <w:t>I believe, the scenario method qualifies as a post-positivist method</w:t>
      </w:r>
      <w:r w:rsidRPr="00BD4C02">
        <w:rPr>
          <w:rFonts w:cstheme="minorHAnsi"/>
          <w:sz w:val="12"/>
        </w:rPr>
        <w:t>. It meets most of the above made requirements. It is a discursive method, which involves storytelling</w:t>
      </w:r>
      <w:r w:rsidRPr="00461FA0">
        <w:rPr>
          <w:rFonts w:cstheme="minorHAnsi"/>
          <w:b/>
          <w:u w:val="single"/>
        </w:rPr>
        <w:t>. It moves beyond modernist ‘prediction and control</w:t>
      </w:r>
      <w:proofErr w:type="gramStart"/>
      <w:r w:rsidRPr="00461FA0">
        <w:rPr>
          <w:rFonts w:cstheme="minorHAnsi"/>
          <w:b/>
          <w:u w:val="single"/>
        </w:rPr>
        <w:t>’, because</w:t>
      </w:r>
      <w:proofErr w:type="gramEnd"/>
      <w:r w:rsidRPr="00461FA0">
        <w:rPr>
          <w:rFonts w:cstheme="minorHAnsi"/>
          <w:b/>
          <w:u w:val="single"/>
        </w:rPr>
        <w:t xml:space="preserve"> scenarios do not try to predict the future. If they did, the future would be presented as a certainty over which there is total control. </w:t>
      </w:r>
      <w:proofErr w:type="gramStart"/>
      <w:r w:rsidRPr="00461FA0">
        <w:rPr>
          <w:rFonts w:cstheme="minorHAnsi"/>
          <w:b/>
          <w:u w:val="single"/>
        </w:rPr>
        <w:t>Instead</w:t>
      </w:r>
      <w:proofErr w:type="gramEnd"/>
      <w:r w:rsidRPr="00461FA0">
        <w:rPr>
          <w:rFonts w:cstheme="minorHAnsi"/>
          <w:b/>
          <w:u w:val="single"/>
        </w:rPr>
        <w:t xml:space="preserve"> they try to structure our perceptions and interpretations of it, therewith aiming at a broader understanding of the present, but leaving it open at the same time. The future remains </w:t>
      </w:r>
      <w:proofErr w:type="gramStart"/>
      <w:r w:rsidRPr="00461FA0">
        <w:rPr>
          <w:rFonts w:cstheme="minorHAnsi"/>
          <w:b/>
          <w:u w:val="single"/>
        </w:rPr>
        <w:t>uncertain</w:t>
      </w:r>
      <w:proofErr w:type="gramEnd"/>
      <w:r w:rsidRPr="00461FA0">
        <w:rPr>
          <w:rFonts w:cstheme="minorHAnsi"/>
          <w:b/>
          <w:u w:val="single"/>
        </w:rPr>
        <w:t xml:space="preserve"> and one can only try to think through possibilities, without having total control. There is an element of control, though. </w:t>
      </w:r>
      <w:r w:rsidRPr="0048049D">
        <w:rPr>
          <w:rFonts w:cstheme="minorHAnsi"/>
          <w:b/>
          <w:highlight w:val="cyan"/>
          <w:u w:val="single"/>
        </w:rPr>
        <w:t xml:space="preserve">By using </w:t>
      </w:r>
      <w:proofErr w:type="gramStart"/>
      <w:r w:rsidRPr="0048049D">
        <w:rPr>
          <w:rFonts w:cstheme="minorHAnsi"/>
          <w:b/>
          <w:highlight w:val="cyan"/>
          <w:u w:val="single"/>
        </w:rPr>
        <w:lastRenderedPageBreak/>
        <w:t>scenarios</w:t>
      </w:r>
      <w:proofErr w:type="gramEnd"/>
      <w:r w:rsidRPr="0048049D">
        <w:rPr>
          <w:rFonts w:cstheme="minorHAnsi"/>
          <w:b/>
          <w:highlight w:val="cyan"/>
          <w:u w:val="single"/>
        </w:rPr>
        <w:t xml:space="preserve"> you </w:t>
      </w:r>
      <w:r w:rsidRPr="00FA017F">
        <w:rPr>
          <w:rFonts w:cstheme="minorHAnsi"/>
          <w:b/>
          <w:u w:val="single"/>
        </w:rPr>
        <w:t>try to</w:t>
      </w:r>
      <w:r w:rsidRPr="0048049D">
        <w:rPr>
          <w:rFonts w:cstheme="minorHAnsi"/>
          <w:b/>
          <w:highlight w:val="cyan"/>
          <w:u w:val="single"/>
        </w:rPr>
        <w:t xml:space="preserve"> get prepared for </w:t>
      </w:r>
      <w:r w:rsidRPr="00FA017F">
        <w:rPr>
          <w:rFonts w:cstheme="minorHAnsi"/>
          <w:b/>
          <w:u w:val="single"/>
        </w:rPr>
        <w:t xml:space="preserve">and to get some grip on </w:t>
      </w:r>
      <w:r w:rsidRPr="0048049D">
        <w:rPr>
          <w:rFonts w:cstheme="minorHAnsi"/>
          <w:b/>
          <w:highlight w:val="cyan"/>
          <w:u w:val="single"/>
        </w:rPr>
        <w:t>uncertainties.</w:t>
      </w:r>
      <w:r w:rsidRPr="00FA017F">
        <w:rPr>
          <w:rFonts w:cstheme="minorHAnsi"/>
          <w:b/>
          <w:u w:val="single"/>
        </w:rPr>
        <w:t xml:space="preserve"> So, </w:t>
      </w:r>
      <w:r w:rsidRPr="0048049D">
        <w:rPr>
          <w:rFonts w:cstheme="minorHAnsi"/>
          <w:b/>
          <w:highlight w:val="cyan"/>
          <w:u w:val="single"/>
        </w:rPr>
        <w:t>while the future unfolds you will be able to respond adequately.</w:t>
      </w:r>
      <w:r w:rsidRPr="00461FA0">
        <w:rPr>
          <w:rFonts w:cstheme="minorHAnsi"/>
          <w:b/>
          <w:u w:val="single"/>
        </w:rPr>
        <w:t xml:space="preserve"> Especially focused and decision scenario’s provide ways to determine a concrete course of action.</w:t>
      </w:r>
      <w:r w:rsidRPr="00BD4C02">
        <w:rPr>
          <w:rFonts w:cstheme="minorHAnsi"/>
          <w:sz w:val="12"/>
        </w:rPr>
        <w:t>”</w:t>
      </w:r>
      <w:r>
        <w:rPr>
          <w:rFonts w:cstheme="minorHAnsi"/>
          <w:sz w:val="12"/>
        </w:rPr>
        <w:t xml:space="preserve"> </w:t>
      </w:r>
      <w:r>
        <w:rPr>
          <w:rFonts w:cstheme="minorHAnsi"/>
          <w:b/>
          <w:u w:val="single"/>
        </w:rPr>
        <w:t xml:space="preserve">&lt;continued&gt; </w:t>
      </w:r>
      <w:r w:rsidRPr="00BD4C02">
        <w:rPr>
          <w:rFonts w:cstheme="minorHAnsi"/>
          <w:sz w:val="12"/>
        </w:rPr>
        <w:t>“</w:t>
      </w:r>
      <w:r w:rsidRPr="00461FA0">
        <w:rPr>
          <w:rFonts w:cstheme="minorHAnsi"/>
          <w:b/>
          <w:u w:val="single"/>
        </w:rPr>
        <w:t>The scenario method is set up to structure uncertainties and make them an integral part of thinking.</w:t>
      </w:r>
      <w:r w:rsidRPr="00BD4C02">
        <w:rPr>
          <w:rFonts w:cstheme="minorHAnsi"/>
          <w:sz w:val="12"/>
        </w:rPr>
        <w:t xml:space="preserve"> </w:t>
      </w:r>
      <w:proofErr w:type="gramStart"/>
      <w:r w:rsidRPr="00BD4C02">
        <w:rPr>
          <w:rFonts w:cstheme="minorHAnsi"/>
          <w:sz w:val="12"/>
        </w:rPr>
        <w:t>Again</w:t>
      </w:r>
      <w:proofErr w:type="gramEnd"/>
      <w:r w:rsidRPr="00BD4C02">
        <w:rPr>
          <w:rFonts w:cstheme="minorHAnsi"/>
          <w:sz w:val="12"/>
        </w:rPr>
        <w:t xml:space="preserve"> stories provide the perfect framework to do this in. </w:t>
      </w:r>
      <w:r w:rsidRPr="00461FA0">
        <w:rPr>
          <w:rFonts w:cstheme="minorHAnsi"/>
          <w:b/>
          <w:u w:val="single"/>
        </w:rPr>
        <w:t xml:space="preserve">Multiple options can be assessed, </w:t>
      </w:r>
      <w:proofErr w:type="gramStart"/>
      <w:r w:rsidRPr="00461FA0">
        <w:rPr>
          <w:rFonts w:cstheme="minorHAnsi"/>
          <w:b/>
          <w:u w:val="single"/>
        </w:rPr>
        <w:t>interpreted</w:t>
      </w:r>
      <w:proofErr w:type="gramEnd"/>
      <w:r w:rsidRPr="00461FA0">
        <w:rPr>
          <w:rFonts w:cstheme="minorHAnsi"/>
          <w:b/>
          <w:u w:val="single"/>
        </w:rPr>
        <w:t xml:space="preserve"> and intersected. The perceived certainties and uncertainties involved can be </w:t>
      </w:r>
      <w:r w:rsidRPr="002A01F7">
        <w:rPr>
          <w:rFonts w:cstheme="minorHAnsi"/>
          <w:b/>
          <w:u w:val="single"/>
        </w:rPr>
        <w:t xml:space="preserve">combined in multiple ways, which enables people to structurally explore and think them through. </w:t>
      </w:r>
      <w:r w:rsidRPr="006228F6">
        <w:rPr>
          <w:rFonts w:cstheme="minorHAnsi"/>
          <w:b/>
          <w:highlight w:val="yellow"/>
          <w:u w:val="single"/>
        </w:rPr>
        <w:t xml:space="preserve">Scenarios leave plenty of room for imagination, personal experience etc. They also leave room for the incorporation of empirical data or results acquired with other (scientific) methods. All can be addressed in the stories. Thus, the scenario method can easily be combined with </w:t>
      </w:r>
      <w:proofErr w:type="gramStart"/>
      <w:r w:rsidRPr="006228F6">
        <w:rPr>
          <w:rFonts w:cstheme="minorHAnsi"/>
          <w:b/>
          <w:highlight w:val="yellow"/>
          <w:u w:val="single"/>
        </w:rPr>
        <w:t>other</w:t>
      </w:r>
      <w:proofErr w:type="gramEnd"/>
      <w:r w:rsidRPr="006228F6">
        <w:rPr>
          <w:rFonts w:cstheme="minorHAnsi"/>
          <w:b/>
          <w:highlight w:val="yellow"/>
          <w:u w:val="single"/>
        </w:rPr>
        <w:t xml:space="preserve"> research.</w:t>
      </w:r>
      <w:r w:rsidRPr="002A01F7">
        <w:rPr>
          <w:rFonts w:cstheme="minorHAnsi"/>
          <w:b/>
          <w:u w:val="single"/>
        </w:rPr>
        <w:t xml:space="preserve"> Added to this is the scenario method’s adaptability to scale. You can make scenarios on your own or with a small/large group of people. </w:t>
      </w:r>
      <w:r w:rsidRPr="002A01F7">
        <w:rPr>
          <w:rFonts w:cstheme="minorHAnsi"/>
          <w:sz w:val="12"/>
        </w:rPr>
        <w:t>You can use them for all sorts of topics ranging from very broad to very specific. Depending on the combination</w:t>
      </w:r>
      <w:r w:rsidRPr="00BD4C02">
        <w:rPr>
          <w:rFonts w:cstheme="minorHAnsi"/>
          <w:sz w:val="12"/>
        </w:rPr>
        <w:t xml:space="preserve"> of the </w:t>
      </w:r>
      <w:proofErr w:type="gramStart"/>
      <w:r w:rsidRPr="00BD4C02">
        <w:rPr>
          <w:rFonts w:cstheme="minorHAnsi"/>
          <w:sz w:val="12"/>
        </w:rPr>
        <w:t>above mentioned</w:t>
      </w:r>
      <w:proofErr w:type="gramEnd"/>
      <w:r w:rsidRPr="00BD4C02">
        <w:rPr>
          <w:rFonts w:cstheme="minorHAnsi"/>
          <w:sz w:val="12"/>
        </w:rPr>
        <w:t xml:space="preserve"> variables you can determine in what part(s) of a larger (research) process scenarios are useful or what kind of conclusions/actions can be drawn from them. Pierre </w:t>
      </w:r>
      <w:proofErr w:type="spellStart"/>
      <w:r w:rsidRPr="00BD4C02">
        <w:rPr>
          <w:rFonts w:cstheme="minorHAnsi"/>
          <w:sz w:val="12"/>
        </w:rPr>
        <w:t>Wack</w:t>
      </w:r>
      <w:proofErr w:type="spellEnd"/>
      <w:r w:rsidRPr="00BD4C02">
        <w:rPr>
          <w:rFonts w:cstheme="minorHAnsi"/>
          <w:sz w:val="12"/>
        </w:rPr>
        <w:t xml:space="preserve"> tried to do so by distinguishing learning and decision scenarios. (</w:t>
      </w:r>
      <w:proofErr w:type="gramStart"/>
      <w:r w:rsidRPr="00BD4C02">
        <w:rPr>
          <w:rFonts w:cstheme="minorHAnsi"/>
          <w:sz w:val="12"/>
        </w:rPr>
        <w:t>see</w:t>
      </w:r>
      <w:proofErr w:type="gramEnd"/>
      <w:r w:rsidRPr="00BD4C02">
        <w:rPr>
          <w:rFonts w:cstheme="minorHAnsi"/>
          <w:sz w:val="12"/>
        </w:rPr>
        <w:t xml:space="preserve"> p. 29)” </w:t>
      </w:r>
      <w:r>
        <w:rPr>
          <w:rFonts w:cstheme="minorHAnsi"/>
          <w:b/>
          <w:u w:val="single"/>
        </w:rPr>
        <w:t>&lt;continued&gt;</w:t>
      </w:r>
      <w:r w:rsidRPr="00BD4C02">
        <w:rPr>
          <w:rFonts w:cstheme="minorHAnsi"/>
          <w:sz w:val="12"/>
        </w:rPr>
        <w:t xml:space="preserve"> “Despite the elements of Critical Theory which, as I maintained, can be found in the scenario method, I would classify scenarios as a postmodern method. The main reasons to do so is because </w:t>
      </w:r>
      <w:r w:rsidRPr="00461FA0">
        <w:rPr>
          <w:rFonts w:cstheme="minorHAnsi"/>
          <w:b/>
          <w:u w:val="single"/>
        </w:rPr>
        <w:t xml:space="preserve">the scenario method is not based on a metanarrative or foundationalist theory - </w:t>
      </w:r>
      <w:r w:rsidRPr="0048049D">
        <w:rPr>
          <w:rFonts w:cstheme="minorHAnsi"/>
          <w:b/>
          <w:highlight w:val="cyan"/>
          <w:u w:val="single"/>
        </w:rPr>
        <w:t>it does not involve a theory of truth</w:t>
      </w:r>
      <w:r w:rsidRPr="00BD4C02">
        <w:rPr>
          <w:rFonts w:cstheme="minorHAnsi"/>
          <w:sz w:val="12"/>
        </w:rPr>
        <w:t xml:space="preserve"> – and because it is a pragmatic method in which </w:t>
      </w:r>
      <w:proofErr w:type="gramStart"/>
      <w:r w:rsidRPr="00BD4C02">
        <w:rPr>
          <w:rFonts w:cstheme="minorHAnsi"/>
          <w:sz w:val="12"/>
        </w:rPr>
        <w:t>change</w:t>
      </w:r>
      <w:proofErr w:type="gramEnd"/>
      <w:r w:rsidRPr="00BD4C02">
        <w:rPr>
          <w:rFonts w:cstheme="minorHAnsi"/>
          <w:sz w:val="12"/>
        </w:rPr>
        <w:t xml:space="preserve"> or emancipation are not a primary goal in themselves. In scenarios ‘change’ is a given. It will always occur, no matter what we do or not do. </w:t>
      </w:r>
      <w:r w:rsidRPr="00461FA0">
        <w:rPr>
          <w:rFonts w:cstheme="minorHAnsi"/>
          <w:b/>
          <w:u w:val="single"/>
        </w:rPr>
        <w:t xml:space="preserve">Ultimately, </w:t>
      </w:r>
      <w:r w:rsidRPr="0048049D">
        <w:rPr>
          <w:rFonts w:cstheme="minorHAnsi"/>
          <w:b/>
          <w:highlight w:val="cyan"/>
          <w:u w:val="single"/>
        </w:rPr>
        <w:t>nothing is fixed</w:t>
      </w:r>
      <w:r w:rsidRPr="00461FA0">
        <w:rPr>
          <w:rFonts w:cstheme="minorHAnsi"/>
          <w:b/>
          <w:u w:val="single"/>
        </w:rPr>
        <w:t xml:space="preserve">. Scenarios explore and evaluate practical and/or theoretical boundaries. At a certain point in space in time constraints imposed by current ‘reality’ are accepted, but the continuous exploration/evaluation of boundaries goes on. </w:t>
      </w:r>
      <w:r w:rsidRPr="0048049D">
        <w:rPr>
          <w:rFonts w:cstheme="minorHAnsi"/>
          <w:b/>
          <w:highlight w:val="cyan"/>
          <w:u w:val="single"/>
        </w:rPr>
        <w:t>You can imagine them changing, which might contribute to their actual change</w:t>
      </w:r>
      <w:r w:rsidRPr="00461FA0">
        <w:rPr>
          <w:rFonts w:cstheme="minorHAnsi"/>
          <w:b/>
          <w:u w:val="single"/>
        </w:rPr>
        <w:t xml:space="preserve">. At the same time boundaries will change anyway because of a continuous complex of developments. At a certain point in space and time it will always remain partly uncertain what changes will occur and, perhaps more importantly, how they will be perceived. From this perspective what </w:t>
      </w:r>
      <w:r w:rsidRPr="00461FA0">
        <w:rPr>
          <w:rFonts w:cstheme="minorHAnsi"/>
          <w:b/>
          <w:i/>
          <w:iCs/>
          <w:u w:val="single"/>
        </w:rPr>
        <w:t xml:space="preserve">is </w:t>
      </w:r>
      <w:r w:rsidRPr="00461FA0">
        <w:rPr>
          <w:rFonts w:cstheme="minorHAnsi"/>
          <w:b/>
          <w:u w:val="single"/>
        </w:rPr>
        <w:t xml:space="preserve">true or possible, is not what matters so much, but what is </w:t>
      </w:r>
      <w:r w:rsidRPr="00461FA0">
        <w:rPr>
          <w:rFonts w:cstheme="minorHAnsi"/>
          <w:b/>
          <w:i/>
          <w:iCs/>
          <w:u w:val="single"/>
        </w:rPr>
        <w:t xml:space="preserve">perceived </w:t>
      </w:r>
      <w:r w:rsidRPr="00461FA0">
        <w:rPr>
          <w:rFonts w:cstheme="minorHAnsi"/>
          <w:b/>
          <w:u w:val="single"/>
        </w:rPr>
        <w:t>to be true or possible.</w:t>
      </w:r>
      <w:r w:rsidRPr="00BD4C02">
        <w:rPr>
          <w:rFonts w:cstheme="minorHAnsi"/>
          <w:sz w:val="12"/>
        </w:rPr>
        <w:t xml:space="preserve"> Language and the creation of language play a vital role in the scenario method. </w:t>
      </w:r>
      <w:r w:rsidRPr="00461FA0">
        <w:rPr>
          <w:rFonts w:cstheme="minorHAnsi"/>
          <w:b/>
          <w:u w:val="single"/>
        </w:rPr>
        <w:t xml:space="preserve">The creation of language is equated with learning and with the production of knowledge. Through the usage of language and the creation of new language the </w:t>
      </w:r>
      <w:r w:rsidRPr="0048049D">
        <w:rPr>
          <w:rFonts w:cstheme="minorHAnsi"/>
          <w:b/>
          <w:highlight w:val="cyan"/>
          <w:u w:val="single"/>
        </w:rPr>
        <w:t xml:space="preserve">boundaries of ‘reality’ are continuously (re)perceived and </w:t>
      </w:r>
      <w:r w:rsidRPr="00461FA0">
        <w:rPr>
          <w:rFonts w:cstheme="minorHAnsi"/>
          <w:b/>
          <w:u w:val="single"/>
        </w:rPr>
        <w:t xml:space="preserve">simultaneously </w:t>
      </w:r>
      <w:r w:rsidRPr="0048049D">
        <w:rPr>
          <w:rFonts w:cstheme="minorHAnsi"/>
          <w:b/>
          <w:highlight w:val="cyan"/>
          <w:u w:val="single"/>
        </w:rPr>
        <w:t>‘reality’ is (re)shaped</w:t>
      </w:r>
      <w:r w:rsidRPr="00461FA0">
        <w:rPr>
          <w:rFonts w:cstheme="minorHAnsi"/>
          <w:b/>
          <w:u w:val="single"/>
        </w:rPr>
        <w:t>.</w:t>
      </w:r>
      <w:r w:rsidRPr="00BD4C02">
        <w:rPr>
          <w:rFonts w:cstheme="minorHAnsi"/>
          <w:sz w:val="12"/>
        </w:rPr>
        <w:t xml:space="preserve"> The above reflects a postmodern attitude.”</w:t>
      </w:r>
    </w:p>
    <w:p w14:paraId="5D255A2B" w14:textId="77777777" w:rsidR="00700EE5" w:rsidRDefault="00700EE5" w:rsidP="00700EE5">
      <w:pPr>
        <w:rPr>
          <w:b/>
          <w:bCs/>
        </w:rPr>
      </w:pPr>
    </w:p>
    <w:p w14:paraId="7D0119A1" w14:textId="77777777" w:rsidR="00700EE5" w:rsidRDefault="00700EE5" w:rsidP="00700EE5">
      <w:pPr>
        <w:pStyle w:val="Heading4"/>
      </w:pPr>
      <w:r>
        <w:lastRenderedPageBreak/>
        <w:t xml:space="preserve">2. Use reasonability to evaluate offense under truth testing – this means you should not spend time considering blips under truth testing that you know are false even if you don’t know why or haven’t figured out the error in their syllogism. Net Benefit: </w:t>
      </w:r>
    </w:p>
    <w:p w14:paraId="2E4138EA" w14:textId="77777777" w:rsidR="00700EE5" w:rsidRDefault="00700EE5" w:rsidP="00700EE5">
      <w:pPr>
        <w:pStyle w:val="Heading4"/>
      </w:pPr>
      <w:r>
        <w:t>Link turns truth testing—the rational activity that is motivated by a desire for truth seeking is not to consider or rigorously engage with every conceivable argument because there are indefinitely false arguments. There is only one true argument, but you can be wrong in infinite ways. Given this, if your task is to give a rigorous treatment to every conceivable proposition, you would just waste infinite time without even have made a single advancement to truth. The rational procedure motivated towards truth seeking is just to eliminate or dismiss a vast number of arguments that a person could make, but you just know are instinctively false and rather turn your attention to things that are maybe true</w:t>
      </w:r>
    </w:p>
    <w:p w14:paraId="17313390" w14:textId="77777777" w:rsidR="00700EE5" w:rsidRDefault="00700EE5" w:rsidP="00700EE5">
      <w:pPr>
        <w:pStyle w:val="Heading4"/>
        <w:rPr>
          <w:color w:val="000000" w:themeColor="text1"/>
        </w:rPr>
      </w:pPr>
      <w:r>
        <w:t xml:space="preserve">3. </w:t>
      </w:r>
      <w:r w:rsidRPr="0039503E">
        <w:rPr>
          <w:color w:val="000000" w:themeColor="text1"/>
        </w:rPr>
        <w:t xml:space="preserve">Dictionary.com defines “affirm” as “to express agreement with or commitment to uphold; support”. Prefer </w:t>
      </w:r>
      <w:proofErr w:type="spellStart"/>
      <w:r w:rsidRPr="0039503E">
        <w:rPr>
          <w:color w:val="000000" w:themeColor="text1"/>
        </w:rPr>
        <w:t>aff</w:t>
      </w:r>
      <w:proofErr w:type="spellEnd"/>
      <w:r w:rsidRPr="0039503E">
        <w:rPr>
          <w:color w:val="000000" w:themeColor="text1"/>
        </w:rPr>
        <w:t xml:space="preserve"> definitions – there are bidirectional definitions of every word and the </w:t>
      </w:r>
      <w:proofErr w:type="spellStart"/>
      <w:r w:rsidRPr="0039503E">
        <w:rPr>
          <w:color w:val="000000" w:themeColor="text1"/>
        </w:rPr>
        <w:t>aff</w:t>
      </w:r>
      <w:proofErr w:type="spellEnd"/>
      <w:r w:rsidRPr="0039503E">
        <w:rPr>
          <w:color w:val="000000" w:themeColor="text1"/>
        </w:rPr>
        <w:t xml:space="preserve"> </w:t>
      </w:r>
      <w:proofErr w:type="gramStart"/>
      <w:r w:rsidRPr="0039503E">
        <w:rPr>
          <w:color w:val="000000" w:themeColor="text1"/>
        </w:rPr>
        <w:t>has to</w:t>
      </w:r>
      <w:proofErr w:type="gramEnd"/>
      <w:r w:rsidRPr="0039503E">
        <w:rPr>
          <w:color w:val="000000" w:themeColor="text1"/>
        </w:rPr>
        <w:t xml:space="preserve"> choose one. Additionally, 12 dictionaries</w:t>
      </w:r>
      <w:r w:rsidRPr="0039503E">
        <w:rPr>
          <w:rStyle w:val="FootnoteReference"/>
          <w:b w:val="0"/>
          <w:color w:val="000000" w:themeColor="text1"/>
        </w:rPr>
        <w:footnoteReference w:id="1"/>
      </w:r>
      <w:r w:rsidRPr="0039503E">
        <w:rPr>
          <w:color w:val="000000" w:themeColor="text1"/>
        </w:rPr>
        <w:t xml:space="preserve"> define “to affirm” as some variation of “to show support for” or “to state positively” – </w:t>
      </w:r>
      <w:proofErr w:type="gramStart"/>
      <w:r w:rsidRPr="0039503E">
        <w:rPr>
          <w:color w:val="000000" w:themeColor="text1"/>
        </w:rPr>
        <w:t>i.e.</w:t>
      </w:r>
      <w:proofErr w:type="gramEnd"/>
      <w:r w:rsidRPr="0039503E">
        <w:rPr>
          <w:color w:val="000000" w:themeColor="text1"/>
        </w:rPr>
        <w:t xml:space="preserve"> not truth testing. </w:t>
      </w:r>
    </w:p>
    <w:p w14:paraId="5593EAE3" w14:textId="77777777" w:rsidR="00700EE5" w:rsidRDefault="00700EE5" w:rsidP="00700EE5">
      <w:pPr>
        <w:pStyle w:val="Heading4"/>
        <w:rPr>
          <w:color w:val="000000" w:themeColor="text1"/>
        </w:rPr>
      </w:pPr>
      <w:r>
        <w:rPr>
          <w:color w:val="000000" w:themeColor="text1"/>
        </w:rPr>
        <w:t xml:space="preserve">4. If the negative reads truth testing, they may only prove the resolution false by contesting one truth condition of the </w:t>
      </w:r>
      <w:proofErr w:type="spellStart"/>
      <w:r>
        <w:rPr>
          <w:color w:val="000000" w:themeColor="text1"/>
        </w:rPr>
        <w:t>aff</w:t>
      </w:r>
      <w:proofErr w:type="spellEnd"/>
      <w:r>
        <w:rPr>
          <w:color w:val="000000" w:themeColor="text1"/>
        </w:rPr>
        <w:t xml:space="preserve">. To clarify, they can have multiple arguments that disproving one truth condition, but they cannot contest multiple truth conditions </w:t>
      </w:r>
      <w:proofErr w:type="spellStart"/>
      <w:r>
        <w:rPr>
          <w:color w:val="000000" w:themeColor="text1"/>
        </w:rPr>
        <w:t>i.e</w:t>
      </w:r>
      <w:proofErr w:type="spellEnd"/>
      <w:r>
        <w:rPr>
          <w:color w:val="000000" w:themeColor="text1"/>
        </w:rPr>
        <w:t xml:space="preserve"> they can read multiple arguments for skep, but they cannot read skep, the </w:t>
      </w:r>
      <w:proofErr w:type="spellStart"/>
      <w:r>
        <w:rPr>
          <w:color w:val="000000" w:themeColor="text1"/>
        </w:rPr>
        <w:t>aff</w:t>
      </w:r>
      <w:proofErr w:type="spellEnd"/>
      <w:r>
        <w:rPr>
          <w:color w:val="000000" w:themeColor="text1"/>
        </w:rPr>
        <w:t xml:space="preserve"> has no moral agent, and standardized test are good for example. Net Benefit:</w:t>
      </w:r>
    </w:p>
    <w:p w14:paraId="6647FE05" w14:textId="77777777" w:rsidR="00700EE5" w:rsidRDefault="00700EE5" w:rsidP="00700EE5">
      <w:pPr>
        <w:pStyle w:val="Heading2"/>
      </w:pPr>
      <w:r>
        <w:lastRenderedPageBreak/>
        <w:t>3</w:t>
      </w:r>
    </w:p>
    <w:p w14:paraId="4C574954" w14:textId="77777777" w:rsidR="00700EE5" w:rsidRPr="00CD7229" w:rsidRDefault="00700EE5" w:rsidP="00700EE5">
      <w:pPr>
        <w:pStyle w:val="Heading4"/>
        <w:rPr>
          <w:rFonts w:cs="Calibri"/>
        </w:rPr>
      </w:pPr>
      <w:r w:rsidRPr="00CD7229">
        <w:rPr>
          <w:rFonts w:cs="Calibri"/>
        </w:rPr>
        <w:t>Thus, the standard is maximizing expected well-bein</w:t>
      </w:r>
      <w:r>
        <w:rPr>
          <w:rFonts w:cs="Calibri"/>
        </w:rPr>
        <w:t>g (Act Util)</w:t>
      </w:r>
      <w:r w:rsidRPr="00CD7229">
        <w:rPr>
          <w:rFonts w:cs="Calibri"/>
        </w:rPr>
        <w:t>. Prefer additionally</w:t>
      </w:r>
      <w:r>
        <w:rPr>
          <w:rFonts w:cs="Calibri"/>
        </w:rPr>
        <w:t>:</w:t>
      </w:r>
    </w:p>
    <w:p w14:paraId="4BA50769" w14:textId="77777777" w:rsidR="00700EE5" w:rsidRDefault="00700EE5" w:rsidP="00700EE5">
      <w:pPr>
        <w:pStyle w:val="Heading4"/>
        <w:rPr>
          <w:rFonts w:cs="Calibri"/>
        </w:rPr>
      </w:pPr>
      <w:r w:rsidRPr="00277BFC">
        <w:rPr>
          <w:rFonts w:cs="Calibri"/>
        </w:rPr>
        <w:t>[</w:t>
      </w: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xml:space="preserve">. This means my offense OW under their </w:t>
      </w:r>
      <w:proofErr w:type="spellStart"/>
      <w:r>
        <w:rPr>
          <w:rFonts w:cs="Calibri"/>
        </w:rPr>
        <w:t>fwk</w:t>
      </w:r>
      <w:proofErr w:type="spellEnd"/>
      <w:r>
        <w:rPr>
          <w:rFonts w:cs="Calibri"/>
        </w:rPr>
        <w:t>.</w:t>
      </w:r>
    </w:p>
    <w:p w14:paraId="151A3691" w14:textId="77777777" w:rsidR="00700EE5" w:rsidRDefault="00700EE5" w:rsidP="00700EE5">
      <w:pPr>
        <w:pStyle w:val="Heading4"/>
      </w:pPr>
    </w:p>
    <w:p w14:paraId="29AC0FF9" w14:textId="77777777" w:rsidR="00700EE5" w:rsidRPr="00FF0CF7" w:rsidRDefault="00700EE5" w:rsidP="00700EE5">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48ED9F3E" w14:textId="77777777" w:rsidR="00700EE5" w:rsidRPr="00FF0CF7" w:rsidRDefault="00700EE5" w:rsidP="00700EE5">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5F02FAEB" w14:textId="77777777" w:rsidR="00700EE5" w:rsidRPr="00B734B6" w:rsidRDefault="00700EE5" w:rsidP="00700EE5">
      <w:pPr>
        <w:rPr>
          <w:sz w:val="12"/>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937AD3">
        <w:rPr>
          <w:sz w:val="12"/>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937AD3">
        <w:rPr>
          <w:sz w:val="12"/>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937AD3">
        <w:rPr>
          <w:sz w:val="12"/>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937AD3">
        <w:rPr>
          <w:sz w:val="12"/>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937AD3">
        <w:rPr>
          <w:rStyle w:val="StyleUnderline"/>
          <w:rFonts w:eastAsiaTheme="majorEastAsia" w:cstheme="majorBidi"/>
          <w:bCs/>
          <w:sz w:val="24"/>
          <w:highlight w:val="yellow"/>
          <w:u w:val="double"/>
        </w:rPr>
        <w:t>reducing existential risk is</w:t>
      </w:r>
      <w:r w:rsidRPr="00937AD3">
        <w:rPr>
          <w:rStyle w:val="StyleUnderline"/>
          <w:bCs/>
          <w:highlight w:val="yellow"/>
        </w:rPr>
        <w:t xml:space="preserve"> </w:t>
      </w:r>
      <w:r w:rsidRPr="007C21F8">
        <w:rPr>
          <w:rStyle w:val="StyleUnderline"/>
          <w:bCs/>
        </w:rPr>
        <w:t xml:space="preserve">easily </w:t>
      </w:r>
      <w:r w:rsidRPr="00937AD3">
        <w:rPr>
          <w:rStyle w:val="StyleUnderline"/>
          <w:rFonts w:eastAsiaTheme="majorEastAsia" w:cstheme="majorBidi"/>
          <w:bCs/>
          <w:sz w:val="24"/>
          <w:highlight w:val="yellow"/>
          <w:u w:val="double"/>
        </w:rPr>
        <w:t>the most important thing in the whole world</w:t>
      </w:r>
      <w:r w:rsidRPr="00CA76F2">
        <w:rPr>
          <w:rStyle w:val="StyleUnderline"/>
          <w:bCs/>
          <w:highlight w:val="yellow"/>
        </w:rPr>
        <w:t>.</w:t>
      </w:r>
      <w:r w:rsidRPr="007C21F8">
        <w:rPr>
          <w:rStyle w:val="StyleUnderline"/>
          <w:bCs/>
        </w:rPr>
        <w:t xml:space="preserve"> This is for the familiar reason that there are </w:t>
      </w:r>
      <w:r w:rsidRPr="00937AD3">
        <w:rPr>
          <w:rStyle w:val="StyleUnderline"/>
          <w:rFonts w:eastAsiaTheme="majorEastAsia" w:cstheme="majorBidi"/>
          <w:bCs/>
          <w:sz w:val="24"/>
          <w:highlight w:val="yellow"/>
          <w:u w:val="double"/>
        </w:rPr>
        <w:t>so many people</w:t>
      </w:r>
      <w:r w:rsidRPr="00937AD3">
        <w:rPr>
          <w:rStyle w:val="StyleUnderline"/>
          <w:bCs/>
          <w:highlight w:val="yellow"/>
        </w:rPr>
        <w:t xml:space="preserve"> </w:t>
      </w:r>
      <w:r w:rsidRPr="007C21F8">
        <w:rPr>
          <w:rStyle w:val="StyleUnderline"/>
          <w:bCs/>
        </w:rPr>
        <w:t xml:space="preserve">who </w:t>
      </w:r>
      <w:r w:rsidRPr="00937AD3">
        <w:rPr>
          <w:rStyle w:val="StyleUnderline"/>
          <w:rFonts w:eastAsiaTheme="majorEastAsia" w:cstheme="majorBidi"/>
          <w:bCs/>
          <w:sz w:val="24"/>
          <w:highlight w:val="yellow"/>
          <w:u w:val="double"/>
        </w:rPr>
        <w:t>could exist in the future</w:t>
      </w:r>
      <w:r w:rsidRPr="00937AD3">
        <w:rPr>
          <w:rStyle w:val="StyleUnderline"/>
          <w:bCs/>
          <w:highlight w:val="yellow"/>
        </w:rPr>
        <w:t xml:space="preserve"> </w:t>
      </w:r>
      <w:r w:rsidRPr="007C21F8">
        <w:rPr>
          <w:rStyle w:val="StyleUnderline"/>
          <w:bCs/>
        </w:rPr>
        <w:t xml:space="preserve">– there are </w:t>
      </w:r>
      <w:r w:rsidRPr="00937AD3">
        <w:rPr>
          <w:rStyle w:val="StyleUnderline"/>
          <w:rFonts w:eastAsiaTheme="majorEastAsia" w:cstheme="majorBidi"/>
          <w:bCs/>
          <w:sz w:val="24"/>
          <w:highlight w:val="yellow"/>
          <w:u w:val="double"/>
        </w:rPr>
        <w:t>trillions upon trillions</w:t>
      </w:r>
      <w:r w:rsidRPr="007C21F8">
        <w:rPr>
          <w:rStyle w:val="StyleUnderline"/>
          <w:bCs/>
        </w:rPr>
        <w:t xml:space="preserve">… upon trillions. There are so many possible future people that </w:t>
      </w:r>
      <w:r w:rsidRPr="00937AD3">
        <w:rPr>
          <w:sz w:val="12"/>
          <w:highlight w:val="yellow"/>
        </w:rPr>
        <w:t>reducing existential risk is</w:t>
      </w:r>
      <w:r w:rsidRPr="00937AD3">
        <w:rPr>
          <w:sz w:val="12"/>
        </w:rPr>
        <w:t xml:space="preserve"> arguably </w:t>
      </w:r>
      <w:r w:rsidRPr="00937AD3">
        <w:rPr>
          <w:sz w:val="12"/>
          <w:highlight w:val="yellow"/>
        </w:rPr>
        <w:t>the most important</w:t>
      </w:r>
      <w:r w:rsidRPr="00937AD3">
        <w:rPr>
          <w:sz w:val="12"/>
        </w:rPr>
        <w:t xml:space="preserve"> thing in the world, </w:t>
      </w:r>
      <w:r w:rsidRPr="00937AD3">
        <w:rPr>
          <w:sz w:val="12"/>
          <w:highlight w:val="yellow"/>
        </w:rPr>
        <w:t xml:space="preserve">even if the well-being of these possible people were given only 0.001% as much weight </w:t>
      </w:r>
      <w:r w:rsidRPr="00937AD3">
        <w:rPr>
          <w:sz w:val="12"/>
        </w:rPr>
        <w:t xml:space="preserve">as that of existing people. Even on a wholly person-affecting view – according to which there’s nothing (apart from effects on existing people) to be said in favor of creating happy people – the case for reducing existential risk is very strong. As noted in this seminal </w:t>
      </w:r>
      <w:r w:rsidRPr="00937AD3">
        <w:rPr>
          <w:sz w:val="12"/>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w:t>
      </w:r>
      <w:r w:rsidRPr="00937AD3">
        <w:rPr>
          <w:sz w:val="12"/>
        </w:rPr>
        <w:t>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w:t>
      </w:r>
      <w:r w:rsidRPr="00937AD3">
        <w:rPr>
          <w:sz w:val="12"/>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937AD3">
        <w:rPr>
          <w:sz w:val="12"/>
          <w:szCs w:val="10"/>
        </w:rPr>
        <w:t xml:space="preserve"> It will depend, among other things, on what one’s own good </w:t>
      </w:r>
      <w:proofErr w:type="gramStart"/>
      <w:r w:rsidRPr="00937AD3">
        <w:rPr>
          <w:sz w:val="12"/>
          <w:szCs w:val="10"/>
        </w:rPr>
        <w:t>consists</w:t>
      </w:r>
      <w:proofErr w:type="gramEnd"/>
      <w:r w:rsidRPr="00937AD3">
        <w:rPr>
          <w:sz w:val="12"/>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37AD3">
        <w:rPr>
          <w:sz w:val="12"/>
          <w:szCs w:val="10"/>
        </w:rPr>
        <w:t>actually desires</w:t>
      </w:r>
      <w:proofErr w:type="gramEnd"/>
      <w:r w:rsidRPr="00937AD3">
        <w:rPr>
          <w:sz w:val="12"/>
          <w:szCs w:val="10"/>
        </w:rPr>
        <w:t xml:space="preserve"> to do that act). </w:t>
      </w:r>
      <w:r w:rsidRPr="00C21E5D">
        <w:rPr>
          <w:rStyle w:val="StyleUnderline"/>
          <w:sz w:val="10"/>
          <w:szCs w:val="10"/>
        </w:rPr>
        <w:t>To be minimally plausible, egoism will need to be paired with a more sophisticated account of well-being.</w:t>
      </w:r>
      <w:r w:rsidRPr="00937AD3">
        <w:rPr>
          <w:sz w:val="12"/>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37AD3">
        <w:rPr>
          <w:sz w:val="12"/>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937AD3">
        <w:rPr>
          <w:sz w:val="12"/>
          <w:szCs w:val="10"/>
        </w:rPr>
        <w:t xml:space="preserve"> Add to </w:t>
      </w:r>
      <w:proofErr w:type="gramStart"/>
      <w:r w:rsidRPr="00937AD3">
        <w:rPr>
          <w:sz w:val="12"/>
          <w:szCs w:val="10"/>
        </w:rPr>
        <w:t>all of</w:t>
      </w:r>
      <w:proofErr w:type="gramEnd"/>
      <w:r w:rsidRPr="00937AD3">
        <w:rPr>
          <w:sz w:val="12"/>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37AD3">
        <w:rPr>
          <w:sz w:val="12"/>
        </w:rPr>
        <w:t xml:space="preserve">. </w:t>
      </w:r>
      <w:r w:rsidRPr="00937AD3">
        <w:rPr>
          <w:rStyle w:val="Emphasis"/>
          <w:rFonts w:eastAsiaTheme="majorEastAsia" w:cstheme="majorBidi"/>
          <w:bCs/>
          <w:iCs w:val="0"/>
          <w:sz w:val="24"/>
          <w:highlight w:val="yellow"/>
          <w:u w:val="double"/>
        </w:rPr>
        <w:t xml:space="preserve">We should also </w:t>
      </w:r>
      <w:proofErr w:type="gramStart"/>
      <w:r w:rsidRPr="00937AD3">
        <w:rPr>
          <w:rStyle w:val="Emphasis"/>
          <w:rFonts w:eastAsiaTheme="majorEastAsia" w:cstheme="majorBidi"/>
          <w:bCs/>
          <w:iCs w:val="0"/>
          <w:sz w:val="24"/>
          <w:highlight w:val="yellow"/>
          <w:u w:val="double"/>
        </w:rPr>
        <w:t>take into account</w:t>
      </w:r>
      <w:proofErr w:type="gramEnd"/>
      <w:r w:rsidRPr="00937AD3">
        <w:rPr>
          <w:rStyle w:val="Emphasis"/>
          <w:rFonts w:eastAsiaTheme="majorEastAsia" w:cstheme="majorBidi"/>
          <w:bCs/>
          <w:iCs w:val="0"/>
          <w:sz w:val="24"/>
          <w:highlight w:val="yellow"/>
          <w:u w:val="double"/>
        </w:rPr>
        <w:t xml:space="preserve"> moral uncertainty</w:t>
      </w:r>
      <w:r w:rsidRPr="00CA76F2">
        <w:rPr>
          <w:rStyle w:val="Emphasis"/>
          <w:highlight w:val="yellow"/>
        </w:rPr>
        <w:t>.</w:t>
      </w:r>
      <w:r w:rsidRPr="00937AD3">
        <w:rPr>
          <w:b/>
          <w:bCs/>
          <w:sz w:val="12"/>
        </w:rPr>
        <w:t xml:space="preserve"> </w:t>
      </w:r>
      <w:r w:rsidRPr="007C21F8">
        <w:rPr>
          <w:rStyle w:val="StyleUnderline"/>
          <w:bCs/>
        </w:rPr>
        <w:t>What is it reasonable for one to do, when one is uncertain not (only) about the empirical facts, but also about the moral facts?</w:t>
      </w:r>
      <w:r w:rsidRPr="00937AD3">
        <w:rPr>
          <w:sz w:val="12"/>
        </w:rPr>
        <w:t xml:space="preserve"> I’ve just argued that </w:t>
      </w:r>
      <w:r w:rsidRPr="007C21F8">
        <w:rPr>
          <w:rStyle w:val="StyleUnderline"/>
          <w:bCs/>
        </w:rPr>
        <w:t xml:space="preserve">there’s agreement among minimally plausible ethical views that we have strong reason to reduce existential risk – not only consequentialists, but also deontologists, virtue ethicists, and sophisticated egoists </w:t>
      </w:r>
      <w:r w:rsidRPr="007C21F8">
        <w:rPr>
          <w:rStyle w:val="StyleUnderline"/>
          <w:bCs/>
        </w:rPr>
        <w:lastRenderedPageBreak/>
        <w:t>should agree.</w:t>
      </w:r>
      <w:r w:rsidRPr="00937AD3">
        <w:rPr>
          <w:sz w:val="12"/>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937AD3">
        <w:rPr>
          <w:sz w:val="12"/>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from the standpoint of moral uncertainty, to reduce existential risk.</w:t>
      </w:r>
      <w:r w:rsidRPr="00937AD3">
        <w:rPr>
          <w:sz w:val="12"/>
        </w:rPr>
        <w:t xml:space="preserve"> Perhaps most disturbingly still, </w:t>
      </w:r>
      <w:r w:rsidRPr="00937AD3">
        <w:rPr>
          <w:rStyle w:val="StyleUnderline"/>
          <w:rFonts w:eastAsiaTheme="majorEastAsia" w:cstheme="majorBidi"/>
          <w:bCs/>
          <w:sz w:val="24"/>
          <w:highlight w:val="yellow"/>
          <w:u w:val="double"/>
        </w:rPr>
        <w:t>even if we are only 1% sure that</w:t>
      </w:r>
      <w:r w:rsidRPr="00937AD3">
        <w:rPr>
          <w:rStyle w:val="StyleUnderline"/>
          <w:highlight w:val="yellow"/>
        </w:rPr>
        <w:t xml:space="preserve"> </w:t>
      </w:r>
      <w:r w:rsidRPr="007C21F8">
        <w:rPr>
          <w:rStyle w:val="StyleUnderline"/>
          <w:bCs/>
        </w:rPr>
        <w:t>the</w:t>
      </w:r>
      <w:r w:rsidRPr="00FF0CF7">
        <w:rPr>
          <w:rStyle w:val="StyleUnderline"/>
        </w:rPr>
        <w:t xml:space="preserve"> </w:t>
      </w:r>
      <w:r w:rsidRPr="00937AD3">
        <w:rPr>
          <w:rStyle w:val="StyleUnderline"/>
          <w:rFonts w:eastAsiaTheme="majorEastAsia" w:cstheme="majorBidi"/>
          <w:bCs/>
          <w:sz w:val="24"/>
          <w:highlight w:val="yellow"/>
          <w:u w:val="double"/>
        </w:rPr>
        <w:t>well-being</w:t>
      </w:r>
      <w:r w:rsidRPr="00937AD3">
        <w:rPr>
          <w:rStyle w:val="StyleUnderline"/>
          <w:highlight w:val="yellow"/>
        </w:rPr>
        <w:t xml:space="preserve"> </w:t>
      </w:r>
      <w:r w:rsidRPr="007C21F8">
        <w:rPr>
          <w:rStyle w:val="StyleUnderline"/>
          <w:bCs/>
        </w:rPr>
        <w:t>of possible future people</w:t>
      </w:r>
      <w:r w:rsidRPr="00FF0CF7">
        <w:rPr>
          <w:rStyle w:val="StyleUnderline"/>
        </w:rPr>
        <w:t xml:space="preserve"> </w:t>
      </w:r>
      <w:r w:rsidRPr="00937AD3">
        <w:rPr>
          <w:rStyle w:val="StyleUnderline"/>
          <w:rFonts w:eastAsiaTheme="majorEastAsia" w:cstheme="majorBidi"/>
          <w:bCs/>
          <w:sz w:val="24"/>
          <w:highlight w:val="yellow"/>
          <w:u w:val="double"/>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937AD3">
        <w:rPr>
          <w:rStyle w:val="StyleUnderline"/>
          <w:rFonts w:eastAsiaTheme="majorEastAsia" w:cstheme="majorBidi"/>
          <w:bCs/>
          <w:sz w:val="24"/>
          <w:highlight w:val="yellow"/>
          <w:u w:val="double"/>
        </w:rPr>
        <w:t>from</w:t>
      </w:r>
      <w:r w:rsidRPr="00937AD3">
        <w:rPr>
          <w:rStyle w:val="StyleUnderline"/>
          <w:bCs/>
          <w:highlight w:val="yellow"/>
        </w:rPr>
        <w:t xml:space="preserve"> </w:t>
      </w:r>
      <w:r w:rsidRPr="007C21F8">
        <w:rPr>
          <w:rStyle w:val="StyleUnderline"/>
          <w:bCs/>
        </w:rPr>
        <w:t>the standpoint of</w:t>
      </w:r>
      <w:r w:rsidRPr="00FF0CF7">
        <w:rPr>
          <w:rStyle w:val="StyleUnderline"/>
        </w:rPr>
        <w:t xml:space="preserve"> </w:t>
      </w:r>
      <w:r w:rsidRPr="00937AD3">
        <w:rPr>
          <w:rStyle w:val="StyleUnderline"/>
          <w:rFonts w:eastAsiaTheme="majorEastAsia" w:cstheme="majorBidi"/>
          <w:bCs/>
          <w:sz w:val="24"/>
          <w:highlight w:val="yellow"/>
          <w:u w:val="double"/>
        </w:rPr>
        <w:t>moral uncertainty</w:t>
      </w:r>
      <w:r w:rsidRPr="00CA76F2">
        <w:rPr>
          <w:rStyle w:val="StyleUnderline"/>
          <w:bCs/>
          <w:highlight w:val="yellow"/>
        </w:rPr>
        <w:t xml:space="preserve">, </w:t>
      </w:r>
      <w:r w:rsidRPr="00937AD3">
        <w:rPr>
          <w:rStyle w:val="StyleUnderline"/>
          <w:rFonts w:eastAsiaTheme="majorEastAsia" w:cstheme="majorBidi"/>
          <w:bCs/>
          <w:sz w:val="24"/>
          <w:highlight w:val="yellow"/>
          <w:u w:val="double"/>
        </w:rPr>
        <w:t>reducing existential risk is the most important thing in the world.</w:t>
      </w:r>
      <w:r w:rsidRPr="00937AD3">
        <w:rPr>
          <w:sz w:val="12"/>
        </w:rPr>
        <w:t xml:space="preserve"> Again, this is largely </w:t>
      </w:r>
      <w:proofErr w:type="gramStart"/>
      <w:r w:rsidRPr="00937AD3">
        <w:rPr>
          <w:sz w:val="12"/>
        </w:rPr>
        <w:t>for the reason that</w:t>
      </w:r>
      <w:proofErr w:type="gramEnd"/>
      <w:r w:rsidRPr="00937AD3">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937AD3">
        <w:rPr>
          <w:sz w:val="12"/>
        </w:rPr>
        <w:t xml:space="preserve">, at least given certain empirical claims about what future lives would most likely be like, </w:t>
      </w:r>
      <w:r w:rsidRPr="00937AD3">
        <w:rPr>
          <w:rStyle w:val="Emphasis"/>
          <w:rFonts w:eastAsiaTheme="majorEastAsia" w:cstheme="majorBidi"/>
          <w:bCs/>
          <w:iCs w:val="0"/>
          <w:sz w:val="24"/>
          <w:highlight w:val="yellow"/>
          <w:u w:val="double"/>
        </w:rPr>
        <w:t>all</w:t>
      </w:r>
      <w:r w:rsidRPr="00937AD3">
        <w:rPr>
          <w:rStyle w:val="Emphasis"/>
          <w:highlight w:val="yellow"/>
        </w:rPr>
        <w:t xml:space="preserve"> </w:t>
      </w:r>
      <w:r w:rsidRPr="00937AD3">
        <w:rPr>
          <w:sz w:val="12"/>
          <w:highlight w:val="yellow"/>
        </w:rPr>
        <w:t>minimally</w:t>
      </w:r>
      <w:r w:rsidRPr="00CA76F2">
        <w:rPr>
          <w:rStyle w:val="Emphasis"/>
          <w:highlight w:val="yellow"/>
        </w:rPr>
        <w:t xml:space="preserve"> </w:t>
      </w:r>
      <w:r w:rsidRPr="00937AD3">
        <w:rPr>
          <w:sz w:val="12"/>
          <w:highlight w:val="yellow"/>
        </w:rPr>
        <w:t>plausible</w:t>
      </w:r>
      <w:r w:rsidRPr="00CA76F2">
        <w:rPr>
          <w:rStyle w:val="Emphasis"/>
          <w:highlight w:val="yellow"/>
        </w:rPr>
        <w:t xml:space="preserve"> </w:t>
      </w:r>
      <w:r w:rsidRPr="00937AD3">
        <w:rPr>
          <w:rStyle w:val="Emphasis"/>
          <w:rFonts w:eastAsiaTheme="majorEastAsia" w:cstheme="majorBidi"/>
          <w:bCs/>
          <w:iCs w:val="0"/>
          <w:sz w:val="24"/>
          <w:highlight w:val="yellow"/>
          <w:u w:val="double"/>
        </w:rPr>
        <w:t>moral views would</w:t>
      </w:r>
      <w:r w:rsidRPr="00937AD3">
        <w:rPr>
          <w:rStyle w:val="Emphasis"/>
          <w:highlight w:val="yellow"/>
        </w:rPr>
        <w:t xml:space="preserve"> </w:t>
      </w:r>
      <w:r w:rsidRPr="00937AD3">
        <w:rPr>
          <w:rStyle w:val="Emphasis"/>
          <w:rFonts w:eastAsiaTheme="majorEastAsia" w:cstheme="majorBidi"/>
          <w:bCs/>
          <w:iCs w:val="0"/>
          <w:sz w:val="24"/>
          <w:highlight w:val="yellow"/>
          <w:u w:val="double"/>
        </w:rPr>
        <w:t>converge</w:t>
      </w:r>
      <w:r w:rsidRPr="00937AD3">
        <w:rPr>
          <w:rStyle w:val="Emphasis"/>
          <w:highlight w:val="yellow"/>
        </w:rPr>
        <w:t xml:space="preserve"> </w:t>
      </w:r>
      <w:r w:rsidRPr="00FF0CF7">
        <w:rPr>
          <w:rStyle w:val="Emphasis"/>
        </w:rPr>
        <w:t xml:space="preserve">on the conclusion </w:t>
      </w:r>
      <w:r w:rsidRPr="00937AD3">
        <w:rPr>
          <w:rStyle w:val="Emphasis"/>
          <w:rFonts w:eastAsiaTheme="majorEastAsia" w:cstheme="majorBidi"/>
          <w:bCs/>
          <w:iCs w:val="0"/>
          <w:sz w:val="24"/>
          <w:highlight w:val="yellow"/>
          <w:u w:val="double"/>
        </w:rPr>
        <w:t>that we should try to save the world</w:t>
      </w:r>
      <w:r w:rsidRPr="00CA76F2">
        <w:rPr>
          <w:rStyle w:val="StyleUnderline"/>
          <w:highlight w:val="yellow"/>
        </w:rPr>
        <w:t>.</w:t>
      </w:r>
      <w:r w:rsidRPr="00937AD3">
        <w:rPr>
          <w:sz w:val="12"/>
        </w:rPr>
        <w:t xml:space="preserve"> While there are some non-crazy </w:t>
      </w:r>
      <w:r w:rsidRPr="007C21F8">
        <w:rPr>
          <w:rStyle w:val="StyleUnderline"/>
          <w:bCs/>
        </w:rPr>
        <w:t>views that place significantly greater moral weight on avoiding suffering than on promoting happiness</w:t>
      </w:r>
      <w:r w:rsidRPr="00937AD3">
        <w:rPr>
          <w:sz w:val="12"/>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937AD3">
        <w:rPr>
          <w:sz w:val="12"/>
        </w:rPr>
        <w:t xml:space="preserve"> And </w:t>
      </w:r>
      <w:r w:rsidRPr="007C21F8">
        <w:rPr>
          <w:rStyle w:val="StyleUnderline"/>
          <w:bCs/>
        </w:rPr>
        <w:t xml:space="preserve">even if things did not go well for our ancestors, I am optimistic that they will overall go fantastically well for our </w:t>
      </w:r>
      <w:proofErr w:type="gramStart"/>
      <w:r w:rsidRPr="007C21F8">
        <w:rPr>
          <w:rStyle w:val="StyleUnderline"/>
          <w:bCs/>
        </w:rPr>
        <w:t>descendants, if</w:t>
      </w:r>
      <w:proofErr w:type="gramEnd"/>
      <w:r w:rsidRPr="007C21F8">
        <w:rPr>
          <w:rStyle w:val="StyleUnderline"/>
          <w:bCs/>
        </w:rPr>
        <w:t xml:space="preserve"> we allow them to. I suspect that most of us alive today – at least those of us not suffering from extreme illness or poverty – have lives that are well worth living, and that things will continue to improve.</w:t>
      </w:r>
      <w:r w:rsidRPr="00937AD3">
        <w:rPr>
          <w:sz w:val="12"/>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937AD3">
        <w:rPr>
          <w:sz w:val="12"/>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937AD3">
        <w:rPr>
          <w:sz w:val="12"/>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937AD3">
        <w:rPr>
          <w:b/>
          <w:bCs/>
          <w:sz w:val="12"/>
        </w:rPr>
        <w:t>”</w:t>
      </w:r>
      <w:r w:rsidRPr="00937AD3">
        <w:rPr>
          <w:sz w:val="12"/>
        </w:rPr>
        <w:t xml:space="preserve"> (From chapter 36 of On What Matters)</w:t>
      </w:r>
    </w:p>
    <w:p w14:paraId="1060EAB5" w14:textId="77777777" w:rsidR="00700EE5" w:rsidRDefault="00700EE5" w:rsidP="00700EE5">
      <w:pPr>
        <w:pStyle w:val="Heading2"/>
      </w:pPr>
      <w:r>
        <w:lastRenderedPageBreak/>
        <w:t>4</w:t>
      </w:r>
    </w:p>
    <w:p w14:paraId="7118D35B" w14:textId="77777777" w:rsidR="00700EE5" w:rsidRDefault="00700EE5" w:rsidP="00700EE5">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60712D56" w14:textId="77777777" w:rsidR="00700EE5" w:rsidRPr="00846534" w:rsidRDefault="00700EE5" w:rsidP="00700EE5">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70E53001" w14:textId="77777777" w:rsidR="00700EE5" w:rsidRPr="00733F3A" w:rsidRDefault="00700EE5" w:rsidP="00700EE5">
      <w:pPr>
        <w:rPr>
          <w:sz w:val="8"/>
        </w:rPr>
      </w:pPr>
      <w:r w:rsidRPr="00733F3A">
        <w:rPr>
          <w:sz w:val="8"/>
        </w:rPr>
        <w:t xml:space="preserve">The sun never sets in space. </w:t>
      </w:r>
      <w:r w:rsidRPr="00846534">
        <w:rPr>
          <w:b/>
          <w:bCs/>
          <w:u w:val="single"/>
        </w:rPr>
        <w:t xml:space="preserve">The idea of </w:t>
      </w:r>
      <w:r w:rsidRPr="008F251A">
        <w:rPr>
          <w:highlight w:val="yellow"/>
          <w:u w:val="single"/>
        </w:rPr>
        <w:t>harvesting solar energy</w:t>
      </w:r>
      <w:r w:rsidRPr="00846534">
        <w:rPr>
          <w:b/>
          <w:bCs/>
          <w:u w:val="single"/>
        </w:rPr>
        <w:t xml:space="preserve"> </w:t>
      </w:r>
      <w:r w:rsidRPr="008F251A">
        <w:rPr>
          <w:highlight w:val="yellow"/>
          <w:u w:val="single"/>
        </w:rPr>
        <w:t>via power-beaming satellites</w:t>
      </w:r>
      <w:r w:rsidRPr="00846534">
        <w:rPr>
          <w:b/>
          <w:bCs/>
          <w:u w:val="single"/>
        </w:rPr>
        <w:t xml:space="preserve"> </w:t>
      </w:r>
      <w:r w:rsidRPr="008F251A">
        <w:rPr>
          <w:highlight w:val="yellow"/>
          <w:u w:val="single"/>
        </w:rPr>
        <w:t xml:space="preserve">has therefore long intrigued researchers looking for ways to feed an energy-ravenous </w:t>
      </w:r>
      <w:hyperlink r:id="rId11" w:history="1">
        <w:r w:rsidRPr="00733F3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2"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w:t>
      </w:r>
      <w:proofErr w:type="gramStart"/>
      <w:r w:rsidRPr="00733F3A">
        <w:rPr>
          <w:sz w:val="8"/>
        </w:rPr>
        <w:t>dates back to</w:t>
      </w:r>
      <w:proofErr w:type="gramEnd"/>
      <w:r w:rsidRPr="00733F3A">
        <w:rPr>
          <w:sz w:val="8"/>
        </w:rPr>
        <w:t xml:space="preserve"> </w:t>
      </w:r>
      <w:hyperlink r:id="rId13"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4"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8F251A">
        <w:rPr>
          <w:highlight w:val="yellow"/>
          <w:u w:val="single"/>
        </w:rPr>
        <w:t>researchers have made impressive advances</w:t>
      </w:r>
      <w:r w:rsidRPr="00846534">
        <w:rPr>
          <w:b/>
          <w:bCs/>
          <w:u w:val="single"/>
        </w:rPr>
        <w:t xml:space="preserve"> that </w:t>
      </w:r>
      <w:r w:rsidRPr="008F251A">
        <w:rPr>
          <w:highlight w:val="yellow"/>
          <w:u w:val="single"/>
        </w:rPr>
        <w:t>increase</w:t>
      </w:r>
      <w:r w:rsidRPr="00846534">
        <w:rPr>
          <w:b/>
          <w:bCs/>
          <w:u w:val="single"/>
        </w:rPr>
        <w:t xml:space="preserve"> the </w:t>
      </w:r>
      <w:r w:rsidRPr="008F251A">
        <w:rPr>
          <w:highlight w:val="yellow"/>
          <w:u w:val="single"/>
        </w:rPr>
        <w:t>likelihood</w:t>
      </w:r>
      <w:r w:rsidRPr="00846534">
        <w:rPr>
          <w:b/>
          <w:bCs/>
          <w:u w:val="single"/>
        </w:rPr>
        <w:t xml:space="preserve"> that space solar power (</w:t>
      </w:r>
      <w:r w:rsidRPr="008F251A">
        <w:rPr>
          <w:highlight w:val="yellow"/>
          <w:u w:val="single"/>
        </w:rPr>
        <w:t>SSP</w:t>
      </w:r>
      <w:r w:rsidRPr="00846534">
        <w:rPr>
          <w:b/>
          <w:bCs/>
          <w:u w:val="single"/>
        </w:rPr>
        <w:t>)</w:t>
      </w:r>
      <w:r w:rsidRPr="00733F3A">
        <w:rPr>
          <w:sz w:val="8"/>
        </w:rPr>
        <w:t xml:space="preserve"> </w:t>
      </w:r>
      <w:r w:rsidRPr="008F251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5"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8F251A">
        <w:rPr>
          <w:highlight w:val="yellow"/>
          <w:u w:val="single"/>
        </w:rPr>
        <w:t>rapidly unfolding value of "New</w:t>
      </w:r>
      <w:r w:rsidRPr="00846534">
        <w:rPr>
          <w:b/>
          <w:bCs/>
          <w:u w:val="single"/>
        </w:rPr>
        <w:t xml:space="preserve"> </w:t>
      </w:r>
      <w:r w:rsidRPr="008F251A">
        <w:rPr>
          <w:highlight w:val="yellow"/>
          <w:u w:val="single"/>
        </w:rPr>
        <w:t>Space</w:t>
      </w:r>
      <w:r w:rsidRPr="00846534">
        <w:rPr>
          <w:b/>
          <w:bCs/>
          <w:u w:val="single"/>
        </w:rPr>
        <w:t xml:space="preserve">" is also </w:t>
      </w:r>
      <w:r w:rsidRPr="008F251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6"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8F251A">
        <w:rPr>
          <w:highlight w:val="yellow"/>
          <w:u w:val="single"/>
        </w:rPr>
        <w:t>recent change is</w:t>
      </w:r>
      <w:r w:rsidRPr="00846534">
        <w:rPr>
          <w:b/>
          <w:bCs/>
          <w:u w:val="single"/>
        </w:rPr>
        <w:t xml:space="preserve"> </w:t>
      </w:r>
      <w:r w:rsidRPr="008F251A">
        <w:rPr>
          <w:highlight w:val="yellow"/>
          <w:u w:val="single"/>
        </w:rPr>
        <w:t>the</w:t>
      </w:r>
      <w:r w:rsidRPr="00846534">
        <w:rPr>
          <w:b/>
          <w:bCs/>
          <w:u w:val="single"/>
        </w:rPr>
        <w:t xml:space="preserve"> </w:t>
      </w:r>
      <w:r w:rsidRPr="008F251A">
        <w:rPr>
          <w:highlight w:val="yellow"/>
          <w:u w:val="single"/>
        </w:rPr>
        <w:t xml:space="preserve">dawn of the </w:t>
      </w:r>
      <w:proofErr w:type="spellStart"/>
      <w:r w:rsidRPr="008F251A">
        <w:rPr>
          <w:highlight w:val="yellow"/>
          <w:u w:val="single"/>
        </w:rPr>
        <w:t>megaconstellations</w:t>
      </w:r>
      <w:proofErr w:type="spellEnd"/>
      <w:r w:rsidRPr="00733F3A">
        <w:rPr>
          <w:sz w:val="8"/>
        </w:rPr>
        <w:t xml:space="preserve">, Mankins added. </w:t>
      </w:r>
      <w:r w:rsidRPr="00846534">
        <w:rPr>
          <w:b/>
          <w:bCs/>
          <w:u w:val="single"/>
        </w:rPr>
        <w:t xml:space="preserve">That's </w:t>
      </w:r>
      <w:r w:rsidRPr="008F251A">
        <w:rPr>
          <w:highlight w:val="yellow"/>
          <w:u w:val="single"/>
        </w:rPr>
        <w:t xml:space="preserve">exemplified by SpaceX's </w:t>
      </w:r>
      <w:hyperlink r:id="rId17" w:history="1">
        <w:proofErr w:type="spellStart"/>
        <w:r w:rsidRPr="00733F3A">
          <w:rPr>
            <w:sz w:val="8"/>
            <w:highlight w:val="yellow"/>
          </w:rPr>
          <w:t>Starlink</w:t>
        </w:r>
        <w:proofErr w:type="spellEnd"/>
      </w:hyperlink>
      <w:r w:rsidRPr="008F251A">
        <w:rPr>
          <w:highlight w:val="yellow"/>
          <w:u w:val="single"/>
        </w:rPr>
        <w:t xml:space="preserve"> broadband network</w:t>
      </w:r>
      <w:r w:rsidRPr="00846534">
        <w:rPr>
          <w:b/>
          <w:bCs/>
          <w:u w:val="single"/>
        </w:rPr>
        <w:t xml:space="preserve">, a </w:t>
      </w:r>
      <w:r w:rsidRPr="008F251A">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w:t>
      </w:r>
      <w:proofErr w:type="gramStart"/>
      <w:r w:rsidRPr="00733F3A">
        <w:rPr>
          <w:sz w:val="8"/>
        </w:rPr>
        <w:t>maintenance</w:t>
      </w:r>
      <w:proofErr w:type="gramEnd"/>
      <w:r w:rsidRPr="00733F3A">
        <w:rPr>
          <w:sz w:val="8"/>
        </w:rPr>
        <w:t xml:space="preserv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8"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9"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20"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FC8CDCA" wp14:editId="258B7D53">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73BC2F"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1"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2" w:history="1">
        <w:r w:rsidRPr="00733F3A">
          <w:rPr>
            <w:rStyle w:val="Hyperlink"/>
            <w:sz w:val="8"/>
          </w:rPr>
          <w:t>PRAM-FX</w:t>
        </w:r>
      </w:hyperlink>
      <w:r w:rsidRPr="00733F3A">
        <w:rPr>
          <w:sz w:val="8"/>
        </w:rPr>
        <w:t xml:space="preserve"> is principally </w:t>
      </w:r>
      <w:proofErr w:type="gramStart"/>
      <w:r w:rsidRPr="00733F3A">
        <w:rPr>
          <w:sz w:val="8"/>
        </w:rPr>
        <w:t>made out of</w:t>
      </w:r>
      <w:proofErr w:type="gramEnd"/>
      <w:r w:rsidRPr="00733F3A">
        <w:rPr>
          <w:sz w:val="8"/>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733F3A">
        <w:rPr>
          <w:sz w:val="8"/>
        </w:rPr>
        <w:t>made out of</w:t>
      </w:r>
      <w:proofErr w:type="gramEnd"/>
      <w:r w:rsidRPr="00733F3A">
        <w:rPr>
          <w:sz w:val="8"/>
        </w:rPr>
        <w:t xml:space="preserve"> similar components being tested onboard the X-37B, Jaffe said. </w:t>
      </w:r>
      <w:hyperlink r:id="rId23"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7353A2CE" wp14:editId="6A99A7E1">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B5A35F"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w:t>
      </w:r>
      <w:r w:rsidRPr="008F251A">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733F3A">
        <w:rPr>
          <w:sz w:val="8"/>
        </w:rPr>
        <w:t>with regard to</w:t>
      </w:r>
      <w:proofErr w:type="gramEnd"/>
      <w:r w:rsidRPr="00733F3A">
        <w:rPr>
          <w:sz w:val="8"/>
        </w:rPr>
        <w:t xml:space="preserve"> the urgency of policies on </w:t>
      </w:r>
      <w:hyperlink r:id="rId24"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236F888E" w14:textId="77777777" w:rsidR="00700EE5" w:rsidRDefault="00700EE5" w:rsidP="00700EE5">
      <w:pPr>
        <w:pStyle w:val="Heading4"/>
      </w:pPr>
      <w:r>
        <w:lastRenderedPageBreak/>
        <w:t xml:space="preserve">SBSP key to solve climate change – Katete 21 – the evidence is from today: </w:t>
      </w:r>
    </w:p>
    <w:p w14:paraId="08D68289" w14:textId="77777777" w:rsidR="00700EE5" w:rsidRPr="00846534" w:rsidRDefault="00700EE5" w:rsidP="00700EE5">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285A782B" w14:textId="77777777" w:rsidR="00700EE5" w:rsidRPr="00733F3A" w:rsidRDefault="00700EE5" w:rsidP="00700EE5">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5"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6"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7"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8"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9"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30"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1"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2"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3"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4"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31C0DE84" w14:textId="77777777" w:rsidR="00700EE5" w:rsidRDefault="00700EE5" w:rsidP="00700EE5">
      <w:pPr>
        <w:pStyle w:val="Heading4"/>
      </w:pPr>
      <w:r>
        <w:t xml:space="preserve">Warming causes extinction - Xu 17: </w:t>
      </w:r>
    </w:p>
    <w:p w14:paraId="4F254013" w14:textId="77777777" w:rsidR="00700EE5" w:rsidRDefault="00700EE5" w:rsidP="00700EE5">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317F5BD" w14:textId="77777777" w:rsidR="00700EE5" w:rsidRPr="00D201D9" w:rsidRDefault="00700EE5" w:rsidP="00700EE5">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 xml:space="preserve">warming </w:t>
      </w:r>
      <w:proofErr w:type="gramStart"/>
      <w:r w:rsidRPr="00DE5DF7">
        <w:rPr>
          <w:highlight w:val="yellow"/>
          <w:u w:val="single"/>
        </w:rPr>
        <w:t>in excess of</w:t>
      </w:r>
      <w:proofErr w:type="gramEnd"/>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t>
      </w:r>
      <w:r>
        <w:rPr>
          <w:u w:val="single"/>
        </w:rPr>
        <w:lastRenderedPageBreak/>
        <w:t xml:space="preserve">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w:t>
      </w:r>
      <w:proofErr w:type="gramStart"/>
      <w:r>
        <w:rPr>
          <w:sz w:val="16"/>
          <w:szCs w:val="16"/>
        </w:rPr>
        <w:t>in excess of</w:t>
      </w:r>
      <w:proofErr w:type="gramEnd"/>
      <w:r>
        <w:rPr>
          <w:sz w:val="16"/>
          <w:szCs w:val="16"/>
        </w:rPr>
        <w:t xml:space="preserve">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293B2F86" w14:textId="77777777" w:rsidR="00700EE5" w:rsidRPr="00F601E6" w:rsidRDefault="00700EE5" w:rsidP="00700EE5"/>
    <w:p w14:paraId="5E9AF5AE" w14:textId="77777777" w:rsidR="00700EE5" w:rsidRPr="00993161" w:rsidRDefault="00700EE5" w:rsidP="00700EE5"/>
    <w:p w14:paraId="79CFF16B" w14:textId="77777777" w:rsidR="00700EE5" w:rsidRPr="009232AC" w:rsidRDefault="00700EE5" w:rsidP="00700EE5"/>
    <w:p w14:paraId="396D9493" w14:textId="10B3B6F1" w:rsidR="00700EE5" w:rsidRDefault="00700EE5" w:rsidP="00700EE5">
      <w:pPr>
        <w:pStyle w:val="Heading2"/>
      </w:pPr>
      <w:r>
        <w:lastRenderedPageBreak/>
        <w:t>Case</w:t>
      </w:r>
    </w:p>
    <w:p w14:paraId="597DFCD0" w14:textId="79BD7944" w:rsidR="00A32292" w:rsidRPr="00A32292" w:rsidRDefault="00A32292" w:rsidP="00A32292">
      <w:pPr>
        <w:pStyle w:val="Heading4"/>
      </w:pPr>
      <w:r>
        <w:t xml:space="preserve">A] </w:t>
      </w:r>
    </w:p>
    <w:p w14:paraId="3BE9AB3C" w14:textId="77777777" w:rsidR="00700EE5" w:rsidRDefault="00700EE5" w:rsidP="00700EE5">
      <w:pPr>
        <w:pStyle w:val="Heading4"/>
      </w:pPr>
      <w:r>
        <w:t>Permissibility Negates –</w:t>
      </w:r>
    </w:p>
    <w:p w14:paraId="0E5B02DA" w14:textId="77777777" w:rsidR="00700EE5" w:rsidRDefault="00700EE5" w:rsidP="00700EE5">
      <w:pPr>
        <w:pStyle w:val="Heading4"/>
      </w:pPr>
      <w:r>
        <w:t>1] Semantics - unjust is defined as morally prohibited or bad which means permissibility is definitionally negative ground as proving the affirmative would require proving a prohibition which permissibility denies</w:t>
      </w:r>
    </w:p>
    <w:p w14:paraId="548927CE" w14:textId="1E79B78D" w:rsidR="00700EE5" w:rsidRDefault="00D6662C" w:rsidP="00700EE5">
      <w:pPr>
        <w:pStyle w:val="Heading4"/>
      </w:pPr>
      <w:r>
        <w:t>=</w:t>
      </w:r>
    </w:p>
    <w:p w14:paraId="2CC8F609" w14:textId="77777777" w:rsidR="00700EE5" w:rsidRDefault="00700EE5" w:rsidP="00700EE5">
      <w:pPr>
        <w:pStyle w:val="Heading4"/>
      </w:pPr>
      <w:r>
        <w:t xml:space="preserve">3] Logic – Propositions require positive justification before being accepted, otherwise one would be forced to accept the validity of logically contradictory propositions regarding subjects one knows nothing about, </w:t>
      </w:r>
      <w:proofErr w:type="spellStart"/>
      <w:r>
        <w:t>i.e</w:t>
      </w:r>
      <w:proofErr w:type="spellEnd"/>
      <w:r>
        <w:t xml:space="preserve"> if one knew nothing about P one would have to presume that both the "P" and "~P" are true.</w:t>
      </w:r>
    </w:p>
    <w:p w14:paraId="349375D6" w14:textId="023934D0" w:rsidR="00700EE5" w:rsidRDefault="00700EE5" w:rsidP="00700EE5">
      <w:pPr>
        <w:pStyle w:val="Heading4"/>
      </w:pPr>
    </w:p>
    <w:p w14:paraId="139897A9" w14:textId="77777777" w:rsidR="00700EE5" w:rsidRDefault="00700EE5" w:rsidP="00700EE5">
      <w:pPr>
        <w:pStyle w:val="Heading4"/>
      </w:pPr>
      <w:r>
        <w:t xml:space="preserve">Paradox of Material implication – Negates and triggers permissibility </w:t>
      </w:r>
      <w:proofErr w:type="gramStart"/>
      <w:r>
        <w:t>i.e.</w:t>
      </w:r>
      <w:proofErr w:type="gramEnd"/>
      <w:r>
        <w:t xml:space="preserve"> any statement </w:t>
      </w:r>
      <w:proofErr w:type="spellStart"/>
      <w:r>
        <w:t>cant</w:t>
      </w:r>
      <w:proofErr w:type="spellEnd"/>
      <w:r>
        <w:t xml:space="preserve"> be true because any arguments have </w:t>
      </w:r>
      <w:proofErr w:type="spellStart"/>
      <w:r>
        <w:t>sinething</w:t>
      </w:r>
      <w:proofErr w:type="spellEnd"/>
      <w:r>
        <w:t xml:space="preserve"> wrong with it and permissibility negates [a] I have to prove its unjust which means it doesn’t have to be just</w:t>
      </w:r>
    </w:p>
    <w:p w14:paraId="5FFEE757" w14:textId="77777777" w:rsidR="00700EE5" w:rsidRDefault="00700EE5" w:rsidP="00700EE5">
      <w:pPr>
        <w:pStyle w:val="Heading4"/>
      </w:pPr>
      <w:r>
        <w:t xml:space="preserve">Vote Neg because </w:t>
      </w:r>
      <w:proofErr w:type="spellStart"/>
      <w:r>
        <w:t>its</w:t>
      </w:r>
      <w:proofErr w:type="spellEnd"/>
      <w:r>
        <w:t xml:space="preserve"> simple</w:t>
      </w:r>
    </w:p>
    <w:p w14:paraId="50FDD03E" w14:textId="77777777" w:rsidR="00700EE5" w:rsidRDefault="00700EE5" w:rsidP="00700EE5">
      <w:pPr>
        <w:pStyle w:val="Heading4"/>
      </w:pPr>
      <w:r>
        <w:t>Affirming could be fake news</w:t>
      </w:r>
    </w:p>
    <w:p w14:paraId="342AB9FC" w14:textId="77777777" w:rsidR="00700EE5" w:rsidRDefault="00700EE5" w:rsidP="00700EE5">
      <w:pPr>
        <w:pStyle w:val="Heading4"/>
      </w:pPr>
      <w:proofErr w:type="spellStart"/>
      <w:r>
        <w:t>Mit</w:t>
      </w:r>
      <w:proofErr w:type="spellEnd"/>
      <w:r>
        <w:t xml:space="preserve"> 199, ethics can exist </w:t>
      </w:r>
      <w:proofErr w:type="spellStart"/>
      <w:r>
        <w:t>seprately</w:t>
      </w:r>
      <w:proofErr w:type="spellEnd"/>
      <w:r>
        <w:t xml:space="preserve"> but </w:t>
      </w:r>
      <w:proofErr w:type="spellStart"/>
      <w:r>
        <w:t>its</w:t>
      </w:r>
      <w:proofErr w:type="spellEnd"/>
      <w:r>
        <w:t xml:space="preserve"> what ethics are true</w:t>
      </w:r>
    </w:p>
    <w:p w14:paraId="662DBBC1" w14:textId="77777777" w:rsidR="00700EE5" w:rsidRDefault="00700EE5" w:rsidP="00700EE5">
      <w:pPr>
        <w:pStyle w:val="Heading4"/>
      </w:pPr>
      <w:r>
        <w:t xml:space="preserve">GCD – I am also the </w:t>
      </w:r>
      <w:proofErr w:type="spellStart"/>
      <w:proofErr w:type="gramStart"/>
      <w:r>
        <w:t>greates</w:t>
      </w:r>
      <w:proofErr w:type="spellEnd"/>
      <w:proofErr w:type="gramEnd"/>
      <w:r>
        <w:t xml:space="preserve"> so you have to respond to me</w:t>
      </w:r>
    </w:p>
    <w:p w14:paraId="4BDCB271" w14:textId="77777777" w:rsidR="00700EE5" w:rsidRPr="00227804" w:rsidRDefault="00700EE5" w:rsidP="00700EE5">
      <w:pPr>
        <w:pStyle w:val="Heading4"/>
      </w:pPr>
    </w:p>
    <w:p w14:paraId="6CB684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157AD" w14:textId="77777777" w:rsidR="00E61289" w:rsidRDefault="00E61289" w:rsidP="00700EE5">
      <w:pPr>
        <w:spacing w:after="0" w:line="240" w:lineRule="auto"/>
      </w:pPr>
      <w:r>
        <w:separator/>
      </w:r>
    </w:p>
  </w:endnote>
  <w:endnote w:type="continuationSeparator" w:id="0">
    <w:p w14:paraId="577AEE4C" w14:textId="77777777" w:rsidR="00E61289" w:rsidRDefault="00E61289" w:rsidP="00700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0A4FE" w14:textId="77777777" w:rsidR="00E61289" w:rsidRDefault="00E61289" w:rsidP="00700EE5">
      <w:pPr>
        <w:spacing w:after="0" w:line="240" w:lineRule="auto"/>
      </w:pPr>
      <w:r>
        <w:separator/>
      </w:r>
    </w:p>
  </w:footnote>
  <w:footnote w:type="continuationSeparator" w:id="0">
    <w:p w14:paraId="0395306A" w14:textId="77777777" w:rsidR="00E61289" w:rsidRDefault="00E61289" w:rsidP="00700EE5">
      <w:pPr>
        <w:spacing w:after="0" w:line="240" w:lineRule="auto"/>
      </w:pPr>
      <w:r>
        <w:continuationSeparator/>
      </w:r>
    </w:p>
  </w:footnote>
  <w:footnote w:id="1">
    <w:p w14:paraId="3B0DA87C" w14:textId="77777777" w:rsidR="00700EE5" w:rsidRPr="00B67CBA" w:rsidRDefault="00700EE5" w:rsidP="00700EE5">
      <w:pPr>
        <w:rPr>
          <w:sz w:val="12"/>
          <w:szCs w:val="12"/>
        </w:rPr>
      </w:pPr>
      <w:r w:rsidRPr="00B67CBA">
        <w:rPr>
          <w:rStyle w:val="FootnoteReference"/>
          <w:sz w:val="12"/>
          <w:szCs w:val="12"/>
        </w:rPr>
        <w:footnoteRef/>
      </w:r>
      <w:r w:rsidRPr="00B67CBA">
        <w:rPr>
          <w:sz w:val="12"/>
          <w:szCs w:val="12"/>
        </w:rPr>
        <w:t xml:space="preserve"> (1) </w:t>
      </w:r>
      <w:r w:rsidRPr="00B67CBA">
        <w:rPr>
          <w:b/>
          <w:sz w:val="12"/>
          <w:szCs w:val="12"/>
          <w:u w:val="single"/>
        </w:rPr>
        <w:t>Macmillian dictionary</w:t>
      </w:r>
      <w:r w:rsidRPr="00B67CBA">
        <w:rPr>
          <w:sz w:val="12"/>
          <w:szCs w:val="12"/>
        </w:rPr>
        <w:t xml:space="preserve"> </w:t>
      </w:r>
      <w:hyperlink r:id="rId1" w:history="1">
        <w:r w:rsidRPr="00B67CBA">
          <w:rPr>
            <w:rStyle w:val="Hyperlink"/>
            <w:sz w:val="12"/>
            <w:szCs w:val="12"/>
          </w:rPr>
          <w:t>http://www.macmillandictionary.com/us/dictionary/american/affirm</w:t>
        </w:r>
      </w:hyperlink>
      <w:r w:rsidRPr="00B67CBA">
        <w:rPr>
          <w:sz w:val="12"/>
          <w:szCs w:val="12"/>
        </w:rPr>
        <w:t xml:space="preserve"> “</w:t>
      </w:r>
      <w:r w:rsidRPr="00B67CBA">
        <w:rPr>
          <w:rFonts w:ascii="Arial" w:eastAsia="Times New Roman" w:hAnsi="Arial" w:cs="Arial"/>
          <w:color w:val="000000"/>
          <w:sz w:val="12"/>
          <w:szCs w:val="12"/>
          <w:shd w:val="clear" w:color="auto" w:fill="FFFFFF"/>
        </w:rPr>
        <w:t>to</w:t>
      </w:r>
      <w:r w:rsidRPr="00B67CBA">
        <w:rPr>
          <w:rStyle w:val="apple-converted-space"/>
          <w:rFonts w:ascii="Arial" w:eastAsia="Times New Roman" w:hAnsi="Arial" w:cs="Arial"/>
          <w:color w:val="000000"/>
          <w:sz w:val="12"/>
          <w:szCs w:val="12"/>
          <w:shd w:val="clear" w:color="auto" w:fill="FFFFFF"/>
        </w:rPr>
        <w:t xml:space="preserve"> </w:t>
      </w:r>
      <w:hyperlink r:id="rId2" w:tooltip="support" w:history="1">
        <w:r w:rsidRPr="00B67CBA">
          <w:rPr>
            <w:rStyle w:val="Hyperlink"/>
            <w:rFonts w:ascii="Arial" w:eastAsia="Times New Roman" w:hAnsi="Arial" w:cs="Arial"/>
            <w:color w:val="000000"/>
            <w:sz w:val="12"/>
            <w:szCs w:val="12"/>
            <w:bdr w:val="none" w:sz="0" w:space="0" w:color="auto" w:frame="1"/>
            <w:shd w:val="clear" w:color="auto" w:fill="FFFFFF"/>
          </w:rPr>
          <w:t>support</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something or</w:t>
      </w:r>
      <w:r w:rsidRPr="00B67CBA">
        <w:rPr>
          <w:rStyle w:val="apple-converted-space"/>
          <w:rFonts w:ascii="Arial" w:eastAsia="Times New Roman" w:hAnsi="Arial" w:cs="Arial"/>
          <w:color w:val="000000"/>
          <w:sz w:val="12"/>
          <w:szCs w:val="12"/>
          <w:shd w:val="clear" w:color="auto" w:fill="FFFFFF"/>
        </w:rPr>
        <w:t xml:space="preserve"> </w:t>
      </w:r>
      <w:hyperlink r:id="rId3" w:tooltip="make" w:history="1">
        <w:r w:rsidRPr="00B67CBA">
          <w:rPr>
            <w:rStyle w:val="Hyperlink"/>
            <w:rFonts w:ascii="Arial" w:eastAsia="Times New Roman" w:hAnsi="Arial" w:cs="Arial"/>
            <w:color w:val="000000"/>
            <w:sz w:val="12"/>
            <w:szCs w:val="12"/>
            <w:bdr w:val="none" w:sz="0" w:space="0" w:color="auto" w:frame="1"/>
            <w:shd w:val="clear" w:color="auto" w:fill="FFFFFF"/>
          </w:rPr>
          <w:t>make</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it</w:t>
      </w:r>
      <w:r w:rsidRPr="00B67CBA">
        <w:rPr>
          <w:rStyle w:val="apple-converted-space"/>
          <w:rFonts w:ascii="Arial" w:eastAsia="Times New Roman" w:hAnsi="Arial" w:cs="Arial"/>
          <w:color w:val="000000"/>
          <w:sz w:val="12"/>
          <w:szCs w:val="12"/>
          <w:shd w:val="clear" w:color="auto" w:fill="FFFFFF"/>
        </w:rPr>
        <w:t xml:space="preserve"> </w:t>
      </w:r>
      <w:hyperlink r:id="rId4" w:tooltip="stronger" w:history="1">
        <w:r w:rsidRPr="00B67CBA">
          <w:rPr>
            <w:rStyle w:val="Hyperlink"/>
            <w:rFonts w:ascii="Arial" w:eastAsia="Times New Roman" w:hAnsi="Arial" w:cs="Arial"/>
            <w:color w:val="000000"/>
            <w:sz w:val="12"/>
            <w:szCs w:val="12"/>
            <w:bdr w:val="none" w:sz="0" w:space="0" w:color="auto" w:frame="1"/>
            <w:shd w:val="clear" w:color="auto" w:fill="FFFFFF"/>
          </w:rPr>
          <w:t>stronger</w:t>
        </w:r>
      </w:hyperlink>
      <w:r w:rsidRPr="00B67CBA">
        <w:rPr>
          <w:rFonts w:eastAsia="Times New Roman"/>
          <w:sz w:val="12"/>
          <w:szCs w:val="12"/>
        </w:rPr>
        <w:t>”</w:t>
      </w:r>
      <w:r w:rsidRPr="00B67CBA">
        <w:rPr>
          <w:rFonts w:ascii="Times New Roman" w:eastAsia="Times New Roman" w:hAnsi="Times New Roman"/>
          <w:sz w:val="12"/>
          <w:szCs w:val="12"/>
        </w:rPr>
        <w:t xml:space="preserve"> </w:t>
      </w:r>
      <w:r w:rsidRPr="00B67CBA">
        <w:rPr>
          <w:sz w:val="12"/>
          <w:szCs w:val="12"/>
        </w:rPr>
        <w:t xml:space="preserve">(2) </w:t>
      </w:r>
      <w:r w:rsidRPr="00B67CBA">
        <w:rPr>
          <w:b/>
          <w:sz w:val="12"/>
          <w:szCs w:val="12"/>
          <w:u w:val="single"/>
        </w:rPr>
        <w:t>vocabulary.com</w:t>
      </w:r>
      <w:r w:rsidRPr="00B67CBA">
        <w:rPr>
          <w:sz w:val="12"/>
          <w:szCs w:val="12"/>
        </w:rPr>
        <w:t xml:space="preserve"> https://www.vocabulary.com/dictionary/affirm "establish or strengthen as with new evidence or facts" (3) </w:t>
      </w:r>
      <w:r w:rsidRPr="00B67CBA">
        <w:rPr>
          <w:b/>
          <w:sz w:val="12"/>
          <w:szCs w:val="12"/>
          <w:u w:val="single"/>
        </w:rPr>
        <w:t>The Oxford Dictionary</w:t>
      </w:r>
      <w:r w:rsidRPr="00B67CBA">
        <w:rPr>
          <w:sz w:val="12"/>
          <w:szCs w:val="12"/>
        </w:rPr>
        <w:t xml:space="preserve"> https://en.oxforddictionaries.com/definition/affirm "Declare one's support for; uphold; defend:" (4) </w:t>
      </w:r>
      <w:r w:rsidRPr="00B67CBA">
        <w:rPr>
          <w:b/>
          <w:sz w:val="12"/>
          <w:szCs w:val="12"/>
          <w:u w:val="single"/>
        </w:rPr>
        <w:t>yourdictionary</w:t>
      </w:r>
      <w:r w:rsidRPr="00B67CBA">
        <w:rPr>
          <w:sz w:val="12"/>
          <w:szCs w:val="12"/>
        </w:rPr>
        <w:t xml:space="preserve"> </w:t>
      </w:r>
      <w:hyperlink r:id="rId5" w:anchor="dlKHXdoSAXRi0WHo.99" w:history="1">
        <w:r w:rsidRPr="00B67CBA">
          <w:rPr>
            <w:rStyle w:val="Hyperlink"/>
            <w:sz w:val="12"/>
            <w:szCs w:val="12"/>
          </w:rPr>
          <w:t>http://www.yourdictionary.com/affirm#dlKHXdoSAXRi0WHo.99</w:t>
        </w:r>
      </w:hyperlink>
      <w:r w:rsidRPr="00B67CBA">
        <w:rPr>
          <w:sz w:val="12"/>
          <w:szCs w:val="12"/>
        </w:rPr>
        <w:t xml:space="preserve"> "The definition of affirm is to state something to be true." (5) </w:t>
      </w:r>
      <w:r w:rsidRPr="00B67CBA">
        <w:rPr>
          <w:b/>
          <w:sz w:val="12"/>
          <w:szCs w:val="12"/>
          <w:u w:val="single"/>
        </w:rPr>
        <w:t>Collins Dictionary</w:t>
      </w:r>
      <w:r w:rsidRPr="00B67CBA">
        <w:rPr>
          <w:sz w:val="12"/>
          <w:szCs w:val="12"/>
        </w:rPr>
        <w:t xml:space="preserve"> </w:t>
      </w:r>
      <w:hyperlink r:id="rId6" w:history="1">
        <w:r w:rsidRPr="00B67CBA">
          <w:rPr>
            <w:rStyle w:val="Hyperlink"/>
            <w:sz w:val="12"/>
            <w:szCs w:val="12"/>
          </w:rPr>
          <w:t>https://www.collinsdictionary.com/us/dictionary/english/affirm</w:t>
        </w:r>
      </w:hyperlink>
      <w:r w:rsidRPr="00B67CBA">
        <w:rPr>
          <w:sz w:val="12"/>
          <w:szCs w:val="12"/>
        </w:rPr>
        <w:t xml:space="preserve"> "to make valid; confirm; uphold; ratify" (6) </w:t>
      </w:r>
      <w:r w:rsidRPr="00B67CBA">
        <w:rPr>
          <w:b/>
          <w:sz w:val="12"/>
          <w:szCs w:val="12"/>
          <w:u w:val="single"/>
        </w:rPr>
        <w:t>Dictionary.com</w:t>
      </w:r>
      <w:r w:rsidRPr="00B67CBA">
        <w:rPr>
          <w:sz w:val="12"/>
          <w:szCs w:val="12"/>
        </w:rPr>
        <w:t xml:space="preserve"> </w:t>
      </w:r>
      <w:hyperlink r:id="rId7" w:history="1">
        <w:r w:rsidRPr="00B67CBA">
          <w:rPr>
            <w:rStyle w:val="Hyperlink"/>
            <w:sz w:val="12"/>
            <w:szCs w:val="12"/>
          </w:rPr>
          <w:t>http://www.dictionary.com/browse/affirm</w:t>
        </w:r>
      </w:hyperlink>
      <w:r w:rsidRPr="00B67CBA">
        <w:rPr>
          <w:sz w:val="12"/>
          <w:szCs w:val="12"/>
        </w:rPr>
        <w:t xml:space="preserve"> “to express agreement with or commitment to uphold; support” (7) </w:t>
      </w:r>
      <w:r w:rsidRPr="00B67CBA">
        <w:rPr>
          <w:b/>
          <w:sz w:val="12"/>
          <w:szCs w:val="12"/>
          <w:u w:val="single"/>
        </w:rPr>
        <w:t>The Law Dictionary</w:t>
      </w:r>
      <w:r w:rsidRPr="00B67CBA">
        <w:rPr>
          <w:sz w:val="12"/>
          <w:szCs w:val="12"/>
        </w:rPr>
        <w:t xml:space="preserve"> thelawdictionary.org/affirm/ "To ratify, make firm, confirm, establish, reassert" (8) </w:t>
      </w:r>
      <w:r w:rsidRPr="00B67CBA">
        <w:rPr>
          <w:b/>
          <w:sz w:val="12"/>
          <w:szCs w:val="12"/>
          <w:u w:val="single"/>
        </w:rPr>
        <w:t>Mnemonic dictionary</w:t>
      </w:r>
      <w:r w:rsidRPr="00B67CBA">
        <w:rPr>
          <w:sz w:val="12"/>
          <w:szCs w:val="12"/>
        </w:rPr>
        <w:t xml:space="preserve"> www.mnemonicdictionary.com/word/affirm "establish or strengthen as with new evidence or facts" (9) </w:t>
      </w:r>
      <w:r w:rsidRPr="00B67CBA">
        <w:rPr>
          <w:b/>
          <w:sz w:val="12"/>
          <w:szCs w:val="12"/>
          <w:u w:val="single"/>
        </w:rPr>
        <w:t>the Free Dictionary</w:t>
      </w:r>
      <w:r w:rsidRPr="00B67CBA">
        <w:rPr>
          <w:sz w:val="12"/>
          <w:szCs w:val="12"/>
        </w:rPr>
        <w:t xml:space="preserve"> www.thefreedictionary.com/affirm “To declare support for or belief in:” (10) </w:t>
      </w:r>
      <w:r w:rsidRPr="00B67CBA">
        <w:rPr>
          <w:b/>
          <w:sz w:val="12"/>
          <w:szCs w:val="12"/>
          <w:u w:val="single"/>
        </w:rPr>
        <w:t>Word Reference</w:t>
      </w:r>
      <w:r w:rsidRPr="00B67CBA">
        <w:rPr>
          <w:sz w:val="12"/>
          <w:szCs w:val="12"/>
        </w:rPr>
        <w:t xml:space="preserve"> www.wordreference.com/definition/affirm "to express agreement with; support; uphold:" (11) </w:t>
      </w:r>
      <w:r w:rsidRPr="00B67CBA">
        <w:rPr>
          <w:b/>
          <w:sz w:val="12"/>
          <w:szCs w:val="12"/>
          <w:u w:val="single"/>
        </w:rPr>
        <w:t>the Fine Dictionary</w:t>
      </w:r>
      <w:r w:rsidRPr="00B67CBA">
        <w:rPr>
          <w:sz w:val="12"/>
          <w:szCs w:val="12"/>
        </w:rPr>
        <w:t xml:space="preserve"> www.finedictionary.com/affirm.html "To declare or assert positively." (12) </w:t>
      </w:r>
      <w:r w:rsidRPr="00B67CBA">
        <w:rPr>
          <w:b/>
          <w:sz w:val="12"/>
          <w:szCs w:val="12"/>
          <w:u w:val="single"/>
        </w:rPr>
        <w:t>Word Game Dictionary</w:t>
      </w:r>
      <w:r w:rsidRPr="00B67CBA">
        <w:rPr>
          <w:sz w:val="12"/>
          <w:szCs w:val="12"/>
        </w:rPr>
        <w:t xml:space="preserve"> https://www.wordgamedictionary.com/dictionary/word/affirm/ "To state positively"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0E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466E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EE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3229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62C"/>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28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9C860F"/>
  <w14:defaultImageDpi w14:val="300"/>
  <w15:docId w15:val="{E227100A-54B4-EC42-84B2-FFE9A103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0E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0E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0E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0E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700E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0E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0EE5"/>
  </w:style>
  <w:style w:type="character" w:customStyle="1" w:styleId="Heading1Char">
    <w:name w:val="Heading 1 Char"/>
    <w:aliases w:val="Pocket Char"/>
    <w:basedOn w:val="DefaultParagraphFont"/>
    <w:link w:val="Heading1"/>
    <w:uiPriority w:val="9"/>
    <w:rsid w:val="00700E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0E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0EE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700E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0E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Bold Cite Char,Citation Char Char Char,c,Title Char,S,B"/>
    <w:basedOn w:val="DefaultParagraphFont"/>
    <w:uiPriority w:val="1"/>
    <w:qFormat/>
    <w:rsid w:val="00700EE5"/>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00E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0EE5"/>
    <w:rPr>
      <w:color w:val="auto"/>
      <w:u w:val="none"/>
    </w:rPr>
  </w:style>
  <w:style w:type="character" w:styleId="Hyperlink">
    <w:name w:val="Hyperlink"/>
    <w:aliases w:val="heading 1 (block title),Important,Read,Internet Link,Card Text,Analytic Text,Internet link,Char Char1,Block Char1,No Underline Char1,Char Char Char Char Char Char Char Char1,Text 7 Char1,Tags v 2 Char1,Heading 3 Char1 Char1,Heading 3 Char2,C"/>
    <w:basedOn w:val="DefaultParagraphFont"/>
    <w:uiPriority w:val="99"/>
    <w:unhideWhenUsed/>
    <w:rsid w:val="00700EE5"/>
    <w:rPr>
      <w:color w:val="auto"/>
      <w:u w:val="none"/>
    </w:rPr>
  </w:style>
  <w:style w:type="paragraph" w:styleId="DocumentMap">
    <w:name w:val="Document Map"/>
    <w:basedOn w:val="Normal"/>
    <w:link w:val="DocumentMapChar"/>
    <w:uiPriority w:val="99"/>
    <w:semiHidden/>
    <w:unhideWhenUsed/>
    <w:rsid w:val="00700E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0EE5"/>
    <w:rPr>
      <w:rFonts w:ascii="Lucida Grande" w:hAnsi="Lucida Grande" w:cs="Lucida Grande"/>
    </w:rPr>
  </w:style>
  <w:style w:type="character" w:customStyle="1" w:styleId="apple-converted-space">
    <w:name w:val="apple-converted-space"/>
    <w:rsid w:val="00700EE5"/>
  </w:style>
  <w:style w:type="character" w:styleId="FootnoteReference">
    <w:name w:val="footnote reference"/>
    <w:aliases w:val="FN Ref,footnote reference"/>
    <w:basedOn w:val="DefaultParagraphFont"/>
    <w:uiPriority w:val="99"/>
    <w:unhideWhenUsed/>
    <w:qFormat/>
    <w:rsid w:val="00700EE5"/>
    <w:rPr>
      <w:vertAlign w:val="superscript"/>
    </w:rPr>
  </w:style>
  <w:style w:type="paragraph" w:customStyle="1" w:styleId="Emphasis1">
    <w:name w:val="Emphasis1"/>
    <w:basedOn w:val="Normal"/>
    <w:link w:val="Emphasis"/>
    <w:autoRedefine/>
    <w:uiPriority w:val="20"/>
    <w:qFormat/>
    <w:rsid w:val="00700EE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45950-nikola-tesla-biography.html" TargetMode="External"/><Relationship Id="rId18" Type="http://schemas.openxmlformats.org/officeDocument/2006/relationships/hyperlink" Target="https://www.youtube.com/watch?v=5E-0NYnAaUA" TargetMode="External"/><Relationship Id="rId26" Type="http://schemas.openxmlformats.org/officeDocument/2006/relationships/hyperlink" Target="https://www.greenmatch.co.uk/blog/clean-energy" TargetMode="External"/><Relationship Id="rId3" Type="http://schemas.openxmlformats.org/officeDocument/2006/relationships/customXml" Target="../customXml/item3.xml"/><Relationship Id="rId21" Type="http://schemas.openxmlformats.org/officeDocument/2006/relationships/hyperlink" Target="https://www.space.com/25275-x37b-space-plane.html" TargetMode="External"/><Relationship Id="rId34" Type="http://schemas.openxmlformats.org/officeDocument/2006/relationships/hyperlink" Target="https://www.greenmatch.co.uk/blog/2015/01/the-future-for-solar-power-in-the-uk" TargetMode="External"/><Relationship Id="rId7" Type="http://schemas.openxmlformats.org/officeDocument/2006/relationships/settings" Target="settings.xml"/><Relationship Id="rId12" Type="http://schemas.openxmlformats.org/officeDocument/2006/relationships/hyperlink" Target="https://www.space.com/solar-power-stations-in-space-could-be-the-answer-to-our-energy-needs.html"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greenmatch.co.uk/blog/2014/08/5-advantages-and-5-disadvantages-of-solar-energy" TargetMode="External"/><Relationship Id="rId33" Type="http://schemas.openxmlformats.org/officeDocument/2006/relationships/hyperlink" Target="https://www.greenmatch.co.uk/blog/2014/08/what-is-the-installation-cost-for-solar-panels" TargetMode="External"/><Relationship Id="rId2" Type="http://schemas.openxmlformats.org/officeDocument/2006/relationships/customXml" Target="../customXml/item2.xml"/><Relationship Id="rId16" Type="http://schemas.openxmlformats.org/officeDocument/2006/relationships/hyperlink" Target="https://www.livescience.com/climate-change.html" TargetMode="External"/><Relationship Id="rId20" Type="http://schemas.openxmlformats.org/officeDocument/2006/relationships/hyperlink" Target="https://www.space.com/42089-space-force.html" TargetMode="External"/><Relationship Id="rId29" Type="http://schemas.openxmlformats.org/officeDocument/2006/relationships/hyperlink" Target="https://www.un.org/development/desa/en/news/population/world-population-prospects-2019.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54-earth-history-composition-and-atmosphere.html" TargetMode="External"/><Relationship Id="rId24" Type="http://schemas.openxmlformats.org/officeDocument/2006/relationships/hyperlink" Target="https://www.space.com/climate-change-dimming-earth" TargetMode="External"/><Relationship Id="rId32" Type="http://schemas.openxmlformats.org/officeDocument/2006/relationships/hyperlink" Target="https://space.nss.org/space-solar-power/" TargetMode="External"/><Relationship Id="rId5" Type="http://schemas.openxmlformats.org/officeDocument/2006/relationships/numbering" Target="numbering.xml"/><Relationship Id="rId15" Type="http://schemas.openxmlformats.org/officeDocument/2006/relationships/hyperlink" Target="https://www.livescience.com/climate-report-net-zero.html" TargetMode="External"/><Relationship Id="rId23" Type="http://schemas.openxmlformats.org/officeDocument/2006/relationships/hyperlink" Target="https://www.space.com/x-37b-military-space-plane-surprising-facts" TargetMode="External"/><Relationship Id="rId28" Type="http://schemas.openxmlformats.org/officeDocument/2006/relationships/hyperlink" Target="https://space.nss.org/space-solar-powe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ace.com/nasa-low-earth-orbit-iss-commercialization.html" TargetMode="External"/><Relationship Id="rId31" Type="http://schemas.openxmlformats.org/officeDocument/2006/relationships/hyperlink" Target="https://www.greenmatch.co.uk/blog/2014/11/how-efficient-are-solar-pane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ace.com/16952-nasa-jet-propulsion-laboratory.html" TargetMode="External"/><Relationship Id="rId22" Type="http://schemas.openxmlformats.org/officeDocument/2006/relationships/hyperlink" Target="https://www.space.com/x-37b-space-plane-solar-power-beaming" TargetMode="External"/><Relationship Id="rId27" Type="http://schemas.openxmlformats.org/officeDocument/2006/relationships/hyperlink" Target="https://www.greenmatch.co.uk/solar-energy/solar-panels" TargetMode="External"/><Relationship Id="rId30" Type="http://schemas.openxmlformats.org/officeDocument/2006/relationships/hyperlink" Target="https://ourworldindata.org/uploads/2020/02/Safest-source-of-energy.p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macmillandictionary.com/us/dictionary/american/make_1" TargetMode="External"/><Relationship Id="rId7" Type="http://schemas.openxmlformats.org/officeDocument/2006/relationships/hyperlink" Target="http://www.dictionary.com/browse/affirm" TargetMode="External"/><Relationship Id="rId2" Type="http://schemas.openxmlformats.org/officeDocument/2006/relationships/hyperlink" Target="http://www.macmillandictionary.com/us/dictionary/american/support_1" TargetMode="External"/><Relationship Id="rId1" Type="http://schemas.openxmlformats.org/officeDocument/2006/relationships/hyperlink" Target="http://www.macmillandictionary.com/us/dictionary/american/affirm" TargetMode="External"/><Relationship Id="rId6" Type="http://schemas.openxmlformats.org/officeDocument/2006/relationships/hyperlink" Target="https://www.collinsdictionary.com/us/dictionary/english/affirm" TargetMode="External"/><Relationship Id="rId5" Type="http://schemas.openxmlformats.org/officeDocument/2006/relationships/hyperlink" Target="http://www.yourdictionary.com/affirm" TargetMode="External"/><Relationship Id="rId4" Type="http://schemas.openxmlformats.org/officeDocument/2006/relationships/hyperlink" Target="http://www.macmillandictionary.com/us/dictionary/american/st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12</Pages>
  <Words>8148</Words>
  <Characters>46445</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2</cp:revision>
  <dcterms:created xsi:type="dcterms:W3CDTF">2022-02-19T15:23:00Z</dcterms:created>
  <dcterms:modified xsi:type="dcterms:W3CDTF">2022-02-19T16:02:00Z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