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243BD" w14:textId="77777777" w:rsidR="00BA03CB" w:rsidRDefault="00BA03CB" w:rsidP="00BA03CB">
      <w:pPr>
        <w:pStyle w:val="Heading1"/>
      </w:pPr>
      <w:r>
        <w:t>JF21 – AC – Common Heritage</w:t>
      </w:r>
    </w:p>
    <w:p w14:paraId="09FD9749" w14:textId="77777777" w:rsidR="00BA03CB" w:rsidRPr="00E01D4D" w:rsidRDefault="00BA03CB" w:rsidP="00BA03CB">
      <w:pPr>
        <w:pStyle w:val="Heading2"/>
      </w:pPr>
      <w:r>
        <w:t>1AC</w:t>
      </w:r>
    </w:p>
    <w:p w14:paraId="60A17507" w14:textId="77777777" w:rsidR="00BA03CB" w:rsidRDefault="00BA03CB" w:rsidP="00BA03CB">
      <w:pPr>
        <w:pStyle w:val="Heading3"/>
      </w:pPr>
      <w:r>
        <w:t>Plan</w:t>
      </w:r>
    </w:p>
    <w:p w14:paraId="2D137F83" w14:textId="77777777" w:rsidR="00BA03CB" w:rsidRPr="005B2963" w:rsidRDefault="00BA03CB" w:rsidP="00BA03CB">
      <w:pPr>
        <w:pStyle w:val="Heading4"/>
        <w:rPr>
          <w:b w:val="0"/>
          <w:bCs w:val="0"/>
        </w:rPr>
      </w:pPr>
      <w:r>
        <w:t>Plan Text: The appropriation of outer space by private entities is unjust. The just appropriation of outer space as is a collective, international act under the Common Human Heritage principle as enforced by the United Nations. Pop:</w:t>
      </w:r>
    </w:p>
    <w:p w14:paraId="600F82A1" w14:textId="77777777" w:rsidR="00BA03CB" w:rsidRPr="00530FAC" w:rsidRDefault="00BA03CB" w:rsidP="00BA03CB">
      <w:pPr>
        <w:spacing w:after="0" w:line="240" w:lineRule="auto"/>
        <w:rPr>
          <w:rFonts w:ascii="Times New Roman" w:eastAsia="Times New Roman" w:hAnsi="Times New Roman" w:cs="Times New Roman"/>
          <w:sz w:val="24"/>
        </w:rPr>
      </w:pPr>
      <w:r w:rsidRPr="00530FAC">
        <w:rPr>
          <w:rFonts w:ascii="Arial" w:eastAsia="Times New Roman" w:hAnsi="Arial" w:cs="Arial"/>
          <w:color w:val="222222"/>
          <w:sz w:val="20"/>
          <w:szCs w:val="20"/>
          <w:shd w:val="clear" w:color="auto" w:fill="FFFFFF"/>
        </w:rPr>
        <w:t>Pop, Virgiliu. "Appropriation in outer space: the relationship between land ownership and sovereignty on the celestial bodies." </w:t>
      </w:r>
      <w:r w:rsidRPr="00530FAC">
        <w:rPr>
          <w:rFonts w:ascii="Arial" w:eastAsia="Times New Roman" w:hAnsi="Arial" w:cs="Arial"/>
          <w:i/>
          <w:iCs/>
          <w:color w:val="222222"/>
          <w:sz w:val="20"/>
          <w:szCs w:val="20"/>
          <w:shd w:val="clear" w:color="auto" w:fill="FFFFFF"/>
        </w:rPr>
        <w:t>Space Policy</w:t>
      </w:r>
      <w:r w:rsidRPr="00530FAC">
        <w:rPr>
          <w:rFonts w:ascii="Arial" w:eastAsia="Times New Roman" w:hAnsi="Arial" w:cs="Arial"/>
          <w:color w:val="222222"/>
          <w:sz w:val="20"/>
          <w:szCs w:val="20"/>
          <w:shd w:val="clear" w:color="auto" w:fill="FFFFFF"/>
        </w:rPr>
        <w:t> 16, no. 4 (2000): 275-282.</w:t>
      </w:r>
    </w:p>
    <w:p w14:paraId="4E13439D" w14:textId="77777777" w:rsidR="00BA03CB" w:rsidRPr="005B2963" w:rsidRDefault="00BA03CB" w:rsidP="00BA03CB">
      <w:pPr>
        <w:pStyle w:val="NormalWeb"/>
        <w:rPr>
          <w:b/>
          <w:bCs/>
          <w:u w:val="single"/>
        </w:rPr>
      </w:pPr>
      <w:r w:rsidRPr="006D67F9">
        <w:rPr>
          <w:rFonts w:ascii="MathPackOne" w:hAnsi="MathPackOne"/>
          <w:sz w:val="16"/>
          <w:szCs w:val="20"/>
        </w:rPr>
        <w:t xml:space="preserve">Other authors try to </w:t>
      </w:r>
      <w:r w:rsidRPr="006D67F9">
        <w:rPr>
          <w:rFonts w:ascii="MacmillanMixed1" w:hAnsi="MacmillanMixed1"/>
          <w:sz w:val="16"/>
          <w:szCs w:val="20"/>
        </w:rPr>
        <w:t>"fi</w:t>
      </w:r>
      <w:r w:rsidRPr="006D67F9">
        <w:rPr>
          <w:rFonts w:ascii="MathPackOne" w:hAnsi="MathPackOne"/>
          <w:sz w:val="16"/>
          <w:szCs w:val="20"/>
        </w:rPr>
        <w:t xml:space="preserve">nd solutions within the ambit of the current prohibition of national appropriation. They believe that </w:t>
      </w:r>
      <w:r w:rsidRPr="006D67F9">
        <w:rPr>
          <w:rFonts w:ascii="Calibri" w:eastAsiaTheme="majorEastAsia" w:hAnsi="Calibri" w:cstheme="majorBidi"/>
          <w:b/>
          <w:bCs/>
          <w:highlight w:val="yellow"/>
          <w:u w:val="single"/>
        </w:rPr>
        <w:t>sovereignty in outer space is vested in the whole international society</w:t>
      </w:r>
      <w:r w:rsidRPr="00530FAC">
        <w:rPr>
          <w:rFonts w:ascii="MathPackOne" w:hAnsi="MathPackOne"/>
          <w:b/>
          <w:bCs/>
          <w:sz w:val="20"/>
          <w:szCs w:val="20"/>
          <w:u w:val="single"/>
        </w:rPr>
        <w:t>, be it represented or not by the United Nations</w:t>
      </w:r>
      <w:r w:rsidRPr="006D67F9">
        <w:rPr>
          <w:rFonts w:ascii="MathPackOne" w:hAnsi="MathPackOne"/>
          <w:sz w:val="16"/>
          <w:szCs w:val="20"/>
        </w:rPr>
        <w:t xml:space="preserve">. </w:t>
      </w:r>
      <w:r w:rsidRPr="00530FAC">
        <w:rPr>
          <w:rFonts w:ascii="MathPackOne" w:hAnsi="MathPackOne"/>
          <w:b/>
          <w:bCs/>
          <w:sz w:val="20"/>
          <w:szCs w:val="20"/>
          <w:u w:val="single"/>
        </w:rPr>
        <w:t xml:space="preserve">On the plane of property rights, </w:t>
      </w:r>
      <w:r w:rsidRPr="006D67F9">
        <w:rPr>
          <w:rFonts w:ascii="Calibri" w:eastAsiaTheme="majorEastAsia" w:hAnsi="Calibri" w:cstheme="majorBidi"/>
          <w:b/>
          <w:bCs/>
          <w:highlight w:val="yellow"/>
          <w:u w:val="single"/>
        </w:rPr>
        <w:t>this would confer the</w:t>
      </w:r>
      <w:r w:rsidRPr="006D67F9">
        <w:rPr>
          <w:rFonts w:ascii="MathPackOne" w:hAnsi="MathPackOne"/>
          <w:b/>
          <w:bCs/>
          <w:sz w:val="16"/>
          <w:szCs w:val="16"/>
          <w:highlight w:val="yellow"/>
          <w:u w:val="single"/>
        </w:rPr>
        <w:t xml:space="preserve"> </w:t>
      </w:r>
      <w:r w:rsidRPr="006D67F9">
        <w:rPr>
          <w:rFonts w:ascii="Calibri" w:eastAsiaTheme="majorEastAsia" w:hAnsi="Calibri" w:cstheme="majorBidi"/>
          <w:b/>
          <w:bCs/>
          <w:highlight w:val="yellow"/>
          <w:u w:val="single"/>
        </w:rPr>
        <w:t>extraterrestrial lands the character of `public lands  belonging to the international</w:t>
      </w:r>
      <w:r w:rsidRPr="006D67F9">
        <w:rPr>
          <w:rFonts w:ascii="MathPackOne" w:hAnsi="MathPackOne"/>
          <w:b/>
          <w:bCs/>
          <w:sz w:val="16"/>
          <w:szCs w:val="16"/>
          <w:highlight w:val="yellow"/>
          <w:u w:val="single"/>
        </w:rPr>
        <w:t xml:space="preserve"> </w:t>
      </w:r>
      <w:r w:rsidRPr="006D67F9">
        <w:rPr>
          <w:rFonts w:ascii="Calibri" w:eastAsiaTheme="majorEastAsia" w:hAnsi="Calibri" w:cstheme="majorBidi"/>
          <w:b/>
          <w:bCs/>
          <w:highlight w:val="yellow"/>
          <w:u w:val="single"/>
        </w:rPr>
        <w:t>community</w:t>
      </w:r>
      <w:r w:rsidRPr="00530FAC">
        <w:rPr>
          <w:rFonts w:ascii="MathPackOne" w:hAnsi="MathPackOne"/>
          <w:b/>
          <w:bCs/>
          <w:sz w:val="20"/>
          <w:szCs w:val="20"/>
          <w:u w:val="single"/>
        </w:rPr>
        <w:t>.</w:t>
      </w:r>
      <w:r w:rsidRPr="006D67F9">
        <w:rPr>
          <w:rFonts w:ascii="MathPackOne" w:hAnsi="MathPackOne"/>
          <w:sz w:val="16"/>
          <w:szCs w:val="20"/>
        </w:rPr>
        <w:t xml:space="preserve"> I</w:t>
      </w:r>
      <w:r w:rsidRPr="006D67F9">
        <w:rPr>
          <w:rFonts w:ascii="MathPackOne" w:hAnsi="MathPackOne"/>
          <w:sz w:val="16"/>
          <w:szCs w:val="18"/>
        </w:rPr>
        <w:t xml:space="preserve">n 1823, the US Supreme Court has decided in </w:t>
      </w:r>
      <w:r w:rsidRPr="006D67F9">
        <w:rPr>
          <w:rFonts w:ascii="MacmillanItalic" w:hAnsi="MacmillanItalic"/>
          <w:sz w:val="16"/>
          <w:szCs w:val="18"/>
        </w:rPr>
        <w:t xml:space="preserve">Johnson </w:t>
      </w:r>
      <w:r w:rsidRPr="006D67F9">
        <w:rPr>
          <w:rFonts w:ascii="MathPackTwo" w:hAnsi="MathPackTwo"/>
          <w:sz w:val="16"/>
          <w:szCs w:val="18"/>
        </w:rPr>
        <w:t>v</w:t>
      </w:r>
      <w:r w:rsidRPr="006D67F9">
        <w:rPr>
          <w:rFonts w:ascii="MacmillanItalic" w:hAnsi="MacmillanItalic"/>
          <w:sz w:val="16"/>
          <w:szCs w:val="18"/>
        </w:rPr>
        <w:t>. M</w:t>
      </w:r>
      <w:r w:rsidRPr="006D67F9">
        <w:rPr>
          <w:rFonts w:ascii="LineNfC" w:hAnsi="LineNfC"/>
          <w:sz w:val="16"/>
          <w:szCs w:val="18"/>
        </w:rPr>
        <w:t>+</w:t>
      </w:r>
      <w:r w:rsidRPr="006D67F9">
        <w:rPr>
          <w:rFonts w:ascii="MacmillanItalic" w:hAnsi="MacmillanItalic"/>
          <w:sz w:val="16"/>
          <w:szCs w:val="18"/>
        </w:rPr>
        <w:t xml:space="preserve">Intosh </w:t>
      </w:r>
      <w:r w:rsidRPr="006D67F9">
        <w:rPr>
          <w:rFonts w:ascii="MathPackOne" w:hAnsi="MathPackOne"/>
          <w:sz w:val="16"/>
          <w:szCs w:val="18"/>
        </w:rPr>
        <w:t xml:space="preserve">that </w:t>
      </w:r>
      <w:r w:rsidRPr="006D67F9">
        <w:rPr>
          <w:rFonts w:ascii="MacmillanMixed7" w:hAnsi="MacmillanMixed7"/>
          <w:sz w:val="16"/>
          <w:szCs w:val="18"/>
        </w:rPr>
        <w:t>`</w:t>
      </w:r>
      <w:r w:rsidRPr="006D67F9">
        <w:rPr>
          <w:rFonts w:ascii="MathPackOne" w:hAnsi="MathPackOne"/>
          <w:sz w:val="16"/>
          <w:szCs w:val="18"/>
        </w:rPr>
        <w:t>if the discovery is made on behalf of an existing government, that discovery becomes part of that nation</w:t>
      </w:r>
      <w:r w:rsidRPr="006D67F9">
        <w:rPr>
          <w:rFonts w:ascii="MacmillanMixed7" w:hAnsi="MacmillanMixed7"/>
          <w:sz w:val="16"/>
          <w:szCs w:val="18"/>
        </w:rPr>
        <w:t xml:space="preserve">a </w:t>
      </w:r>
      <w:r w:rsidRPr="006D67F9">
        <w:rPr>
          <w:rFonts w:ascii="MathPackOne" w:hAnsi="MathPackOne"/>
          <w:sz w:val="16"/>
          <w:szCs w:val="18"/>
        </w:rPr>
        <w:t xml:space="preserve">[32] and that under universal law, discovery of an uninhabited coun- try by individuals, not representing a government, ren- ders the discovery the property of the whole society which acquires in it </w:t>
      </w:r>
      <w:r w:rsidRPr="006D67F9">
        <w:rPr>
          <w:rFonts w:ascii="MacmillanMixed1" w:hAnsi="MacmillanMixed1"/>
          <w:sz w:val="16"/>
          <w:szCs w:val="18"/>
        </w:rPr>
        <w:t>&amp;</w:t>
      </w:r>
      <w:r w:rsidRPr="006D67F9">
        <w:rPr>
          <w:rFonts w:ascii="MathPackOne" w:hAnsi="MathPackOne"/>
          <w:sz w:val="16"/>
          <w:szCs w:val="18"/>
        </w:rPr>
        <w:t>title in common [32</w:t>
      </w:r>
      <w:r w:rsidRPr="006D67F9">
        <w:rPr>
          <w:rFonts w:ascii="MathPackOne" w:hAnsi="MathPackOne"/>
          <w:b/>
          <w:bCs/>
          <w:sz w:val="18"/>
          <w:szCs w:val="18"/>
          <w:u w:val="single"/>
        </w:rPr>
        <w:t>]. As Article V of the Outer Space Treaty quali</w:t>
      </w:r>
      <w:r w:rsidRPr="006D67F9">
        <w:rPr>
          <w:rFonts w:ascii="MacmillanMixed1" w:hAnsi="MacmillanMixed1"/>
          <w:b/>
          <w:bCs/>
          <w:sz w:val="18"/>
          <w:szCs w:val="18"/>
          <w:u w:val="single"/>
        </w:rPr>
        <w:t>fi</w:t>
      </w:r>
      <w:r w:rsidRPr="006D67F9">
        <w:rPr>
          <w:rFonts w:ascii="MathPackOne" w:hAnsi="MathPackOne"/>
          <w:b/>
          <w:bCs/>
          <w:sz w:val="18"/>
          <w:szCs w:val="18"/>
          <w:u w:val="single"/>
        </w:rPr>
        <w:t xml:space="preserve">es astronauts as </w:t>
      </w:r>
      <w:r w:rsidRPr="006D67F9">
        <w:rPr>
          <w:rFonts w:ascii="MacmillanMixed7" w:hAnsi="MacmillanMixed7"/>
          <w:b/>
          <w:bCs/>
          <w:sz w:val="18"/>
          <w:szCs w:val="18"/>
          <w:u w:val="single"/>
        </w:rPr>
        <w:t>`</w:t>
      </w:r>
      <w:r w:rsidRPr="006D67F9">
        <w:rPr>
          <w:rFonts w:ascii="MathPackOne" w:hAnsi="MathPackOne"/>
          <w:b/>
          <w:bCs/>
          <w:sz w:val="18"/>
          <w:szCs w:val="18"/>
          <w:u w:val="single"/>
        </w:rPr>
        <w:t>envoys of mankind</w:t>
      </w:r>
      <w:r w:rsidRPr="006D67F9">
        <w:rPr>
          <w:rFonts w:ascii="MacmillanMixed7" w:hAnsi="MacmillanMixed7"/>
          <w:b/>
          <w:bCs/>
          <w:sz w:val="18"/>
          <w:szCs w:val="18"/>
          <w:u w:val="single"/>
        </w:rPr>
        <w:t>a</w:t>
      </w:r>
      <w:r w:rsidRPr="006D67F9">
        <w:rPr>
          <w:rFonts w:ascii="MathPackOne" w:hAnsi="MathPackOne"/>
          <w:b/>
          <w:bCs/>
          <w:sz w:val="18"/>
          <w:szCs w:val="18"/>
          <w:u w:val="single"/>
        </w:rPr>
        <w:t>, they do not represent a government and do not act on its behalf; they represent mankind and act on behalf of mankind</w:t>
      </w:r>
      <w:r w:rsidRPr="006D67F9">
        <w:rPr>
          <w:rFonts w:ascii="MathPackOne" w:hAnsi="MathPackOne"/>
          <w:sz w:val="16"/>
          <w:szCs w:val="18"/>
        </w:rPr>
        <w:t xml:space="preserve">. When asked Did NASA claim the Moon as property of the United States when it planted a </w:t>
      </w:r>
      <w:r w:rsidRPr="006D67F9">
        <w:rPr>
          <w:rFonts w:ascii="MacmillanMixed1" w:hAnsi="MacmillanMixed1"/>
          <w:sz w:val="16"/>
          <w:szCs w:val="18"/>
        </w:rPr>
        <w:t>#</w:t>
      </w:r>
      <w:r w:rsidRPr="006D67F9">
        <w:rPr>
          <w:rFonts w:ascii="MathPackOne" w:hAnsi="MathPackOne"/>
          <w:sz w:val="16"/>
          <w:szCs w:val="18"/>
        </w:rPr>
        <w:t xml:space="preserve">ag on the Moon, like Colum- bus did when he landed in America?, the US Space Agency answered that </w:t>
      </w:r>
      <w:r w:rsidRPr="006D67F9">
        <w:rPr>
          <w:rFonts w:ascii="MathPackOne" w:hAnsi="MathPackOne"/>
          <w:b/>
          <w:bCs/>
          <w:sz w:val="18"/>
          <w:szCs w:val="18"/>
          <w:u w:val="single"/>
        </w:rPr>
        <w:t xml:space="preserve">[w]hen a NASA astronaut placed the </w:t>
      </w:r>
      <w:r w:rsidRPr="006D67F9">
        <w:rPr>
          <w:rFonts w:ascii="MacmillanMixed1" w:hAnsi="MacmillanMixed1"/>
          <w:b/>
          <w:bCs/>
          <w:sz w:val="18"/>
          <w:szCs w:val="18"/>
          <w:u w:val="single"/>
        </w:rPr>
        <w:t>fl</w:t>
      </w:r>
      <w:r w:rsidRPr="006D67F9">
        <w:rPr>
          <w:rFonts w:ascii="MathPackOne" w:hAnsi="MathPackOne"/>
          <w:b/>
          <w:bCs/>
          <w:sz w:val="18"/>
          <w:szCs w:val="18"/>
          <w:u w:val="single"/>
        </w:rPr>
        <w:t>ag on the Moon, the action signi</w:t>
      </w:r>
      <w:r w:rsidRPr="006D67F9">
        <w:rPr>
          <w:rFonts w:ascii="MacmillanMixed1" w:hAnsi="MacmillanMixed1"/>
          <w:b/>
          <w:bCs/>
          <w:sz w:val="18"/>
          <w:szCs w:val="18"/>
          <w:u w:val="single"/>
        </w:rPr>
        <w:t>fi</w:t>
      </w:r>
      <w:r w:rsidRPr="006D67F9">
        <w:rPr>
          <w:rFonts w:ascii="MathPackOne" w:hAnsi="MathPackOne"/>
          <w:b/>
          <w:bCs/>
          <w:sz w:val="18"/>
          <w:szCs w:val="18"/>
          <w:u w:val="single"/>
        </w:rPr>
        <w:t>ed that, America went in peace for all Mankind</w:t>
      </w:r>
      <w:r w:rsidRPr="006D67F9">
        <w:rPr>
          <w:rFonts w:ascii="MacmillanMixed1" w:hAnsi="MacmillanMixed1"/>
          <w:b/>
          <w:bCs/>
          <w:sz w:val="18"/>
          <w:szCs w:val="18"/>
          <w:u w:val="single"/>
        </w:rPr>
        <w:t>'</w:t>
      </w:r>
      <w:r w:rsidRPr="006D67F9">
        <w:rPr>
          <w:rFonts w:ascii="MacmillanMixed1" w:hAnsi="MacmillanMixed1"/>
          <w:sz w:val="16"/>
          <w:szCs w:val="18"/>
        </w:rPr>
        <w:t xml:space="preserve"> </w:t>
      </w:r>
      <w:r w:rsidRPr="006D67F9">
        <w:rPr>
          <w:rFonts w:ascii="MathPackOne" w:hAnsi="MathPackOne"/>
          <w:sz w:val="16"/>
          <w:szCs w:val="18"/>
        </w:rPr>
        <w:t xml:space="preserve">[33]. Following the reasoning of the </w:t>
      </w:r>
      <w:r w:rsidRPr="006D67F9">
        <w:rPr>
          <w:rFonts w:ascii="MacmillanItalic" w:hAnsi="MacmillanItalic"/>
          <w:sz w:val="16"/>
          <w:szCs w:val="18"/>
        </w:rPr>
        <w:t xml:space="preserve">Johnson </w:t>
      </w:r>
      <w:r w:rsidRPr="006D67F9">
        <w:rPr>
          <w:rFonts w:ascii="MathPackTwo" w:hAnsi="MathPackTwo"/>
          <w:sz w:val="16"/>
          <w:szCs w:val="18"/>
        </w:rPr>
        <w:t xml:space="preserve">v </w:t>
      </w:r>
      <w:r w:rsidRPr="006D67F9">
        <w:rPr>
          <w:rFonts w:ascii="MacmillanItalic" w:hAnsi="MacmillanItalic"/>
          <w:sz w:val="16"/>
          <w:szCs w:val="18"/>
        </w:rPr>
        <w:t>M</w:t>
      </w:r>
      <w:r w:rsidRPr="006D67F9">
        <w:rPr>
          <w:rFonts w:ascii="LineNfC" w:hAnsi="LineNfC"/>
          <w:sz w:val="16"/>
          <w:szCs w:val="18"/>
        </w:rPr>
        <w:t>+</w:t>
      </w:r>
      <w:r w:rsidRPr="006D67F9">
        <w:rPr>
          <w:rFonts w:ascii="MacmillanItalic" w:hAnsi="MacmillanItalic"/>
          <w:sz w:val="16"/>
          <w:szCs w:val="18"/>
        </w:rPr>
        <w:t xml:space="preserve">Intosh </w:t>
      </w:r>
      <w:r w:rsidRPr="006D67F9">
        <w:rPr>
          <w:rFonts w:ascii="MathPackOne" w:hAnsi="MathPackOne"/>
          <w:sz w:val="16"/>
          <w:szCs w:val="18"/>
        </w:rPr>
        <w:t>judgement</w:t>
      </w:r>
      <w:r w:rsidRPr="006D67F9">
        <w:rPr>
          <w:rFonts w:ascii="MathPackOne" w:hAnsi="MathPackOne"/>
          <w:sz w:val="16"/>
          <w:szCs w:val="20"/>
        </w:rPr>
        <w:t xml:space="preserve">, </w:t>
      </w:r>
      <w:r w:rsidRPr="006D67F9">
        <w:rPr>
          <w:rFonts w:ascii="Calibri" w:eastAsiaTheme="majorEastAsia" w:hAnsi="Calibri" w:cstheme="majorBidi"/>
          <w:b/>
          <w:bCs/>
          <w:highlight w:val="yellow"/>
          <w:u w:val="single"/>
        </w:rPr>
        <w:t xml:space="preserve">the Moon </w:t>
      </w:r>
      <w:r w:rsidRPr="006D67F9">
        <w:rPr>
          <w:rFonts w:ascii="Calibri" w:eastAsiaTheme="majorEastAsia" w:hAnsi="Calibri" w:cstheme="majorBidi"/>
          <w:sz w:val="16"/>
          <w:szCs w:val="18"/>
        </w:rPr>
        <w:t>would be</w:t>
      </w:r>
      <w:r w:rsidRPr="006D67F9">
        <w:rPr>
          <w:rFonts w:ascii="Calibri" w:eastAsiaTheme="majorEastAsia" w:hAnsi="Calibri" w:cstheme="majorBidi"/>
          <w:b/>
          <w:bCs/>
          <w:sz w:val="18"/>
          <w:szCs w:val="18"/>
          <w:u w:val="single"/>
        </w:rPr>
        <w:t xml:space="preserve"> </w:t>
      </w:r>
      <w:r w:rsidRPr="006D67F9">
        <w:rPr>
          <w:rFonts w:ascii="Calibri" w:eastAsiaTheme="majorEastAsia" w:hAnsi="Calibri" w:cstheme="majorBidi"/>
          <w:b/>
          <w:bCs/>
          <w:highlight w:val="yellow"/>
          <w:u w:val="single"/>
        </w:rPr>
        <w:t xml:space="preserve">the property of the whole society </w:t>
      </w:r>
      <w:r w:rsidRPr="006D67F9">
        <w:rPr>
          <w:rFonts w:ascii="Calibri" w:eastAsiaTheme="majorEastAsia" w:hAnsi="Calibri" w:cstheme="majorBidi"/>
          <w:sz w:val="16"/>
          <w:szCs w:val="18"/>
        </w:rPr>
        <w:t>which acquired in</w:t>
      </w:r>
      <w:r w:rsidRPr="006D67F9">
        <w:rPr>
          <w:rFonts w:ascii="Calibri" w:eastAsiaTheme="majorEastAsia" w:hAnsi="Calibri" w:cstheme="majorBidi"/>
          <w:b/>
          <w:bCs/>
          <w:sz w:val="18"/>
          <w:szCs w:val="18"/>
          <w:u w:val="single"/>
        </w:rPr>
        <w:t xml:space="preserve"> </w:t>
      </w:r>
      <w:r w:rsidRPr="006D67F9">
        <w:rPr>
          <w:rFonts w:ascii="Calibri" w:eastAsiaTheme="majorEastAsia" w:hAnsi="Calibri" w:cstheme="majorBidi"/>
          <w:sz w:val="16"/>
          <w:szCs w:val="18"/>
        </w:rPr>
        <w:t>it title</w:t>
      </w:r>
      <w:r w:rsidRPr="006D67F9">
        <w:rPr>
          <w:rFonts w:ascii="MathPackOne" w:hAnsi="MathPackOne"/>
          <w:b/>
          <w:bCs/>
          <w:sz w:val="8"/>
          <w:szCs w:val="10"/>
          <w:u w:val="single"/>
        </w:rPr>
        <w:t xml:space="preserve"> </w:t>
      </w:r>
      <w:r w:rsidRPr="006D67F9">
        <w:rPr>
          <w:rFonts w:ascii="Calibri" w:eastAsiaTheme="majorEastAsia" w:hAnsi="Calibri" w:cstheme="majorBidi"/>
          <w:b/>
          <w:bCs/>
          <w:highlight w:val="yellow"/>
          <w:u w:val="single"/>
        </w:rPr>
        <w:t>in</w:t>
      </w:r>
      <w:r w:rsidRPr="006D67F9">
        <w:rPr>
          <w:rFonts w:ascii="MathPackOne" w:hAnsi="MathPackOne"/>
          <w:b/>
          <w:bCs/>
          <w:sz w:val="16"/>
          <w:szCs w:val="16"/>
          <w:highlight w:val="yellow"/>
          <w:u w:val="single"/>
        </w:rPr>
        <w:t xml:space="preserve"> </w:t>
      </w:r>
      <w:r w:rsidRPr="006D67F9">
        <w:rPr>
          <w:rFonts w:ascii="Calibri" w:eastAsiaTheme="majorEastAsia" w:hAnsi="Calibri" w:cstheme="majorBidi"/>
          <w:b/>
          <w:bCs/>
          <w:highlight w:val="yellow"/>
          <w:u w:val="single"/>
        </w:rPr>
        <w:t>common, i.e. a `res publica internationalis</w:t>
      </w:r>
      <w:r w:rsidRPr="006D67F9">
        <w:rPr>
          <w:rFonts w:ascii="MathPackOne" w:hAnsi="MathPackOne"/>
          <w:sz w:val="16"/>
          <w:szCs w:val="20"/>
        </w:rPr>
        <w:t xml:space="preserve">. </w:t>
      </w:r>
      <w:r w:rsidRPr="00530FAC">
        <w:rPr>
          <w:rFonts w:ascii="MathPackOne" w:hAnsi="MathPackOne"/>
          <w:b/>
          <w:bCs/>
          <w:sz w:val="20"/>
          <w:szCs w:val="20"/>
          <w:u w:val="single"/>
        </w:rPr>
        <w:t>This quali</w:t>
      </w:r>
      <w:r w:rsidRPr="00530FAC">
        <w:rPr>
          <w:rFonts w:ascii="MacmillanMixed1" w:hAnsi="MacmillanMixed1"/>
          <w:b/>
          <w:bCs/>
          <w:sz w:val="20"/>
          <w:szCs w:val="20"/>
          <w:u w:val="single"/>
        </w:rPr>
        <w:t>fi</w:t>
      </w:r>
      <w:r w:rsidRPr="00530FAC">
        <w:rPr>
          <w:rFonts w:ascii="MathPackOne" w:hAnsi="MathPackOne"/>
          <w:b/>
          <w:bCs/>
          <w:sz w:val="20"/>
          <w:szCs w:val="20"/>
          <w:u w:val="single"/>
        </w:rPr>
        <w:t>cation clari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es both the </w:t>
      </w:r>
      <w:r w:rsidRPr="00530FAC">
        <w:rPr>
          <w:rFonts w:ascii="MacmillanMixed7" w:hAnsi="MacmillanMixed7"/>
          <w:b/>
          <w:bCs/>
          <w:sz w:val="20"/>
          <w:szCs w:val="20"/>
          <w:u w:val="single"/>
        </w:rPr>
        <w:t>`</w:t>
      </w:r>
      <w:r w:rsidRPr="00530FAC">
        <w:rPr>
          <w:rFonts w:ascii="MathPackOne" w:hAnsi="MathPackOne"/>
          <w:b/>
          <w:bCs/>
          <w:sz w:val="20"/>
          <w:szCs w:val="20"/>
          <w:u w:val="single"/>
        </w:rPr>
        <w:t>international law</w:t>
      </w:r>
      <w:r w:rsidRPr="00530FAC">
        <w:rPr>
          <w:rFonts w:ascii="MacmillanMixed7" w:hAnsi="MacmillanMixed7"/>
          <w:b/>
          <w:bCs/>
          <w:sz w:val="20"/>
          <w:szCs w:val="20"/>
          <w:u w:val="single"/>
        </w:rPr>
        <w:t xml:space="preserve"> </w:t>
      </w:r>
      <w:r w:rsidRPr="00530FAC">
        <w:rPr>
          <w:rFonts w:ascii="MathPackOne" w:hAnsi="MathPackOne"/>
          <w:b/>
          <w:bCs/>
          <w:sz w:val="20"/>
          <w:szCs w:val="20"/>
          <w:u w:val="single"/>
        </w:rPr>
        <w:t xml:space="preserve">and </w:t>
      </w:r>
      <w:r w:rsidRPr="00530FAC">
        <w:rPr>
          <w:rFonts w:ascii="MacmillanMixed7" w:hAnsi="MacmillanMixed7"/>
          <w:b/>
          <w:bCs/>
          <w:sz w:val="20"/>
          <w:szCs w:val="20"/>
          <w:u w:val="single"/>
        </w:rPr>
        <w:t>`</w:t>
      </w:r>
      <w:r w:rsidRPr="00530FAC">
        <w:rPr>
          <w:rFonts w:ascii="MathPackOne" w:hAnsi="MathPackOne"/>
          <w:b/>
          <w:bCs/>
          <w:sz w:val="20"/>
          <w:szCs w:val="20"/>
          <w:u w:val="single"/>
        </w:rPr>
        <w:t>civil law</w:t>
      </w:r>
      <w:r w:rsidRPr="00530FAC">
        <w:rPr>
          <w:rFonts w:ascii="MacmillanMixed7" w:hAnsi="MacmillanMixed7"/>
          <w:b/>
          <w:bCs/>
          <w:sz w:val="20"/>
          <w:szCs w:val="20"/>
          <w:u w:val="single"/>
        </w:rPr>
        <w:t xml:space="preserve">a </w:t>
      </w:r>
      <w:r w:rsidRPr="00530FAC">
        <w:rPr>
          <w:rFonts w:ascii="MathPackOne" w:hAnsi="MathPackOne"/>
          <w:b/>
          <w:bCs/>
          <w:sz w:val="20"/>
          <w:szCs w:val="20"/>
          <w:u w:val="single"/>
        </w:rPr>
        <w:t>situation of the moon as a territory: both sovereignty and property are public, i.e. vested in the international society.</w:t>
      </w:r>
      <w:r w:rsidRPr="006D67F9">
        <w:rPr>
          <w:rFonts w:ascii="MathPackOne" w:hAnsi="MathPackOne"/>
          <w:sz w:val="16"/>
          <w:szCs w:val="20"/>
        </w:rPr>
        <w:t xml:space="preserve"> This is very much in line with article II of the Outer Space Treaty. </w:t>
      </w:r>
      <w:r w:rsidRPr="00530FAC">
        <w:rPr>
          <w:rFonts w:ascii="MathPackOne" w:hAnsi="MathPackOne"/>
          <w:b/>
          <w:bCs/>
          <w:sz w:val="20"/>
          <w:szCs w:val="20"/>
          <w:u w:val="single"/>
        </w:rPr>
        <w:t xml:space="preserve">The Moon is not nationally appropriated, but internationally. </w:t>
      </w:r>
      <w:r w:rsidRPr="006D67F9">
        <w:rPr>
          <w:rFonts w:ascii="Calibri" w:eastAsiaTheme="majorEastAsia" w:hAnsi="Calibri" w:cstheme="majorBidi"/>
          <w:b/>
          <w:bCs/>
          <w:highlight w:val="yellow"/>
          <w:u w:val="single"/>
        </w:rPr>
        <w:t xml:space="preserve">Land ownership is </w:t>
      </w:r>
      <w:r w:rsidRPr="006D67F9">
        <w:rPr>
          <w:rFonts w:ascii="Calibri" w:eastAsiaTheme="majorEastAsia" w:hAnsi="Calibri" w:cstheme="majorBidi"/>
          <w:sz w:val="16"/>
          <w:szCs w:val="18"/>
        </w:rPr>
        <w:t>therefore also</w:t>
      </w:r>
      <w:r w:rsidRPr="006D67F9">
        <w:rPr>
          <w:rFonts w:ascii="Calibri" w:eastAsiaTheme="majorEastAsia" w:hAnsi="Calibri" w:cstheme="majorBidi"/>
          <w:b/>
          <w:bCs/>
          <w:sz w:val="18"/>
          <w:szCs w:val="18"/>
          <w:u w:val="single"/>
        </w:rPr>
        <w:t xml:space="preserve"> </w:t>
      </w:r>
      <w:r w:rsidRPr="006D67F9">
        <w:rPr>
          <w:rFonts w:ascii="Calibri" w:eastAsiaTheme="majorEastAsia" w:hAnsi="Calibri" w:cstheme="majorBidi"/>
          <w:b/>
          <w:bCs/>
          <w:highlight w:val="yellow"/>
          <w:u w:val="single"/>
        </w:rPr>
        <w:t xml:space="preserve">legitimated, </w:t>
      </w:r>
      <w:r w:rsidRPr="006D67F9">
        <w:rPr>
          <w:rFonts w:ascii="Calibri" w:eastAsiaTheme="majorEastAsia" w:hAnsi="Calibri" w:cstheme="majorBidi"/>
          <w:sz w:val="16"/>
          <w:szCs w:val="18"/>
        </w:rPr>
        <w:t>but only</w:t>
      </w:r>
      <w:r w:rsidRPr="006D67F9">
        <w:rPr>
          <w:rFonts w:ascii="Calibri" w:eastAsiaTheme="majorEastAsia" w:hAnsi="Calibri" w:cstheme="majorBidi"/>
          <w:b/>
          <w:bCs/>
          <w:sz w:val="18"/>
          <w:szCs w:val="18"/>
          <w:u w:val="single"/>
        </w:rPr>
        <w:t xml:space="preserve"> </w:t>
      </w:r>
      <w:r w:rsidRPr="006D67F9">
        <w:rPr>
          <w:rFonts w:ascii="Calibri" w:eastAsiaTheme="majorEastAsia" w:hAnsi="Calibri" w:cstheme="majorBidi"/>
          <w:b/>
          <w:bCs/>
          <w:highlight w:val="yellow"/>
          <w:u w:val="single"/>
        </w:rPr>
        <w:t xml:space="preserve">in the hands of international society; the international public domain cannot be appropriated by private entities </w:t>
      </w:r>
      <w:r w:rsidRPr="006D67F9">
        <w:rPr>
          <w:rFonts w:ascii="Calibri" w:eastAsiaTheme="majorEastAsia" w:hAnsi="Calibri" w:cstheme="majorBidi"/>
          <w:sz w:val="16"/>
          <w:szCs w:val="18"/>
        </w:rPr>
        <w:t>unless subsequently permitted</w:t>
      </w:r>
      <w:r w:rsidRPr="006D67F9">
        <w:rPr>
          <w:rFonts w:ascii="MathPackOne" w:hAnsi="MathPackOne"/>
          <w:sz w:val="16"/>
          <w:szCs w:val="20"/>
        </w:rPr>
        <w:t xml:space="preserve">. </w:t>
      </w:r>
      <w:r w:rsidRPr="00530FAC">
        <w:rPr>
          <w:rFonts w:ascii="MathPackOne" w:hAnsi="MathPackOne"/>
          <w:b/>
          <w:bCs/>
          <w:sz w:val="20"/>
          <w:szCs w:val="20"/>
          <w:u w:val="single"/>
        </w:rPr>
        <w:t>When referring to the international appropriation of the outer space and celestial bodies as permitted by the Outer Space Treaty, a fundamental issue needs clari</w:t>
      </w:r>
      <w:r w:rsidRPr="00530FAC">
        <w:rPr>
          <w:rFonts w:ascii="MacmillanMixed1" w:hAnsi="MacmillanMixed1"/>
          <w:b/>
          <w:bCs/>
          <w:sz w:val="20"/>
          <w:szCs w:val="20"/>
          <w:u w:val="single"/>
        </w:rPr>
        <w:t>fi</w:t>
      </w:r>
      <w:r w:rsidRPr="00530FAC">
        <w:rPr>
          <w:rFonts w:ascii="MathPackOne" w:hAnsi="MathPackOne"/>
          <w:b/>
          <w:bCs/>
          <w:sz w:val="20"/>
          <w:szCs w:val="20"/>
          <w:u w:val="single"/>
        </w:rPr>
        <w:t xml:space="preserve">cation. </w:t>
      </w:r>
      <w:r w:rsidRPr="006D67F9">
        <w:rPr>
          <w:rFonts w:ascii="Calibri" w:eastAsiaTheme="majorEastAsia" w:hAnsi="Calibri" w:cstheme="majorBidi"/>
          <w:b/>
          <w:bCs/>
          <w:highlight w:val="yellow"/>
          <w:u w:val="single"/>
        </w:rPr>
        <w:t>International appropriation is not the sum of all the national appropriations</w:t>
      </w:r>
      <w:r w:rsidRPr="006D67F9">
        <w:rPr>
          <w:rFonts w:ascii="MathPackOne" w:hAnsi="MathPackOne"/>
          <w:sz w:val="16"/>
          <w:szCs w:val="20"/>
        </w:rPr>
        <w:t xml:space="preserve">. Jenks correctly points that a State cannot escape the prohibition of national ap- propriation by acting jointly with other States. </w:t>
      </w:r>
      <w:r w:rsidRPr="006D67F9">
        <w:rPr>
          <w:rFonts w:ascii="Calibri" w:eastAsiaTheme="majorEastAsia" w:hAnsi="Calibri" w:cstheme="majorBidi"/>
          <w:sz w:val="16"/>
          <w:szCs w:val="18"/>
        </w:rPr>
        <w:t>Only as regards</w:t>
      </w:r>
      <w:r w:rsidRPr="006D67F9">
        <w:rPr>
          <w:rFonts w:ascii="Calibri" w:eastAsiaTheme="majorEastAsia" w:hAnsi="Calibri" w:cstheme="majorBidi"/>
          <w:b/>
          <w:bCs/>
          <w:sz w:val="18"/>
          <w:szCs w:val="18"/>
          <w:u w:val="single"/>
        </w:rPr>
        <w:t xml:space="preserve"> </w:t>
      </w:r>
      <w:r w:rsidRPr="006D67F9">
        <w:rPr>
          <w:sz w:val="16"/>
          <w:szCs w:val="21"/>
        </w:rPr>
        <w:t>a possible appropriation by the United Na- tions acting on behalf of the world community as a whole can the matter be regarded as an open one for the future [8]. The Moon is not appropriated by the USA and Uganda and Cambodia and all the other States, but is instead appropriated by international society as a whole,</w:t>
      </w:r>
      <w:r w:rsidRPr="006D67F9">
        <w:rPr>
          <w:rFonts w:ascii="MathPackOne" w:hAnsi="MathPackOne"/>
          <w:sz w:val="16"/>
          <w:szCs w:val="15"/>
        </w:rPr>
        <w:t xml:space="preserve"> </w:t>
      </w:r>
      <w:r w:rsidRPr="006D67F9">
        <w:rPr>
          <w:rFonts w:ascii="MathPackOne" w:hAnsi="MathPackOne"/>
          <w:sz w:val="16"/>
          <w:szCs w:val="18"/>
        </w:rPr>
        <w:t xml:space="preserve">regardless of its individual components. As an individual is built from living cells, one cannot say that an object is owned by cell number 1 </w:t>
      </w:r>
      <w:r w:rsidRPr="006D67F9">
        <w:rPr>
          <w:rFonts w:ascii="MacmillanItalic" w:hAnsi="MacmillanItalic"/>
          <w:sz w:val="16"/>
          <w:szCs w:val="18"/>
        </w:rPr>
        <w:t xml:space="preserve">and </w:t>
      </w:r>
      <w:r w:rsidRPr="006D67F9">
        <w:rPr>
          <w:rFonts w:ascii="MathPackOne" w:hAnsi="MathPackOne"/>
          <w:sz w:val="16"/>
          <w:szCs w:val="18"/>
        </w:rPr>
        <w:t xml:space="preserve">cell number 2 </w:t>
      </w:r>
      <w:r w:rsidRPr="006D67F9">
        <w:rPr>
          <w:rFonts w:ascii="MacmillanItalic" w:hAnsi="MacmillanItalic"/>
          <w:sz w:val="16"/>
          <w:szCs w:val="18"/>
        </w:rPr>
        <w:t xml:space="preserve">and </w:t>
      </w:r>
      <w:r w:rsidRPr="006D67F9">
        <w:rPr>
          <w:rFonts w:ascii="MathPackOne" w:hAnsi="MathPackOne"/>
          <w:sz w:val="16"/>
          <w:szCs w:val="18"/>
        </w:rPr>
        <w:t xml:space="preserve">cell num- ber n. Cells may not own objects, while individuals may. States may not own the Moon, while international society may. A proposal advanced by Betancourt calls for ammending the Outer Space Treaty by providing for the sovereignty and jurisdiction over celestial bodies and natural space resources to be exercised by mankind [34, p. 309]. While the dimensions and the scope of the present article do not allow a detailed analysis of the term </w:t>
      </w:r>
      <w:r w:rsidRPr="006D67F9">
        <w:rPr>
          <w:rFonts w:ascii="MacmillanMixed7" w:hAnsi="MacmillanMixed7"/>
          <w:sz w:val="16"/>
          <w:szCs w:val="18"/>
        </w:rPr>
        <w:t>“</w:t>
      </w:r>
      <w:r w:rsidRPr="006D67F9">
        <w:rPr>
          <w:rFonts w:ascii="MathPackOne" w:hAnsi="MathPackOne"/>
          <w:sz w:val="16"/>
          <w:szCs w:val="18"/>
        </w:rPr>
        <w:t>humankind</w:t>
      </w:r>
      <w:r w:rsidRPr="006D67F9">
        <w:rPr>
          <w:rFonts w:ascii="MacmillanMixed7" w:hAnsi="MacmillanMixed7"/>
          <w:sz w:val="16"/>
          <w:szCs w:val="18"/>
        </w:rPr>
        <w:t>”</w:t>
      </w:r>
      <w:r w:rsidRPr="006D67F9">
        <w:rPr>
          <w:rFonts w:ascii="MathPackOne" w:hAnsi="MathPackOne"/>
          <w:sz w:val="16"/>
          <w:szCs w:val="18"/>
        </w:rPr>
        <w:t xml:space="preserve">, one must be aware of its twofold meaning as viewed by Dupuy, not only in its spatial dimension (international community), but also in its historical one, hu- mankind being </w:t>
      </w:r>
      <w:r w:rsidRPr="006D67F9">
        <w:rPr>
          <w:rFonts w:ascii="MacmillanMixed7" w:hAnsi="MacmillanMixed7"/>
          <w:sz w:val="16"/>
          <w:szCs w:val="18"/>
        </w:rPr>
        <w:t>`</w:t>
      </w:r>
      <w:r w:rsidRPr="006D67F9">
        <w:rPr>
          <w:rFonts w:ascii="MathPackOne" w:hAnsi="MathPackOne"/>
          <w:sz w:val="16"/>
          <w:szCs w:val="18"/>
        </w:rPr>
        <w:t>tomorrow even more than it is today</w:t>
      </w:r>
      <w:r w:rsidRPr="006D67F9">
        <w:rPr>
          <w:rFonts w:ascii="MacmillanMixed7" w:hAnsi="MacmillanMixed7"/>
          <w:sz w:val="16"/>
          <w:szCs w:val="18"/>
        </w:rPr>
        <w:t xml:space="preserve"> </w:t>
      </w:r>
      <w:r w:rsidRPr="006D67F9">
        <w:rPr>
          <w:rFonts w:ascii="MathPackOne" w:hAnsi="MathPackOne"/>
          <w:sz w:val="16"/>
          <w:szCs w:val="18"/>
        </w:rPr>
        <w:t xml:space="preserve">[35, p. 484]. </w:t>
      </w:r>
      <w:r w:rsidRPr="006D67F9">
        <w:rPr>
          <w:rFonts w:ascii="MathPackOne" w:hAnsi="MathPackOne"/>
          <w:b/>
          <w:bCs/>
          <w:sz w:val="18"/>
          <w:szCs w:val="18"/>
          <w:u w:val="single"/>
        </w:rPr>
        <w:t xml:space="preserve">It is the belief of the present author that humankind exercises sovereign rights on celestial bodies by the means of the United Nations. </w:t>
      </w:r>
      <w:r w:rsidRPr="006D67F9">
        <w:rPr>
          <w:rFonts w:ascii="Calibri" w:eastAsiaTheme="majorEastAsia" w:hAnsi="Calibri" w:cstheme="majorBidi"/>
          <w:b/>
          <w:bCs/>
          <w:highlight w:val="yellow"/>
          <w:u w:val="single"/>
        </w:rPr>
        <w:t>The owner of celestial bodies is humankind</w:t>
      </w:r>
      <w:r w:rsidRPr="006D67F9">
        <w:rPr>
          <w:rFonts w:ascii="MathPackOne" w:hAnsi="MathPackOne"/>
          <w:b/>
          <w:bCs/>
          <w:sz w:val="18"/>
          <w:szCs w:val="18"/>
          <w:u w:val="single"/>
        </w:rPr>
        <w:t>, exercising its ownership rights by means of the international community presently represented by the United Nations. Due to the temporal dimension of humankind, international community holds in trust outer space and celestial bodies for human- kind</w:t>
      </w:r>
      <w:r w:rsidRPr="006D67F9">
        <w:rPr>
          <w:sz w:val="16"/>
          <w:szCs w:val="22"/>
        </w:rPr>
        <w:t xml:space="preserve"> </w:t>
      </w:r>
    </w:p>
    <w:p w14:paraId="5415B1CE" w14:textId="77777777" w:rsidR="00BA03CB" w:rsidRPr="000251ED" w:rsidRDefault="00BA03CB" w:rsidP="00BA03CB">
      <w:pPr>
        <w:pStyle w:val="Heading4"/>
        <w:rPr>
          <w:i/>
          <w:iCs/>
        </w:rPr>
      </w:pPr>
      <w:r>
        <w:t>The status quo is unclear about the CHH: we must clarify and specify a specific regime, Jakhu et al</w:t>
      </w:r>
    </w:p>
    <w:p w14:paraId="5F530885" w14:textId="77777777" w:rsidR="00BA03CB" w:rsidRDefault="00BA03CB" w:rsidP="00BA03CB">
      <w:pPr>
        <w:rPr>
          <w:rFonts w:ascii="Arial" w:hAnsi="Arial" w:cs="Arial"/>
          <w:color w:val="222222"/>
          <w:sz w:val="20"/>
          <w:szCs w:val="20"/>
          <w:shd w:val="clear" w:color="auto" w:fill="FFFFFF"/>
        </w:rPr>
      </w:pPr>
      <w:r w:rsidRPr="00B11960">
        <w:rPr>
          <w:rFonts w:ascii="Arial" w:hAnsi="Arial" w:cs="Arial"/>
          <w:color w:val="222222"/>
          <w:sz w:val="20"/>
          <w:szCs w:val="20"/>
          <w:shd w:val="clear" w:color="auto" w:fill="FFFFFF"/>
          <w:lang w:val="es-ES"/>
        </w:rPr>
        <w:t xml:space="preserve">Jakhu, R. S., &amp; Pelton, J. N. (Eds.). </w:t>
      </w:r>
      <w:r w:rsidRPr="006103FA">
        <w:rPr>
          <w:rFonts w:ascii="Arial" w:hAnsi="Arial" w:cs="Arial"/>
          <w:color w:val="222222"/>
          <w:sz w:val="20"/>
          <w:szCs w:val="20"/>
          <w:shd w:val="clear" w:color="auto" w:fill="FFFFFF"/>
        </w:rPr>
        <w:t>(2017). </w:t>
      </w:r>
      <w:r w:rsidRPr="006103FA">
        <w:rPr>
          <w:rFonts w:ascii="Arial" w:hAnsi="Arial" w:cs="Arial"/>
          <w:i/>
          <w:iCs/>
          <w:color w:val="222222"/>
          <w:sz w:val="20"/>
          <w:szCs w:val="20"/>
          <w:shd w:val="clear" w:color="auto" w:fill="FFFFFF"/>
        </w:rPr>
        <w:t>Global Space Governance: an international study</w:t>
      </w:r>
      <w:r w:rsidRPr="006103FA">
        <w:rPr>
          <w:rFonts w:ascii="Arial" w:hAnsi="Arial" w:cs="Arial"/>
          <w:color w:val="222222"/>
          <w:sz w:val="20"/>
          <w:szCs w:val="20"/>
          <w:shd w:val="clear" w:color="auto" w:fill="FFFFFF"/>
        </w:rPr>
        <w:t xml:space="preserve">. Springer International Publishing. pg </w:t>
      </w:r>
      <w:r>
        <w:rPr>
          <w:rFonts w:ascii="Arial" w:hAnsi="Arial" w:cs="Arial"/>
          <w:color w:val="222222"/>
          <w:sz w:val="20"/>
          <w:szCs w:val="20"/>
          <w:shd w:val="clear" w:color="auto" w:fill="FFFFFF"/>
        </w:rPr>
        <w:t>398-400</w:t>
      </w:r>
    </w:p>
    <w:p w14:paraId="0F7ACA9C" w14:textId="77777777" w:rsidR="00BA03CB" w:rsidRPr="00E871A8" w:rsidRDefault="00BA03CB" w:rsidP="00BA03CB">
      <w:pPr>
        <w:pStyle w:val="NormalWeb"/>
        <w:rPr>
          <w:rFonts w:ascii="Calibri" w:hAnsi="Calibri" w:cs="Calibri"/>
          <w:sz w:val="15"/>
          <w:szCs w:val="18"/>
        </w:rPr>
      </w:pPr>
      <w:r w:rsidRPr="00E871A8">
        <w:rPr>
          <w:rFonts w:ascii="Calibri" w:hAnsi="Calibri" w:cs="Calibri"/>
          <w:b/>
          <w:bCs/>
          <w:sz w:val="18"/>
          <w:szCs w:val="18"/>
          <w:u w:val="single"/>
        </w:rPr>
        <w:t xml:space="preserve">Many believe that </w:t>
      </w:r>
      <w:r w:rsidRPr="00E871A8">
        <w:rPr>
          <w:rFonts w:ascii="Calibri" w:eastAsiaTheme="majorEastAsia" w:hAnsi="Calibri" w:cstheme="majorBidi"/>
          <w:b/>
          <w:bCs/>
          <w:highlight w:val="yellow"/>
          <w:u w:val="single"/>
        </w:rPr>
        <w:t>any</w:t>
      </w:r>
      <w:r w:rsidRPr="00E871A8">
        <w:rPr>
          <w:rFonts w:ascii="Calibri" w:hAnsi="Calibri" w:cs="Calibri"/>
          <w:b/>
          <w:bCs/>
          <w:sz w:val="15"/>
          <w:szCs w:val="15"/>
          <w:highlight w:val="yellow"/>
          <w:u w:val="single"/>
        </w:rPr>
        <w:t xml:space="preserve"> </w:t>
      </w:r>
      <w:r w:rsidRPr="00E871A8">
        <w:rPr>
          <w:rFonts w:ascii="Calibri" w:hAnsi="Calibri" w:cs="Calibri"/>
          <w:b/>
          <w:bCs/>
          <w:sz w:val="18"/>
          <w:szCs w:val="18"/>
          <w:u w:val="single"/>
        </w:rPr>
        <w:t xml:space="preserve">proper and sustainable </w:t>
      </w:r>
      <w:r w:rsidRPr="00E871A8">
        <w:rPr>
          <w:rFonts w:ascii="Calibri" w:hAnsi="Calibri" w:cs="Calibri"/>
          <w:b/>
          <w:bCs/>
          <w:highlight w:val="yellow"/>
          <w:u w:val="single"/>
        </w:rPr>
        <w:t>legal regime related to space mining</w:t>
      </w:r>
      <w:r w:rsidRPr="00E871A8">
        <w:rPr>
          <w:rFonts w:ascii="Calibri" w:hAnsi="Calibri" w:cs="Calibri"/>
          <w:b/>
          <w:bCs/>
          <w:sz w:val="15"/>
          <w:szCs w:val="15"/>
          <w:highlight w:val="yellow"/>
          <w:u w:val="single"/>
        </w:rPr>
        <w:t xml:space="preserve"> </w:t>
      </w:r>
      <w:r w:rsidRPr="00E871A8">
        <w:rPr>
          <w:rFonts w:ascii="Calibri" w:hAnsi="Calibri" w:cs="Calibri"/>
          <w:b/>
          <w:bCs/>
          <w:highlight w:val="yellow"/>
          <w:u w:val="single"/>
        </w:rPr>
        <w:t>mu</w:t>
      </w:r>
      <w:r w:rsidRPr="00E871A8">
        <w:rPr>
          <w:rFonts w:ascii="Calibri" w:eastAsiaTheme="majorEastAsia" w:hAnsi="Calibri" w:cstheme="majorBidi"/>
          <w:b/>
          <w:bCs/>
          <w:highlight w:val="yellow"/>
          <w:u w:val="single"/>
        </w:rPr>
        <w:t>st</w:t>
      </w:r>
      <w:r w:rsidRPr="00E871A8">
        <w:rPr>
          <w:rFonts w:ascii="Calibri" w:eastAsiaTheme="majorEastAsia" w:hAnsi="Calibri" w:cstheme="majorBidi"/>
          <w:b/>
          <w:bCs/>
          <w:sz w:val="22"/>
          <w:szCs w:val="22"/>
          <w:highlight w:val="yellow"/>
          <w:u w:val="single"/>
        </w:rPr>
        <w:t xml:space="preserve"> </w:t>
      </w:r>
      <w:r w:rsidRPr="00E871A8">
        <w:rPr>
          <w:rFonts w:ascii="Calibri" w:eastAsiaTheme="majorEastAsia" w:hAnsi="Calibri" w:cstheme="majorBidi"/>
          <w:b/>
          <w:bCs/>
          <w:highlight w:val="yellow"/>
          <w:u w:val="single"/>
        </w:rPr>
        <w:t>b</w:t>
      </w:r>
      <w:r w:rsidRPr="00E871A8">
        <w:rPr>
          <w:rFonts w:ascii="Calibri" w:hAnsi="Calibri" w:cs="Calibri"/>
          <w:b/>
          <w:bCs/>
          <w:highlight w:val="yellow"/>
          <w:u w:val="single"/>
        </w:rPr>
        <w:t>e</w:t>
      </w:r>
      <w:r w:rsidRPr="00E871A8">
        <w:rPr>
          <w:rFonts w:ascii="Calibri" w:hAnsi="Calibri" w:cs="Calibri"/>
          <w:b/>
          <w:bCs/>
          <w:sz w:val="15"/>
          <w:szCs w:val="15"/>
          <w:highlight w:val="yellow"/>
          <w:u w:val="single"/>
        </w:rPr>
        <w:t xml:space="preserve"> </w:t>
      </w:r>
      <w:r w:rsidRPr="00E871A8">
        <w:rPr>
          <w:sz w:val="15"/>
          <w:szCs w:val="18"/>
        </w:rPr>
        <w:t>an</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international</w:t>
      </w:r>
      <w:r w:rsidRPr="00E871A8">
        <w:rPr>
          <w:rFonts w:ascii="Calibri" w:hAnsi="Calibri" w:cs="Calibri"/>
          <w:b/>
          <w:bCs/>
          <w:sz w:val="15"/>
          <w:szCs w:val="15"/>
          <w:highlight w:val="yellow"/>
          <w:u w:val="single"/>
        </w:rPr>
        <w:t xml:space="preserve"> </w:t>
      </w:r>
      <w:r w:rsidRPr="00E871A8">
        <w:rPr>
          <w:sz w:val="15"/>
          <w:szCs w:val="18"/>
        </w:rPr>
        <w:t>one</w:t>
      </w:r>
      <w:r w:rsidRPr="00E871A8">
        <w:rPr>
          <w:rFonts w:ascii="Calibri" w:hAnsi="Calibri" w:cs="Calibri"/>
          <w:b/>
          <w:bCs/>
          <w:sz w:val="13"/>
          <w:szCs w:val="13"/>
          <w:u w:val="single"/>
        </w:rPr>
        <w:t xml:space="preserve"> </w:t>
      </w:r>
      <w:r w:rsidRPr="00E871A8">
        <w:rPr>
          <w:rFonts w:ascii="Calibri" w:hAnsi="Calibri" w:cs="Calibri"/>
          <w:b/>
          <w:bCs/>
          <w:sz w:val="18"/>
          <w:szCs w:val="18"/>
          <w:u w:val="single"/>
        </w:rPr>
        <w:t xml:space="preserve">based on widespread global consensus agreed within the UNCOPUOS and any relevant international forums. In this sense, there is now concern among the NewSpace community that the </w:t>
      </w:r>
      <w:r w:rsidRPr="00E871A8">
        <w:rPr>
          <w:rFonts w:ascii="Calibri" w:eastAsiaTheme="majorEastAsia" w:hAnsi="Calibri" w:cstheme="majorBidi"/>
          <w:b/>
          <w:bCs/>
          <w:highlight w:val="yellow"/>
          <w:u w:val="single"/>
        </w:rPr>
        <w:t>current</w:t>
      </w:r>
      <w:r w:rsidRPr="00E871A8">
        <w:rPr>
          <w:rFonts w:ascii="Calibri" w:hAnsi="Calibri" w:cs="Calibri"/>
          <w:b/>
          <w:bCs/>
          <w:sz w:val="15"/>
          <w:szCs w:val="15"/>
          <w:highlight w:val="yellow"/>
          <w:u w:val="single"/>
        </w:rPr>
        <w:t xml:space="preserve"> </w:t>
      </w:r>
      <w:r w:rsidRPr="00E871A8">
        <w:rPr>
          <w:rFonts w:ascii="Calibri" w:hAnsi="Calibri" w:cs="Calibri"/>
          <w:b/>
          <w:bCs/>
          <w:sz w:val="18"/>
          <w:szCs w:val="18"/>
          <w:u w:val="single"/>
        </w:rPr>
        <w:t xml:space="preserve">international </w:t>
      </w:r>
      <w:r w:rsidRPr="00E871A8">
        <w:rPr>
          <w:rFonts w:ascii="Calibri" w:eastAsiaTheme="majorEastAsia" w:hAnsi="Calibri" w:cstheme="majorBidi"/>
          <w:b/>
          <w:bCs/>
          <w:highlight w:val="yellow"/>
          <w:u w:val="single"/>
        </w:rPr>
        <w:t>space law</w:t>
      </w:r>
      <w:r w:rsidRPr="00E871A8">
        <w:rPr>
          <w:rFonts w:ascii="Calibri" w:hAnsi="Calibri" w:cs="Calibri"/>
          <w:b/>
          <w:bCs/>
          <w:sz w:val="15"/>
          <w:szCs w:val="15"/>
          <w:highlight w:val="yellow"/>
          <w:u w:val="single"/>
        </w:rPr>
        <w:t xml:space="preserve"> </w:t>
      </w:r>
      <w:r w:rsidRPr="00E871A8">
        <w:rPr>
          <w:sz w:val="15"/>
          <w:szCs w:val="18"/>
        </w:rPr>
        <w:t>regime</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constitutes</w:t>
      </w:r>
      <w:r w:rsidRPr="00E871A8">
        <w:rPr>
          <w:rFonts w:ascii="Calibri" w:hAnsi="Calibri" w:cs="Calibri"/>
          <w:b/>
          <w:bCs/>
          <w:sz w:val="15"/>
          <w:szCs w:val="15"/>
          <w:highlight w:val="yellow"/>
          <w:u w:val="single"/>
        </w:rPr>
        <w:t xml:space="preserve"> </w:t>
      </w:r>
      <w:r w:rsidRPr="00E871A8">
        <w:rPr>
          <w:rFonts w:ascii="Calibri" w:eastAsiaTheme="majorEastAsia" w:hAnsi="Calibri" w:cstheme="majorBidi"/>
          <w:b/>
          <w:bCs/>
          <w:highlight w:val="yellow"/>
          <w:u w:val="single"/>
        </w:rPr>
        <w:t>a</w:t>
      </w:r>
      <w:r w:rsidRPr="00E871A8">
        <w:rPr>
          <w:rFonts w:ascii="Calibri" w:hAnsi="Calibri" w:cs="Calibri"/>
          <w:b/>
          <w:bCs/>
          <w:sz w:val="15"/>
          <w:szCs w:val="15"/>
          <w:highlight w:val="yellow"/>
          <w:u w:val="single"/>
        </w:rPr>
        <w:t xml:space="preserve"> </w:t>
      </w:r>
      <w:r w:rsidRPr="00E871A8">
        <w:rPr>
          <w:rFonts w:ascii="Calibri" w:hAnsi="Calibri" w:cs="Calibri"/>
          <w:b/>
          <w:bCs/>
          <w:sz w:val="18"/>
          <w:szCs w:val="18"/>
          <w:u w:val="single"/>
        </w:rPr>
        <w:t xml:space="preserve">key </w:t>
      </w:r>
      <w:r w:rsidRPr="00E871A8">
        <w:rPr>
          <w:rFonts w:ascii="Calibri" w:eastAsiaTheme="majorEastAsia" w:hAnsi="Calibri" w:cstheme="majorBidi"/>
          <w:b/>
          <w:bCs/>
          <w:highlight w:val="yellow"/>
          <w:u w:val="single"/>
        </w:rPr>
        <w:t>barrier</w:t>
      </w:r>
      <w:r w:rsidRPr="00E871A8">
        <w:rPr>
          <w:rFonts w:ascii="Calibri" w:hAnsi="Calibri" w:cs="Calibri"/>
          <w:b/>
          <w:bCs/>
          <w:sz w:val="18"/>
          <w:szCs w:val="18"/>
          <w:u w:val="single"/>
        </w:rPr>
        <w:t xml:space="preserve">, or perhaps even disincentive, </w:t>
      </w:r>
      <w:r w:rsidRPr="00E871A8">
        <w:rPr>
          <w:rFonts w:ascii="Calibri" w:eastAsiaTheme="majorEastAsia" w:hAnsi="Calibri" w:cstheme="majorBidi"/>
          <w:b/>
          <w:bCs/>
          <w:highlight w:val="yellow"/>
          <w:u w:val="single"/>
        </w:rPr>
        <w:t>to</w:t>
      </w:r>
      <w:r w:rsidRPr="00E871A8">
        <w:rPr>
          <w:rFonts w:ascii="Calibri" w:hAnsi="Calibri" w:cs="Calibri"/>
          <w:b/>
          <w:bCs/>
          <w:sz w:val="15"/>
          <w:szCs w:val="15"/>
          <w:highlight w:val="yellow"/>
          <w:u w:val="single"/>
        </w:rPr>
        <w:t xml:space="preserve"> </w:t>
      </w:r>
      <w:r w:rsidRPr="00E871A8">
        <w:rPr>
          <w:sz w:val="15"/>
          <w:szCs w:val="18"/>
        </w:rPr>
        <w:t>increased</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private sector involvement</w:t>
      </w:r>
      <w:r w:rsidRPr="00E871A8">
        <w:rPr>
          <w:rFonts w:ascii="Calibri" w:hAnsi="Calibri" w:cs="Calibri"/>
          <w:b/>
          <w:bCs/>
          <w:sz w:val="15"/>
          <w:szCs w:val="15"/>
          <w:highlight w:val="yellow"/>
          <w:u w:val="single"/>
        </w:rPr>
        <w:t xml:space="preserve"> </w:t>
      </w:r>
      <w:r w:rsidRPr="00E871A8">
        <w:rPr>
          <w:rFonts w:ascii="Calibri" w:hAnsi="Calibri" w:cs="Calibri"/>
          <w:b/>
          <w:bCs/>
          <w:sz w:val="18"/>
          <w:szCs w:val="18"/>
          <w:u w:val="single"/>
        </w:rPr>
        <w:t>in space mining and related industries</w:t>
      </w:r>
      <w:r w:rsidRPr="00E871A8">
        <w:rPr>
          <w:rFonts w:ascii="Calibri" w:hAnsi="Calibri" w:cs="Calibri"/>
          <w:sz w:val="15"/>
          <w:szCs w:val="18"/>
        </w:rPr>
        <w:t xml:space="preserve"> [Jakhu &amp; Buzdugan, </w:t>
      </w:r>
      <w:r w:rsidRPr="00E871A8">
        <w:rPr>
          <w:rFonts w:ascii="Calibri" w:hAnsi="Calibri" w:cs="Calibri"/>
          <w:color w:val="0000F9"/>
          <w:sz w:val="15"/>
          <w:szCs w:val="18"/>
        </w:rPr>
        <w:t>2008</w:t>
      </w:r>
      <w:r w:rsidRPr="00E871A8">
        <w:rPr>
          <w:rFonts w:ascii="Calibri" w:hAnsi="Calibri" w:cs="Calibri"/>
          <w:sz w:val="15"/>
          <w:szCs w:val="18"/>
        </w:rPr>
        <w:t xml:space="preserve">]. </w:t>
      </w:r>
      <w:r w:rsidRPr="00E871A8">
        <w:rPr>
          <w:rFonts w:ascii="Calibri" w:hAnsi="Calibri" w:cs="Calibri"/>
          <w:b/>
          <w:bCs/>
          <w:sz w:val="18"/>
          <w:szCs w:val="18"/>
          <w:u w:val="single"/>
        </w:rPr>
        <w:t xml:space="preserve">Greater </w:t>
      </w:r>
      <w:r w:rsidRPr="00E871A8">
        <w:rPr>
          <w:sz w:val="15"/>
          <w:szCs w:val="18"/>
        </w:rPr>
        <w:t>regulatory</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clarity concerning space activities is needed</w:t>
      </w:r>
      <w:r w:rsidRPr="00E871A8">
        <w:rPr>
          <w:rFonts w:ascii="Calibri" w:hAnsi="Calibri" w:cs="Calibri"/>
          <w:b/>
          <w:bCs/>
          <w:sz w:val="15"/>
          <w:szCs w:val="15"/>
          <w:highlight w:val="yellow"/>
          <w:u w:val="single"/>
        </w:rPr>
        <w:t xml:space="preserve"> </w:t>
      </w:r>
      <w:r w:rsidRPr="00E871A8">
        <w:rPr>
          <w:rFonts w:ascii="Calibri" w:eastAsiaTheme="majorEastAsia" w:hAnsi="Calibri" w:cstheme="majorBidi"/>
          <w:b/>
          <w:bCs/>
          <w:highlight w:val="yellow"/>
          <w:u w:val="single"/>
        </w:rPr>
        <w:t>to</w:t>
      </w:r>
      <w:r w:rsidRPr="00E871A8">
        <w:rPr>
          <w:rFonts w:ascii="Calibri" w:hAnsi="Calibri" w:cs="Calibri"/>
          <w:b/>
          <w:bCs/>
          <w:sz w:val="15"/>
          <w:szCs w:val="15"/>
          <w:highlight w:val="yellow"/>
          <w:u w:val="single"/>
        </w:rPr>
        <w:t xml:space="preserve"> </w:t>
      </w:r>
      <w:r w:rsidRPr="00E871A8">
        <w:rPr>
          <w:rFonts w:ascii="Calibri" w:eastAsiaTheme="majorEastAsia" w:hAnsi="Calibri" w:cstheme="majorBidi"/>
          <w:b/>
          <w:bCs/>
          <w:highlight w:val="yellow"/>
          <w:u w:val="single"/>
        </w:rPr>
        <w:t>ensure</w:t>
      </w:r>
      <w:r w:rsidRPr="00E871A8">
        <w:rPr>
          <w:rFonts w:ascii="Calibri" w:hAnsi="Calibri" w:cs="Calibri"/>
          <w:b/>
          <w:bCs/>
          <w:sz w:val="15"/>
          <w:szCs w:val="15"/>
          <w:highlight w:val="yellow"/>
          <w:u w:val="single"/>
        </w:rPr>
        <w:t xml:space="preserve"> </w:t>
      </w:r>
      <w:r w:rsidRPr="00E871A8">
        <w:rPr>
          <w:sz w:val="15"/>
          <w:szCs w:val="18"/>
        </w:rPr>
        <w:t>the</w:t>
      </w:r>
      <w:r w:rsidRPr="00E871A8">
        <w:rPr>
          <w:rFonts w:ascii="Calibri" w:hAnsi="Calibri" w:cs="Calibri"/>
          <w:b/>
          <w:bCs/>
          <w:sz w:val="13"/>
          <w:szCs w:val="13"/>
          <w:u w:val="single"/>
        </w:rPr>
        <w:t xml:space="preserve"> </w:t>
      </w:r>
      <w:r w:rsidRPr="00E871A8">
        <w:rPr>
          <w:sz w:val="15"/>
          <w:szCs w:val="18"/>
        </w:rPr>
        <w:t>further</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growth</w:t>
      </w:r>
      <w:r w:rsidRPr="00E871A8">
        <w:rPr>
          <w:rFonts w:ascii="Calibri" w:hAnsi="Calibri" w:cs="Calibri"/>
          <w:b/>
          <w:bCs/>
          <w:sz w:val="15"/>
          <w:szCs w:val="15"/>
          <w:highlight w:val="yellow"/>
          <w:u w:val="single"/>
        </w:rPr>
        <w:t xml:space="preserve"> </w:t>
      </w:r>
      <w:r w:rsidRPr="00E871A8">
        <w:rPr>
          <w:sz w:val="15"/>
          <w:szCs w:val="18"/>
        </w:rPr>
        <w:t>of emerging space industries</w:t>
      </w:r>
      <w:r w:rsidRPr="00E871A8">
        <w:rPr>
          <w:rFonts w:ascii="Calibri" w:hAnsi="Calibri" w:cs="Calibri"/>
          <w:b/>
          <w:bCs/>
          <w:sz w:val="13"/>
          <w:szCs w:val="13"/>
          <w:u w:val="single"/>
        </w:rPr>
        <w:t xml:space="preserve"> </w:t>
      </w:r>
      <w:r w:rsidRPr="00E871A8">
        <w:rPr>
          <w:rFonts w:ascii="Calibri" w:hAnsi="Calibri" w:cs="Calibri"/>
          <w:b/>
          <w:bCs/>
          <w:sz w:val="18"/>
          <w:szCs w:val="18"/>
          <w:u w:val="single"/>
        </w:rPr>
        <w:t>such as space mining</w:t>
      </w:r>
      <w:r w:rsidRPr="00E871A8">
        <w:rPr>
          <w:rFonts w:ascii="Calibri" w:hAnsi="Calibri" w:cs="Calibri"/>
          <w:sz w:val="15"/>
          <w:szCs w:val="18"/>
        </w:rPr>
        <w:t xml:space="preserve"> [[Jakhu &amp; Buzdugan, </w:t>
      </w:r>
      <w:r w:rsidRPr="00E871A8">
        <w:rPr>
          <w:rFonts w:ascii="Calibri" w:hAnsi="Calibri" w:cs="Calibri"/>
          <w:color w:val="0000F9"/>
          <w:sz w:val="15"/>
          <w:szCs w:val="18"/>
        </w:rPr>
        <w:t>2008</w:t>
      </w:r>
      <w:r w:rsidRPr="00E871A8">
        <w:rPr>
          <w:rFonts w:ascii="Calibri" w:hAnsi="Calibri" w:cs="Calibri"/>
          <w:sz w:val="15"/>
          <w:szCs w:val="18"/>
        </w:rPr>
        <w:t xml:space="preserve">; Tronchetti, </w:t>
      </w:r>
      <w:r w:rsidRPr="00E871A8">
        <w:rPr>
          <w:rFonts w:ascii="Calibri" w:hAnsi="Calibri" w:cs="Calibri"/>
          <w:color w:val="0000F9"/>
          <w:sz w:val="15"/>
          <w:szCs w:val="18"/>
        </w:rPr>
        <w:t>2009</w:t>
      </w:r>
      <w:r w:rsidRPr="00E871A8">
        <w:rPr>
          <w:rFonts w:ascii="Calibri" w:hAnsi="Calibri" w:cs="Calibri"/>
          <w:sz w:val="15"/>
          <w:szCs w:val="18"/>
        </w:rPr>
        <w:t xml:space="preserve">]. </w:t>
      </w:r>
      <w:r w:rsidRPr="00E871A8">
        <w:rPr>
          <w:rFonts w:ascii="Calibri" w:hAnsi="Calibri" w:cs="Calibri"/>
          <w:sz w:val="15"/>
          <w:szCs w:val="22"/>
        </w:rPr>
        <w:t xml:space="preserve"> </w:t>
      </w:r>
      <w:r w:rsidRPr="00E871A8">
        <w:rPr>
          <w:rFonts w:ascii="Calibri" w:hAnsi="Calibri" w:cs="Calibri"/>
          <w:sz w:val="15"/>
          <w:szCs w:val="18"/>
        </w:rPr>
        <w:t xml:space="preserve">Some have suggested, therefore, that the best solution to overcome the current legal uncertainty would be the ratification of the 1979 Moon Agreement by the spacefaring nations [Jakhu &amp; Buzdugan, </w:t>
      </w:r>
      <w:r w:rsidRPr="00E871A8">
        <w:rPr>
          <w:rFonts w:ascii="Calibri" w:hAnsi="Calibri" w:cs="Calibri"/>
          <w:color w:val="0000F9"/>
          <w:sz w:val="15"/>
          <w:szCs w:val="18"/>
        </w:rPr>
        <w:t>2008</w:t>
      </w:r>
      <w:r w:rsidRPr="00E871A8">
        <w:rPr>
          <w:rFonts w:ascii="Calibri" w:hAnsi="Calibri" w:cs="Calibri"/>
          <w:sz w:val="15"/>
          <w:szCs w:val="18"/>
        </w:rPr>
        <w:t xml:space="preserve">]. As discussed earlier, though the Moon Agreement appears to provide a better regime for development, that regime under the Outer Space Treaty strictly and comprehensively prohibits real property rights, though such approach/solution lacks any broad political consensus [Jakhu &amp; Buzdugan, </w:t>
      </w:r>
      <w:r w:rsidRPr="00E871A8">
        <w:rPr>
          <w:rFonts w:ascii="Calibri" w:hAnsi="Calibri" w:cs="Calibri"/>
          <w:color w:val="0000F9"/>
          <w:sz w:val="15"/>
          <w:szCs w:val="18"/>
        </w:rPr>
        <w:t>2008</w:t>
      </w:r>
      <w:r w:rsidRPr="00E871A8">
        <w:rPr>
          <w:rFonts w:ascii="Calibri" w:hAnsi="Calibri" w:cs="Calibri"/>
          <w:sz w:val="15"/>
          <w:szCs w:val="18"/>
        </w:rPr>
        <w:t xml:space="preserve">; Hobe, </w:t>
      </w:r>
      <w:r w:rsidRPr="00E871A8">
        <w:rPr>
          <w:rFonts w:ascii="Calibri" w:hAnsi="Calibri" w:cs="Calibri"/>
          <w:color w:val="0000F9"/>
          <w:sz w:val="15"/>
          <w:szCs w:val="18"/>
        </w:rPr>
        <w:t>2007</w:t>
      </w:r>
      <w:r w:rsidRPr="00E871A8">
        <w:rPr>
          <w:rFonts w:ascii="Calibri" w:hAnsi="Calibri" w:cs="Calibri"/>
          <w:sz w:val="15"/>
          <w:szCs w:val="18"/>
        </w:rPr>
        <w:t xml:space="preserve">]. </w:t>
      </w:r>
      <w:r w:rsidRPr="00E871A8">
        <w:rPr>
          <w:rFonts w:ascii="Calibri" w:hAnsi="Calibri" w:cs="Calibri"/>
          <w:sz w:val="15"/>
          <w:szCs w:val="22"/>
        </w:rPr>
        <w:t xml:space="preserve"> </w:t>
      </w:r>
      <w:r w:rsidRPr="00E871A8">
        <w:rPr>
          <w:rFonts w:ascii="Calibri" w:hAnsi="Calibri" w:cs="Calibri"/>
          <w:sz w:val="15"/>
          <w:szCs w:val="18"/>
        </w:rPr>
        <w:t xml:space="preserve">Article 11(5) of the Moon Agreement states that States undertake to establish an international regime for the exploitation of the natural resources of the Moon when such exploitation is about to become feasible. Article 11(7) establishes the criteria for such a regime: (a)  The orderly and safe development of the natural resources of the Moon; (b)  The rational management of those resources; (c)  The expansion of opportunities in the use of those resources; (d)  An equitable sharing by all States Parties in the benefits derived from those resources, whereby the interests and needs of the developing countries, as well as the efforts of those countries that have contributed either directly or indi- rectly to the exploration of the Moon, shall be given special consideration [Moon Agreement, art. 11(7)].  The creation of an international regime, as required by Article 11(5) of the Moon Agreement, can be used as an opportunity to negotiate the interpretation of the equi- table sharing provision of Article 11(7)(d) and to clarify its intended position. The international regime framework/provision can be shaped in ways suitable for the growth of space mining industry. </w:t>
      </w:r>
      <w:r w:rsidRPr="00E871A8">
        <w:rPr>
          <w:rFonts w:ascii="Calibri" w:hAnsi="Calibri" w:cs="Calibri"/>
          <w:b/>
          <w:bCs/>
          <w:sz w:val="18"/>
          <w:szCs w:val="18"/>
          <w:u w:val="single"/>
        </w:rPr>
        <w:t xml:space="preserve">During the negotiation of the envisioned interna-tional regime, </w:t>
      </w:r>
      <w:r w:rsidRPr="00E871A8">
        <w:rPr>
          <w:sz w:val="15"/>
          <w:szCs w:val="18"/>
        </w:rPr>
        <w:t>the</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principle of “common heritage of mankind</w:t>
      </w:r>
      <w:r w:rsidRPr="00E871A8">
        <w:rPr>
          <w:rFonts w:ascii="Calibri" w:hAnsi="Calibri" w:cs="Calibri"/>
          <w:sz w:val="15"/>
          <w:szCs w:val="18"/>
        </w:rPr>
        <w:t xml:space="preserve">” [Moon Agreement, art. 11(1)] and the provisions of the Outer Space Treaty, particularly the Article II provision that no State can declare sovereignty over celestial bodies, </w:t>
      </w:r>
      <w:r w:rsidRPr="00E871A8">
        <w:rPr>
          <w:rFonts w:ascii="Calibri" w:eastAsiaTheme="majorEastAsia" w:hAnsi="Calibri" w:cstheme="majorBidi"/>
          <w:b/>
          <w:bCs/>
          <w:highlight w:val="yellow"/>
          <w:u w:val="single"/>
        </w:rPr>
        <w:t>would need to be considered</w:t>
      </w:r>
      <w:r w:rsidRPr="00E871A8">
        <w:rPr>
          <w:rFonts w:ascii="Calibri" w:hAnsi="Calibri" w:cs="Calibri"/>
          <w:sz w:val="15"/>
          <w:szCs w:val="18"/>
        </w:rPr>
        <w:t xml:space="preserve">.  Another potentially useful model can be the ITU regime, which currently regu- lates and allocates space resources (i.e., radio frequency spectrum for telecommuni- cations services), and has been successful for many years with wide acceptance of its authority to manage global spectrum resources [Henri, </w:t>
      </w:r>
      <w:r w:rsidRPr="00E871A8">
        <w:rPr>
          <w:rFonts w:ascii="Calibri" w:hAnsi="Calibri" w:cs="Calibri"/>
          <w:color w:val="0000F9"/>
          <w:sz w:val="15"/>
          <w:szCs w:val="18"/>
        </w:rPr>
        <w:t>2004</w:t>
      </w:r>
      <w:r w:rsidRPr="00E871A8">
        <w:rPr>
          <w:rFonts w:ascii="Calibri" w:hAnsi="Calibri" w:cs="Calibri"/>
          <w:sz w:val="15"/>
          <w:szCs w:val="18"/>
        </w:rPr>
        <w:t xml:space="preserve">]. The ITU’s mem- bership as of the end of 2016 consists of 193 States plus over 800 private sector and academic institutions participants, and the organization is responsible for the alloca- tion of frequencies and geostationary slots on a global and equitable basis. If the naturally occurring space resources were to be perceived in this manner, they could be internationally regulated pursuant to public regimes and interests.  It is worth noting, however, that radio frequencies are “renewable resources” in the sense that they can be reallocated with no loss of value (unlike physical space resources), and would, therefore, seem to require a different legal framework that addresses this difference. There is a point of some interest in that advocates of space mining have likened the activity to fishing in the oceans with the inference that new fish are constantly being resupplied or at least that there is an almost infinite supply of asteroids, bolides, and other space materials.  </w:t>
      </w:r>
      <w:r w:rsidRPr="00E871A8">
        <w:rPr>
          <w:rFonts w:ascii="Calibri" w:hAnsi="Calibri" w:cs="Calibri"/>
          <w:b/>
          <w:bCs/>
          <w:sz w:val="18"/>
          <w:szCs w:val="18"/>
          <w:u w:val="single"/>
        </w:rPr>
        <w:t>In the Western legal traditions</w:t>
      </w:r>
      <w:r w:rsidRPr="00E871A8">
        <w:rPr>
          <w:sz w:val="15"/>
          <w:szCs w:val="18"/>
        </w:rPr>
        <w:t>, there are many ways to conceptualize public resources. This is because there are several possible legal regimes that can make resources accessible to the public in different ways. These ways to conceptualize public resources located beyond the sovereign of any particular State may be instructive in conceiving an effective and equitable model in the use and sharing of space resources.  One way is to characterize a resource as not subject to appropriation by anyone (res communis in the terminology of Roman law). Historically, and to some extent today, this regime might apply in national law to the sea, the seashore, and to beds of navigable rivers. Alternatively, a resource may be characterized as belonging to no one until it is appropriated, at which time it belongs to the person/entity appro- priating it (res nullius). This has traditionally been applied to abandoned things, but also to fugacious resources such as wildlife. In t</w:t>
      </w:r>
      <w:r w:rsidRPr="00E871A8">
        <w:rPr>
          <w:rFonts w:ascii="Calibri" w:hAnsi="Calibri" w:cs="Calibri"/>
          <w:sz w:val="15"/>
          <w:szCs w:val="18"/>
        </w:rPr>
        <w:t xml:space="preserve">he modern world, however, it is now understood that it is necessary to place limits on the exploitation of such finite resources. This regulation may be through quotas, licensing, or other means. Regardless of the means of regulation chosen to regulate the exploitation of such resources, implicitly there is always a need for an independent institution in charge of authorizing and overseeing the process of exploitation.  </w:t>
      </w:r>
      <w:r w:rsidRPr="00E871A8">
        <w:rPr>
          <w:rFonts w:ascii="Calibri" w:hAnsi="Calibri" w:cs="Calibri"/>
          <w:b/>
          <w:bCs/>
          <w:sz w:val="18"/>
          <w:szCs w:val="18"/>
          <w:u w:val="single"/>
        </w:rPr>
        <w:t>Other modes of making resources public involve designating them as belonging to the State</w:t>
      </w:r>
      <w:r w:rsidRPr="00E871A8">
        <w:rPr>
          <w:rFonts w:ascii="Calibri" w:hAnsi="Calibri" w:cs="Calibri"/>
          <w:sz w:val="15"/>
          <w:szCs w:val="18"/>
        </w:rPr>
        <w:t xml:space="preserve"> (or the Crown). Since the State holds all of its assets for the public good, this always makes such resources public property, in a sense at least; but it does not neces- sarily mean that they are always readily available or accessible to the public. Thus government buildings and equipment may be considered public property, but the pub- lic do not always have access to them. Alternatively, resources designated as belong- ing to the State may well be made accessible to the public, either freely or not. Public parks may be freely open or may have access fees; radio frequencies have generally required applications and fees, and are now often allocated by auction.  </w:t>
      </w:r>
      <w:r w:rsidRPr="00E871A8">
        <w:rPr>
          <w:rFonts w:ascii="Calibri" w:hAnsi="Calibri" w:cs="Calibri"/>
          <w:b/>
          <w:bCs/>
          <w:sz w:val="18"/>
          <w:szCs w:val="18"/>
          <w:u w:val="single"/>
        </w:rPr>
        <w:t xml:space="preserve">However, the </w:t>
      </w:r>
      <w:r w:rsidRPr="00E871A8">
        <w:rPr>
          <w:rFonts w:ascii="Calibri" w:eastAsiaTheme="majorEastAsia" w:hAnsi="Calibri" w:cstheme="majorBidi"/>
          <w:b/>
          <w:bCs/>
          <w:highlight w:val="yellow"/>
          <w:u w:val="single"/>
        </w:rPr>
        <w:t>models</w:t>
      </w:r>
      <w:r w:rsidRPr="00E871A8">
        <w:rPr>
          <w:rFonts w:ascii="Calibri" w:hAnsi="Calibri" w:cs="Calibri"/>
          <w:b/>
          <w:bCs/>
          <w:sz w:val="15"/>
          <w:szCs w:val="15"/>
          <w:highlight w:val="yellow"/>
          <w:u w:val="single"/>
        </w:rPr>
        <w:t xml:space="preserve"> </w:t>
      </w:r>
      <w:r w:rsidRPr="00E871A8">
        <w:rPr>
          <w:sz w:val="15"/>
          <w:szCs w:val="18"/>
        </w:rPr>
        <w:t>of public property</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that depend on State ownership are not</w:t>
      </w:r>
      <w:r w:rsidRPr="00E871A8">
        <w:rPr>
          <w:rFonts w:ascii="Calibri" w:hAnsi="Calibri" w:cs="Calibri"/>
          <w:b/>
          <w:bCs/>
          <w:sz w:val="15"/>
          <w:szCs w:val="15"/>
          <w:highlight w:val="yellow"/>
          <w:u w:val="single"/>
        </w:rPr>
        <w:t xml:space="preserve"> </w:t>
      </w:r>
      <w:r w:rsidRPr="00E871A8">
        <w:rPr>
          <w:rFonts w:ascii="Calibri" w:hAnsi="Calibri" w:cs="Calibri"/>
          <w:b/>
          <w:bCs/>
          <w:sz w:val="18"/>
          <w:szCs w:val="18"/>
          <w:u w:val="single"/>
        </w:rPr>
        <w:t xml:space="preserve">directly </w:t>
      </w:r>
      <w:r w:rsidRPr="00E871A8">
        <w:rPr>
          <w:rFonts w:ascii="Calibri" w:eastAsiaTheme="majorEastAsia" w:hAnsi="Calibri" w:cstheme="majorBidi"/>
          <w:b/>
          <w:bCs/>
          <w:highlight w:val="yellow"/>
          <w:u w:val="single"/>
        </w:rPr>
        <w:t>applicable to space</w:t>
      </w:r>
      <w:r w:rsidRPr="00E871A8">
        <w:rPr>
          <w:rFonts w:ascii="Calibri" w:hAnsi="Calibri" w:cs="Calibri"/>
          <w:b/>
          <w:bCs/>
          <w:sz w:val="15"/>
          <w:szCs w:val="15"/>
          <w:highlight w:val="yellow"/>
          <w:u w:val="single"/>
        </w:rPr>
        <w:t xml:space="preserve"> </w:t>
      </w:r>
      <w:r w:rsidRPr="00E871A8">
        <w:rPr>
          <w:rFonts w:ascii="Calibri" w:hAnsi="Calibri" w:cs="Calibri"/>
          <w:b/>
          <w:bCs/>
          <w:sz w:val="18"/>
          <w:szCs w:val="18"/>
          <w:u w:val="single"/>
        </w:rPr>
        <w:t>and natural resources in space, since they are not in the territory of any State</w:t>
      </w:r>
      <w:r w:rsidRPr="00E871A8">
        <w:rPr>
          <w:rFonts w:ascii="Calibri" w:hAnsi="Calibri" w:cs="Calibri"/>
          <w:sz w:val="15"/>
          <w:szCs w:val="18"/>
        </w:rPr>
        <w:t xml:space="preserve">. As argued before, analogies may be useful and provide practi- cal guidance to the fashioning of future governance systems. </w:t>
      </w:r>
      <w:r w:rsidRPr="00E871A8">
        <w:rPr>
          <w:rFonts w:ascii="Calibri" w:hAnsi="Calibri" w:cs="Calibri"/>
          <w:b/>
          <w:bCs/>
          <w:sz w:val="18"/>
          <w:szCs w:val="18"/>
          <w:u w:val="single"/>
        </w:rPr>
        <w:t xml:space="preserve">Thus, the discussion on issues of global space governance might best draw some inspiration from the governance systems that have been adopted in relation to the high seas: there </w:t>
      </w:r>
      <w:r w:rsidRPr="00E871A8">
        <w:rPr>
          <w:sz w:val="15"/>
          <w:szCs w:val="18"/>
        </w:rPr>
        <w:t>is a</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physical</w:t>
      </w:r>
      <w:r w:rsidRPr="00E871A8">
        <w:rPr>
          <w:rFonts w:ascii="Calibri" w:hAnsi="Calibri" w:cs="Calibri"/>
          <w:b/>
          <w:bCs/>
          <w:sz w:val="15"/>
          <w:szCs w:val="15"/>
          <w:highlight w:val="yellow"/>
          <w:u w:val="single"/>
        </w:rPr>
        <w:t xml:space="preserve"> </w:t>
      </w:r>
      <w:r w:rsidRPr="00E871A8">
        <w:rPr>
          <w:rFonts w:ascii="Calibri" w:eastAsiaTheme="majorEastAsia" w:hAnsi="Calibri" w:cstheme="majorBidi"/>
          <w:b/>
          <w:bCs/>
          <w:highlight w:val="yellow"/>
          <w:u w:val="single"/>
        </w:rPr>
        <w:t>space</w:t>
      </w:r>
      <w:r w:rsidRPr="00E871A8">
        <w:rPr>
          <w:rFonts w:ascii="Calibri" w:hAnsi="Calibri" w:cs="Calibri"/>
          <w:b/>
          <w:bCs/>
          <w:sz w:val="15"/>
          <w:szCs w:val="15"/>
          <w:highlight w:val="yellow"/>
          <w:u w:val="single"/>
        </w:rPr>
        <w:t xml:space="preserve"> </w:t>
      </w:r>
      <w:r w:rsidRPr="00E871A8">
        <w:rPr>
          <w:sz w:val="15"/>
          <w:szCs w:val="18"/>
        </w:rPr>
        <w:t>that</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is outside the territory</w:t>
      </w:r>
      <w:r w:rsidRPr="00E871A8">
        <w:rPr>
          <w:rFonts w:ascii="Calibri" w:hAnsi="Calibri" w:cs="Calibri"/>
          <w:b/>
          <w:bCs/>
          <w:sz w:val="15"/>
          <w:szCs w:val="15"/>
          <w:highlight w:val="yellow"/>
          <w:u w:val="single"/>
        </w:rPr>
        <w:t xml:space="preserve"> </w:t>
      </w:r>
      <w:r w:rsidRPr="00E871A8">
        <w:rPr>
          <w:rFonts w:ascii="Calibri" w:eastAsiaTheme="majorEastAsia" w:hAnsi="Calibri" w:cstheme="majorBidi"/>
          <w:b/>
          <w:bCs/>
          <w:highlight w:val="yellow"/>
          <w:u w:val="single"/>
        </w:rPr>
        <w:t>of</w:t>
      </w:r>
      <w:r w:rsidRPr="00E871A8">
        <w:rPr>
          <w:rFonts w:ascii="Calibri" w:hAnsi="Calibri" w:cs="Calibri"/>
          <w:b/>
          <w:bCs/>
          <w:sz w:val="15"/>
          <w:szCs w:val="15"/>
          <w:highlight w:val="yellow"/>
          <w:u w:val="single"/>
        </w:rPr>
        <w:t xml:space="preserve"> </w:t>
      </w:r>
      <w:r w:rsidRPr="00E871A8">
        <w:rPr>
          <w:rFonts w:ascii="Calibri" w:eastAsiaTheme="majorEastAsia" w:hAnsi="Calibri" w:cstheme="majorBidi"/>
          <w:b/>
          <w:bCs/>
          <w:highlight w:val="yellow"/>
          <w:u w:val="single"/>
        </w:rPr>
        <w:t>any State</w:t>
      </w:r>
      <w:r w:rsidRPr="00E871A8">
        <w:rPr>
          <w:rFonts w:ascii="Calibri" w:hAnsi="Calibri" w:cs="Calibri"/>
          <w:b/>
          <w:bCs/>
          <w:sz w:val="18"/>
          <w:szCs w:val="18"/>
          <w:highlight w:val="yellow"/>
          <w:u w:val="single"/>
        </w:rPr>
        <w:t xml:space="preserve">, </w:t>
      </w:r>
      <w:r w:rsidRPr="00E871A8">
        <w:rPr>
          <w:rFonts w:ascii="Calibri" w:hAnsi="Calibri" w:cs="Calibri"/>
          <w:b/>
          <w:bCs/>
          <w:sz w:val="18"/>
          <w:szCs w:val="18"/>
          <w:u w:val="single"/>
        </w:rPr>
        <w:t xml:space="preserve">containing resources (e.g., mineral resources on the seabed, and fish and whales) which, in the modern world, are not inexhaustible, and for the common good, this shared “global commons” </w:t>
      </w:r>
      <w:r w:rsidRPr="00E871A8">
        <w:rPr>
          <w:rFonts w:ascii="Calibri" w:eastAsiaTheme="majorEastAsia" w:hAnsi="Calibri" w:cstheme="majorBidi"/>
          <w:b/>
          <w:bCs/>
          <w:highlight w:val="yellow"/>
          <w:u w:val="single"/>
        </w:rPr>
        <w:t>needs to be independently managed</w:t>
      </w:r>
      <w:r w:rsidRPr="00E871A8">
        <w:rPr>
          <w:rFonts w:ascii="Calibri" w:hAnsi="Calibri" w:cs="Calibri"/>
          <w:b/>
          <w:bCs/>
          <w:sz w:val="15"/>
          <w:szCs w:val="15"/>
          <w:highlight w:val="yellow"/>
          <w:u w:val="single"/>
        </w:rPr>
        <w:t xml:space="preserve"> </w:t>
      </w:r>
      <w:r w:rsidRPr="00E871A8">
        <w:rPr>
          <w:rFonts w:ascii="Calibri" w:hAnsi="Calibri" w:cs="Calibri"/>
          <w:b/>
          <w:bCs/>
          <w:sz w:val="18"/>
          <w:szCs w:val="18"/>
          <w:u w:val="single"/>
        </w:rPr>
        <w:t>in the interests of everyone</w:t>
      </w:r>
      <w:r w:rsidRPr="00E871A8">
        <w:rPr>
          <w:rFonts w:ascii="Calibri" w:hAnsi="Calibri" w:cs="Calibri"/>
          <w:sz w:val="15"/>
          <w:szCs w:val="18"/>
        </w:rPr>
        <w:t xml:space="preserve">. The UNCLOS and the international organizations that aim to implement provisions of the specialized regime governing the exploitation and use of resources derived from or located in the sea, such as the International Sea Bed Authority and International Whaling Commission, seem to be relevant examples. </w:t>
      </w:r>
      <w:r w:rsidRPr="00E871A8">
        <w:rPr>
          <w:rFonts w:ascii="Calibri" w:hAnsi="Calibri" w:cs="Calibri"/>
          <w:b/>
          <w:bCs/>
          <w:sz w:val="18"/>
          <w:szCs w:val="18"/>
          <w:u w:val="single"/>
        </w:rPr>
        <w:t xml:space="preserve">A similar analysis seems to apply to tangible resources that may be available in space for extraction, such as minerals on celestial bodies in outer space. If it can be argued that such resources belong to no one until they are extracted, then </w:t>
      </w:r>
      <w:r w:rsidRPr="00E871A8">
        <w:rPr>
          <w:rFonts w:ascii="Calibri" w:eastAsiaTheme="majorEastAsia" w:hAnsi="Calibri" w:cstheme="majorBidi"/>
          <w:b/>
          <w:bCs/>
          <w:highlight w:val="yellow"/>
          <w:u w:val="single"/>
        </w:rPr>
        <w:t>one</w:t>
      </w:r>
      <w:r w:rsidRPr="00E871A8">
        <w:rPr>
          <w:rFonts w:ascii="Calibri" w:hAnsi="Calibri" w:cs="Calibri"/>
          <w:b/>
          <w:bCs/>
          <w:sz w:val="15"/>
          <w:szCs w:val="15"/>
          <w:highlight w:val="yellow"/>
          <w:u w:val="single"/>
        </w:rPr>
        <w:t xml:space="preserve"> </w:t>
      </w:r>
      <w:r w:rsidRPr="00E871A8">
        <w:rPr>
          <w:rFonts w:ascii="Calibri" w:eastAsiaTheme="majorEastAsia" w:hAnsi="Calibri" w:cstheme="majorBidi"/>
          <w:b/>
          <w:bCs/>
          <w:highlight w:val="yellow"/>
          <w:u w:val="single"/>
        </w:rPr>
        <w:t>may</w:t>
      </w:r>
      <w:r w:rsidRPr="00E871A8">
        <w:rPr>
          <w:rFonts w:ascii="Calibri" w:hAnsi="Calibri" w:cs="Calibri"/>
          <w:b/>
          <w:bCs/>
          <w:sz w:val="15"/>
          <w:szCs w:val="15"/>
          <w:highlight w:val="yellow"/>
          <w:u w:val="single"/>
        </w:rPr>
        <w:t xml:space="preserve"> </w:t>
      </w:r>
      <w:r w:rsidRPr="00E871A8">
        <w:rPr>
          <w:sz w:val="15"/>
          <w:szCs w:val="18"/>
        </w:rPr>
        <w:t>well</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envision an international regulatory regime</w:t>
      </w:r>
      <w:r w:rsidRPr="00E871A8">
        <w:rPr>
          <w:rFonts w:ascii="Calibri" w:hAnsi="Calibri" w:cs="Calibri"/>
          <w:b/>
          <w:bCs/>
          <w:sz w:val="15"/>
          <w:szCs w:val="15"/>
          <w:highlight w:val="yellow"/>
          <w:u w:val="single"/>
        </w:rPr>
        <w:t xml:space="preserve"> </w:t>
      </w:r>
      <w:r w:rsidRPr="00E871A8">
        <w:rPr>
          <w:sz w:val="15"/>
          <w:szCs w:val="18"/>
        </w:rPr>
        <w:t>and accompanying institutions</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to regulate access to</w:t>
      </w:r>
      <w:r w:rsidRPr="00E871A8">
        <w:rPr>
          <w:rFonts w:ascii="Calibri" w:hAnsi="Calibri" w:cs="Calibri"/>
          <w:b/>
          <w:bCs/>
          <w:sz w:val="15"/>
          <w:szCs w:val="15"/>
          <w:highlight w:val="yellow"/>
          <w:u w:val="single"/>
        </w:rPr>
        <w:t xml:space="preserve"> </w:t>
      </w:r>
      <w:r w:rsidRPr="00E871A8">
        <w:rPr>
          <w:sz w:val="15"/>
          <w:szCs w:val="18"/>
        </w:rPr>
        <w:t>and the exploitation of</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space</w:t>
      </w:r>
      <w:r w:rsidRPr="00E871A8">
        <w:rPr>
          <w:rFonts w:ascii="Calibri" w:hAnsi="Calibri" w:cs="Calibri"/>
          <w:b/>
          <w:bCs/>
          <w:sz w:val="15"/>
          <w:szCs w:val="15"/>
          <w:highlight w:val="yellow"/>
          <w:u w:val="single"/>
        </w:rPr>
        <w:t xml:space="preserve"> </w:t>
      </w:r>
      <w:r w:rsidRPr="00E871A8">
        <w:rPr>
          <w:sz w:val="15"/>
          <w:szCs w:val="18"/>
        </w:rPr>
        <w:t>natural</w:t>
      </w:r>
      <w:r w:rsidRPr="00E871A8">
        <w:rPr>
          <w:rFonts w:ascii="Calibri" w:hAnsi="Calibri" w:cs="Calibri"/>
          <w:b/>
          <w:bCs/>
          <w:sz w:val="13"/>
          <w:szCs w:val="13"/>
          <w:u w:val="single"/>
        </w:rPr>
        <w:t xml:space="preserve"> </w:t>
      </w:r>
      <w:r w:rsidRPr="00E871A8">
        <w:rPr>
          <w:rFonts w:ascii="Calibri" w:eastAsiaTheme="majorEastAsia" w:hAnsi="Calibri" w:cstheme="majorBidi"/>
          <w:b/>
          <w:bCs/>
          <w:highlight w:val="yellow"/>
          <w:u w:val="single"/>
        </w:rPr>
        <w:t>resources</w:t>
      </w:r>
      <w:r w:rsidRPr="00E871A8">
        <w:rPr>
          <w:rFonts w:ascii="Calibri" w:hAnsi="Calibri" w:cs="Calibri"/>
          <w:b/>
          <w:bCs/>
          <w:sz w:val="18"/>
          <w:szCs w:val="18"/>
          <w:u w:val="single"/>
        </w:rPr>
        <w:t>, especially when they are extracted on a commercial basis</w:t>
      </w:r>
      <w:r w:rsidRPr="00E871A8">
        <w:rPr>
          <w:rFonts w:ascii="Calibri" w:hAnsi="Calibri" w:cs="Calibri"/>
          <w:sz w:val="15"/>
          <w:szCs w:val="18"/>
        </w:rPr>
        <w:t xml:space="preserve">. Indeed, the international regime (and possibly an associated international institution to oversee and enforce the regime) as envisioned under Article 11 of the Moon Agreement appears to be predicated toward avoiding conflicting claims and ensur- ing the equitable sharing and use of such resources found in the global commons. </w:t>
      </w:r>
    </w:p>
    <w:p w14:paraId="74BB728C" w14:textId="77777777" w:rsidR="00BA03CB" w:rsidRDefault="00BA03CB" w:rsidP="00BA03CB">
      <w:pPr>
        <w:pStyle w:val="Heading4"/>
      </w:pPr>
      <w:r>
        <w:t xml:space="preserve">Krerkonian specifies the implementation: </w:t>
      </w:r>
    </w:p>
    <w:tbl>
      <w:tblPr>
        <w:tblW w:w="6570" w:type="dxa"/>
        <w:shd w:val="clear" w:color="auto" w:fill="FFFFFF"/>
        <w:tblCellMar>
          <w:left w:w="0" w:type="dxa"/>
          <w:right w:w="0" w:type="dxa"/>
        </w:tblCellMar>
        <w:tblLook w:val="04A0" w:firstRow="1" w:lastRow="0" w:firstColumn="1" w:lastColumn="0" w:noHBand="0" w:noVBand="1"/>
      </w:tblPr>
      <w:tblGrid>
        <w:gridCol w:w="6564"/>
        <w:gridCol w:w="6"/>
      </w:tblGrid>
      <w:tr w:rsidR="00BA03CB" w:rsidRPr="00165266" w14:paraId="1A64841C" w14:textId="77777777" w:rsidTr="00FD00B5">
        <w:trPr>
          <w:gridAfter w:val="1"/>
        </w:trPr>
        <w:tc>
          <w:tcPr>
            <w:tcW w:w="0" w:type="auto"/>
            <w:shd w:val="clear" w:color="auto" w:fill="FFFFFF"/>
            <w:vAlign w:val="center"/>
            <w:hideMark/>
          </w:tcPr>
          <w:p w14:paraId="562667AF" w14:textId="77777777" w:rsidR="00BA03CB" w:rsidRPr="00165266" w:rsidRDefault="00BA03CB" w:rsidP="00FD00B5">
            <w:pPr>
              <w:spacing w:after="0" w:line="240" w:lineRule="auto"/>
              <w:rPr>
                <w:rFonts w:ascii="Times New Roman" w:eastAsia="Times New Roman" w:hAnsi="Times New Roman" w:cs="Times New Roman"/>
                <w:sz w:val="20"/>
              </w:rPr>
            </w:pPr>
          </w:p>
        </w:tc>
      </w:tr>
      <w:tr w:rsidR="00BA03CB" w:rsidRPr="00165266" w14:paraId="600D7FCA" w14:textId="77777777" w:rsidTr="00FD00B5">
        <w:trPr>
          <w:gridAfter w:val="1"/>
        </w:trPr>
        <w:tc>
          <w:tcPr>
            <w:tcW w:w="0" w:type="auto"/>
            <w:shd w:val="clear" w:color="auto" w:fill="FFFFFF"/>
            <w:tcMar>
              <w:top w:w="120" w:type="dxa"/>
              <w:left w:w="0" w:type="dxa"/>
              <w:bottom w:w="120" w:type="dxa"/>
              <w:right w:w="0" w:type="dxa"/>
            </w:tcMar>
            <w:hideMark/>
          </w:tcPr>
          <w:p w14:paraId="1D2CF05A" w14:textId="77777777" w:rsidR="00BA03CB" w:rsidRPr="00165266" w:rsidRDefault="00BA03CB" w:rsidP="00FD00B5">
            <w:pPr>
              <w:spacing w:after="0" w:line="240" w:lineRule="auto"/>
              <w:rPr>
                <w:rFonts w:ascii="Arial" w:eastAsia="Times New Roman" w:hAnsi="Arial" w:cs="Arial"/>
                <w:color w:val="222222"/>
                <w:sz w:val="20"/>
                <w:szCs w:val="20"/>
              </w:rPr>
            </w:pPr>
            <w:r w:rsidRPr="00165266">
              <w:rPr>
                <w:rFonts w:ascii="Arial" w:eastAsia="Times New Roman" w:hAnsi="Arial" w:cs="Arial"/>
                <w:color w:val="222222"/>
                <w:sz w:val="20"/>
                <w:szCs w:val="20"/>
              </w:rPr>
              <w:t>Kerkonian, Aram Daniel. "The Possible Regulation of Certain Space Activities through an International Orgnaization: Tutmonda Spaco Agentejo." </w:t>
            </w:r>
            <w:r w:rsidRPr="00165266">
              <w:rPr>
                <w:rFonts w:ascii="Arial" w:eastAsia="Times New Roman" w:hAnsi="Arial" w:cs="Arial"/>
                <w:i/>
                <w:iCs/>
                <w:color w:val="222222"/>
                <w:sz w:val="20"/>
                <w:szCs w:val="20"/>
              </w:rPr>
              <w:t>ZLW</w:t>
            </w:r>
            <w:r w:rsidRPr="00165266">
              <w:rPr>
                <w:rFonts w:ascii="Arial" w:eastAsia="Times New Roman" w:hAnsi="Arial" w:cs="Arial"/>
                <w:color w:val="222222"/>
                <w:sz w:val="20"/>
                <w:szCs w:val="20"/>
              </w:rPr>
              <w:t> 67 (2018): 279.</w:t>
            </w:r>
          </w:p>
        </w:tc>
      </w:tr>
      <w:tr w:rsidR="00BA03CB" w:rsidRPr="00165266" w14:paraId="6DA2B207" w14:textId="77777777" w:rsidTr="00FD00B5">
        <w:tc>
          <w:tcPr>
            <w:tcW w:w="0" w:type="auto"/>
            <w:shd w:val="clear" w:color="auto" w:fill="FFFFFF"/>
            <w:noWrap/>
            <w:tcMar>
              <w:top w:w="120" w:type="dxa"/>
              <w:left w:w="0" w:type="dxa"/>
              <w:bottom w:w="120" w:type="dxa"/>
              <w:right w:w="240" w:type="dxa"/>
            </w:tcMar>
            <w:hideMark/>
          </w:tcPr>
          <w:p w14:paraId="00EC5316" w14:textId="77777777" w:rsidR="00BA03CB" w:rsidRPr="00165266" w:rsidRDefault="00BA03CB" w:rsidP="00FD00B5">
            <w:pPr>
              <w:spacing w:after="0" w:line="240" w:lineRule="auto"/>
              <w:rPr>
                <w:rFonts w:ascii="Arial" w:eastAsia="Times New Roman" w:hAnsi="Arial" w:cs="Arial"/>
                <w:color w:val="777777"/>
                <w:sz w:val="20"/>
                <w:szCs w:val="20"/>
              </w:rPr>
            </w:pPr>
          </w:p>
        </w:tc>
        <w:tc>
          <w:tcPr>
            <w:tcW w:w="0" w:type="auto"/>
            <w:shd w:val="clear" w:color="auto" w:fill="FFFFFF"/>
            <w:tcMar>
              <w:top w:w="120" w:type="dxa"/>
              <w:left w:w="0" w:type="dxa"/>
              <w:bottom w:w="120" w:type="dxa"/>
              <w:right w:w="0" w:type="dxa"/>
            </w:tcMar>
            <w:hideMark/>
          </w:tcPr>
          <w:p w14:paraId="053C1949" w14:textId="77777777" w:rsidR="00BA03CB" w:rsidRPr="00165266" w:rsidRDefault="00BA03CB" w:rsidP="00FD00B5">
            <w:pPr>
              <w:spacing w:after="0" w:line="240" w:lineRule="auto"/>
              <w:jc w:val="right"/>
              <w:rPr>
                <w:rFonts w:ascii="Arial" w:eastAsia="Times New Roman" w:hAnsi="Arial" w:cs="Arial"/>
                <w:color w:val="777777"/>
                <w:sz w:val="20"/>
                <w:szCs w:val="20"/>
              </w:rPr>
            </w:pPr>
          </w:p>
        </w:tc>
      </w:tr>
    </w:tbl>
    <w:p w14:paraId="159497D6" w14:textId="77777777" w:rsidR="00BA03CB" w:rsidRPr="00E871A8" w:rsidRDefault="00BA03CB" w:rsidP="00BA03CB">
      <w:pPr>
        <w:rPr>
          <w:sz w:val="8"/>
        </w:rPr>
      </w:pPr>
      <w:r w:rsidRPr="00E871A8">
        <w:rPr>
          <w:sz w:val="8"/>
        </w:rPr>
        <w:t xml:space="preserve">Having highlighted the seriousness of the multifaceted legal issues inherent in a num- ber of impending space activities and </w:t>
      </w:r>
      <w:r w:rsidRPr="00E871A8">
        <w:rPr>
          <w:sz w:val="4"/>
          <w:szCs w:val="21"/>
        </w:rPr>
        <w:t xml:space="preserve">the </w:t>
      </w:r>
      <w:r w:rsidRPr="00E871A8">
        <w:rPr>
          <w:b/>
          <w:bCs/>
          <w:sz w:val="20"/>
          <w:szCs w:val="21"/>
          <w:u w:val="single"/>
        </w:rPr>
        <w:t>valuable role a TESA may play in addressing them</w:t>
      </w:r>
      <w:r w:rsidRPr="00E871A8">
        <w:rPr>
          <w:sz w:val="4"/>
          <w:szCs w:val="21"/>
        </w:rPr>
        <w:t xml:space="preserve">, what remains to be determined is how a TESA would address such issues, how it may be formed, what its mandate may include, how it could cultivate political buy- in without alienating national actors, how it may best meet the needs of humanity, the effect it will have on unifying the human species and how it may be used to bridge the inequality gap. The </w:t>
      </w:r>
      <w:r w:rsidRPr="00E871A8">
        <w:rPr>
          <w:b/>
          <w:bCs/>
          <w:sz w:val="20"/>
          <w:szCs w:val="21"/>
          <w:u w:val="single"/>
        </w:rPr>
        <w:t xml:space="preserve">proposed </w:t>
      </w:r>
      <w:r w:rsidRPr="00E871A8">
        <w:rPr>
          <w:b/>
          <w:bCs/>
          <w:sz w:val="24"/>
          <w:highlight w:val="yellow"/>
          <w:u w:val="single"/>
        </w:rPr>
        <w:t>TESA</w:t>
      </w:r>
      <w:r w:rsidRPr="00E871A8">
        <w:rPr>
          <w:b/>
          <w:bCs/>
          <w:highlight w:val="yellow"/>
          <w:u w:val="single"/>
        </w:rPr>
        <w:t xml:space="preserve"> </w:t>
      </w:r>
      <w:r w:rsidRPr="00E871A8">
        <w:rPr>
          <w:b/>
          <w:bCs/>
          <w:sz w:val="24"/>
          <w:highlight w:val="yellow"/>
          <w:u w:val="single"/>
        </w:rPr>
        <w:t>may</w:t>
      </w:r>
      <w:r w:rsidRPr="00E871A8">
        <w:rPr>
          <w:b/>
          <w:bCs/>
          <w:highlight w:val="yellow"/>
          <w:u w:val="single"/>
        </w:rPr>
        <w:t xml:space="preserve"> </w:t>
      </w:r>
      <w:r w:rsidRPr="00E871A8">
        <w:rPr>
          <w:b/>
          <w:bCs/>
          <w:sz w:val="20"/>
          <w:szCs w:val="21"/>
          <w:u w:val="single"/>
        </w:rPr>
        <w:t xml:space="preserve">serve the function of </w:t>
      </w:r>
      <w:r w:rsidRPr="00E871A8">
        <w:rPr>
          <w:b/>
          <w:bCs/>
          <w:sz w:val="24"/>
          <w:highlight w:val="yellow"/>
          <w:u w:val="single"/>
        </w:rPr>
        <w:t>solving</w:t>
      </w:r>
      <w:r w:rsidRPr="00E871A8">
        <w:rPr>
          <w:b/>
          <w:bCs/>
          <w:highlight w:val="yellow"/>
          <w:u w:val="single"/>
        </w:rPr>
        <w:t xml:space="preserve"> </w:t>
      </w:r>
      <w:r w:rsidRPr="00E871A8">
        <w:rPr>
          <w:b/>
          <w:bCs/>
          <w:sz w:val="24"/>
          <w:highlight w:val="yellow"/>
          <w:u w:val="single"/>
        </w:rPr>
        <w:t>today's</w:t>
      </w:r>
      <w:r w:rsidRPr="00E871A8">
        <w:rPr>
          <w:b/>
          <w:bCs/>
          <w:u w:val="single"/>
        </w:rPr>
        <w:t xml:space="preserve">, </w:t>
      </w:r>
      <w:r w:rsidRPr="00E871A8">
        <w:rPr>
          <w:b/>
          <w:bCs/>
          <w:sz w:val="24"/>
          <w:highlight w:val="yellow"/>
          <w:u w:val="single"/>
        </w:rPr>
        <w:t xml:space="preserve">and preventing tomorrow's, crises in </w:t>
      </w:r>
      <w:r w:rsidRPr="00E871A8">
        <w:rPr>
          <w:b/>
          <w:bCs/>
          <w:sz w:val="21"/>
          <w:szCs w:val="21"/>
          <w:highlight w:val="yellow"/>
          <w:u w:val="single"/>
        </w:rPr>
        <w:t>space</w:t>
      </w:r>
      <w:r w:rsidRPr="00E871A8">
        <w:rPr>
          <w:b/>
          <w:bCs/>
          <w:sz w:val="20"/>
          <w:szCs w:val="21"/>
          <w:highlight w:val="yellow"/>
          <w:u w:val="single"/>
        </w:rPr>
        <w:t xml:space="preserve"> </w:t>
      </w:r>
      <w:r w:rsidRPr="00E871A8">
        <w:rPr>
          <w:b/>
          <w:bCs/>
          <w:sz w:val="20"/>
          <w:szCs w:val="21"/>
          <w:u w:val="single"/>
        </w:rPr>
        <w:t>if it is constructed in a flexible manner that allows for an a priori, immediate and effective reaction to space-based developments</w:t>
      </w:r>
      <w:r w:rsidRPr="00E871A8">
        <w:rPr>
          <w:sz w:val="8"/>
        </w:rPr>
        <w:t xml:space="preserve">; by </w:t>
      </w:r>
      <w:r w:rsidRPr="00E871A8">
        <w:rPr>
          <w:b/>
          <w:bCs/>
          <w:sz w:val="24"/>
          <w:highlight w:val="yellow"/>
          <w:u w:val="single"/>
        </w:rPr>
        <w:t>acting as an agent of all States</w:t>
      </w:r>
      <w:r w:rsidRPr="00E871A8">
        <w:rPr>
          <w:sz w:val="8"/>
        </w:rPr>
        <w:t xml:space="preserve">, it may do so in a manner that is </w:t>
      </w:r>
      <w:r w:rsidRPr="00E871A8">
        <w:rPr>
          <w:b/>
          <w:bCs/>
          <w:sz w:val="20"/>
          <w:szCs w:val="21"/>
          <w:u w:val="single"/>
        </w:rPr>
        <w:t>independent from national political interests</w:t>
      </w:r>
      <w:r w:rsidRPr="00E871A8">
        <w:rPr>
          <w:sz w:val="4"/>
          <w:szCs w:val="21"/>
        </w:rPr>
        <w:t xml:space="preserve"> </w:t>
      </w:r>
      <w:r w:rsidRPr="00E871A8">
        <w:rPr>
          <w:sz w:val="8"/>
        </w:rPr>
        <w:t xml:space="preserve">and </w:t>
      </w:r>
      <w:r w:rsidRPr="00E871A8">
        <w:rPr>
          <w:b/>
          <w:bCs/>
          <w:sz w:val="24"/>
          <w:highlight w:val="yellow"/>
          <w:u w:val="single"/>
        </w:rPr>
        <w:t>directed towards benefitting humanity</w:t>
      </w:r>
      <w:r w:rsidRPr="00E871A8">
        <w:rPr>
          <w:sz w:val="8"/>
          <w:highlight w:val="yellow"/>
        </w:rPr>
        <w:t>.</w:t>
      </w:r>
      <w:r w:rsidRPr="00E871A8">
        <w:rPr>
          <w:sz w:val="8"/>
        </w:rPr>
        <w:t xml:space="preserve"> Sovereignty is the bedrock of international relations. Following the Treaty of West- phalia, the concept of an independent, autonomous State emerged alongside the rec- ognition that all States are equally independent and autonomous. These twin concepts have since coloured international relations and States, as the supreme authority within a defined territory, remain the dominant players. It is for this reason that </w:t>
      </w:r>
      <w:r w:rsidRPr="00E871A8">
        <w:rPr>
          <w:b/>
          <w:bCs/>
          <w:sz w:val="20"/>
          <w:szCs w:val="21"/>
          <w:u w:val="single"/>
        </w:rPr>
        <w:t>accomplish- ing anything international is the result of cooperation</w:t>
      </w:r>
      <w:r w:rsidRPr="00E871A8">
        <w:rPr>
          <w:sz w:val="8"/>
        </w:rPr>
        <w:t xml:space="preserve">: it takes the unified effort of in- dividual States to decide and move towards any international objective. This supreme authority, however, is curtailed by certain realizations, such as the fact that </w:t>
      </w:r>
      <w:r w:rsidRPr="00E871A8">
        <w:rPr>
          <w:b/>
          <w:bCs/>
          <w:sz w:val="20"/>
          <w:szCs w:val="21"/>
          <w:u w:val="single"/>
        </w:rPr>
        <w:t>individual actions of one State may interfere with the sovereignty of another</w:t>
      </w:r>
      <w:r w:rsidRPr="00E871A8">
        <w:rPr>
          <w:sz w:val="8"/>
        </w:rPr>
        <w:t xml:space="preserve">. Underlying this realization is the fact that </w:t>
      </w:r>
      <w:r w:rsidRPr="00E871A8">
        <w:rPr>
          <w:b/>
          <w:bCs/>
          <w:sz w:val="20"/>
          <w:szCs w:val="21"/>
          <w:u w:val="single"/>
        </w:rPr>
        <w:t xml:space="preserve">all </w:t>
      </w:r>
      <w:r w:rsidRPr="00E871A8">
        <w:rPr>
          <w:b/>
          <w:bCs/>
          <w:sz w:val="24"/>
          <w:highlight w:val="yellow"/>
          <w:u w:val="single"/>
        </w:rPr>
        <w:t>States</w:t>
      </w:r>
      <w:r w:rsidRPr="00E871A8">
        <w:rPr>
          <w:b/>
          <w:bCs/>
          <w:u w:val="single"/>
        </w:rPr>
        <w:t xml:space="preserve">, </w:t>
      </w:r>
      <w:r w:rsidRPr="00E871A8">
        <w:rPr>
          <w:b/>
          <w:bCs/>
          <w:sz w:val="20"/>
          <w:szCs w:val="21"/>
          <w:u w:val="single"/>
        </w:rPr>
        <w:t xml:space="preserve">as individuals, </w:t>
      </w:r>
      <w:r w:rsidRPr="00E871A8">
        <w:rPr>
          <w:b/>
          <w:bCs/>
          <w:sz w:val="21"/>
          <w:szCs w:val="21"/>
          <w:highlight w:val="yellow"/>
          <w:u w:val="single"/>
        </w:rPr>
        <w:t xml:space="preserve">are </w:t>
      </w:r>
      <w:r w:rsidRPr="00E871A8">
        <w:rPr>
          <w:b/>
          <w:bCs/>
          <w:sz w:val="24"/>
          <w:highlight w:val="yellow"/>
          <w:u w:val="single"/>
        </w:rPr>
        <w:t>only one part of the whole</w:t>
      </w:r>
      <w:r w:rsidRPr="00E871A8">
        <w:rPr>
          <w:sz w:val="8"/>
          <w:highlight w:val="yellow"/>
        </w:rPr>
        <w:t xml:space="preserve">. </w:t>
      </w:r>
      <w:r w:rsidRPr="00E871A8">
        <w:rPr>
          <w:sz w:val="8"/>
        </w:rPr>
        <w:t xml:space="preserve">As such, </w:t>
      </w:r>
      <w:r w:rsidRPr="00E871A8">
        <w:rPr>
          <w:b/>
          <w:bCs/>
          <w:sz w:val="20"/>
          <w:szCs w:val="21"/>
          <w:u w:val="single"/>
        </w:rPr>
        <w:t>cooperation is key</w:t>
      </w:r>
      <w:r w:rsidRPr="00E871A8">
        <w:rPr>
          <w:sz w:val="4"/>
          <w:szCs w:val="21"/>
        </w:rPr>
        <w:t xml:space="preserve"> and nowhere </w:t>
      </w:r>
      <w:r w:rsidRPr="00E871A8">
        <w:rPr>
          <w:sz w:val="8"/>
        </w:rPr>
        <w:t xml:space="preserve">is this truer than in outer space. The </w:t>
      </w:r>
      <w:r w:rsidRPr="00E871A8">
        <w:rPr>
          <w:b/>
          <w:bCs/>
          <w:sz w:val="24"/>
          <w:highlight w:val="yellow"/>
          <w:u w:val="single"/>
        </w:rPr>
        <w:t>laws of physics make it impossible to divide outer space</w:t>
      </w:r>
      <w:r w:rsidRPr="00E871A8">
        <w:rPr>
          <w:sz w:val="8"/>
          <w:highlight w:val="yellow"/>
        </w:rPr>
        <w:t xml:space="preserve"> </w:t>
      </w:r>
      <w:r w:rsidRPr="00E871A8">
        <w:rPr>
          <w:sz w:val="8"/>
        </w:rPr>
        <w:t xml:space="preserve">- particularly the Earth's orbits - </w:t>
      </w:r>
      <w:r w:rsidRPr="00E871A8">
        <w:rPr>
          <w:b/>
          <w:bCs/>
          <w:sz w:val="20"/>
          <w:szCs w:val="21"/>
          <w:u w:val="single"/>
        </w:rPr>
        <w:t>into discernible territories</w:t>
      </w:r>
      <w:r w:rsidRPr="00E871A8">
        <w:rPr>
          <w:sz w:val="4"/>
          <w:szCs w:val="21"/>
        </w:rPr>
        <w:t xml:space="preserve"> with which we are familiar on Earth. Celestial bodies and space objects are in constant motion and cannot be made to simply "rest" in a particular spot in space over which a State may have authority. As a result, </w:t>
      </w:r>
      <w:r w:rsidRPr="00E871A8">
        <w:rPr>
          <w:b/>
          <w:bCs/>
          <w:sz w:val="20"/>
          <w:szCs w:val="21"/>
          <w:u w:val="single"/>
        </w:rPr>
        <w:t>every activity in space has the potential to affect every other activity in space. Determining how space is used, therefore, is one of mutual concern to all States</w:t>
      </w:r>
      <w:r w:rsidRPr="00E871A8">
        <w:rPr>
          <w:sz w:val="8"/>
        </w:rPr>
        <w:t xml:space="preserve"> whether space- faring or not: to this end, </w:t>
      </w:r>
      <w:r w:rsidRPr="00E871A8">
        <w:rPr>
          <w:b/>
          <w:bCs/>
          <w:sz w:val="24"/>
          <w:highlight w:val="yellow"/>
          <w:u w:val="single"/>
        </w:rPr>
        <w:t>international cooperation</w:t>
      </w:r>
      <w:r w:rsidRPr="00E871A8">
        <w:rPr>
          <w:b/>
          <w:bCs/>
          <w:highlight w:val="yellow"/>
          <w:u w:val="single"/>
        </w:rPr>
        <w:t xml:space="preserve"> </w:t>
      </w:r>
      <w:r w:rsidRPr="00E871A8">
        <w:rPr>
          <w:b/>
          <w:bCs/>
          <w:sz w:val="20"/>
          <w:szCs w:val="21"/>
          <w:u w:val="single"/>
        </w:rPr>
        <w:t xml:space="preserve">is the </w:t>
      </w:r>
      <w:r w:rsidRPr="00E871A8">
        <w:rPr>
          <w:b/>
          <w:bCs/>
          <w:sz w:val="24"/>
          <w:highlight w:val="yellow"/>
          <w:u w:val="single"/>
        </w:rPr>
        <w:t>key</w:t>
      </w:r>
      <w:r w:rsidRPr="00E871A8">
        <w:rPr>
          <w:sz w:val="8"/>
          <w:highlight w:val="yellow"/>
        </w:rPr>
        <w:t xml:space="preserve"> </w:t>
      </w:r>
      <w:r w:rsidRPr="00E871A8">
        <w:rPr>
          <w:sz w:val="8"/>
        </w:rPr>
        <w:t xml:space="preserve">and </w:t>
      </w:r>
      <w:r w:rsidRPr="00E871A8">
        <w:rPr>
          <w:b/>
          <w:bCs/>
          <w:sz w:val="20"/>
          <w:szCs w:val="21"/>
          <w:u w:val="single"/>
        </w:rPr>
        <w:t>the reason why the 42 space treaties place it in such high regard</w:t>
      </w:r>
      <w:r w:rsidRPr="00E871A8">
        <w:rPr>
          <w:sz w:val="4"/>
          <w:szCs w:val="21"/>
        </w:rPr>
        <w:t xml:space="preserve">. Presently, as our use and reliance on outer space continues to grow, </w:t>
      </w:r>
      <w:r w:rsidRPr="00E871A8">
        <w:rPr>
          <w:b/>
          <w:bCs/>
          <w:sz w:val="20"/>
          <w:szCs w:val="21"/>
          <w:u w:val="single"/>
        </w:rPr>
        <w:t>space actors will find that such cooperation is increasingly important</w:t>
      </w:r>
      <w:r w:rsidRPr="00E871A8">
        <w:rPr>
          <w:sz w:val="4"/>
          <w:szCs w:val="21"/>
        </w:rPr>
        <w:t xml:space="preserve">. Moving forward, </w:t>
      </w:r>
      <w:r w:rsidRPr="00E871A8">
        <w:rPr>
          <w:b/>
          <w:bCs/>
          <w:sz w:val="20"/>
          <w:szCs w:val="21"/>
          <w:u w:val="single"/>
        </w:rPr>
        <w:t xml:space="preserve">there will be a </w:t>
      </w:r>
      <w:r w:rsidRPr="00E871A8">
        <w:rPr>
          <w:b/>
          <w:bCs/>
          <w:sz w:val="24"/>
          <w:highlight w:val="yellow"/>
          <w:u w:val="single"/>
        </w:rPr>
        <w:t>need for an international organization</w:t>
      </w:r>
      <w:r w:rsidRPr="00E871A8">
        <w:rPr>
          <w:b/>
          <w:bCs/>
          <w:u w:val="single"/>
        </w:rPr>
        <w:t xml:space="preserve"> </w:t>
      </w:r>
      <w:r w:rsidRPr="00E871A8">
        <w:rPr>
          <w:b/>
          <w:bCs/>
          <w:sz w:val="20"/>
          <w:szCs w:val="21"/>
          <w:u w:val="single"/>
        </w:rPr>
        <w:t>that can act as an agent of all States</w:t>
      </w:r>
      <w:r w:rsidRPr="00E871A8">
        <w:rPr>
          <w:sz w:val="4"/>
          <w:szCs w:val="21"/>
        </w:rPr>
        <w:t xml:space="preserve">, preserving and promoting their mutual interests in outer space. </w:t>
      </w:r>
      <w:r w:rsidRPr="00E871A8">
        <w:rPr>
          <w:b/>
          <w:bCs/>
          <w:sz w:val="20"/>
          <w:szCs w:val="21"/>
          <w:u w:val="single"/>
        </w:rPr>
        <w:t xml:space="preserve">A TESA would characterize the pinnacle of international cooperation that is nec- essary </w:t>
      </w:r>
      <w:r w:rsidRPr="00E871A8">
        <w:rPr>
          <w:b/>
          <w:bCs/>
          <w:sz w:val="24"/>
          <w:highlight w:val="yellow"/>
          <w:u w:val="single"/>
        </w:rPr>
        <w:t>to</w:t>
      </w:r>
      <w:r w:rsidRPr="00E871A8">
        <w:rPr>
          <w:b/>
          <w:bCs/>
          <w:highlight w:val="yellow"/>
          <w:u w:val="single"/>
        </w:rPr>
        <w:t xml:space="preserve"> </w:t>
      </w:r>
      <w:r w:rsidRPr="00E871A8">
        <w:rPr>
          <w:b/>
          <w:bCs/>
          <w:sz w:val="24"/>
          <w:highlight w:val="yellow"/>
          <w:u w:val="single"/>
        </w:rPr>
        <w:t>maintain</w:t>
      </w:r>
      <w:r w:rsidRPr="00E871A8">
        <w:rPr>
          <w:b/>
          <w:bCs/>
          <w:highlight w:val="yellow"/>
          <w:u w:val="single"/>
        </w:rPr>
        <w:t xml:space="preserve"> </w:t>
      </w:r>
      <w:r w:rsidRPr="00E871A8">
        <w:rPr>
          <w:b/>
          <w:bCs/>
          <w:sz w:val="20"/>
          <w:szCs w:val="21"/>
          <w:u w:val="single"/>
        </w:rPr>
        <w:t xml:space="preserve">our </w:t>
      </w:r>
      <w:r w:rsidRPr="00E871A8">
        <w:rPr>
          <w:b/>
          <w:bCs/>
          <w:sz w:val="24"/>
          <w:highlight w:val="yellow"/>
          <w:u w:val="single"/>
        </w:rPr>
        <w:t>use</w:t>
      </w:r>
      <w:r w:rsidRPr="00E871A8">
        <w:rPr>
          <w:b/>
          <w:bCs/>
          <w:highlight w:val="yellow"/>
          <w:u w:val="single"/>
        </w:rPr>
        <w:t xml:space="preserve"> </w:t>
      </w:r>
      <w:r w:rsidRPr="00E871A8">
        <w:rPr>
          <w:b/>
          <w:bCs/>
          <w:sz w:val="24"/>
          <w:highlight w:val="yellow"/>
          <w:u w:val="single"/>
        </w:rPr>
        <w:t>of</w:t>
      </w:r>
      <w:r w:rsidRPr="00E871A8">
        <w:rPr>
          <w:b/>
          <w:bCs/>
          <w:highlight w:val="yellow"/>
          <w:u w:val="single"/>
        </w:rPr>
        <w:t xml:space="preserve"> </w:t>
      </w:r>
      <w:r w:rsidRPr="00E871A8">
        <w:rPr>
          <w:b/>
          <w:bCs/>
          <w:sz w:val="20"/>
          <w:szCs w:val="21"/>
          <w:u w:val="single"/>
        </w:rPr>
        <w:t xml:space="preserve">outer </w:t>
      </w:r>
      <w:r w:rsidRPr="00E871A8">
        <w:rPr>
          <w:b/>
          <w:bCs/>
          <w:sz w:val="24"/>
          <w:highlight w:val="yellow"/>
          <w:u w:val="single"/>
        </w:rPr>
        <w:t>space</w:t>
      </w:r>
      <w:r w:rsidRPr="00E871A8">
        <w:rPr>
          <w:b/>
          <w:bCs/>
          <w:highlight w:val="yellow"/>
          <w:u w:val="single"/>
        </w:rPr>
        <w:t xml:space="preserve"> </w:t>
      </w:r>
      <w:r w:rsidRPr="00E871A8">
        <w:rPr>
          <w:b/>
          <w:bCs/>
          <w:sz w:val="20"/>
          <w:szCs w:val="21"/>
          <w:u w:val="single"/>
        </w:rPr>
        <w:t>and would necessarily require individual States to empower it with such capabilities</w:t>
      </w:r>
      <w:r w:rsidRPr="00E871A8">
        <w:rPr>
          <w:sz w:val="4"/>
          <w:szCs w:val="21"/>
        </w:rPr>
        <w:t xml:space="preserve">. This will </w:t>
      </w:r>
      <w:r w:rsidRPr="00E871A8">
        <w:rPr>
          <w:b/>
          <w:bCs/>
          <w:sz w:val="20"/>
          <w:szCs w:val="21"/>
          <w:u w:val="single"/>
        </w:rPr>
        <w:t>require States to cede some of their sovereign decision-making powers to a TESA</w:t>
      </w:r>
      <w:r w:rsidRPr="00E871A8">
        <w:rPr>
          <w:sz w:val="4"/>
          <w:szCs w:val="21"/>
        </w:rPr>
        <w:t xml:space="preserve"> for their own long-term benefit. Such authority would only come about after States agree on establishing such a TESA and outlining its mandate and expected role. While it is true that relinquishing sover- eignty is never a State's priority, it can be in its interest; </w:t>
      </w:r>
      <w:r w:rsidRPr="00E871A8">
        <w:rPr>
          <w:b/>
          <w:bCs/>
          <w:sz w:val="20"/>
          <w:szCs w:val="21"/>
          <w:u w:val="single"/>
        </w:rPr>
        <w:t>recognizing that each State is but an individual actor for humanity, creating an agency that would follow an agreed mandate to benefit all parties will be palatable</w:t>
      </w:r>
      <w:r w:rsidRPr="00E871A8">
        <w:rPr>
          <w:sz w:val="4"/>
          <w:szCs w:val="21"/>
        </w:rPr>
        <w:t xml:space="preserve">; for all the reasons outlined above, a </w:t>
      </w:r>
      <w:r w:rsidRPr="00E871A8">
        <w:rPr>
          <w:b/>
          <w:bCs/>
          <w:sz w:val="20"/>
          <w:szCs w:val="21"/>
          <w:u w:val="single"/>
        </w:rPr>
        <w:t>TESA would be a particularly suited for this task</w:t>
      </w:r>
      <w:r w:rsidRPr="00E871A8">
        <w:rPr>
          <w:sz w:val="4"/>
          <w:szCs w:val="21"/>
        </w:rPr>
        <w:t xml:space="preserve">. Critics will no doubt point to the many obstacles associated with creating a new in- ternational organization, let alone </w:t>
      </w:r>
      <w:r w:rsidRPr="00E871A8">
        <w:rPr>
          <w:b/>
          <w:bCs/>
          <w:sz w:val="20"/>
          <w:szCs w:val="21"/>
          <w:u w:val="single"/>
        </w:rPr>
        <w:t>one that would seemingly relegate national sov- 43 ereignty in space</w:t>
      </w:r>
      <w:r w:rsidRPr="00E871A8">
        <w:rPr>
          <w:sz w:val="4"/>
          <w:szCs w:val="21"/>
        </w:rPr>
        <w:t xml:space="preserve"> . There is value in investigating such criticisms and determining whether they are mere hesitations to change or whether they are fatal to the creation of the proposed TESA. The author suspects that the theme of such criticisms is that political agreement is at an all-time low and creating such a system would prove ex- tremely difficult - while true, these are criticisms of a motivational rather than legal nature and can be overcome with concerted effort. 44 The </w:t>
      </w:r>
      <w:r w:rsidRPr="00E871A8">
        <w:rPr>
          <w:b/>
          <w:bCs/>
          <w:sz w:val="20"/>
          <w:szCs w:val="21"/>
          <w:u w:val="single"/>
        </w:rPr>
        <w:t>creation of a TESA</w:t>
      </w:r>
      <w:r w:rsidRPr="00E871A8">
        <w:rPr>
          <w:sz w:val="4"/>
          <w:szCs w:val="21"/>
        </w:rPr>
        <w:t xml:space="preserve">, while an ideological first in the realm of space, </w:t>
      </w:r>
      <w:r w:rsidRPr="00E871A8">
        <w:rPr>
          <w:b/>
          <w:bCs/>
          <w:sz w:val="20"/>
          <w:szCs w:val="21"/>
          <w:u w:val="single"/>
        </w:rPr>
        <w:t>would not be unprecedented</w:t>
      </w:r>
      <w:r w:rsidRPr="00E871A8">
        <w:rPr>
          <w:sz w:val="4"/>
          <w:szCs w:val="21"/>
        </w:rPr>
        <w:t xml:space="preserve">. The </w:t>
      </w:r>
      <w:r w:rsidRPr="00E871A8">
        <w:rPr>
          <w:b/>
          <w:bCs/>
          <w:sz w:val="20"/>
          <w:szCs w:val="21"/>
          <w:u w:val="single"/>
        </w:rPr>
        <w:t>United Nations system offers numerous examples</w:t>
      </w:r>
      <w:r w:rsidRPr="00E871A8">
        <w:rPr>
          <w:sz w:val="4"/>
          <w:szCs w:val="21"/>
        </w:rPr>
        <w:t xml:space="preserve"> of situations demanding collective action where interests would be best served by creating an in- 45 ternational fund, programme, specialized agency or other body. The </w:t>
      </w:r>
      <w:r w:rsidRPr="00E871A8">
        <w:rPr>
          <w:b/>
          <w:bCs/>
          <w:sz w:val="20"/>
          <w:szCs w:val="21"/>
          <w:u w:val="single"/>
        </w:rPr>
        <w:t>organization bearing the most foundational resemblance to the proposed TESA</w:t>
      </w:r>
      <w:r w:rsidRPr="00E871A8">
        <w:rPr>
          <w:sz w:val="4"/>
          <w:szCs w:val="21"/>
        </w:rPr>
        <w:t xml:space="preserve"> would be the </w:t>
      </w:r>
      <w:r w:rsidRPr="00E871A8">
        <w:rPr>
          <w:b/>
          <w:bCs/>
          <w:sz w:val="20"/>
          <w:szCs w:val="21"/>
          <w:u w:val="single"/>
        </w:rPr>
        <w:t>In- ternational Telecommunications Union</w:t>
      </w:r>
      <w:r w:rsidRPr="00E871A8">
        <w:rPr>
          <w:sz w:val="4"/>
          <w:szCs w:val="21"/>
        </w:rPr>
        <w:t xml:space="preserve">. Founded in 1865 upon </w:t>
      </w:r>
      <w:r w:rsidRPr="00E871A8">
        <w:rPr>
          <w:b/>
          <w:bCs/>
          <w:sz w:val="21"/>
          <w:szCs w:val="21"/>
          <w:u w:val="single"/>
        </w:rPr>
        <w:t>realizing the need for coordination and cooperation in telegraph, telephone and later telecommunications services</w:t>
      </w:r>
      <w:r w:rsidRPr="00E871A8">
        <w:rPr>
          <w:sz w:val="4"/>
          <w:szCs w:val="21"/>
        </w:rPr>
        <w:t xml:space="preserve">, the ITU is considered one of the most successful UN agencies, having ad- dressed numerous developments over its 150-year existence. The ITU is also unique in that it allows for the participation of private industry in combination with member States (albeit in a non-voting capacity), a model </w:t>
      </w:r>
      <w:r w:rsidRPr="00E871A8">
        <w:rPr>
          <w:sz w:val="8"/>
        </w:rPr>
        <w:t xml:space="preserve">that maybe replicable in a TESA. </w:t>
      </w:r>
    </w:p>
    <w:p w14:paraId="0091A684" w14:textId="77777777" w:rsidR="00BA03CB" w:rsidRDefault="00BA03CB" w:rsidP="00BA03CB">
      <w:pPr>
        <w:pStyle w:val="Heading3"/>
      </w:pPr>
      <w:r>
        <w:t>Adv 1 – Debris</w:t>
      </w:r>
    </w:p>
    <w:p w14:paraId="6EADCB26" w14:textId="77777777" w:rsidR="00BA03CB" w:rsidRDefault="00BA03CB" w:rsidP="00BA03CB">
      <w:pPr>
        <w:pStyle w:val="Heading4"/>
      </w:pPr>
      <w:r>
        <w:t>Private space appropriation leads to a massive increase in space junk, Holden</w:t>
      </w:r>
    </w:p>
    <w:p w14:paraId="1C576FA9" w14:textId="77777777" w:rsidR="00BA03CB" w:rsidRDefault="00BA03CB" w:rsidP="00BA03CB">
      <w:r>
        <w:t xml:space="preserve">John Holden, July 12, 2018, The Irish Times, </w:t>
      </w:r>
      <w:r w:rsidRPr="00E5591D">
        <w:t>Why space capitalism will eat itself</w:t>
      </w:r>
      <w:r>
        <w:t xml:space="preserve">, </w:t>
      </w:r>
      <w:r w:rsidRPr="00E5591D">
        <w:t>https://www.irishtimes.com/business/innovation/why-space-capitalism-will-eat-itself-1.3556368</w:t>
      </w:r>
    </w:p>
    <w:p w14:paraId="61637957" w14:textId="77777777" w:rsidR="00BA03CB" w:rsidRDefault="00BA03CB" w:rsidP="00BA03CB">
      <w:pPr>
        <w:rPr>
          <w:sz w:val="16"/>
        </w:rPr>
      </w:pPr>
      <w:r w:rsidRPr="00E5591D">
        <w:rPr>
          <w:sz w:val="16"/>
        </w:rPr>
        <w:t xml:space="preserve">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 </w:t>
      </w:r>
      <w:r w:rsidRPr="00CA76F2">
        <w:rPr>
          <w:b/>
          <w:bCs/>
          <w:highlight w:val="yellow"/>
          <w:u w:val="single"/>
        </w:rPr>
        <w:t>businesses operate untethered in a market where there are no rule</w:t>
      </w:r>
      <w:r w:rsidRPr="00CA76F2">
        <w:rPr>
          <w:sz w:val="16"/>
          <w:highlight w:val="yellow"/>
        </w:rPr>
        <w:t>s</w:t>
      </w:r>
      <w:r w:rsidRPr="00E5591D">
        <w:rPr>
          <w:sz w:val="16"/>
        </w:rPr>
        <w:t xml:space="preserve"> and no open channels of communication</w:t>
      </w:r>
      <w:r w:rsidRPr="00E5591D">
        <w:rPr>
          <w:b/>
          <w:bCs/>
          <w:u w:val="single"/>
        </w:rPr>
        <w:t xml:space="preserve">. It means </w:t>
      </w:r>
      <w:r w:rsidRPr="00CA76F2">
        <w:rPr>
          <w:b/>
          <w:bCs/>
          <w:highlight w:val="yellow"/>
          <w:u w:val="single"/>
        </w:rPr>
        <w:t>satellites are launched unchecked every day</w:t>
      </w:r>
      <w:r w:rsidRPr="00E5591D">
        <w:rPr>
          <w:b/>
          <w:bCs/>
          <w:u w:val="single"/>
        </w:rPr>
        <w:t xml:space="preserve"> by anyone </w:t>
      </w:r>
      <w:r w:rsidRPr="00E5591D">
        <w:rPr>
          <w:sz w:val="16"/>
        </w:rPr>
        <w:t xml:space="preserve">– from the amateur enthusiast in her back garden to major international space co-operatives. </w:t>
      </w:r>
      <w:r w:rsidRPr="00E5591D">
        <w:rPr>
          <w:b/>
          <w:bCs/>
          <w:u w:val="single"/>
        </w:rPr>
        <w:t>It’s nearly impossible to know what’s really going on up there</w:t>
      </w:r>
      <w:r w:rsidRPr="00E5591D">
        <w:rPr>
          <w:sz w:val="16"/>
        </w:rPr>
        <w:t xml:space="preserve">. US officials believe there are about half a million man-made objects floating around in orbit. But that’s about as specific as they can get. 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sidRPr="00E5591D">
        <w:rPr>
          <w:b/>
          <w:bCs/>
          <w:u w:val="single"/>
        </w:rPr>
        <w:t>“Space junk</w:t>
      </w:r>
      <w:r w:rsidRPr="00DC40DE">
        <w:rPr>
          <w:b/>
          <w:bCs/>
          <w:u w:val="single"/>
        </w:rPr>
        <w:t>” makes up a significant proportion of the guesstimated 500,000 plus objects floating around in orbit. About 23,000 of these objects are currently being tracked and maintained by the US Strategic Command. These so-called resident space objects are either satellites still in use or are</w:t>
      </w:r>
      <w:r w:rsidRPr="00E5591D">
        <w:rPr>
          <w:b/>
          <w:bCs/>
          <w:u w:val="single"/>
        </w:rPr>
        <w:t xml:space="preserve"> known objects no longer fit for purpose. They could be as small as a tennis ball or the size of a double decker bus. I</w:t>
      </w:r>
      <w:r w:rsidRPr="00E5591D">
        <w:rPr>
          <w:sz w:val="16"/>
        </w:rPr>
        <w:t xml:space="preserve">n addition, however, </w:t>
      </w:r>
      <w:r w:rsidRPr="00DC40DE">
        <w:rPr>
          <w:b/>
          <w:bCs/>
          <w:sz w:val="24"/>
          <w:u w:val="single"/>
        </w:rPr>
        <w:t xml:space="preserve">there are </w:t>
      </w:r>
      <w:r w:rsidRPr="00DC40DE">
        <w:rPr>
          <w:b/>
          <w:bCs/>
          <w:sz w:val="24"/>
          <w:highlight w:val="yellow"/>
          <w:u w:val="single"/>
        </w:rPr>
        <w:t xml:space="preserve">hundreds of thousands of </w:t>
      </w:r>
      <w:r w:rsidRPr="00DC40DE">
        <w:rPr>
          <w:b/>
          <w:bCs/>
          <w:sz w:val="24"/>
          <w:u w:val="single"/>
        </w:rPr>
        <w:t xml:space="preserve">other </w:t>
      </w:r>
      <w:r w:rsidRPr="00DC40DE">
        <w:rPr>
          <w:b/>
          <w:bCs/>
          <w:sz w:val="24"/>
          <w:highlight w:val="yellow"/>
          <w:u w:val="single"/>
        </w:rPr>
        <w:t xml:space="preserve">objects </w:t>
      </w:r>
      <w:r w:rsidRPr="00DC40DE">
        <w:rPr>
          <w:b/>
          <w:bCs/>
          <w:sz w:val="24"/>
          <w:u w:val="single"/>
        </w:rPr>
        <w:t xml:space="preserve">– bolts, exploded satellite pieces, large rockets and other space debris – that are </w:t>
      </w:r>
      <w:r w:rsidRPr="00DC40DE">
        <w:rPr>
          <w:b/>
          <w:bCs/>
          <w:sz w:val="24"/>
          <w:highlight w:val="yellow"/>
          <w:u w:val="single"/>
        </w:rPr>
        <w:t>unaccounted for</w:t>
      </w:r>
      <w:r w:rsidRPr="00DC40DE">
        <w:rPr>
          <w:b/>
          <w:bCs/>
          <w:sz w:val="24"/>
          <w:u w:val="single"/>
        </w:rPr>
        <w:t xml:space="preserve">. Efforts have been made to try to consolidate public with private data on what is up there but, for various reasons, </w:t>
      </w:r>
      <w:r w:rsidRPr="00DC40DE">
        <w:rPr>
          <w:b/>
          <w:bCs/>
          <w:sz w:val="24"/>
          <w:highlight w:val="yellow"/>
          <w:u w:val="single"/>
        </w:rPr>
        <w:t>the space community does not openly share information on where all objects are located</w:t>
      </w:r>
      <w:r w:rsidRPr="00DC40DE">
        <w:rPr>
          <w:b/>
          <w:bCs/>
          <w:sz w:val="24"/>
          <w:u w:val="single"/>
        </w:rPr>
        <w:t>.</w:t>
      </w:r>
      <w:r w:rsidRPr="00E5591D">
        <w:rPr>
          <w:sz w:val="16"/>
        </w:rPr>
        <w:t xml:space="preserve"> Lack of regulation For the entrepreneurially inclined, it is probably not that surprising to hear </w:t>
      </w:r>
      <w:r w:rsidRPr="00AE35CD">
        <w:rPr>
          <w:b/>
          <w:bCs/>
          <w:sz w:val="24"/>
          <w:highlight w:val="yellow"/>
          <w:u w:val="single"/>
        </w:rPr>
        <w:t>many are taking advantage of the severe lack of regulation in space</w:t>
      </w:r>
      <w:r w:rsidRPr="00E5591D">
        <w:rPr>
          <w:sz w:val="16"/>
        </w:rPr>
        <w:t>. Sure why wouldn’t you? Moreover why would anyone publicly disclose how and where their interests lie in a given market, intergalacticor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incentivised to behave responsibly in space, the chaos will continue. With aplomb. It won’t last forever though. The current lack of regulation is, in itself, the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4032DB5E" w14:textId="77777777" w:rsidR="00BA03CB" w:rsidRDefault="00BA03CB" w:rsidP="00BA03CB">
      <w:pPr>
        <w:pStyle w:val="Heading4"/>
      </w:pPr>
      <w:r>
        <w:t>Approval of tech to stop space debris is impossible b/c of current legal frameworks, only the aff solves, Krerkonian 2</w:t>
      </w:r>
    </w:p>
    <w:tbl>
      <w:tblPr>
        <w:tblW w:w="6570" w:type="dxa"/>
        <w:shd w:val="clear" w:color="auto" w:fill="FFFFFF"/>
        <w:tblCellMar>
          <w:left w:w="0" w:type="dxa"/>
          <w:right w:w="0" w:type="dxa"/>
        </w:tblCellMar>
        <w:tblLook w:val="04A0" w:firstRow="1" w:lastRow="0" w:firstColumn="1" w:lastColumn="0" w:noHBand="0" w:noVBand="1"/>
      </w:tblPr>
      <w:tblGrid>
        <w:gridCol w:w="6564"/>
        <w:gridCol w:w="6"/>
      </w:tblGrid>
      <w:tr w:rsidR="00BA03CB" w:rsidRPr="002C470A" w14:paraId="4B54CA1E" w14:textId="77777777" w:rsidTr="00FD00B5">
        <w:trPr>
          <w:gridAfter w:val="1"/>
        </w:trPr>
        <w:tc>
          <w:tcPr>
            <w:tcW w:w="0" w:type="auto"/>
            <w:shd w:val="clear" w:color="auto" w:fill="FFFFFF"/>
            <w:vAlign w:val="center"/>
            <w:hideMark/>
          </w:tcPr>
          <w:p w14:paraId="7A167A0A" w14:textId="77777777" w:rsidR="00BA03CB" w:rsidRPr="002C470A" w:rsidRDefault="00BA03CB" w:rsidP="00FD00B5">
            <w:pPr>
              <w:spacing w:after="0" w:line="240" w:lineRule="auto"/>
              <w:rPr>
                <w:rFonts w:ascii="Times New Roman" w:eastAsia="Times New Roman" w:hAnsi="Times New Roman" w:cs="Times New Roman"/>
                <w:sz w:val="20"/>
              </w:rPr>
            </w:pPr>
          </w:p>
        </w:tc>
      </w:tr>
      <w:tr w:rsidR="00BA03CB" w:rsidRPr="002C470A" w14:paraId="78ADB128" w14:textId="77777777" w:rsidTr="00FD00B5">
        <w:trPr>
          <w:gridAfter w:val="1"/>
        </w:trPr>
        <w:tc>
          <w:tcPr>
            <w:tcW w:w="0" w:type="auto"/>
            <w:shd w:val="clear" w:color="auto" w:fill="FFFFFF"/>
            <w:tcMar>
              <w:top w:w="120" w:type="dxa"/>
              <w:left w:w="0" w:type="dxa"/>
              <w:bottom w:w="120" w:type="dxa"/>
              <w:right w:w="0" w:type="dxa"/>
            </w:tcMar>
            <w:hideMark/>
          </w:tcPr>
          <w:p w14:paraId="0EDABDBD" w14:textId="77777777" w:rsidR="00BA03CB" w:rsidRPr="002C470A" w:rsidRDefault="00BA03CB" w:rsidP="00FD00B5">
            <w:r w:rsidRPr="002C470A">
              <w:t>Kerkonian, Aram Daniel. "The Possible Regulation of Certain Space Activities through an International Orgnaization: Tutmonda Spaco Agentejo." ZLW 67 (2018): 279.</w:t>
            </w:r>
          </w:p>
        </w:tc>
      </w:tr>
      <w:tr w:rsidR="00BA03CB" w:rsidRPr="002C470A" w14:paraId="394D54A1" w14:textId="77777777" w:rsidTr="00FD00B5">
        <w:tc>
          <w:tcPr>
            <w:tcW w:w="0" w:type="auto"/>
            <w:shd w:val="clear" w:color="auto" w:fill="FFFFFF"/>
            <w:noWrap/>
            <w:tcMar>
              <w:top w:w="120" w:type="dxa"/>
              <w:left w:w="0" w:type="dxa"/>
              <w:bottom w:w="120" w:type="dxa"/>
              <w:right w:w="240" w:type="dxa"/>
            </w:tcMar>
            <w:hideMark/>
          </w:tcPr>
          <w:p w14:paraId="3A723FE5" w14:textId="77777777" w:rsidR="00BA03CB" w:rsidRPr="002C470A" w:rsidRDefault="00BA03CB" w:rsidP="00FD00B5">
            <w:pPr>
              <w:spacing w:after="0" w:line="240" w:lineRule="auto"/>
              <w:rPr>
                <w:rFonts w:ascii="Arial" w:eastAsia="Times New Roman" w:hAnsi="Arial" w:cs="Arial"/>
                <w:color w:val="777777"/>
                <w:sz w:val="20"/>
                <w:szCs w:val="20"/>
              </w:rPr>
            </w:pPr>
          </w:p>
        </w:tc>
        <w:tc>
          <w:tcPr>
            <w:tcW w:w="0" w:type="auto"/>
            <w:shd w:val="clear" w:color="auto" w:fill="FFFFFF"/>
            <w:tcMar>
              <w:top w:w="120" w:type="dxa"/>
              <w:left w:w="0" w:type="dxa"/>
              <w:bottom w:w="120" w:type="dxa"/>
              <w:right w:w="0" w:type="dxa"/>
            </w:tcMar>
            <w:hideMark/>
          </w:tcPr>
          <w:p w14:paraId="4C0A117A" w14:textId="77777777" w:rsidR="00BA03CB" w:rsidRPr="002C470A" w:rsidRDefault="00BA03CB" w:rsidP="00FD00B5">
            <w:pPr>
              <w:spacing w:after="0" w:line="240" w:lineRule="auto"/>
              <w:jc w:val="right"/>
              <w:rPr>
                <w:rFonts w:ascii="Arial" w:eastAsia="Times New Roman" w:hAnsi="Arial" w:cs="Arial"/>
                <w:color w:val="777777"/>
                <w:sz w:val="20"/>
                <w:szCs w:val="20"/>
              </w:rPr>
            </w:pPr>
          </w:p>
        </w:tc>
      </w:tr>
    </w:tbl>
    <w:p w14:paraId="66B48020" w14:textId="77777777" w:rsidR="00BA03CB" w:rsidRPr="00E01D4D" w:rsidRDefault="00BA03CB" w:rsidP="00BA03CB">
      <w:r w:rsidRPr="0059768E">
        <w:rPr>
          <w:b/>
          <w:bCs/>
          <w:u w:val="single"/>
        </w:rPr>
        <w:t>Every actor engaged in space activities realizes that space debris continues to increase 4 unabated and poses a threat to current and future space operations</w:t>
      </w:r>
      <w:r w:rsidRPr="00883672">
        <w:t xml:space="preserve">. 5 Avoiding a Kes- sler runoff' (which would make space inaccessible for hundreds of years) is to ev- eryone's benefit and yet </w:t>
      </w:r>
      <w:r w:rsidRPr="0059768E">
        <w:rPr>
          <w:b/>
          <w:bCs/>
          <w:u w:val="single"/>
        </w:rPr>
        <w:t>we have made no progress in remedying the situation since realizing it in 1978</w:t>
      </w:r>
      <w:r w:rsidRPr="00883672">
        <w:t xml:space="preserve">. While some efforts have slowed the intentional creation of new </w:t>
      </w:r>
      <w:r>
        <w:t>debris</w:t>
      </w:r>
      <w:r w:rsidRPr="00883672">
        <w:t xml:space="preserve">, the more </w:t>
      </w:r>
      <w:r w:rsidRPr="0059768E">
        <w:rPr>
          <w:b/>
          <w:bCs/>
          <w:u w:val="single"/>
        </w:rPr>
        <w:t>serious challenge of removing existing debris remains unaddressed</w:t>
      </w:r>
      <w:r w:rsidRPr="00883672">
        <w:t xml:space="preserve">. </w:t>
      </w:r>
      <w:r w:rsidRPr="00CA76F2">
        <w:rPr>
          <w:b/>
          <w:bCs/>
          <w:highlight w:val="yellow"/>
          <w:u w:val="single"/>
        </w:rPr>
        <w:t>Although viable technological solutions have been proposed</w:t>
      </w:r>
      <w:r w:rsidRPr="00883672">
        <w:t xml:space="preserve"> for decades, the </w:t>
      </w:r>
      <w:r w:rsidRPr="00CA76F2">
        <w:rPr>
          <w:b/>
          <w:bCs/>
          <w:highlight w:val="yellow"/>
          <w:u w:val="single"/>
        </w:rPr>
        <w:t>legal realities of space prevent</w:t>
      </w:r>
      <w:r w:rsidRPr="0059768E">
        <w:rPr>
          <w:b/>
          <w:bCs/>
          <w:u w:val="single"/>
        </w:rPr>
        <w:t xml:space="preserve"> the </w:t>
      </w:r>
      <w:r w:rsidRPr="00CA76F2">
        <w:rPr>
          <w:b/>
          <w:bCs/>
          <w:highlight w:val="yellow"/>
          <w:u w:val="single"/>
        </w:rPr>
        <w:t>implementation</w:t>
      </w:r>
      <w:r w:rsidRPr="0059768E">
        <w:rPr>
          <w:b/>
          <w:bCs/>
          <w:u w:val="single"/>
        </w:rPr>
        <w:t xml:space="preserve"> of such</w:t>
      </w:r>
      <w:r w:rsidRPr="00883672">
        <w:t xml:space="preserve"> promising solutions. 8 19 The </w:t>
      </w:r>
      <w:r w:rsidRPr="009430B4">
        <w:rPr>
          <w:b/>
          <w:bCs/>
          <w:u w:val="single"/>
        </w:rPr>
        <w:t>established legal regime carefully assigns responsibility , liability and juris- 20 diction and control on the basis of particular factors, often designating different States to each legal characteristic</w:t>
      </w:r>
      <w:r w:rsidRPr="009430B4">
        <w:t>.</w:t>
      </w:r>
      <w:r w:rsidRPr="00883672">
        <w:t xml:space="preserve"> Since </w:t>
      </w:r>
      <w:r w:rsidRPr="00CA76F2">
        <w:rPr>
          <w:b/>
          <w:bCs/>
          <w:highlight w:val="yellow"/>
          <w:u w:val="single"/>
        </w:rPr>
        <w:t>every debris remediation attempt requires the consent of the State</w:t>
      </w:r>
      <w:r w:rsidRPr="0059768E">
        <w:rPr>
          <w:b/>
          <w:bCs/>
          <w:u w:val="single"/>
        </w:rPr>
        <w:t xml:space="preserve"> that has jurisdiction </w:t>
      </w:r>
      <w:r w:rsidRPr="00CA76F2">
        <w:rPr>
          <w:b/>
          <w:bCs/>
          <w:highlight w:val="yellow"/>
          <w:u w:val="single"/>
        </w:rPr>
        <w:t>on a case-by-case basis</w:t>
      </w:r>
      <w:r w:rsidRPr="00883672">
        <w:t xml:space="preserve"> (regardless of whether we are considering a functioning satellite, a spent fuel tank or a dislodged</w:t>
      </w:r>
      <w:r>
        <w:t xml:space="preserve"> </w:t>
      </w:r>
      <w:r w:rsidRPr="00883672">
        <w:t xml:space="preserve">paint chip), </w:t>
      </w:r>
      <w:r w:rsidRPr="00CA76F2">
        <w:rPr>
          <w:b/>
          <w:bCs/>
          <w:highlight w:val="yellow"/>
          <w:u w:val="single"/>
        </w:rPr>
        <w:t>approval is complicated and sometimes impossible</w:t>
      </w:r>
      <w:r w:rsidRPr="00883672">
        <w:t xml:space="preserve"> (for example, with</w:t>
      </w:r>
      <w:r>
        <w:t xml:space="preserve"> </w:t>
      </w:r>
      <w:r w:rsidRPr="00883672">
        <w:t xml:space="preserve">unidentifiable debris ). To make matters worse, since </w:t>
      </w:r>
      <w:r w:rsidRPr="009430B4">
        <w:rPr>
          <w:b/>
          <w:bCs/>
          <w:u w:val="single"/>
        </w:rPr>
        <w:t>liability attaches to a launching State</w:t>
      </w:r>
      <w:r w:rsidRPr="00883672">
        <w:t xml:space="preserve"> (whose consent is not necessary unless they are also the State of registry) </w:t>
      </w:r>
      <w:r w:rsidRPr="009430B4">
        <w:rPr>
          <w:b/>
          <w:bCs/>
          <w:u w:val="single"/>
        </w:rPr>
        <w:t>if dam- age occurs during a remediation they did not consent to, the determination of fault becomes highly convoluted</w:t>
      </w:r>
      <w:r w:rsidRPr="00883672">
        <w:t xml:space="preserve">. Further, the </w:t>
      </w:r>
      <w:r w:rsidRPr="00CA76F2">
        <w:rPr>
          <w:b/>
          <w:bCs/>
          <w:highlight w:val="yellow"/>
          <w:u w:val="single"/>
        </w:rPr>
        <w:t>current political climate makes it unlikely for major space faring nations to enter remediation efforts with each other over fear</w:t>
      </w:r>
      <w:r w:rsidRPr="009430B4">
        <w:rPr>
          <w:b/>
          <w:bCs/>
          <w:u w:val="single"/>
        </w:rPr>
        <w:t xml:space="preserve"> of having their on-board data hacked or having their protected technologies reverse- engineered</w:t>
      </w:r>
      <w:r w:rsidRPr="00883672">
        <w:t>.</w:t>
      </w:r>
      <w:r>
        <w:t xml:space="preserve"> </w:t>
      </w:r>
      <w:r w:rsidRPr="00883672">
        <w:t xml:space="preserve">Could a </w:t>
      </w:r>
      <w:r w:rsidRPr="00CA76F2">
        <w:rPr>
          <w:b/>
          <w:bCs/>
          <w:highlight w:val="yellow"/>
          <w:u w:val="single"/>
        </w:rPr>
        <w:t>TESA serve as a platform</w:t>
      </w:r>
      <w:r w:rsidRPr="00BE2D5D">
        <w:rPr>
          <w:b/>
          <w:bCs/>
          <w:u w:val="single"/>
        </w:rPr>
        <w:t xml:space="preserve"> upon </w:t>
      </w:r>
      <w:r w:rsidRPr="00CA76F2">
        <w:rPr>
          <w:b/>
          <w:bCs/>
          <w:highlight w:val="yellow"/>
          <w:u w:val="single"/>
        </w:rPr>
        <w:t>which to refine debris remediation technolo- gies</w:t>
      </w:r>
      <w:r w:rsidRPr="00BE2D5D">
        <w:rPr>
          <w:b/>
          <w:bCs/>
          <w:u w:val="single"/>
        </w:rPr>
        <w:t xml:space="preserve"> and capabilities, </w:t>
      </w:r>
      <w:r w:rsidRPr="00CA76F2">
        <w:rPr>
          <w:b/>
          <w:bCs/>
          <w:highlight w:val="yellow"/>
          <w:u w:val="single"/>
        </w:rPr>
        <w:t>establish a fund to insure against damage caused by remediation efforts</w:t>
      </w:r>
      <w:r w:rsidRPr="00BE2D5D">
        <w:rPr>
          <w:b/>
          <w:bCs/>
          <w:u w:val="single"/>
        </w:rPr>
        <w:t xml:space="preserve"> or </w:t>
      </w:r>
      <w:r w:rsidRPr="00CA76F2">
        <w:rPr>
          <w:b/>
          <w:bCs/>
          <w:highlight w:val="yellow"/>
          <w:u w:val="single"/>
        </w:rPr>
        <w:t>acquire waivers from all space faring nations consenting</w:t>
      </w:r>
      <w:r w:rsidRPr="00BE2D5D">
        <w:rPr>
          <w:b/>
          <w:bCs/>
          <w:u w:val="single"/>
        </w:rPr>
        <w:t xml:space="preserve"> to the remediation of unidentified debris</w:t>
      </w:r>
      <w:r w:rsidRPr="00883672">
        <w:t xml:space="preserve">? Equally importantly, would the </w:t>
      </w:r>
      <w:r w:rsidRPr="00CA76F2">
        <w:rPr>
          <w:b/>
          <w:bCs/>
          <w:highlight w:val="yellow"/>
          <w:u w:val="single"/>
        </w:rPr>
        <w:t>international and non-partial character of a TESA instill confidence</w:t>
      </w:r>
      <w:r w:rsidRPr="00883672">
        <w:t xml:space="preserve"> in individual States that </w:t>
      </w:r>
      <w:r w:rsidRPr="00CA76F2">
        <w:rPr>
          <w:b/>
          <w:bCs/>
          <w:highlight w:val="yellow"/>
          <w:u w:val="single"/>
        </w:rPr>
        <w:t>remediated objects would not be used for nefarious purposes</w:t>
      </w:r>
      <w:r w:rsidRPr="00883672">
        <w:t xml:space="preserve">? Could a TESA </w:t>
      </w:r>
      <w:r w:rsidRPr="00CA76F2">
        <w:rPr>
          <w:b/>
          <w:bCs/>
          <w:highlight w:val="yellow"/>
          <w:u w:val="single"/>
        </w:rPr>
        <w:t>act on behalf of humanity</w:t>
      </w:r>
      <w:r w:rsidRPr="00883672">
        <w:t xml:space="preserve"> to preserve access to near-space for generations to come? If space is to be used to benefit all people, cleaning-up and maintaining the space environment is of monumental importance and a TESA would be well placed to ensure its sustainability. </w:t>
      </w:r>
    </w:p>
    <w:p w14:paraId="35A42B16" w14:textId="77777777" w:rsidR="00BA03CB" w:rsidRPr="00DE79D4" w:rsidRDefault="00BA03CB" w:rsidP="00BA03CB">
      <w:pPr>
        <w:pStyle w:val="Heading4"/>
        <w:rPr>
          <w:rFonts w:cs="Arial"/>
        </w:rPr>
      </w:pPr>
      <w:r>
        <w:rPr>
          <w:rFonts w:cs="Arial"/>
        </w:rPr>
        <w:t xml:space="preserve">It cascades---nuclear war. </w:t>
      </w:r>
    </w:p>
    <w:p w14:paraId="7615AE33" w14:textId="77777777" w:rsidR="00BA03CB" w:rsidRPr="00DE79D4" w:rsidRDefault="00BA03CB" w:rsidP="00BA03CB">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8C8D81C" w14:textId="77777777" w:rsidR="00BA03CB" w:rsidRPr="00937AD3" w:rsidRDefault="00BA03CB" w:rsidP="00BA03CB">
      <w:pPr>
        <w:rPr>
          <w:sz w:val="10"/>
        </w:rPr>
      </w:pPr>
      <w:r w:rsidRPr="00937AD3">
        <w:rPr>
          <w:sz w:val="10"/>
        </w:rPr>
        <w:t xml:space="preserve">Whatever the initial cause, the result may be the same. </w:t>
      </w:r>
      <w:r w:rsidRPr="00937AD3">
        <w:rPr>
          <w:rFonts w:eastAsiaTheme="majorEastAsia" w:cstheme="majorBidi"/>
          <w:b/>
          <w:bCs/>
          <w:sz w:val="24"/>
          <w:highlight w:val="yellow"/>
          <w:u w:val="double"/>
        </w:rPr>
        <w:t>A satellite destroyed</w:t>
      </w:r>
      <w:r w:rsidRPr="00937AD3">
        <w:rPr>
          <w:sz w:val="10"/>
          <w:szCs w:val="28"/>
          <w:highlight w:val="yellow"/>
        </w:rPr>
        <w:t xml:space="preserve"> </w:t>
      </w:r>
      <w:r w:rsidRPr="00937AD3">
        <w:rPr>
          <w:sz w:val="10"/>
        </w:rPr>
        <w:t xml:space="preserve">in orbit </w:t>
      </w:r>
      <w:r w:rsidRPr="00DE79D4">
        <w:rPr>
          <w:rStyle w:val="StyleUnderline"/>
        </w:rPr>
        <w:t>will break apart into thousands of pieces</w:t>
      </w:r>
      <w:r w:rsidRPr="00937AD3">
        <w:rPr>
          <w:sz w:val="10"/>
        </w:rPr>
        <w:t xml:space="preserve">, each traveling at over 8 km/sec. </w:t>
      </w:r>
      <w:r w:rsidRPr="00DE79D4">
        <w:rPr>
          <w:rStyle w:val="StyleUnderline"/>
        </w:rPr>
        <w:t>This</w:t>
      </w:r>
      <w:r w:rsidRPr="00937AD3">
        <w:rPr>
          <w:sz w:val="10"/>
        </w:rPr>
        <w:t xml:space="preserve"> virtual </w:t>
      </w:r>
      <w:r w:rsidRPr="00DE79D4">
        <w:rPr>
          <w:rStyle w:val="StyleUnderline"/>
        </w:rPr>
        <w:t>shotgun blast</w:t>
      </w:r>
      <w:r w:rsidRPr="00937AD3">
        <w:rPr>
          <w:sz w:val="10"/>
        </w:rPr>
        <w:t xml:space="preserve">, with pellets traveling 20 times faster than a bullet, </w:t>
      </w:r>
      <w:r w:rsidRPr="00DE79D4">
        <w:rPr>
          <w:rStyle w:val="StyleUnderline"/>
        </w:rPr>
        <w:t>will quickly spread out</w:t>
      </w:r>
      <w:r w:rsidRPr="00937AD3">
        <w:rPr>
          <w:sz w:val="10"/>
        </w:rPr>
        <w:t xml:space="preserve">, with each pellet now following its own orbit around the Earth. With over 300,000 other pieces of junk already there, </w:t>
      </w:r>
      <w:r w:rsidRPr="00DE79D4">
        <w:rPr>
          <w:rStyle w:val="StyleUnderline"/>
        </w:rPr>
        <w:t xml:space="preserve">the tipping point is crossed and a </w:t>
      </w:r>
      <w:r w:rsidRPr="00937AD3">
        <w:rPr>
          <w:rFonts w:eastAsiaTheme="majorEastAsia" w:cstheme="majorBidi"/>
          <w:b/>
          <w:bCs/>
          <w:sz w:val="24"/>
          <w:highlight w:val="yellow"/>
          <w:u w:val="double"/>
        </w:rPr>
        <w:t>runaway</w:t>
      </w:r>
      <w:r w:rsidRPr="00937AD3">
        <w:rPr>
          <w:rStyle w:val="StyleUnderline"/>
          <w:sz w:val="24"/>
          <w:szCs w:val="28"/>
          <w:highlight w:val="yellow"/>
        </w:rPr>
        <w:t xml:space="preserve"> </w:t>
      </w:r>
      <w:r w:rsidRPr="00937AD3">
        <w:rPr>
          <w:rFonts w:eastAsiaTheme="majorEastAsia" w:cstheme="majorBidi"/>
          <w:b/>
          <w:bCs/>
          <w:sz w:val="24"/>
          <w:highlight w:val="yellow"/>
          <w:u w:val="double"/>
        </w:rPr>
        <w:t>series of collisions begins</w:t>
      </w:r>
      <w:r w:rsidRPr="00937AD3">
        <w:rPr>
          <w:sz w:val="10"/>
        </w:rPr>
        <w:t xml:space="preserve">. A few orbits later, two of the new debris pieces strike other satellites, causing them to explode into thousands more pieces of debris. </w:t>
      </w:r>
      <w:r w:rsidRPr="00DE79D4">
        <w:rPr>
          <w:rStyle w:val="StyleUnderline"/>
        </w:rPr>
        <w:t>The rate of collisions increases</w:t>
      </w:r>
      <w:r w:rsidRPr="00937AD3">
        <w:rPr>
          <w:sz w:val="10"/>
        </w:rPr>
        <w:t xml:space="preserve">, now with more spacecraft being destroyed. Called </w:t>
      </w:r>
      <w:r w:rsidRPr="00937AD3">
        <w:rPr>
          <w:rFonts w:eastAsiaTheme="majorEastAsia" w:cstheme="majorBidi"/>
          <w:b/>
          <w:bCs/>
          <w:sz w:val="24"/>
          <w:highlight w:val="yellow"/>
          <w:u w:val="double"/>
        </w:rPr>
        <w:t>the "Kessler Effect</w:t>
      </w:r>
      <w:r w:rsidRPr="00DE79D4">
        <w:rPr>
          <w:rStyle w:val="StyleUnderline"/>
        </w:rPr>
        <w:t>"</w:t>
      </w:r>
      <w:r w:rsidRPr="00937AD3">
        <w:rPr>
          <w:sz w:val="10"/>
        </w:rPr>
        <w:t xml:space="preserve">, after the NASA scientist who first warned of its dangers, these debris objects, now numbering in the millions, </w:t>
      </w:r>
      <w:r w:rsidRPr="00937AD3">
        <w:rPr>
          <w:rFonts w:eastAsiaTheme="majorEastAsia" w:cstheme="majorBidi"/>
          <w:b/>
          <w:bCs/>
          <w:sz w:val="24"/>
          <w:highlight w:val="yellow"/>
          <w:u w:val="double"/>
        </w:rPr>
        <w:t>cascade</w:t>
      </w:r>
      <w:r w:rsidRPr="00937AD3">
        <w:rPr>
          <w:sz w:val="10"/>
          <w:szCs w:val="28"/>
          <w:highlight w:val="yellow"/>
        </w:rPr>
        <w:t xml:space="preserve"> </w:t>
      </w:r>
      <w:r w:rsidRPr="00937AD3">
        <w:rPr>
          <w:sz w:val="10"/>
        </w:rPr>
        <w:t xml:space="preserve">around the Earth, </w:t>
      </w:r>
      <w:r w:rsidRPr="00937AD3">
        <w:rPr>
          <w:rFonts w:eastAsiaTheme="majorEastAsia" w:cstheme="majorBidi"/>
          <w:b/>
          <w:bCs/>
          <w:sz w:val="24"/>
          <w:highlight w:val="yellow"/>
          <w:u w:val="double"/>
        </w:rPr>
        <w:t>destroying every satellite in low Earth</w:t>
      </w:r>
      <w:r w:rsidRPr="00937AD3">
        <w:rPr>
          <w:rStyle w:val="StyleUnderline"/>
          <w:sz w:val="24"/>
          <w:szCs w:val="28"/>
          <w:highlight w:val="yellow"/>
        </w:rPr>
        <w:t xml:space="preserve"> </w:t>
      </w:r>
      <w:r w:rsidRPr="00CA76F2">
        <w:rPr>
          <w:rStyle w:val="Emphasis"/>
          <w:highlight w:val="yellow"/>
        </w:rPr>
        <w:t>o</w:t>
      </w:r>
      <w:r w:rsidRPr="00DE79D4">
        <w:rPr>
          <w:rStyle w:val="StyleUnderline"/>
        </w:rPr>
        <w:t>rbit</w:t>
      </w:r>
      <w:r w:rsidRPr="00937AD3">
        <w:rPr>
          <w:sz w:val="10"/>
        </w:rPr>
        <w:t xml:space="preserve">. </w:t>
      </w:r>
      <w:r w:rsidRPr="00DE79D4">
        <w:rPr>
          <w:rStyle w:val="StyleUnderline"/>
        </w:rPr>
        <w:t>Without an atmosphere to slow them down</w:t>
      </w:r>
      <w:r w:rsidRPr="00937AD3">
        <w:rPr>
          <w:sz w:val="10"/>
        </w:rPr>
        <w:t xml:space="preserve">, thus </w:t>
      </w:r>
      <w:r w:rsidRPr="00DE79D4">
        <w:rPr>
          <w:rStyle w:val="StyleUnderline"/>
        </w:rPr>
        <w:t xml:space="preserve">allowing debris pieces to bum up, </w:t>
      </w:r>
      <w:r w:rsidRPr="00937AD3">
        <w:rPr>
          <w:rFonts w:eastAsiaTheme="majorEastAsia" w:cstheme="majorBidi"/>
          <w:b/>
          <w:bCs/>
          <w:sz w:val="24"/>
          <w:highlight w:val="yellow"/>
          <w:u w:val="double"/>
        </w:rPr>
        <w:t>most debris</w:t>
      </w:r>
      <w:r w:rsidRPr="00937AD3">
        <w:rPr>
          <w:sz w:val="10"/>
          <w:szCs w:val="28"/>
          <w:highlight w:val="yellow"/>
        </w:rPr>
        <w:t xml:space="preserve"> </w:t>
      </w:r>
      <w:r w:rsidRPr="00937AD3">
        <w:rPr>
          <w:sz w:val="10"/>
        </w:rPr>
        <w:t xml:space="preserve">(perhaps </w:t>
      </w:r>
      <w:r w:rsidRPr="00DE79D4">
        <w:rPr>
          <w:rStyle w:val="StyleUnderline"/>
        </w:rPr>
        <w:t xml:space="preserve">numbering in the millions) </w:t>
      </w:r>
      <w:r w:rsidRPr="00937AD3">
        <w:rPr>
          <w:rFonts w:eastAsiaTheme="majorEastAsia" w:cstheme="majorBidi"/>
          <w:b/>
          <w:bCs/>
          <w:sz w:val="24"/>
          <w:highlight w:val="yellow"/>
          <w:u w:val="double"/>
        </w:rPr>
        <w:t>will remain in</w:t>
      </w:r>
      <w:r w:rsidRPr="00937AD3">
        <w:rPr>
          <w:rStyle w:val="StyleUnderline"/>
          <w:sz w:val="24"/>
          <w:szCs w:val="28"/>
          <w:highlight w:val="yellow"/>
        </w:rPr>
        <w:t xml:space="preserve"> </w:t>
      </w:r>
      <w:r w:rsidRPr="00937AD3">
        <w:rPr>
          <w:rFonts w:eastAsiaTheme="majorEastAsia" w:cstheme="majorBidi"/>
          <w:b/>
          <w:bCs/>
          <w:sz w:val="24"/>
          <w:highlight w:val="yellow"/>
          <w:u w:val="double"/>
        </w:rPr>
        <w:t>space</w:t>
      </w:r>
      <w:r w:rsidRPr="00937AD3">
        <w:rPr>
          <w:rStyle w:val="StyleUnderline"/>
          <w:sz w:val="24"/>
          <w:szCs w:val="28"/>
          <w:highlight w:val="yellow"/>
        </w:rPr>
        <w:t xml:space="preserve"> </w:t>
      </w:r>
      <w:r w:rsidRPr="00937AD3">
        <w:rPr>
          <w:rFonts w:eastAsiaTheme="majorEastAsia" w:cstheme="majorBidi"/>
          <w:b/>
          <w:bCs/>
          <w:sz w:val="24"/>
          <w:highlight w:val="yellow"/>
          <w:u w:val="double"/>
        </w:rPr>
        <w:t>for</w:t>
      </w:r>
      <w:r w:rsidRPr="00937AD3">
        <w:rPr>
          <w:rStyle w:val="StyleUnderline"/>
          <w:sz w:val="24"/>
          <w:szCs w:val="28"/>
          <w:highlight w:val="yellow"/>
        </w:rPr>
        <w:t xml:space="preserve"> </w:t>
      </w:r>
      <w:r w:rsidRPr="00937AD3">
        <w:rPr>
          <w:sz w:val="10"/>
          <w:szCs w:val="16"/>
        </w:rPr>
        <w:t>hundreds or</w:t>
      </w:r>
      <w:r w:rsidRPr="00CA76F2">
        <w:rPr>
          <w:rStyle w:val="StyleUnderline"/>
          <w:highlight w:val="yellow"/>
        </w:rPr>
        <w:t xml:space="preserve"> </w:t>
      </w:r>
      <w:r w:rsidRPr="00937AD3">
        <w:rPr>
          <w:rFonts w:eastAsiaTheme="majorEastAsia" w:cstheme="majorBidi"/>
          <w:b/>
          <w:bCs/>
          <w:sz w:val="24"/>
          <w:highlight w:val="yellow"/>
          <w:u w:val="double"/>
        </w:rPr>
        <w:t>thousands of years.</w:t>
      </w:r>
      <w:r w:rsidRPr="00937AD3">
        <w:rPr>
          <w:rStyle w:val="StyleUnderline"/>
          <w:sz w:val="24"/>
          <w:szCs w:val="28"/>
          <w:highlight w:val="yellow"/>
        </w:rPr>
        <w:t xml:space="preserve"> </w:t>
      </w:r>
      <w:r w:rsidRPr="00DE79D4">
        <w:rPr>
          <w:rStyle w:val="StyleUnderline"/>
        </w:rPr>
        <w:t xml:space="preserve">Any new satellite will be threatened by destruction as soon as it enters space, effectively </w:t>
      </w:r>
      <w:r w:rsidRPr="00937AD3">
        <w:rPr>
          <w:rFonts w:eastAsiaTheme="majorEastAsia" w:cstheme="majorBidi"/>
          <w:b/>
          <w:bCs/>
          <w:sz w:val="24"/>
          <w:highlight w:val="yellow"/>
          <w:u w:val="double"/>
        </w:rPr>
        <w:t>rendering</w:t>
      </w:r>
      <w:r w:rsidRPr="00937AD3">
        <w:rPr>
          <w:rStyle w:val="StyleUnderline"/>
          <w:sz w:val="24"/>
          <w:szCs w:val="28"/>
          <w:highlight w:val="yellow"/>
        </w:rPr>
        <w:t xml:space="preserve"> </w:t>
      </w:r>
      <w:r w:rsidRPr="00DE79D4">
        <w:rPr>
          <w:rStyle w:val="StyleUnderline"/>
        </w:rPr>
        <w:t xml:space="preserve">many Earth </w:t>
      </w:r>
      <w:r w:rsidRPr="00937AD3">
        <w:rPr>
          <w:rFonts w:eastAsiaTheme="majorEastAsia" w:cstheme="majorBidi"/>
          <w:b/>
          <w:bCs/>
          <w:sz w:val="24"/>
          <w:highlight w:val="yellow"/>
          <w:u w:val="double"/>
        </w:rPr>
        <w:t>orbits unusable</w:t>
      </w:r>
      <w:r w:rsidRPr="00937AD3">
        <w:rPr>
          <w:sz w:val="10"/>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7AD3">
        <w:rPr>
          <w:sz w:val="1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937AD3">
        <w:rPr>
          <w:sz w:val="10"/>
          <w:szCs w:val="16"/>
        </w:rPr>
        <w:t>Add</w:t>
      </w:r>
      <w:r w:rsidRPr="00DE79D4">
        <w:rPr>
          <w:rStyle w:val="StyleUnderline"/>
        </w:rPr>
        <w:t xml:space="preserve"> to this </w:t>
      </w:r>
      <w:r w:rsidRPr="00937AD3">
        <w:rPr>
          <w:rFonts w:eastAsiaTheme="majorEastAsia" w:cstheme="majorBidi"/>
          <w:b/>
          <w:bCs/>
          <w:sz w:val="24"/>
          <w:highlight w:val="yellow"/>
          <w:u w:val="double"/>
        </w:rPr>
        <w:t>the [destruction</w:t>
      </w:r>
      <w:r w:rsidRPr="00CA76F2">
        <w:rPr>
          <w:rStyle w:val="StyleUnderline"/>
          <w:highlight w:val="yellow"/>
        </w:rPr>
        <w:t>]</w:t>
      </w:r>
      <w:r w:rsidRPr="00937AD3">
        <w:rPr>
          <w:sz w:val="10"/>
        </w:rPr>
        <w:t xml:space="preserve"> </w:t>
      </w:r>
      <w:r w:rsidRPr="00937AD3">
        <w:rPr>
          <w:strike/>
          <w:sz w:val="10"/>
        </w:rPr>
        <w:t>crippling</w:t>
      </w:r>
      <w:r w:rsidRPr="00937AD3">
        <w:rPr>
          <w:sz w:val="10"/>
        </w:rPr>
        <w:t xml:space="preserve"> </w:t>
      </w:r>
      <w:r w:rsidRPr="00937AD3">
        <w:rPr>
          <w:rFonts w:eastAsiaTheme="majorEastAsia" w:cstheme="majorBidi"/>
          <w:b/>
          <w:bCs/>
          <w:sz w:val="24"/>
          <w:highlight w:val="yellow"/>
          <w:u w:val="double"/>
        </w:rPr>
        <w:t>of</w:t>
      </w:r>
      <w:r w:rsidRPr="00937AD3">
        <w:rPr>
          <w:rStyle w:val="StyleUnderline"/>
          <w:sz w:val="24"/>
          <w:szCs w:val="28"/>
          <w:highlight w:val="yellow"/>
        </w:rPr>
        <w:t xml:space="preserve"> </w:t>
      </w:r>
      <w:r w:rsidRPr="00937AD3">
        <w:rPr>
          <w:sz w:val="10"/>
          <w:szCs w:val="16"/>
        </w:rPr>
        <w:t>the</w:t>
      </w:r>
      <w:r w:rsidRPr="00CA76F2">
        <w:rPr>
          <w:rStyle w:val="StyleUnderline"/>
          <w:highlight w:val="yellow"/>
        </w:rPr>
        <w:t xml:space="preserve"> </w:t>
      </w:r>
      <w:r w:rsidRPr="00937AD3">
        <w:rPr>
          <w:rFonts w:eastAsiaTheme="majorEastAsia" w:cstheme="majorBidi"/>
          <w:b/>
          <w:bCs/>
          <w:sz w:val="24"/>
          <w:highlight w:val="yellow"/>
          <w:u w:val="double"/>
        </w:rPr>
        <w:t>US military who</w:t>
      </w:r>
      <w:r w:rsidRPr="00937AD3">
        <w:rPr>
          <w:rStyle w:val="StyleUnderline"/>
          <w:sz w:val="24"/>
          <w:szCs w:val="28"/>
          <w:highlight w:val="yellow"/>
        </w:rPr>
        <w:t xml:space="preserve"> </w:t>
      </w:r>
      <w:r w:rsidRPr="00DE79D4">
        <w:rPr>
          <w:rStyle w:val="StyleUnderline"/>
        </w:rPr>
        <w:t xml:space="preserve">now </w:t>
      </w:r>
      <w:r w:rsidRPr="00937AD3">
        <w:rPr>
          <w:rFonts w:eastAsiaTheme="majorEastAsia" w:cstheme="majorBidi"/>
          <w:b/>
          <w:bCs/>
          <w:sz w:val="24"/>
          <w:highlight w:val="yellow"/>
          <w:u w:val="double"/>
        </w:rPr>
        <w:t>depend</w:t>
      </w:r>
      <w:r w:rsidRPr="00937AD3">
        <w:rPr>
          <w:rStyle w:val="StyleUnderline"/>
          <w:sz w:val="24"/>
          <w:szCs w:val="28"/>
          <w:highlight w:val="yellow"/>
        </w:rPr>
        <w:t xml:space="preserve"> </w:t>
      </w:r>
      <w:r w:rsidRPr="00DE79D4">
        <w:rPr>
          <w:rStyle w:val="StyleUnderline"/>
        </w:rPr>
        <w:t>up</w:t>
      </w:r>
      <w:r w:rsidRPr="00CA76F2">
        <w:rPr>
          <w:rStyle w:val="Emphasis"/>
          <w:highlight w:val="yellow"/>
        </w:rPr>
        <w:t>o</w:t>
      </w:r>
      <w:r w:rsidRPr="00937AD3">
        <w:rPr>
          <w:rFonts w:eastAsiaTheme="majorEastAsia" w:cstheme="majorBidi"/>
          <w:b/>
          <w:bCs/>
          <w:sz w:val="24"/>
          <w:highlight w:val="yellow"/>
          <w:u w:val="double"/>
        </w:rPr>
        <w:t>n</w:t>
      </w:r>
      <w:r w:rsidRPr="00DE79D4">
        <w:rPr>
          <w:rStyle w:val="StyleUnderline"/>
        </w:rPr>
        <w:t xml:space="preserve"> spy satellites, </w:t>
      </w:r>
      <w:r w:rsidRPr="00937AD3">
        <w:rPr>
          <w:rFonts w:eastAsiaTheme="majorEastAsia" w:cstheme="majorBidi"/>
          <w:b/>
          <w:bCs/>
          <w:sz w:val="24"/>
          <w:highlight w:val="yellow"/>
          <w:u w:val="double"/>
        </w:rPr>
        <w:t>space</w:t>
      </w:r>
      <w:r w:rsidRPr="00DE79D4">
        <w:rPr>
          <w:rStyle w:val="StyleUnderline"/>
        </w:rPr>
        <w:t xml:space="preserve">-based communications systems, and GPS to know where their troops and supplies are located at all times and anywhere in the world. </w:t>
      </w:r>
      <w:r w:rsidRPr="00937AD3">
        <w:rPr>
          <w:sz w:val="10"/>
          <w:szCs w:val="16"/>
        </w:rPr>
        <w:t>The</w:t>
      </w:r>
      <w:r w:rsidRPr="00CA76F2">
        <w:rPr>
          <w:rStyle w:val="StyleUnderline"/>
          <w:highlight w:val="yellow"/>
        </w:rPr>
        <w:t xml:space="preserve"> </w:t>
      </w:r>
      <w:r w:rsidRPr="00937AD3">
        <w:rPr>
          <w:rFonts w:eastAsiaTheme="majorEastAsia" w:cstheme="majorBidi"/>
          <w:b/>
          <w:bCs/>
          <w:sz w:val="24"/>
          <w:highlight w:val="yellow"/>
          <w:u w:val="double"/>
        </w:rPr>
        <w:t>result is</w:t>
      </w:r>
      <w:r w:rsidRPr="00CA76F2">
        <w:rPr>
          <w:rStyle w:val="StyleUnderline"/>
          <w:highlight w:val="yellow"/>
        </w:rPr>
        <w:t xml:space="preserve"> </w:t>
      </w:r>
      <w:r w:rsidRPr="00937AD3">
        <w:rPr>
          <w:sz w:val="10"/>
          <w:szCs w:val="16"/>
        </w:rPr>
        <w:t>a nightmarish world</w:t>
      </w:r>
      <w:r w:rsidRPr="00DE79D4">
        <w:rPr>
          <w:rStyle w:val="StyleUnderline"/>
        </w:rPr>
        <w:t xml:space="preserve">, one step away from </w:t>
      </w:r>
      <w:r w:rsidRPr="00937AD3">
        <w:rPr>
          <w:rFonts w:eastAsiaTheme="majorEastAsia" w:cstheme="majorBidi"/>
          <w:b/>
          <w:bCs/>
          <w:sz w:val="24"/>
          <w:highlight w:val="yellow"/>
          <w:u w:val="double"/>
        </w:rPr>
        <w:t>nuclear war, economic disaster, and</w:t>
      </w:r>
      <w:r w:rsidRPr="00937AD3">
        <w:rPr>
          <w:rStyle w:val="StyleUnderline"/>
          <w:sz w:val="24"/>
          <w:szCs w:val="28"/>
          <w:highlight w:val="yellow"/>
        </w:rPr>
        <w:t xml:space="preserve"> </w:t>
      </w:r>
      <w:r w:rsidRPr="00DE79D4">
        <w:rPr>
          <w:rStyle w:val="StyleUnderline"/>
        </w:rPr>
        <w:t xml:space="preserve">potential </w:t>
      </w:r>
      <w:r w:rsidRPr="00937AD3">
        <w:rPr>
          <w:rFonts w:eastAsiaTheme="majorEastAsia" w:cstheme="majorBidi"/>
          <w:b/>
          <w:bCs/>
          <w:sz w:val="24"/>
          <w:highlight w:val="yellow"/>
          <w:u w:val="double"/>
        </w:rPr>
        <w:t>mass starvation</w:t>
      </w:r>
      <w:r w:rsidRPr="00DE79D4">
        <w:rPr>
          <w:rStyle w:val="StyleUnderline"/>
        </w:rPr>
        <w:t>.</w:t>
      </w:r>
      <w:r w:rsidRPr="00937AD3">
        <w:rPr>
          <w:sz w:val="10"/>
        </w:rPr>
        <w:t xml:space="preserve"> This is the world in which we are now perilously close to living. Space satellites now touch our lives in many ways. And, unfortunately, these </w:t>
      </w:r>
      <w:r w:rsidRPr="00937AD3">
        <w:rPr>
          <w:rFonts w:eastAsiaTheme="majorEastAsia" w:cstheme="majorBidi"/>
          <w:b/>
          <w:bCs/>
          <w:sz w:val="24"/>
          <w:highlight w:val="yellow"/>
          <w:u w:val="double"/>
        </w:rPr>
        <w:t>satellites are extremely vulnerable</w:t>
      </w:r>
      <w:r w:rsidRPr="00937AD3">
        <w:rPr>
          <w:sz w:val="10"/>
          <w:szCs w:val="28"/>
          <w:highlight w:val="yellow"/>
        </w:rPr>
        <w:t xml:space="preserve"> </w:t>
      </w:r>
      <w:r w:rsidRPr="00937AD3">
        <w:rPr>
          <w:sz w:val="10"/>
        </w:rPr>
        <w:t xml:space="preserve">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937AD3">
        <w:rPr>
          <w:sz w:val="10"/>
          <w:szCs w:val="16"/>
        </w:rPr>
        <w:t>we are dependent upon them simply because they offer capabilities that are simply unavailable any other way.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Commercial aviation, shipping, emergency services, vehicle fleet tracking, financial transactions, and agriculture are areas of the economy that are increasingly reliant on</w:t>
      </w:r>
      <w:r w:rsidRPr="00DE79D4">
        <w:rPr>
          <w:rStyle w:val="StyleUnderline"/>
        </w:rPr>
        <w:t xml:space="preserve"> space. </w:t>
      </w:r>
      <w:r w:rsidRPr="00937AD3">
        <w:rPr>
          <w:sz w:val="10"/>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937AD3">
        <w:rPr>
          <w:rFonts w:eastAsiaTheme="majorEastAsia" w:cstheme="majorBidi"/>
          <w:b/>
          <w:bCs/>
          <w:sz w:val="24"/>
          <w:highlight w:val="yellow"/>
          <w:u w:val="double"/>
        </w:rPr>
        <w:t>Spy satellites</w:t>
      </w:r>
      <w:r w:rsidRPr="00937AD3">
        <w:rPr>
          <w:rStyle w:val="StyleUnderline"/>
          <w:sz w:val="24"/>
          <w:szCs w:val="28"/>
          <w:highlight w:val="yellow"/>
        </w:rPr>
        <w:t xml:space="preserve"> </w:t>
      </w:r>
      <w:r w:rsidRPr="00DE79D4">
        <w:rPr>
          <w:rStyle w:val="StyleUnderline"/>
        </w:rPr>
        <w:t xml:space="preserve">are used to </w:t>
      </w:r>
      <w:r w:rsidRPr="00937AD3">
        <w:rPr>
          <w:rFonts w:eastAsiaTheme="majorEastAsia" w:cstheme="majorBidi"/>
          <w:b/>
          <w:bCs/>
          <w:sz w:val="24"/>
          <w:highlight w:val="yellow"/>
          <w:u w:val="double"/>
        </w:rPr>
        <w:t>monitor</w:t>
      </w:r>
      <w:r w:rsidRPr="00937AD3">
        <w:rPr>
          <w:rStyle w:val="StyleUnderline"/>
          <w:sz w:val="24"/>
          <w:szCs w:val="28"/>
          <w:highlight w:val="yellow"/>
        </w:rPr>
        <w:t xml:space="preserve"> </w:t>
      </w:r>
      <w:r w:rsidRPr="00DE79D4">
        <w:rPr>
          <w:rStyle w:val="StyleUnderline"/>
        </w:rPr>
        <w:t xml:space="preserve">compliance with </w:t>
      </w:r>
      <w:r w:rsidRPr="00937AD3">
        <w:rPr>
          <w:sz w:val="10"/>
          <w:szCs w:val="16"/>
        </w:rPr>
        <w:t>international arms treaties and to</w:t>
      </w:r>
      <w:r w:rsidRPr="00DE79D4">
        <w:rPr>
          <w:rStyle w:val="StyleUnderline"/>
        </w:rPr>
        <w:t xml:space="preserve"> assess the </w:t>
      </w:r>
      <w:r w:rsidRPr="00937AD3">
        <w:rPr>
          <w:rFonts w:eastAsiaTheme="majorEastAsia" w:cstheme="majorBidi"/>
          <w:b/>
          <w:bCs/>
          <w:sz w:val="24"/>
          <w:highlight w:val="yellow"/>
          <w:u w:val="double"/>
        </w:rPr>
        <w:t>military activities of</w:t>
      </w:r>
      <w:r w:rsidRPr="00937AD3">
        <w:rPr>
          <w:rStyle w:val="StyleUnderline"/>
          <w:sz w:val="24"/>
          <w:szCs w:val="28"/>
          <w:highlight w:val="yellow"/>
        </w:rPr>
        <w:t xml:space="preserve"> </w:t>
      </w:r>
      <w:r w:rsidRPr="00DE79D4">
        <w:rPr>
          <w:rStyle w:val="StyleUnderline"/>
        </w:rPr>
        <w:t xml:space="preserve">countries such as </w:t>
      </w:r>
      <w:r w:rsidRPr="00937AD3">
        <w:rPr>
          <w:rFonts w:eastAsiaTheme="majorEastAsia" w:cstheme="majorBidi"/>
          <w:b/>
          <w:bCs/>
          <w:sz w:val="24"/>
          <w:highlight w:val="yellow"/>
          <w:u w:val="double"/>
        </w:rPr>
        <w:t>China</w:t>
      </w:r>
      <w:r w:rsidRPr="00CA76F2">
        <w:rPr>
          <w:rStyle w:val="StyleUnderline"/>
          <w:highlight w:val="yellow"/>
        </w:rPr>
        <w:t xml:space="preserve">, </w:t>
      </w:r>
      <w:r w:rsidRPr="00937AD3">
        <w:rPr>
          <w:rFonts w:eastAsiaTheme="majorEastAsia" w:cstheme="majorBidi"/>
          <w:b/>
          <w:bCs/>
          <w:sz w:val="24"/>
          <w:highlight w:val="yellow"/>
          <w:u w:val="double"/>
        </w:rPr>
        <w:t>Russia, Iran, and North Korea</w:t>
      </w:r>
      <w:r w:rsidRPr="00937AD3">
        <w:rPr>
          <w:sz w:val="10"/>
        </w:rPr>
        <w:t xml:space="preserve">. Figure 1.2 shows the capability of modem unclassified space-based imaging. The capability of the classified systems is presumed to be significantly better, providing much more </w:t>
      </w:r>
      <w:r w:rsidRPr="00937AD3">
        <w:rPr>
          <w:sz w:val="10"/>
          <w:szCs w:val="16"/>
        </w:rPr>
        <w:t>detail. Losing these satellites</w:t>
      </w:r>
      <w:r w:rsidRPr="00DE79D4">
        <w:rPr>
          <w:rStyle w:val="StyleUnderline"/>
        </w:rPr>
        <w:t xml:space="preserve"> </w:t>
      </w:r>
      <w:r w:rsidRPr="00937AD3">
        <w:rPr>
          <w:rFonts w:eastAsiaTheme="majorEastAsia" w:cstheme="majorBidi"/>
          <w:b/>
          <w:bCs/>
          <w:sz w:val="24"/>
          <w:highlight w:val="yellow"/>
          <w:u w:val="double"/>
        </w:rPr>
        <w:t>would place</w:t>
      </w:r>
      <w:r w:rsidRPr="00937AD3">
        <w:rPr>
          <w:rStyle w:val="StyleUnderline"/>
          <w:sz w:val="24"/>
          <w:szCs w:val="28"/>
          <w:highlight w:val="yellow"/>
        </w:rPr>
        <w:t xml:space="preserve"> </w:t>
      </w:r>
      <w:r w:rsidRPr="00DE79D4">
        <w:rPr>
          <w:rStyle w:val="StyleUnderline"/>
        </w:rPr>
        <w:t xml:space="preserve">global </w:t>
      </w:r>
      <w:r w:rsidRPr="00937AD3">
        <w:rPr>
          <w:rFonts w:eastAsiaTheme="majorEastAsia" w:cstheme="majorBidi"/>
          <w:b/>
          <w:bCs/>
          <w:sz w:val="24"/>
          <w:highlight w:val="yellow"/>
          <w:u w:val="double"/>
        </w:rPr>
        <w:t>militaries on high alert</w:t>
      </w:r>
      <w:r w:rsidRPr="00937AD3">
        <w:rPr>
          <w:sz w:val="10"/>
          <w:szCs w:val="28"/>
          <w:highlight w:val="yellow"/>
        </w:rPr>
        <w:t xml:space="preserve"> </w:t>
      </w:r>
      <w:r w:rsidRPr="00937AD3">
        <w:rPr>
          <w:sz w:val="10"/>
        </w:rPr>
        <w:t xml:space="preserve">and have them operating, literally, in the blind. </w:t>
      </w:r>
      <w:r w:rsidRPr="00DE79D4">
        <w:rPr>
          <w:rStyle w:val="StyleUnderline"/>
        </w:rPr>
        <w:t xml:space="preserve">Our </w:t>
      </w:r>
      <w:r w:rsidRPr="00937AD3">
        <w:rPr>
          <w:sz w:val="10"/>
          <w:szCs w:val="16"/>
        </w:rPr>
        <w:t>military would suddenly become vulnerable in other areas as well. GPS, a network of 24-32 satellites in medium-Earth orbit, was developed to provide precise position information to the military, and it is now in common use by individuals and industry. The network, which became fully operational in 1993, allows our armed forces to know their exact locations anywhere in the world. It is used to guide bombs to their targets with unprecedented accuracy, requiring that only one bomb be used to destroy a target that would have previously required perhaps hundreds of bombs to destroy in the pre-GPS world (which, incidentally, has resulted in us reducing our stockpile of non-GPS-guided munitions dramatically). It allows soldiers to navigate in the dark or in adverse weather or sandstorms. Without GPS,</w:t>
      </w:r>
      <w:r w:rsidRPr="00CA76F2">
        <w:rPr>
          <w:rStyle w:val="StyleUnderline"/>
          <w:highlight w:val="yellow"/>
        </w:rPr>
        <w:t xml:space="preserve"> </w:t>
      </w:r>
      <w:r w:rsidRPr="00937AD3">
        <w:rPr>
          <w:rFonts w:eastAsiaTheme="majorEastAsia" w:cstheme="majorBidi"/>
          <w:b/>
          <w:bCs/>
          <w:sz w:val="24"/>
          <w:highlight w:val="yellow"/>
          <w:u w:val="double"/>
        </w:rPr>
        <w:t>our military advantage</w:t>
      </w:r>
      <w:r w:rsidRPr="00937AD3">
        <w:rPr>
          <w:rStyle w:val="StyleUnderline"/>
          <w:sz w:val="24"/>
          <w:szCs w:val="28"/>
          <w:highlight w:val="yellow"/>
        </w:rPr>
        <w:t xml:space="preserve"> </w:t>
      </w:r>
      <w:r w:rsidRPr="00DE79D4">
        <w:rPr>
          <w:rStyle w:val="StyleUnderline"/>
        </w:rPr>
        <w:t>over</w:t>
      </w:r>
      <w:r w:rsidRPr="00937AD3">
        <w:rPr>
          <w:sz w:val="10"/>
        </w:rPr>
        <w:t xml:space="preserve"> potential </w:t>
      </w:r>
      <w:r w:rsidRPr="00DE79D4">
        <w:rPr>
          <w:rStyle w:val="StyleUnderline"/>
        </w:rPr>
        <w:t xml:space="preserve">adversaries </w:t>
      </w:r>
      <w:r w:rsidRPr="00937AD3">
        <w:rPr>
          <w:rFonts w:eastAsiaTheme="majorEastAsia" w:cstheme="majorBidi"/>
          <w:b/>
          <w:bCs/>
          <w:sz w:val="24"/>
          <w:highlight w:val="yellow"/>
          <w:u w:val="double"/>
        </w:rPr>
        <w:t>would be</w:t>
      </w:r>
      <w:r w:rsidRPr="00937AD3">
        <w:rPr>
          <w:sz w:val="10"/>
          <w:szCs w:val="28"/>
          <w:highlight w:val="yellow"/>
        </w:rPr>
        <w:t xml:space="preserve"> </w:t>
      </w:r>
      <w:r w:rsidRPr="00937AD3">
        <w:rPr>
          <w:sz w:val="10"/>
        </w:rPr>
        <w:t xml:space="preserve">dramatically reduced or </w:t>
      </w:r>
      <w:r w:rsidRPr="00937AD3">
        <w:rPr>
          <w:rFonts w:eastAsiaTheme="majorEastAsia" w:cstheme="majorBidi"/>
          <w:b/>
          <w:bCs/>
          <w:sz w:val="24"/>
          <w:highlight w:val="yellow"/>
          <w:u w:val="double"/>
        </w:rPr>
        <w:t>eliminated</w:t>
      </w:r>
      <w:r w:rsidRPr="00937AD3">
        <w:rPr>
          <w:sz w:val="10"/>
        </w:rPr>
        <w:t>.</w:t>
      </w:r>
    </w:p>
    <w:p w14:paraId="0C176E23" w14:textId="77777777" w:rsidR="00BA03CB" w:rsidRPr="007A4F9E" w:rsidRDefault="00BA03CB" w:rsidP="00BA03CB">
      <w:pPr>
        <w:pStyle w:val="Heading4"/>
      </w:pPr>
      <w:r w:rsidRPr="007A4F9E">
        <w:t>Nuclear war causes extinction – ozone losses, firestorms, and agricultural disruption</w:t>
      </w:r>
      <w:r>
        <w:t>, Starr 17:</w:t>
      </w:r>
    </w:p>
    <w:p w14:paraId="79E8DE86" w14:textId="77777777" w:rsidR="00BA03CB" w:rsidRPr="007A4F9E" w:rsidRDefault="00BA03CB" w:rsidP="00BA03CB">
      <w:r w:rsidRPr="007A4F9E">
        <w:t>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JPark)</w:t>
      </w:r>
    </w:p>
    <w:p w14:paraId="75ADA227" w14:textId="77777777" w:rsidR="00BA03CB" w:rsidRPr="00E01D4D" w:rsidRDefault="00BA03CB" w:rsidP="00BA03CB">
      <w:pPr>
        <w:spacing w:line="240" w:lineRule="auto"/>
        <w:rPr>
          <w:u w:val="single"/>
        </w:rPr>
      </w:pPr>
      <w:r w:rsidRPr="00376982">
        <w:rPr>
          <w:rStyle w:val="StyleUnderline"/>
          <w:bCs/>
        </w:rPr>
        <w:t xml:space="preserve">The detonation of </w:t>
      </w:r>
      <w:r w:rsidRPr="00937AD3">
        <w:rPr>
          <w:rStyle w:val="StyleUnderline"/>
          <w:rFonts w:eastAsiaTheme="majorEastAsia" w:cstheme="majorBidi"/>
          <w:b/>
          <w:bCs/>
          <w:sz w:val="24"/>
          <w:highlight w:val="yellow"/>
          <w:u w:val="double"/>
        </w:rPr>
        <w:t>an atomic bomb</w:t>
      </w:r>
      <w:r w:rsidRPr="00937AD3">
        <w:rPr>
          <w:sz w:val="16"/>
          <w:highlight w:val="yellow"/>
        </w:rPr>
        <w:t xml:space="preserve"> </w:t>
      </w:r>
      <w:r w:rsidRPr="00937AD3">
        <w:rPr>
          <w:sz w:val="16"/>
        </w:rPr>
        <w:t xml:space="preserve">with this explosive power will instantly ignite fires over a surface area of </w:t>
      </w:r>
      <w:r w:rsidRPr="00376982">
        <w:rPr>
          <w:rStyle w:val="StyleUnderline"/>
          <w:bCs/>
        </w:rPr>
        <w:t>three to five square miles.</w:t>
      </w:r>
      <w:r w:rsidRPr="00937AD3">
        <w:rPr>
          <w:b/>
          <w:bCs/>
          <w:sz w:val="16"/>
        </w:rPr>
        <w:t xml:space="preserve"> </w:t>
      </w:r>
      <w:r w:rsidRPr="00376982">
        <w:rPr>
          <w:rStyle w:val="StyleUnderline"/>
          <w:bCs/>
        </w:rPr>
        <w:t>In</w:t>
      </w:r>
      <w:r w:rsidRPr="00937AD3">
        <w:rPr>
          <w:sz w:val="16"/>
        </w:rPr>
        <w:t xml:space="preserve"> the </w:t>
      </w:r>
      <w:r w:rsidRPr="00376982">
        <w:rPr>
          <w:rStyle w:val="StyleUnderline"/>
          <w:bCs/>
        </w:rPr>
        <w:t>recent studies</w:t>
      </w:r>
      <w:r w:rsidRPr="00937AD3">
        <w:rPr>
          <w:sz w:val="16"/>
        </w:rPr>
        <w:t xml:space="preserve">, the </w:t>
      </w:r>
      <w:r w:rsidRPr="00376982">
        <w:rPr>
          <w:rStyle w:val="StyleUnderline"/>
          <w:bCs/>
        </w:rPr>
        <w:t>scientists calculated</w:t>
      </w:r>
      <w:r w:rsidRPr="00937AD3">
        <w:rPr>
          <w:sz w:val="16"/>
        </w:rPr>
        <w:t xml:space="preserve"> that the blast, fire, and radiation </w:t>
      </w:r>
      <w:r w:rsidRPr="00376982">
        <w:rPr>
          <w:rStyle w:val="StyleUnderline"/>
          <w:bCs/>
        </w:rPr>
        <w:t>from a war fought with 100</w:t>
      </w:r>
      <w:r w:rsidRPr="00992EE1">
        <w:rPr>
          <w:rStyle w:val="StyleUnderline"/>
        </w:rPr>
        <w:t xml:space="preserve"> </w:t>
      </w:r>
      <w:r w:rsidRPr="00937AD3">
        <w:rPr>
          <w:sz w:val="16"/>
        </w:rPr>
        <w:t>atomic</w:t>
      </w:r>
      <w:r w:rsidRPr="00992EE1">
        <w:rPr>
          <w:rStyle w:val="StyleUnderline"/>
        </w:rPr>
        <w:t xml:space="preserve"> </w:t>
      </w:r>
      <w:r w:rsidRPr="00376982">
        <w:rPr>
          <w:rStyle w:val="StyleUnderline"/>
          <w:bCs/>
        </w:rPr>
        <w:t xml:space="preserve">bombs </w:t>
      </w:r>
      <w:r w:rsidRPr="00937AD3">
        <w:rPr>
          <w:rStyle w:val="Emphasis"/>
          <w:rFonts w:eastAsiaTheme="majorEastAsia" w:cstheme="majorBidi"/>
          <w:sz w:val="24"/>
          <w:highlight w:val="yellow"/>
          <w:u w:val="double"/>
        </w:rPr>
        <w:t>could produce direct fatalities</w:t>
      </w:r>
      <w:r w:rsidRPr="00937AD3">
        <w:rPr>
          <w:rStyle w:val="StyleUnderline"/>
          <w:bCs/>
          <w:highlight w:val="yellow"/>
        </w:rPr>
        <w:t xml:space="preserve"> </w:t>
      </w:r>
      <w:r w:rsidRPr="00937AD3">
        <w:rPr>
          <w:sz w:val="16"/>
        </w:rPr>
        <w:t xml:space="preserve">comparable to all of those worldwide in World War II, or to those once estimated for a “counterforce” nuclear war between the superpowers. However, the long-term environmental effects of the war </w:t>
      </w:r>
      <w:r w:rsidRPr="00376982">
        <w:rPr>
          <w:rStyle w:val="StyleUnderline"/>
          <w:bCs/>
        </w:rPr>
        <w:t>could</w:t>
      </w:r>
      <w:r w:rsidRPr="00937AD3">
        <w:rPr>
          <w:sz w:val="16"/>
        </w:rPr>
        <w:t xml:space="preserve"> significantly </w:t>
      </w:r>
      <w:r w:rsidRPr="00937AD3">
        <w:rPr>
          <w:rStyle w:val="StyleUnderline"/>
          <w:rFonts w:eastAsiaTheme="majorEastAsia" w:cstheme="majorBidi"/>
          <w:b/>
          <w:bCs/>
          <w:sz w:val="24"/>
          <w:highlight w:val="yellow"/>
          <w:u w:val="double"/>
        </w:rPr>
        <w:t>disrupt the global weather for</w:t>
      </w:r>
      <w:r w:rsidRPr="00937AD3">
        <w:rPr>
          <w:rStyle w:val="StyleUnderline"/>
          <w:bCs/>
          <w:highlight w:val="yellow"/>
        </w:rPr>
        <w:t xml:space="preserve"> </w:t>
      </w:r>
      <w:r w:rsidRPr="00376982">
        <w:rPr>
          <w:rStyle w:val="StyleUnderline"/>
          <w:bCs/>
        </w:rPr>
        <w:t xml:space="preserve">at least </w:t>
      </w:r>
      <w:r w:rsidRPr="00CA76F2">
        <w:rPr>
          <w:rStyle w:val="StyleUnderline"/>
          <w:bCs/>
          <w:highlight w:val="yellow"/>
        </w:rPr>
        <w:t xml:space="preserve">a </w:t>
      </w:r>
      <w:r w:rsidRPr="00937AD3">
        <w:rPr>
          <w:rStyle w:val="StyleUnderline"/>
          <w:rFonts w:eastAsiaTheme="majorEastAsia" w:cstheme="majorBidi"/>
          <w:b/>
          <w:bCs/>
          <w:sz w:val="24"/>
          <w:highlight w:val="yellow"/>
          <w:u w:val="double"/>
        </w:rPr>
        <w:t>decade</w:t>
      </w:r>
      <w:r w:rsidRPr="00937AD3">
        <w:rPr>
          <w:sz w:val="16"/>
        </w:rPr>
        <w:t xml:space="preserve">, which would </w:t>
      </w:r>
      <w:r w:rsidRPr="00376982">
        <w:rPr>
          <w:rStyle w:val="StyleUnderline"/>
          <w:bCs/>
        </w:rPr>
        <w:t>likely result in</w:t>
      </w:r>
      <w:r w:rsidRPr="00937AD3">
        <w:rPr>
          <w:sz w:val="16"/>
        </w:rPr>
        <w:t xml:space="preserve"> a vast </w:t>
      </w:r>
      <w:r w:rsidRPr="00376982">
        <w:rPr>
          <w:rStyle w:val="StyleUnderline"/>
          <w:bCs/>
        </w:rPr>
        <w:t>global famine</w:t>
      </w:r>
      <w:r w:rsidRPr="00992EE1">
        <w:rPr>
          <w:rStyle w:val="StyleUnderline"/>
        </w:rPr>
        <w:t>.</w:t>
      </w:r>
      <w:r>
        <w:rPr>
          <w:rStyle w:val="StyleUnderline"/>
        </w:rPr>
        <w:t xml:space="preserve"> </w:t>
      </w:r>
      <w:r w:rsidRPr="00937AD3">
        <w:rPr>
          <w:sz w:val="16"/>
        </w:rPr>
        <w:t xml:space="preserve">The scientists predicted that nuclear firestorms in the burning cities would cause at least five million tons of black carbon smoke to quickly rise above cloud level into the stratosphere, where it could not be rained out. The smoke would circle the Earth in less than two weeks and would form a global stratospheric smoke layer that would remain for more than a decade. The </w:t>
      </w:r>
      <w:r w:rsidRPr="00376982">
        <w:rPr>
          <w:rStyle w:val="StyleUnderline"/>
          <w:bCs/>
        </w:rPr>
        <w:t>smoke would absorb warming sunlight</w:t>
      </w:r>
      <w:r w:rsidRPr="00937AD3">
        <w:rPr>
          <w:sz w:val="16"/>
        </w:rPr>
        <w:t xml:space="preserve">, which would heat the smoke to temperatures near the boiling point of water, </w:t>
      </w:r>
      <w:r w:rsidRPr="00937AD3">
        <w:rPr>
          <w:rStyle w:val="StyleUnderline"/>
          <w:rFonts w:eastAsiaTheme="majorEastAsia" w:cstheme="majorBidi"/>
          <w:b/>
          <w:bCs/>
          <w:sz w:val="24"/>
          <w:highlight w:val="yellow"/>
          <w:u w:val="double"/>
        </w:rPr>
        <w:t>producing ozone losses of 20 to 50 percent</w:t>
      </w:r>
      <w:r w:rsidRPr="00937AD3">
        <w:rPr>
          <w:rStyle w:val="StyleUnderline"/>
          <w:highlight w:val="yellow"/>
        </w:rPr>
        <w:t xml:space="preserve"> </w:t>
      </w:r>
      <w:r w:rsidRPr="00937AD3">
        <w:rPr>
          <w:sz w:val="16"/>
        </w:rPr>
        <w:t xml:space="preserve">over populated areas. </w:t>
      </w:r>
      <w:r w:rsidRPr="00376982">
        <w:rPr>
          <w:rStyle w:val="StyleUnderline"/>
          <w:bCs/>
        </w:rPr>
        <w:t>This would</w:t>
      </w:r>
      <w:r w:rsidRPr="00937AD3">
        <w:rPr>
          <w:sz w:val="16"/>
        </w:rPr>
        <w:t xml:space="preserve"> almost double the amount of UV-B reaching the most populated regions of the mid-latitudes, and it would </w:t>
      </w:r>
      <w:r w:rsidRPr="00376982">
        <w:rPr>
          <w:rStyle w:val="StyleUnderline"/>
          <w:bCs/>
        </w:rPr>
        <w:t xml:space="preserve">create UV-B </w:t>
      </w:r>
      <w:r w:rsidRPr="00937AD3">
        <w:rPr>
          <w:sz w:val="16"/>
        </w:rPr>
        <w:t>indices unprecedented in human history</w:t>
      </w:r>
      <w:r w:rsidRPr="00992EE1">
        <w:rPr>
          <w:rStyle w:val="StyleUnderline"/>
        </w:rPr>
        <w:t>.</w:t>
      </w:r>
      <w:r w:rsidRPr="00937AD3">
        <w:rPr>
          <w:sz w:val="16"/>
        </w:rPr>
        <w:t xml:space="preserve"> In North America and Central Europe, the time required to get a painful sunburn at mid-day in June could decrease to as little as six minutes for fair-skinned individuals. As the </w:t>
      </w:r>
      <w:r w:rsidRPr="00992EE1">
        <w:rPr>
          <w:rStyle w:val="StyleUnderline"/>
        </w:rPr>
        <w:t>smoke</w:t>
      </w:r>
      <w:r w:rsidRPr="00937AD3">
        <w:rPr>
          <w:sz w:val="16"/>
        </w:rPr>
        <w:t xml:space="preserve"> layer blocked warming sunlight from reaching the Earth’s surface, it </w:t>
      </w:r>
      <w:r w:rsidRPr="00992EE1">
        <w:rPr>
          <w:rStyle w:val="StyleUnderline"/>
        </w:rPr>
        <w:t>would produce the coldest average surface temperatures</w:t>
      </w:r>
      <w:r w:rsidRPr="00937AD3">
        <w:rPr>
          <w:sz w:val="16"/>
        </w:rPr>
        <w:t xml:space="preserve"> in the last 1,000 years. The scientists calculated that </w:t>
      </w:r>
      <w:r w:rsidRPr="00992EE1">
        <w:rPr>
          <w:rStyle w:val="StyleUnderline"/>
        </w:rPr>
        <w:t xml:space="preserve">global food production would decrease by </w:t>
      </w:r>
      <w:r w:rsidRPr="00D73B6F">
        <w:rPr>
          <w:rStyle w:val="StyleUnderline"/>
        </w:rPr>
        <w:t>20 to 40 percent</w:t>
      </w:r>
      <w:r w:rsidRPr="00937AD3">
        <w:rPr>
          <w:sz w:val="16"/>
        </w:rPr>
        <w:t xml:space="preserve"> during a five-year period following such a war. Medical experts have predicted that the shortening of growing seasons and corresponding decreases in agricultural production could </w:t>
      </w:r>
      <w:r w:rsidRPr="00992EE1">
        <w:rPr>
          <w:rStyle w:val="StyleUnderline"/>
        </w:rPr>
        <w:t xml:space="preserve">cause up to </w:t>
      </w:r>
      <w:r w:rsidRPr="00D73B6F">
        <w:rPr>
          <w:rStyle w:val="StyleUnderline"/>
        </w:rPr>
        <w:t>two billion people</w:t>
      </w:r>
      <w:r w:rsidRPr="00992EE1">
        <w:rPr>
          <w:rStyle w:val="StyleUnderline"/>
        </w:rPr>
        <w:t xml:space="preserve"> to perish </w:t>
      </w:r>
      <w:r w:rsidRPr="00D73B6F">
        <w:rPr>
          <w:rStyle w:val="StyleUnderline"/>
        </w:rPr>
        <w:t>from famine</w:t>
      </w:r>
      <w:r w:rsidRPr="00992EE1">
        <w:rPr>
          <w:rStyle w:val="StyleUnderline"/>
        </w:rPr>
        <w:t>.</w:t>
      </w:r>
      <w:r>
        <w:rPr>
          <w:rStyle w:val="StyleUnderline"/>
        </w:rPr>
        <w:t xml:space="preserve"> </w:t>
      </w:r>
      <w:r w:rsidRPr="00937AD3">
        <w:rPr>
          <w:sz w:val="16"/>
        </w:rPr>
        <w:t xml:space="preserve">The climatologists also investigated the effects of a nuclear war fought with the vastly more powerful modern </w:t>
      </w:r>
      <w:r w:rsidRPr="00CA76F2">
        <w:rPr>
          <w:rStyle w:val="StyleUnderline"/>
          <w:bCs/>
          <w:highlight w:val="yellow"/>
        </w:rPr>
        <w:t xml:space="preserve">thermonuclear </w:t>
      </w:r>
      <w:r w:rsidRPr="00937AD3">
        <w:rPr>
          <w:sz w:val="16"/>
        </w:rPr>
        <w:t>weapons possessed by the United States, Russia, China, France, and England. Some of the thermonuclear weapons constructed during the 1950s and 1960s were 1,000 times more powerful than an atomic bomb</w:t>
      </w:r>
      <w:r w:rsidRPr="00992EE1">
        <w:rPr>
          <w:rStyle w:val="StyleUnderline"/>
        </w:rPr>
        <w:t>.</w:t>
      </w:r>
      <w:r>
        <w:rPr>
          <w:rStyle w:val="StyleUnderline"/>
        </w:rPr>
        <w:t xml:space="preserve"> </w:t>
      </w:r>
      <w:r w:rsidRPr="00937AD3">
        <w:rPr>
          <w:sz w:val="16"/>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376982">
        <w:rPr>
          <w:rStyle w:val="StyleUnderline"/>
          <w:bCs/>
        </w:rPr>
        <w:t>Strategic nuclear weapons produce</w:t>
      </w:r>
      <w:r w:rsidRPr="00937AD3">
        <w:rPr>
          <w:sz w:val="16"/>
        </w:rPr>
        <w:t xml:space="preserve"> much </w:t>
      </w:r>
      <w:r w:rsidRPr="00937AD3">
        <w:rPr>
          <w:rStyle w:val="StyleUnderline"/>
          <w:rFonts w:eastAsiaTheme="majorEastAsia" w:cstheme="majorBidi"/>
          <w:b/>
          <w:sz w:val="24"/>
          <w:highlight w:val="yellow"/>
          <w:u w:val="double"/>
        </w:rPr>
        <w:t>larger nuclear firestorms</w:t>
      </w:r>
      <w:r w:rsidRPr="00937AD3">
        <w:rPr>
          <w:rStyle w:val="StyleUnderline"/>
          <w:highlight w:val="yellow"/>
        </w:rPr>
        <w:t xml:space="preserve"> </w:t>
      </w:r>
      <w:r w:rsidRPr="00992EE1">
        <w:rPr>
          <w:rStyle w:val="StyleUnderline"/>
        </w:rPr>
        <w:t>than</w:t>
      </w:r>
      <w:r w:rsidRPr="00937AD3">
        <w:rPr>
          <w:sz w:val="16"/>
        </w:rPr>
        <w:t xml:space="preserve"> do </w:t>
      </w:r>
      <w:r w:rsidRPr="00992EE1">
        <w:rPr>
          <w:rStyle w:val="StyleUnderline"/>
        </w:rPr>
        <w:t>atomic bombs</w:t>
      </w:r>
      <w:r w:rsidRPr="00937AD3">
        <w:rPr>
          <w:sz w:val="16"/>
        </w:rPr>
        <w:t xml:space="preserve">. For example, a standard Russian 800-kiloton warhead, on an average day, will ignite fires covering a surface area of 90 to 152 square miles. </w:t>
      </w:r>
      <w:r w:rsidRPr="00937AD3">
        <w:rPr>
          <w:rStyle w:val="StyleUnderline"/>
          <w:rFonts w:eastAsiaTheme="majorEastAsia" w:cstheme="majorBidi"/>
          <w:b/>
          <w:bCs/>
          <w:sz w:val="24"/>
          <w:highlight w:val="yellow"/>
          <w:u w:val="double"/>
        </w:rPr>
        <w:t>A war</w:t>
      </w:r>
      <w:r w:rsidRPr="00937AD3">
        <w:rPr>
          <w:rStyle w:val="StyleUnderline"/>
          <w:bCs/>
          <w:highlight w:val="yellow"/>
        </w:rPr>
        <w:t xml:space="preserve"> </w:t>
      </w:r>
      <w:r w:rsidRPr="00376982">
        <w:rPr>
          <w:rStyle w:val="StyleUnderline"/>
          <w:bCs/>
        </w:rPr>
        <w:t xml:space="preserve">fought </w:t>
      </w:r>
      <w:r w:rsidRPr="00937AD3">
        <w:rPr>
          <w:rStyle w:val="StyleUnderline"/>
          <w:rFonts w:eastAsiaTheme="majorEastAsia" w:cstheme="majorBidi"/>
          <w:b/>
          <w:bCs/>
          <w:sz w:val="24"/>
          <w:highlight w:val="yellow"/>
          <w:u w:val="double"/>
        </w:rPr>
        <w:t>with</w:t>
      </w:r>
      <w:r w:rsidRPr="00937AD3">
        <w:rPr>
          <w:sz w:val="16"/>
          <w:highlight w:val="yellow"/>
        </w:rPr>
        <w:t xml:space="preserve"> </w:t>
      </w:r>
      <w:r w:rsidRPr="00937AD3">
        <w:rPr>
          <w:sz w:val="16"/>
        </w:rPr>
        <w:t xml:space="preserve">hundreds or </w:t>
      </w:r>
      <w:r w:rsidRPr="00376982">
        <w:rPr>
          <w:rStyle w:val="StyleUnderline"/>
          <w:bCs/>
        </w:rPr>
        <w:t xml:space="preserve">thousands of U.S. and Russian </w:t>
      </w:r>
      <w:r w:rsidRPr="00937AD3">
        <w:rPr>
          <w:sz w:val="16"/>
        </w:rPr>
        <w:t>strategic</w:t>
      </w:r>
      <w:r w:rsidRPr="00937AD3">
        <w:rPr>
          <w:rStyle w:val="StyleUnderline"/>
          <w:bCs/>
        </w:rPr>
        <w:t xml:space="preserve"> </w:t>
      </w:r>
      <w:r w:rsidRPr="00937AD3">
        <w:rPr>
          <w:rStyle w:val="StyleUnderline"/>
          <w:rFonts w:eastAsiaTheme="majorEastAsia" w:cstheme="majorBidi"/>
          <w:b/>
          <w:bCs/>
          <w:sz w:val="24"/>
          <w:highlight w:val="yellow"/>
          <w:u w:val="double"/>
        </w:rPr>
        <w:t>nuclear weapons</w:t>
      </w:r>
      <w:r w:rsidRPr="00937AD3">
        <w:rPr>
          <w:rStyle w:val="StyleUnderline"/>
          <w:bCs/>
          <w:highlight w:val="yellow"/>
        </w:rPr>
        <w:t xml:space="preserve"> </w:t>
      </w:r>
      <w:r w:rsidRPr="00376982">
        <w:rPr>
          <w:rStyle w:val="StyleUnderline"/>
          <w:bCs/>
        </w:rPr>
        <w:t>would ignite immense</w:t>
      </w:r>
      <w:r w:rsidRPr="00937AD3">
        <w:rPr>
          <w:sz w:val="16"/>
        </w:rPr>
        <w:t xml:space="preserve"> nuclear </w:t>
      </w:r>
      <w:r w:rsidRPr="00376982">
        <w:rPr>
          <w:rStyle w:val="StyleUnderline"/>
          <w:bCs/>
        </w:rPr>
        <w:t>firestorms</w:t>
      </w:r>
      <w:r w:rsidRPr="00937AD3">
        <w:rPr>
          <w:sz w:val="16"/>
        </w:rPr>
        <w:t xml:space="preserve"> covering land surface areas of many thousands or tens of thousands of square miles. The scientists calculated that these fires would produce up to 180 million tons of black carbon soot and smoke, which would form a dense, global stratospheric smoke layer. The smoke would remain in the stratosphere for 10 to 20 years, and it would </w:t>
      </w:r>
      <w:r w:rsidRPr="00937AD3">
        <w:rPr>
          <w:rStyle w:val="StyleUnderline"/>
          <w:rFonts w:eastAsiaTheme="majorEastAsia" w:cstheme="majorBidi"/>
          <w:b/>
          <w:sz w:val="24"/>
          <w:highlight w:val="yellow"/>
          <w:u w:val="double"/>
        </w:rPr>
        <w:t>block</w:t>
      </w:r>
      <w:r w:rsidRPr="00937AD3">
        <w:rPr>
          <w:sz w:val="16"/>
          <w:highlight w:val="yellow"/>
        </w:rPr>
        <w:t xml:space="preserve"> </w:t>
      </w:r>
      <w:r w:rsidRPr="00937AD3">
        <w:rPr>
          <w:sz w:val="16"/>
        </w:rPr>
        <w:t>as much as</w:t>
      </w:r>
      <w:r w:rsidRPr="00992EE1">
        <w:rPr>
          <w:rStyle w:val="StyleUnderline"/>
        </w:rPr>
        <w:t xml:space="preserve"> </w:t>
      </w:r>
      <w:r w:rsidRPr="00937AD3">
        <w:rPr>
          <w:rStyle w:val="StyleUnderline"/>
          <w:rFonts w:eastAsiaTheme="majorEastAsia" w:cstheme="majorBidi"/>
          <w:b/>
          <w:bCs/>
          <w:sz w:val="24"/>
          <w:highlight w:val="yellow"/>
          <w:u w:val="double"/>
        </w:rPr>
        <w:t>70 percent</w:t>
      </w:r>
      <w:r w:rsidRPr="00937AD3">
        <w:rPr>
          <w:rStyle w:val="StyleUnderline"/>
          <w:bCs/>
          <w:highlight w:val="yellow"/>
        </w:rPr>
        <w:t xml:space="preserve"> </w:t>
      </w:r>
      <w:r w:rsidRPr="00937AD3">
        <w:rPr>
          <w:sz w:val="16"/>
        </w:rPr>
        <w:t>of</w:t>
      </w:r>
      <w:r w:rsidRPr="00937AD3">
        <w:rPr>
          <w:rStyle w:val="StyleUnderline"/>
          <w:bCs/>
        </w:rPr>
        <w:t xml:space="preserve"> </w:t>
      </w:r>
      <w:r w:rsidRPr="00937AD3">
        <w:rPr>
          <w:rStyle w:val="StyleUnderline"/>
          <w:rFonts w:eastAsiaTheme="majorEastAsia" w:cstheme="majorBidi"/>
          <w:b/>
          <w:bCs/>
          <w:sz w:val="24"/>
          <w:highlight w:val="yellow"/>
          <w:u w:val="double"/>
        </w:rPr>
        <w:t>sunlight</w:t>
      </w:r>
      <w:r w:rsidRPr="00937AD3">
        <w:rPr>
          <w:sz w:val="16"/>
          <w:highlight w:val="yellow"/>
        </w:rPr>
        <w:t xml:space="preserve"> </w:t>
      </w:r>
      <w:r w:rsidRPr="00937AD3">
        <w:rPr>
          <w:sz w:val="16"/>
        </w:rPr>
        <w:t>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temperatures to fall below freezing in the largest agricultural areas of the Northern Hemisphere, where freezing temperatures would occur every day for a period of between one to more than two years. Average surface temperatures would become colder than those experienced 18,000 years ago at the height of the last Ice Age, and the prolonged cold would cause average rainfall to decrease by up to 90%. Growing seasons would be completely eliminated for more than a decade; it would be too cold and dark to grow food crops, which would</w:t>
      </w:r>
      <w:r w:rsidRPr="00937AD3">
        <w:rPr>
          <w:rStyle w:val="StyleUnderline"/>
          <w:bCs/>
        </w:rPr>
        <w:t xml:space="preserve"> </w:t>
      </w:r>
      <w:r w:rsidRPr="00937AD3">
        <w:rPr>
          <w:rStyle w:val="StyleUnderline"/>
          <w:rFonts w:eastAsiaTheme="majorEastAsia" w:cstheme="majorBidi"/>
          <w:b/>
          <w:bCs/>
          <w:sz w:val="24"/>
          <w:highlight w:val="yellow"/>
          <w:u w:val="double"/>
        </w:rPr>
        <w:t>doom the</w:t>
      </w:r>
      <w:r w:rsidRPr="00937AD3">
        <w:rPr>
          <w:sz w:val="16"/>
          <w:highlight w:val="yellow"/>
        </w:rPr>
        <w:t xml:space="preserve"> </w:t>
      </w:r>
      <w:r w:rsidRPr="00937AD3">
        <w:rPr>
          <w:sz w:val="16"/>
        </w:rPr>
        <w:t xml:space="preserve">majority of the </w:t>
      </w:r>
      <w:r w:rsidRPr="00937AD3">
        <w:rPr>
          <w:rStyle w:val="StyleUnderline"/>
          <w:rFonts w:eastAsiaTheme="majorEastAsia" w:cstheme="majorBidi"/>
          <w:b/>
          <w:bCs/>
          <w:sz w:val="24"/>
          <w:highlight w:val="yellow"/>
          <w:u w:val="double"/>
        </w:rPr>
        <w:t>human population</w:t>
      </w:r>
      <w:r w:rsidRPr="00992EE1">
        <w:rPr>
          <w:rStyle w:val="StyleUnderline"/>
        </w:rPr>
        <w:t>.</w:t>
      </w:r>
    </w:p>
    <w:p w14:paraId="2132AC87" w14:textId="77777777" w:rsidR="00BA03CB" w:rsidRDefault="00BA03CB" w:rsidP="00BA03CB">
      <w:pPr>
        <w:pStyle w:val="Heading3"/>
      </w:pPr>
      <w:r>
        <w:t xml:space="preserve">Adv 2 – Asteroids </w:t>
      </w:r>
    </w:p>
    <w:p w14:paraId="30118259" w14:textId="77777777" w:rsidR="00BA03CB" w:rsidRDefault="00BA03CB" w:rsidP="00BA03CB">
      <w:pPr>
        <w:pStyle w:val="Heading4"/>
      </w:pPr>
      <w:r>
        <w:t>The Earth is overdue for asteroid strikes and is underprepared – only unified national efforts can solve, which private appropriation makes impossible, Krerkonian 3</w:t>
      </w:r>
    </w:p>
    <w:p w14:paraId="2AC258DD" w14:textId="77777777" w:rsidR="00BA03CB" w:rsidRPr="002C470A" w:rsidRDefault="00BA03CB" w:rsidP="00BA03CB">
      <w:r w:rsidRPr="002C470A">
        <w:t>Kerkonian, Aram Daniel. "The Possible Regulation of Certain Space Activities through an International Orgnaization: Tutmonda Spaco Agentejo." ZLW 67 (2018): 279.</w:t>
      </w:r>
    </w:p>
    <w:p w14:paraId="7CD7E987" w14:textId="77777777" w:rsidR="00BA03CB" w:rsidRDefault="00BA03CB" w:rsidP="00BA03CB">
      <w:pPr>
        <w:rPr>
          <w:sz w:val="16"/>
        </w:rPr>
      </w:pPr>
      <w:r w:rsidRPr="0080269B">
        <w:rPr>
          <w:b/>
          <w:bCs/>
          <w:u w:val="single"/>
        </w:rPr>
        <w:t xml:space="preserve">Statistically, planet </w:t>
      </w:r>
      <w:r w:rsidRPr="00CA76F2">
        <w:rPr>
          <w:b/>
          <w:bCs/>
          <w:highlight w:val="yellow"/>
          <w:u w:val="single"/>
        </w:rPr>
        <w:t>Earth is 10,000 years overdue for a significant asteroid strike</w:t>
      </w:r>
      <w:r w:rsidRPr="00277161">
        <w:rPr>
          <w:sz w:val="16"/>
        </w:rPr>
        <w:t xml:space="preserve">"; </w:t>
      </w:r>
      <w:r w:rsidRPr="00CA76F2">
        <w:rPr>
          <w:b/>
          <w:bCs/>
          <w:highlight w:val="yellow"/>
          <w:u w:val="single"/>
        </w:rPr>
        <w:t>protecting the planet</w:t>
      </w:r>
      <w:r w:rsidRPr="00277161">
        <w:rPr>
          <w:sz w:val="16"/>
        </w:rPr>
        <w:t xml:space="preserve"> from such a strike </w:t>
      </w:r>
      <w:r w:rsidRPr="00CA76F2">
        <w:rPr>
          <w:b/>
          <w:bCs/>
          <w:highlight w:val="yellow"/>
          <w:u w:val="single"/>
        </w:rPr>
        <w:t>requires the ability to detect, track and alter</w:t>
      </w:r>
      <w:r w:rsidRPr="009E4BAD">
        <w:rPr>
          <w:b/>
          <w:bCs/>
          <w:u w:val="single"/>
        </w:rPr>
        <w:t xml:space="preserve"> the </w:t>
      </w:r>
      <w:r w:rsidRPr="00CA76F2">
        <w:rPr>
          <w:b/>
          <w:bCs/>
          <w:highlight w:val="yellow"/>
          <w:u w:val="single"/>
        </w:rPr>
        <w:t>orbit</w:t>
      </w:r>
      <w:r w:rsidRPr="009E4BAD">
        <w:rPr>
          <w:b/>
          <w:bCs/>
          <w:u w:val="single"/>
        </w:rPr>
        <w:t xml:space="preserve"> of an asteroid</w:t>
      </w:r>
      <w:r w:rsidRPr="00277161">
        <w:rPr>
          <w:sz w:val="16"/>
        </w:rPr>
        <w:t xml:space="preserve">. While </w:t>
      </w:r>
      <w:r w:rsidRPr="00CA76F2">
        <w:rPr>
          <w:b/>
          <w:bCs/>
          <w:highlight w:val="yellow"/>
          <w:u w:val="single"/>
        </w:rPr>
        <w:t xml:space="preserve">individual States </w:t>
      </w:r>
      <w:r w:rsidRPr="00F56401">
        <w:rPr>
          <w:b/>
          <w:bCs/>
          <w:u w:val="single"/>
        </w:rPr>
        <w:t>have developed certain extremely</w:t>
      </w:r>
      <w:r w:rsidRPr="00277161">
        <w:rPr>
          <w:sz w:val="16"/>
        </w:rPr>
        <w:t xml:space="preserve"> 26 </w:t>
      </w:r>
      <w:r w:rsidRPr="00F56401">
        <w:rPr>
          <w:b/>
          <w:bCs/>
          <w:u w:val="single"/>
        </w:rPr>
        <w:t xml:space="preserve">limited capabilities, they </w:t>
      </w:r>
      <w:r w:rsidRPr="00CA76F2">
        <w:rPr>
          <w:b/>
          <w:bCs/>
          <w:highlight w:val="yellow"/>
          <w:u w:val="single"/>
        </w:rPr>
        <w:t>remain powerless</w:t>
      </w:r>
      <w:r w:rsidRPr="009E4BAD">
        <w:rPr>
          <w:b/>
          <w:bCs/>
          <w:u w:val="single"/>
        </w:rPr>
        <w:t xml:space="preserve"> in the face of a serious threat</w:t>
      </w:r>
      <w:r w:rsidRPr="00277161">
        <w:rPr>
          <w:sz w:val="16"/>
        </w:rPr>
        <w:t xml:space="preserve">. </w:t>
      </w:r>
      <w:r w:rsidRPr="009E4BAD">
        <w:rPr>
          <w:b/>
          <w:bCs/>
          <w:u w:val="single"/>
        </w:rPr>
        <w:t>Even if</w:t>
      </w:r>
      <w:r w:rsidRPr="00277161">
        <w:rPr>
          <w:sz w:val="16"/>
        </w:rPr>
        <w:t xml:space="preserve">, however, </w:t>
      </w:r>
      <w:r w:rsidRPr="009E4BAD">
        <w:rPr>
          <w:b/>
          <w:bCs/>
          <w:u w:val="single"/>
        </w:rPr>
        <w:t xml:space="preserve">a State had the capability to stop an asteroid, </w:t>
      </w:r>
      <w:r w:rsidRPr="00CA76F2">
        <w:rPr>
          <w:b/>
          <w:bCs/>
          <w:highlight w:val="yellow"/>
          <w:u w:val="single"/>
        </w:rPr>
        <w:t>legal questions remain</w:t>
      </w:r>
      <w:r w:rsidRPr="00277161">
        <w:rPr>
          <w:sz w:val="16"/>
        </w:rPr>
        <w:t xml:space="preserve">: </w:t>
      </w:r>
      <w:r w:rsidRPr="009E4BAD">
        <w:rPr>
          <w:b/>
          <w:bCs/>
          <w:u w:val="single"/>
        </w:rPr>
        <w:t>can it act unilaterally? Must it consider the interests of other States? How would it perform risk assessments</w:t>
      </w:r>
      <w:r w:rsidRPr="00277161">
        <w:rPr>
          <w:sz w:val="16"/>
        </w:rPr>
        <w:t xml:space="preserve">? Further, the </w:t>
      </w:r>
      <w:r w:rsidRPr="00CA76F2">
        <w:rPr>
          <w:b/>
          <w:bCs/>
          <w:highlight w:val="yellow"/>
          <w:u w:val="single"/>
        </w:rPr>
        <w:t>tools necessary to stop an asteroid</w:t>
      </w:r>
      <w:r w:rsidRPr="00277161">
        <w:rPr>
          <w:sz w:val="16"/>
        </w:rPr>
        <w:t xml:space="preserve"> (such as lasers or nuclear-powered space objects) </w:t>
      </w:r>
      <w:r w:rsidRPr="009E4BAD">
        <w:rPr>
          <w:b/>
          <w:bCs/>
          <w:u w:val="single"/>
        </w:rPr>
        <w:t xml:space="preserve">could likely </w:t>
      </w:r>
      <w:r w:rsidRPr="00CA76F2">
        <w:rPr>
          <w:b/>
          <w:bCs/>
          <w:highlight w:val="yellow"/>
          <w:u w:val="single"/>
        </w:rPr>
        <w:t>also be used as weapons: would other 2 States perceive</w:t>
      </w:r>
      <w:r w:rsidRPr="009E4BAD">
        <w:rPr>
          <w:b/>
          <w:bCs/>
          <w:u w:val="single"/>
        </w:rPr>
        <w:t xml:space="preserve"> such </w:t>
      </w:r>
      <w:r w:rsidRPr="00CA76F2">
        <w:rPr>
          <w:b/>
          <w:bCs/>
          <w:highlight w:val="yellow"/>
          <w:u w:val="single"/>
        </w:rPr>
        <w:t>preparatory activities as military positioning</w:t>
      </w:r>
      <w:r w:rsidRPr="00277161">
        <w:rPr>
          <w:sz w:val="16"/>
        </w:rPr>
        <w:t xml:space="preserve">? Would this vio- 2 late established law? 8 Realistically, </w:t>
      </w:r>
      <w:r w:rsidRPr="009E4BAD">
        <w:rPr>
          <w:b/>
          <w:bCs/>
          <w:u w:val="single"/>
        </w:rPr>
        <w:t xml:space="preserve">effective planetary protection cannot be conducted by one </w:t>
      </w:r>
      <w:r w:rsidRPr="00F56401">
        <w:rPr>
          <w:b/>
          <w:bCs/>
          <w:u w:val="single"/>
        </w:rPr>
        <w:t xml:space="preserve">State. </w:t>
      </w:r>
      <w:r w:rsidRPr="00CA76F2">
        <w:rPr>
          <w:b/>
          <w:bCs/>
          <w:highlight w:val="yellow"/>
          <w:u w:val="single"/>
        </w:rPr>
        <w:t>What is required is a</w:t>
      </w:r>
      <w:r w:rsidRPr="00CA76F2">
        <w:rPr>
          <w:sz w:val="16"/>
          <w:highlight w:val="yellow"/>
        </w:rPr>
        <w:t xml:space="preserve"> </w:t>
      </w:r>
      <w:r w:rsidRPr="00CA76F2">
        <w:rPr>
          <w:b/>
          <w:bCs/>
          <w:highlight w:val="yellow"/>
          <w:u w:val="single"/>
        </w:rPr>
        <w:t>concerted global effort to upgrade</w:t>
      </w:r>
      <w:r w:rsidRPr="009E4BAD">
        <w:rPr>
          <w:b/>
          <w:bCs/>
          <w:u w:val="single"/>
        </w:rPr>
        <w:t xml:space="preserve"> our </w:t>
      </w:r>
      <w:r w:rsidRPr="00CA76F2">
        <w:rPr>
          <w:b/>
          <w:bCs/>
          <w:highlight w:val="yellow"/>
          <w:u w:val="single"/>
        </w:rPr>
        <w:t>detection and tracking capa- bilities, establish programmes to avert asteroids and develop protocols</w:t>
      </w:r>
      <w:r w:rsidRPr="009E4BAD">
        <w:rPr>
          <w:b/>
          <w:bCs/>
          <w:u w:val="single"/>
        </w:rPr>
        <w:t xml:space="preserve"> to respond to disasters</w:t>
      </w:r>
      <w:r w:rsidRPr="00277161">
        <w:rPr>
          <w:sz w:val="16"/>
        </w:rPr>
        <w:t xml:space="preserve">. Would a TESA be well suited to carry out these tasks? Would its </w:t>
      </w:r>
      <w:r w:rsidRPr="00CA76F2">
        <w:rPr>
          <w:b/>
          <w:bCs/>
          <w:highlight w:val="yellow"/>
          <w:u w:val="single"/>
        </w:rPr>
        <w:t xml:space="preserve">interna- tional composition offer impartiality </w:t>
      </w:r>
      <w:r w:rsidRPr="00277161">
        <w:rPr>
          <w:sz w:val="16"/>
        </w:rPr>
        <w:t>in decision making,</w:t>
      </w:r>
      <w:r w:rsidRPr="00277161">
        <w:rPr>
          <w:b/>
          <w:bCs/>
          <w:u w:val="single"/>
        </w:rPr>
        <w:t xml:space="preserve"> </w:t>
      </w:r>
      <w:r w:rsidRPr="00CA76F2">
        <w:rPr>
          <w:b/>
          <w:bCs/>
          <w:highlight w:val="yellow"/>
          <w:u w:val="single"/>
        </w:rPr>
        <w:t>transparency</w:t>
      </w:r>
      <w:r w:rsidRPr="00277161">
        <w:rPr>
          <w:sz w:val="16"/>
        </w:rPr>
        <w:t xml:space="preserve"> in the use of dual-purpose technologies and an unmatched </w:t>
      </w:r>
      <w:r w:rsidRPr="00CA76F2">
        <w:rPr>
          <w:b/>
          <w:bCs/>
          <w:highlight w:val="yellow"/>
          <w:u w:val="single"/>
        </w:rPr>
        <w:t>collective expertise</w:t>
      </w:r>
      <w:r w:rsidRPr="00277161">
        <w:rPr>
          <w:sz w:val="16"/>
        </w:rPr>
        <w:t xml:space="preserve"> when dealing with emergencies? Of course, asteroid strikes are only one threat a body tasked with plan- 29 etary protection must address. Regardless of the nature of the threat, however, when the planet and all of its inhabitants are at risk, </w:t>
      </w:r>
      <w:r w:rsidRPr="009E4BAD">
        <w:rPr>
          <w:b/>
          <w:bCs/>
          <w:u w:val="single"/>
        </w:rPr>
        <w:t>authority ought to be wielded by an organization representing the diverse interests of</w:t>
      </w:r>
      <w:r>
        <w:rPr>
          <w:b/>
          <w:bCs/>
          <w:u w:val="single"/>
        </w:rPr>
        <w:t xml:space="preserve"> </w:t>
      </w:r>
      <w:r w:rsidRPr="009E4BAD">
        <w:rPr>
          <w:b/>
          <w:bCs/>
          <w:u w:val="single"/>
        </w:rPr>
        <w:t>humanity</w:t>
      </w:r>
      <w:r w:rsidRPr="00277161">
        <w:rPr>
          <w:sz w:val="16"/>
        </w:rPr>
        <w:t xml:space="preserve"> rather than a single State. </w:t>
      </w:r>
    </w:p>
    <w:p w14:paraId="0226D8AE" w14:textId="77777777" w:rsidR="00BA03CB" w:rsidRDefault="00BA03CB" w:rsidP="00BA03CB">
      <w:pPr>
        <w:pStyle w:val="Heading4"/>
      </w:pPr>
      <w:r w:rsidRPr="00CA76F2">
        <w:t xml:space="preserve">An asteroid collision would ensure </w:t>
      </w:r>
      <w:r w:rsidRPr="00CA76F2">
        <w:rPr>
          <w:u w:val="single"/>
        </w:rPr>
        <w:t>extinction</w:t>
      </w:r>
      <w:r w:rsidRPr="00CA76F2">
        <w:t xml:space="preserve"> – would fundamentally alter the biosphere, don’t underestimate its risk</w:t>
      </w:r>
    </w:p>
    <w:p w14:paraId="27534FC6" w14:textId="77777777" w:rsidR="00BA03CB" w:rsidRPr="00F75C0E" w:rsidRDefault="00BA03CB" w:rsidP="00BA03CB">
      <w:pPr>
        <w:rPr>
          <w:rStyle w:val="Style13ptBold"/>
          <w:b w:val="0"/>
          <w:bCs/>
        </w:rPr>
      </w:pPr>
      <w:r w:rsidRPr="00F75C0E">
        <w:rPr>
          <w:rStyle w:val="Style13ptBold"/>
          <w:sz w:val="16"/>
          <w:szCs w:val="16"/>
        </w:rPr>
        <w:t>Wesley</w:t>
      </w:r>
      <w:r>
        <w:rPr>
          <w:rStyle w:val="Style13ptBold"/>
        </w:rPr>
        <w:t xml:space="preserve"> </w:t>
      </w:r>
      <w:r w:rsidRPr="00CA76F2">
        <w:rPr>
          <w:rStyle w:val="Style13ptBold"/>
          <w:highlight w:val="yellow"/>
        </w:rPr>
        <w:t>Hudson ’19</w:t>
      </w:r>
      <w:r w:rsidRPr="00CA76F2">
        <w:rPr>
          <w:rStyle w:val="Style13ptBold"/>
          <w:sz w:val="16"/>
          <w:szCs w:val="16"/>
          <w:highlight w:val="yellow"/>
        </w:rPr>
        <w:t>,</w:t>
      </w:r>
      <w:r w:rsidRPr="00F75C0E">
        <w:rPr>
          <w:rStyle w:val="Style13ptBold"/>
          <w:sz w:val="16"/>
          <w:szCs w:val="16"/>
        </w:rPr>
        <w:t xml:space="preserve"> news reporter for Express, “Asteroid alert: NASA warning as kilometre long space rock set to skim Earth at 25,000mph”, 8/28/19, Express, https://www.express.co.uk/news/science/1170826/asteroid-news-NASA-latest-space-rock-asteroid-1998-HL1-earth-danger-apocalypse</w:t>
      </w:r>
    </w:p>
    <w:p w14:paraId="42281A20" w14:textId="77777777" w:rsidR="00BA03CB" w:rsidRDefault="00BA03CB" w:rsidP="00BA03CB">
      <w:r w:rsidRPr="00CA76F2">
        <w:rPr>
          <w:rStyle w:val="StyleUnderline"/>
          <w:highlight w:val="yellow"/>
        </w:rPr>
        <w:t>AN ASTEROID</w:t>
      </w:r>
      <w:r w:rsidRPr="00F75C0E">
        <w:rPr>
          <w:rStyle w:val="StyleUnderline"/>
        </w:rPr>
        <w:t xml:space="preserve"> almost a kilometre wide </w:t>
      </w:r>
      <w:r w:rsidRPr="00CA76F2">
        <w:rPr>
          <w:rStyle w:val="StyleUnderline"/>
          <w:highlight w:val="yellow"/>
        </w:rPr>
        <w:t>is</w:t>
      </w:r>
      <w:r w:rsidRPr="00F75C0E">
        <w:rPr>
          <w:rStyle w:val="StyleUnderline"/>
        </w:rPr>
        <w:t xml:space="preserve"> currently </w:t>
      </w:r>
      <w:r w:rsidRPr="00CA76F2">
        <w:rPr>
          <w:rStyle w:val="StyleUnderline"/>
          <w:highlight w:val="yellow"/>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CA76F2">
        <w:rPr>
          <w:rStyle w:val="StyleUnderline"/>
          <w:highlight w:val="yellow"/>
        </w:rPr>
        <w:t>This</w:t>
      </w:r>
      <w:r w:rsidRPr="00F75C0E">
        <w:rPr>
          <w:rStyle w:val="StyleUnderline"/>
        </w:rPr>
        <w:t xml:space="preserve"> asteroid </w:t>
      </w:r>
      <w:r w:rsidRPr="00CA76F2">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t xml:space="preserve">. </w:t>
      </w:r>
      <w:r w:rsidRPr="00CA76F2">
        <w:rPr>
          <w:rStyle w:val="StyleUnderline"/>
          <w:bCs/>
          <w:highlight w:val="yellow"/>
        </w:rPr>
        <w:t xml:space="preserve">If it were to strike </w:t>
      </w:r>
      <w:r w:rsidRPr="00AF7C24">
        <w:rPr>
          <w:rStyle w:val="StyleUnderline"/>
          <w:bCs/>
        </w:rPr>
        <w:t>the</w:t>
      </w:r>
      <w:r w:rsidRPr="00F75C0E">
        <w:rPr>
          <w:rStyle w:val="StyleUnderline"/>
          <w:bCs/>
        </w:rPr>
        <w:t xml:space="preserve"> Earth, </w:t>
      </w:r>
      <w:r w:rsidRPr="00CA76F2">
        <w:rPr>
          <w:rStyle w:val="StyleUnderline"/>
          <w:bCs/>
          <w:highlight w:val="yellow"/>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CA76F2">
        <w:rPr>
          <w:rStyle w:val="StyleUnderline"/>
          <w:bCs/>
          <w:highlight w:val="yellow"/>
        </w:rPr>
        <w:t>Bridenstine</w:t>
      </w:r>
      <w:r w:rsidRPr="00F75C0E">
        <w:rPr>
          <w:rStyle w:val="StyleUnderline"/>
          <w:bCs/>
        </w:rPr>
        <w:t xml:space="preserve"> has previously </w:t>
      </w:r>
      <w:r w:rsidRPr="00CA76F2">
        <w:rPr>
          <w:rStyle w:val="StyleUnderline"/>
          <w:bCs/>
          <w:highlight w:val="yellow"/>
        </w:rPr>
        <w:t>warned a potential</w:t>
      </w:r>
      <w:r w:rsidRPr="00F75C0E">
        <w:rPr>
          <w:rStyle w:val="StyleUnderline"/>
          <w:bCs/>
        </w:rPr>
        <w:t xml:space="preserve"> asteroid </w:t>
      </w:r>
      <w:r w:rsidRPr="00CA76F2">
        <w:rPr>
          <w:rStyle w:val="StyleUnderline"/>
          <w:bCs/>
          <w:highlight w:val="yellow"/>
        </w:rPr>
        <w:t xml:space="preserve">collision is </w:t>
      </w:r>
      <w:r w:rsidRPr="00CA76F2">
        <w:rPr>
          <w:rStyle w:val="Emphasis"/>
          <w:highlight w:val="yellow"/>
        </w:rPr>
        <w:t>more likely</w:t>
      </w:r>
      <w:r w:rsidRPr="00CA76F2">
        <w:rPr>
          <w:rStyle w:val="StyleUnderline"/>
          <w:bCs/>
          <w:highlight w:val="yellow"/>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CA76F2">
        <w:rPr>
          <w:rStyle w:val="StyleUnderline"/>
          <w:bCs/>
          <w:highlight w:val="yellow"/>
        </w:rPr>
        <w:t>this is not about Hollywood</w:t>
      </w:r>
      <w:r w:rsidRPr="00F75C0E">
        <w:rPr>
          <w:rStyle w:val="StyleUnderline"/>
          <w:bCs/>
        </w:rPr>
        <w:t>, it's not about the movies.</w:t>
      </w:r>
      <w:r>
        <w:t xml:space="preserve"> "</w:t>
      </w:r>
      <w:r w:rsidRPr="00CA76F2">
        <w:rPr>
          <w:rStyle w:val="StyleUnderline"/>
          <w:bCs/>
          <w:highlight w:val="yellow"/>
        </w:rPr>
        <w:t>This is about</w:t>
      </w:r>
      <w:r w:rsidRPr="00F75C0E">
        <w:rPr>
          <w:rStyle w:val="StyleUnderline"/>
          <w:bCs/>
        </w:rPr>
        <w:t xml:space="preserve"> ultimately </w:t>
      </w:r>
      <w:r w:rsidRPr="00CA76F2">
        <w:rPr>
          <w:rStyle w:val="StyleUnderline"/>
          <w:bCs/>
          <w:highlight w:val="yellow"/>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CA76F2">
        <w:rPr>
          <w:rStyle w:val="StyleUnderline"/>
          <w:bCs/>
          <w:highlight w:val="yellow"/>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CA76F2">
        <w:rPr>
          <w:rStyle w:val="Emphasis"/>
          <w:highlight w:val="yellow"/>
        </w:rPr>
        <w:t>A big rock will hit Earth</w:t>
      </w:r>
      <w:r w:rsidRPr="00F75C0E">
        <w:rPr>
          <w:rStyle w:val="Emphasis"/>
        </w:rPr>
        <w:t xml:space="preserve"> eventually </w:t>
      </w:r>
      <w:r w:rsidRPr="00CA76F2">
        <w:rPr>
          <w:rStyle w:val="Emphasis"/>
          <w:highlight w:val="yellow"/>
        </w:rPr>
        <w:t>&amp; we</w:t>
      </w:r>
      <w:r w:rsidRPr="00F75C0E">
        <w:rPr>
          <w:rStyle w:val="Emphasis"/>
        </w:rPr>
        <w:t xml:space="preserve"> currently </w:t>
      </w:r>
      <w:r w:rsidRPr="00CA76F2">
        <w:rPr>
          <w:rStyle w:val="Emphasis"/>
          <w:highlight w:val="yellow"/>
        </w:rPr>
        <w:t>have no defence</w:t>
      </w:r>
      <w:r w:rsidRPr="00F75C0E">
        <w:t>.”</w:t>
      </w:r>
    </w:p>
    <w:p w14:paraId="177F1B23" w14:textId="77777777" w:rsidR="00BA03CB" w:rsidRPr="00EC1D8E" w:rsidRDefault="00BA03CB" w:rsidP="00BA03CB">
      <w:pPr>
        <w:pStyle w:val="Heading2"/>
      </w:pPr>
      <w:r>
        <w:t>FWK</w:t>
      </w:r>
    </w:p>
    <w:p w14:paraId="0240DB92" w14:textId="77777777" w:rsidR="00BA03CB" w:rsidRPr="00CD7229" w:rsidRDefault="00BA03CB" w:rsidP="00BA03CB">
      <w:pPr>
        <w:pStyle w:val="Heading4"/>
        <w:rPr>
          <w:rFonts w:cs="Calibri"/>
        </w:rPr>
      </w:pPr>
      <w:r w:rsidRPr="00CD7229">
        <w:rPr>
          <w:rFonts w:cs="Calibri"/>
        </w:rPr>
        <w:t xml:space="preserve">Pain and pleasure are </w:t>
      </w:r>
      <w:r w:rsidRPr="00CD7229">
        <w:rPr>
          <w:rFonts w:cs="Calibri"/>
          <w:u w:val="single"/>
        </w:rPr>
        <w:t>intrinsically valuable</w:t>
      </w:r>
      <w:r w:rsidRPr="00CD7229">
        <w:rPr>
          <w:rFonts w:cs="Calibri"/>
        </w:rPr>
        <w:t xml:space="preserve"> – to justify beyond that runs into </w:t>
      </w:r>
      <w:r w:rsidRPr="00CD7229">
        <w:rPr>
          <w:rFonts w:cs="Calibri"/>
          <w:u w:val="single"/>
        </w:rPr>
        <w:t>moral incoherence.</w:t>
      </w:r>
      <w:r w:rsidRPr="00CD7229">
        <w:rPr>
          <w:rFonts w:cs="Calibri"/>
        </w:rPr>
        <w:t xml:space="preserve"> Moen 16,</w:t>
      </w:r>
    </w:p>
    <w:p w14:paraId="0D3418F4" w14:textId="77777777" w:rsidR="00BA03CB" w:rsidRPr="00CD7229" w:rsidRDefault="00BA03CB" w:rsidP="00BA03CB">
      <w:pPr>
        <w:rPr>
          <w:rFonts w:cs="Calibri"/>
          <w:sz w:val="16"/>
        </w:rPr>
      </w:pPr>
      <w:r w:rsidRPr="00CD7229">
        <w:rPr>
          <w:rStyle w:val="Emphasis"/>
        </w:rPr>
        <w:t>Moen 16</w:t>
      </w:r>
      <w:r w:rsidRPr="00CD7229">
        <w:rPr>
          <w:rFonts w:cs="Calibri"/>
          <w:sz w:val="16"/>
        </w:rPr>
        <w:t xml:space="preserve"> [Ole Martin Moen, Research Fellow in Philosophy at University of Oslo “An Argument for Hedonism” Journal of Value Inquiry (Springer), 50 (2) 2016: 267–281] SJDI // RCT by JPark</w:t>
      </w:r>
    </w:p>
    <w:p w14:paraId="22AE02DD" w14:textId="77777777" w:rsidR="00BA03CB" w:rsidRPr="00CD7229" w:rsidRDefault="00BA03CB" w:rsidP="00BA03CB">
      <w:pPr>
        <w:rPr>
          <w:rStyle w:val="StyleUnderline"/>
          <w:rFonts w:cs="Calibri"/>
        </w:rPr>
      </w:pPr>
      <w:r w:rsidRPr="00937AD3">
        <w:rPr>
          <w:rFonts w:cs="Calibri"/>
          <w:sz w:val="14"/>
        </w:rPr>
        <w:t xml:space="preserve">Let us start by observing, empirically, that </w:t>
      </w:r>
      <w:r w:rsidRPr="00CD7229">
        <w:rPr>
          <w:rStyle w:val="StyleUnderline"/>
          <w:rFonts w:cs="Calibri"/>
        </w:rPr>
        <w:t xml:space="preserve">a widely shared judgment about intrinsic value and disvalue is that </w:t>
      </w:r>
      <w:r w:rsidRPr="00937AD3">
        <w:rPr>
          <w:rStyle w:val="StyleUnderline"/>
          <w:rFonts w:eastAsiaTheme="majorEastAsia" w:cstheme="majorBidi"/>
          <w:b/>
          <w:bCs/>
          <w:sz w:val="24"/>
          <w:highlight w:val="yellow"/>
          <w:u w:val="double"/>
        </w:rPr>
        <w:t>pleasure is intrinsically valuable and pain is</w:t>
      </w:r>
      <w:r w:rsidRPr="00937AD3">
        <w:rPr>
          <w:rStyle w:val="StyleUnderline"/>
          <w:rFonts w:cs="Calibri"/>
          <w:highlight w:val="yellow"/>
        </w:rPr>
        <w:t xml:space="preserve"> </w:t>
      </w:r>
      <w:r w:rsidRPr="00937AD3">
        <w:rPr>
          <w:rStyle w:val="StyleUnderline"/>
          <w:rFonts w:eastAsiaTheme="majorEastAsia" w:cstheme="majorBidi"/>
          <w:b/>
          <w:bCs/>
          <w:sz w:val="24"/>
          <w:highlight w:val="yellow"/>
          <w:u w:val="double"/>
        </w:rPr>
        <w:t>intrinsically disvaluable</w:t>
      </w:r>
      <w:r w:rsidRPr="00CD7229">
        <w:rPr>
          <w:rStyle w:val="StyleUnderline"/>
          <w:rFonts w:cs="Calibri"/>
        </w:rPr>
        <w:t>.</w:t>
      </w:r>
      <w:r w:rsidRPr="00937AD3">
        <w:rPr>
          <w:rFonts w:cs="Calibri"/>
          <w:sz w:val="14"/>
        </w:rPr>
        <w:t xml:space="preserve"> </w:t>
      </w:r>
      <w:r w:rsidRPr="00CD7229">
        <w:rPr>
          <w:rStyle w:val="StyleUnderline"/>
          <w:rFonts w:cs="Calibri"/>
        </w:rPr>
        <w:t>On virtually any proposed list of intrinsic values and disvalues (we will look at some of them below), pleasure is included among the intrinsic values and pain among the intrinsic disvalues.</w:t>
      </w:r>
      <w:r w:rsidRPr="00937AD3">
        <w:rPr>
          <w:rFonts w:cs="Calibri"/>
          <w:sz w:val="14"/>
        </w:rPr>
        <w:t xml:space="preserve"> This inclusion </w:t>
      </w:r>
      <w:r w:rsidRPr="00937AD3">
        <w:rPr>
          <w:sz w:val="14"/>
        </w:rPr>
        <w:t>makes intuitive sense, moreover, for there is</w:t>
      </w:r>
      <w:r w:rsidRPr="00937AD3">
        <w:rPr>
          <w:rStyle w:val="StyleUnderline"/>
          <w:rFonts w:cs="Calibri"/>
        </w:rPr>
        <w:t xml:space="preserve"> </w:t>
      </w:r>
      <w:r w:rsidRPr="00937AD3">
        <w:rPr>
          <w:rStyle w:val="StyleUnderline"/>
          <w:rFonts w:eastAsiaTheme="majorEastAsia" w:cstheme="majorBidi"/>
          <w:b/>
          <w:bCs/>
          <w:sz w:val="24"/>
          <w:highlight w:val="yellow"/>
          <w:u w:val="double"/>
        </w:rPr>
        <w:t>something undeniably good about</w:t>
      </w:r>
      <w:r w:rsidRPr="00937AD3">
        <w:rPr>
          <w:rStyle w:val="StyleUnderline"/>
          <w:rFonts w:cs="Calibri"/>
          <w:highlight w:val="yellow"/>
        </w:rPr>
        <w:t xml:space="preserve"> </w:t>
      </w:r>
      <w:r w:rsidRPr="00CD7229">
        <w:rPr>
          <w:rStyle w:val="StyleUnderline"/>
          <w:rFonts w:cs="Calibri"/>
        </w:rPr>
        <w:t xml:space="preserve">the way </w:t>
      </w:r>
      <w:r w:rsidRPr="00937AD3">
        <w:rPr>
          <w:rStyle w:val="StyleUnderline"/>
          <w:rFonts w:eastAsiaTheme="majorEastAsia" w:cstheme="majorBidi"/>
          <w:b/>
          <w:bCs/>
          <w:sz w:val="24"/>
          <w:highlight w:val="yellow"/>
          <w:u w:val="double"/>
        </w:rPr>
        <w:t>pleasure</w:t>
      </w:r>
      <w:r w:rsidRPr="00937AD3">
        <w:rPr>
          <w:rStyle w:val="StyleUnderline"/>
          <w:rFonts w:cs="Calibri"/>
          <w:highlight w:val="yellow"/>
        </w:rPr>
        <w:t xml:space="preserve"> </w:t>
      </w:r>
      <w:r w:rsidRPr="00CD7229">
        <w:rPr>
          <w:rStyle w:val="StyleUnderline"/>
          <w:rFonts w:cs="Calibri"/>
        </w:rPr>
        <w:t xml:space="preserve">feels </w:t>
      </w:r>
      <w:r w:rsidRPr="00937AD3">
        <w:rPr>
          <w:sz w:val="14"/>
        </w:rPr>
        <w:t>and</w:t>
      </w:r>
      <w:r w:rsidRPr="00937AD3">
        <w:rPr>
          <w:rStyle w:val="StyleUnderline"/>
          <w:rFonts w:cs="Calibri"/>
        </w:rPr>
        <w:t xml:space="preserve"> </w:t>
      </w:r>
      <w:r w:rsidRPr="00937AD3">
        <w:rPr>
          <w:rStyle w:val="StyleUnderline"/>
          <w:rFonts w:eastAsiaTheme="majorEastAsia" w:cstheme="majorBidi"/>
          <w:b/>
          <w:bCs/>
          <w:sz w:val="24"/>
          <w:highlight w:val="yellow"/>
          <w:u w:val="double"/>
        </w:rPr>
        <w:t>something undeniably bad about</w:t>
      </w:r>
      <w:r w:rsidRPr="00937AD3">
        <w:rPr>
          <w:rStyle w:val="StyleUnderline"/>
          <w:rFonts w:cs="Calibri"/>
          <w:highlight w:val="yellow"/>
        </w:rPr>
        <w:t xml:space="preserve"> </w:t>
      </w:r>
      <w:r w:rsidRPr="00CD7229">
        <w:rPr>
          <w:rStyle w:val="StyleUnderline"/>
          <w:rFonts w:cs="Calibri"/>
        </w:rPr>
        <w:t xml:space="preserve">the way </w:t>
      </w:r>
      <w:r w:rsidRPr="00937AD3">
        <w:rPr>
          <w:rStyle w:val="StyleUnderline"/>
          <w:rFonts w:eastAsiaTheme="majorEastAsia" w:cstheme="majorBidi"/>
          <w:b/>
          <w:bCs/>
          <w:sz w:val="24"/>
          <w:highlight w:val="yellow"/>
          <w:u w:val="double"/>
        </w:rPr>
        <w:t>pain</w:t>
      </w:r>
      <w:r w:rsidRPr="00937AD3">
        <w:rPr>
          <w:rStyle w:val="StyleUnderline"/>
          <w:rFonts w:cs="Calibri"/>
          <w:highlight w:val="yellow"/>
        </w:rPr>
        <w:t xml:space="preserve"> </w:t>
      </w:r>
      <w:r w:rsidRPr="00CD7229">
        <w:rPr>
          <w:rStyle w:val="StyleUnderline"/>
          <w:rFonts w:cs="Calibri"/>
        </w:rPr>
        <w:t>feels, and neither the goodness of pleasure nor the badness of pain seems to be exhausted by the further effects that these experiences might have.</w:t>
      </w:r>
      <w:r w:rsidRPr="00937AD3">
        <w:rPr>
          <w:rFonts w:cs="Calibri"/>
          <w:sz w:val="14"/>
        </w:rPr>
        <w:t xml:space="preserve"> “Pleasure” and “pain” are here understood inclusively, as encompassing anything hedonically positive and anything hedonically negative.2 </w:t>
      </w:r>
      <w:r w:rsidRPr="00CD7229">
        <w:rPr>
          <w:rStyle w:val="StyleUnderline"/>
          <w:rFonts w:cs="Calibri"/>
        </w:rPr>
        <w:t xml:space="preserve">The </w:t>
      </w:r>
      <w:r w:rsidRPr="00937AD3">
        <w:rPr>
          <w:sz w:val="14"/>
        </w:rPr>
        <w:t>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w:t>
      </w:r>
      <w:r w:rsidRPr="00937AD3">
        <w:rPr>
          <w:rFonts w:cs="Calibri"/>
          <w:sz w:val="14"/>
        </w:rPr>
        <w:t xml:space="preserve"> of going to the convenience store, but </w:t>
      </w:r>
      <w:r w:rsidRPr="00CD7229">
        <w:rPr>
          <w:rStyle w:val="StyleUnderline"/>
          <w:rFonts w:cs="Calibri"/>
        </w:rPr>
        <w:t>for the sake of achieving something further that you deem to be valuable.</w:t>
      </w:r>
      <w:r w:rsidRPr="00937AD3">
        <w:rPr>
          <w:rFonts w:cs="Calibr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A76F2">
        <w:rPr>
          <w:rStyle w:val="StyleUnderline"/>
          <w:rFonts w:cs="Calibri"/>
          <w:highlight w:val="yellow"/>
        </w:rPr>
        <w:t>If I</w:t>
      </w:r>
      <w:r w:rsidRPr="00CD7229">
        <w:rPr>
          <w:rStyle w:val="StyleUnderline"/>
          <w:rFonts w:cs="Calibri"/>
        </w:rPr>
        <w:t xml:space="preserve"> then proceed by </w:t>
      </w:r>
      <w:r w:rsidRPr="00CA76F2">
        <w:rPr>
          <w:rStyle w:val="StyleUnderline"/>
          <w:rFonts w:cs="Calibri"/>
          <w:highlight w:val="yellow"/>
        </w:rPr>
        <w:t>ask</w:t>
      </w:r>
      <w:r w:rsidRPr="00CD7229">
        <w:rPr>
          <w:rStyle w:val="StyleUnderline"/>
          <w:rFonts w:cs="Calibri"/>
        </w:rPr>
        <w:t xml:space="preserve">ing “But </w:t>
      </w:r>
      <w:r w:rsidRPr="00937AD3">
        <w:rPr>
          <w:rStyle w:val="StyleUnderline"/>
          <w:rFonts w:eastAsiaTheme="majorEastAsia" w:cstheme="majorBidi"/>
          <w:b/>
          <w:bCs/>
          <w:sz w:val="24"/>
          <w:highlight w:val="yellow"/>
          <w:u w:val="double"/>
        </w:rPr>
        <w:t>what is the pleasure of drinking the soda good for</w:t>
      </w:r>
      <w:r w:rsidRPr="00CD7229">
        <w:rPr>
          <w:rStyle w:val="StyleUnderline"/>
          <w:rFonts w:cs="Calibri"/>
        </w:rPr>
        <w:t xml:space="preserve">?” </w:t>
      </w:r>
      <w:r w:rsidRPr="00937AD3">
        <w:rPr>
          <w:sz w:val="14"/>
        </w:rPr>
        <w:t>the discussion is likely to reach an awkward end</w:t>
      </w:r>
      <w:r w:rsidRPr="00CD7229">
        <w:rPr>
          <w:rStyle w:val="StyleUnderline"/>
          <w:rFonts w:cs="Calibri"/>
        </w:rPr>
        <w:t xml:space="preserve">. The reason is that the </w:t>
      </w:r>
      <w:r w:rsidRPr="00937AD3">
        <w:rPr>
          <w:rStyle w:val="StyleUnderline"/>
          <w:rFonts w:eastAsiaTheme="majorEastAsia" w:cstheme="majorBidi"/>
          <w:b/>
          <w:bCs/>
          <w:sz w:val="24"/>
          <w:highlight w:val="yellow"/>
          <w:u w:val="double"/>
        </w:rPr>
        <w:t>pleasure is not good for anything further</w:t>
      </w:r>
      <w:r w:rsidRPr="00CD7229">
        <w:rPr>
          <w:rStyle w:val="StyleUnderline"/>
          <w:rFonts w:cs="Calibri"/>
        </w:rPr>
        <w:t>; it is simply that for which going to the convenience store and buying the soda is good.</w:t>
      </w:r>
      <w:r w:rsidRPr="00937AD3">
        <w:rPr>
          <w:rFonts w:cs="Calibri"/>
          <w:sz w:val="14"/>
        </w:rPr>
        <w:t>3 As Aristotle observes</w:t>
      </w:r>
      <w:r w:rsidRPr="00CD7229">
        <w:rPr>
          <w:rStyle w:val="StyleUnderline"/>
          <w:rFonts w:cs="Calibri"/>
        </w:rPr>
        <w:t>: “We never ask [a man] what his end is in being pleased, because we assume that pleasure is choice worthy in itself.</w:t>
      </w:r>
      <w:r w:rsidRPr="00937AD3">
        <w:rPr>
          <w:rFonts w:cs="Calibr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D7229">
        <w:rPr>
          <w:rStyle w:val="StyleUnderline"/>
          <w:rFonts w:cs="Calibri"/>
        </w:rPr>
        <w:t xml:space="preserve">pleasure and pain are both places where we reach the end of the line in matters of value. </w:t>
      </w:r>
    </w:p>
    <w:p w14:paraId="08B0A7EE" w14:textId="77777777" w:rsidR="00BA03CB" w:rsidRPr="00CD7229" w:rsidRDefault="00BA03CB" w:rsidP="00BA03CB">
      <w:pPr>
        <w:pStyle w:val="Heading4"/>
        <w:rPr>
          <w:rFonts w:cs="Calibri"/>
        </w:rPr>
      </w:pPr>
      <w:r w:rsidRPr="00CD7229">
        <w:rPr>
          <w:rFonts w:cs="Calibri"/>
        </w:rPr>
        <w:t>Thus, the standard is maximizing expected well-bein</w:t>
      </w:r>
      <w:r>
        <w:rPr>
          <w:rFonts w:cs="Calibri"/>
        </w:rPr>
        <w:t>g (Act Util)</w:t>
      </w:r>
      <w:r w:rsidRPr="00CD7229">
        <w:rPr>
          <w:rFonts w:cs="Calibri"/>
        </w:rPr>
        <w:t>. Prefer additionally</w:t>
      </w:r>
      <w:r>
        <w:rPr>
          <w:rFonts w:cs="Calibri"/>
        </w:rPr>
        <w:t>:</w:t>
      </w:r>
    </w:p>
    <w:p w14:paraId="7C26FCE8" w14:textId="77777777" w:rsidR="00BA03CB" w:rsidRDefault="00BA03CB" w:rsidP="00BA03CB">
      <w:pPr>
        <w:pStyle w:val="Heading4"/>
        <w:rPr>
          <w:rFonts w:cs="Calibri"/>
        </w:rPr>
      </w:pPr>
      <w:r w:rsidRPr="00277BFC">
        <w:rPr>
          <w:rFonts w:cs="Calibri"/>
        </w:rPr>
        <w:t>[</w:t>
      </w:r>
      <w:r>
        <w:rPr>
          <w:rFonts w:cs="Calibri"/>
        </w:rPr>
        <w:t>1</w:t>
      </w:r>
      <w:r w:rsidRPr="00277BFC">
        <w:rPr>
          <w:rFonts w:cs="Calibri"/>
        </w:rPr>
        <w:t xml:space="preserve">] </w:t>
      </w:r>
      <w:r>
        <w:rPr>
          <w:rFonts w:cs="Calibri"/>
        </w:rPr>
        <w:t>Lexical</w:t>
      </w:r>
      <w:r w:rsidRPr="00277BFC">
        <w:rPr>
          <w:rFonts w:cs="Calibri"/>
        </w:rPr>
        <w:t xml:space="preserve"> pre-</w:t>
      </w:r>
      <w:r>
        <w:rPr>
          <w:rFonts w:cs="Calibri"/>
        </w:rPr>
        <w:t>req</w:t>
      </w:r>
      <w:r w:rsidRPr="00277BFC">
        <w:rPr>
          <w:rFonts w:cs="Calibri"/>
        </w:rPr>
        <w:t>. Threats to bodily security and life preclude the ability for moral actors to effectively act upon other moral theories since they are in a constant state of crisis</w:t>
      </w:r>
      <w:r>
        <w:rPr>
          <w:rFonts w:cs="Calibri"/>
        </w:rPr>
        <w:t>. This means my offense OW under their fwk.</w:t>
      </w:r>
    </w:p>
    <w:p w14:paraId="7EC1559D" w14:textId="77777777" w:rsidR="00BA03CB" w:rsidRDefault="00BA03CB" w:rsidP="00BA03CB">
      <w:pPr>
        <w:pStyle w:val="Heading4"/>
        <w:rPr>
          <w:rFonts w:cs="Calibri"/>
        </w:rPr>
      </w:pPr>
      <w:r>
        <w:rPr>
          <w:rFonts w:cs="Calibri"/>
        </w:rPr>
        <w:t>[2</w:t>
      </w:r>
      <w:r w:rsidRPr="00CD7229">
        <w:rPr>
          <w:rFonts w:cs="Calibri"/>
        </w:rPr>
        <w:t xml:space="preserve">] Actor specificity </w:t>
      </w:r>
    </w:p>
    <w:p w14:paraId="59FE5DE5" w14:textId="77777777" w:rsidR="00BA03CB" w:rsidRDefault="00BA03CB" w:rsidP="00BA03CB">
      <w:pPr>
        <w:pStyle w:val="Heading4"/>
        <w:rPr>
          <w:rFonts w:cs="Calibri"/>
        </w:rPr>
      </w:pPr>
      <w:r>
        <w:rPr>
          <w:rFonts w:cs="Calibri"/>
        </w:rPr>
        <w:t>[</w:t>
      </w:r>
      <w:r w:rsidRPr="00CD7229">
        <w:rPr>
          <w:rFonts w:cs="Calibri"/>
        </w:rPr>
        <w:t xml:space="preserve">A] governments must aggregate because their policies benefit some and harm others so the only non-arbitrary way to prioritize is by helping the most amount of people </w:t>
      </w:r>
    </w:p>
    <w:p w14:paraId="0E650FC2" w14:textId="77777777" w:rsidR="00BA03CB" w:rsidRDefault="00BA03CB" w:rsidP="00BA03CB">
      <w:pPr>
        <w:pStyle w:val="Heading4"/>
        <w:rPr>
          <w:rFonts w:cs="Calibri"/>
        </w:rPr>
      </w:pPr>
      <w:r>
        <w:rPr>
          <w:rFonts w:cs="Calibri"/>
        </w:rPr>
        <w:t>[B</w:t>
      </w:r>
      <w:r w:rsidRPr="00CD7229">
        <w:rPr>
          <w:rFonts w:cs="Calibri"/>
        </w:rPr>
        <w:t>] Actor specificity comes first because different agents have different obligations. Takes out calc indicts because they’re empirically denied.</w:t>
      </w:r>
    </w:p>
    <w:p w14:paraId="561A38BA" w14:textId="77777777" w:rsidR="00BA03CB" w:rsidRPr="00E01D4D" w:rsidRDefault="00BA03CB" w:rsidP="00BA03CB">
      <w:pPr>
        <w:pStyle w:val="Heading4"/>
      </w:pPr>
      <w:r w:rsidRPr="00E01D4D">
        <w:t>[</w:t>
      </w:r>
      <w:r>
        <w:t>3</w:t>
      </w:r>
      <w:r w:rsidRPr="00E01D4D">
        <w:t>]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p>
    <w:p w14:paraId="46FF1AB3" w14:textId="77777777" w:rsidR="00BA03CB" w:rsidRDefault="00BA03CB" w:rsidP="00BA03CB">
      <w:pPr>
        <w:pStyle w:val="Heading4"/>
      </w:pPr>
      <w:r w:rsidRPr="00277BFC">
        <w:rPr>
          <w:rFonts w:cs="Calibri"/>
        </w:rPr>
        <w:t>[</w:t>
      </w:r>
      <w:r>
        <w:rPr>
          <w:rFonts w:cs="Calibri"/>
        </w:rPr>
        <w:t>4</w:t>
      </w:r>
      <w:r w:rsidRPr="00277BFC">
        <w:rPr>
          <w:rFonts w:cs="Calibri"/>
        </w:rPr>
        <w:t>]</w:t>
      </w:r>
      <w:r>
        <w:rPr>
          <w:rFonts w:cs="Calibri"/>
        </w:rPr>
        <w:t xml:space="preserve"> </w:t>
      </w:r>
      <w:r w:rsidRPr="00277BFC">
        <w:rPr>
          <w:rFonts w:cs="Calibri"/>
        </w:rPr>
        <w:t xml:space="preserve">Topic lit – most articles are written through the lens of util since they’re crafted for policymakers and the general public to understand who take consequences to be important, not philosophy majors. </w:t>
      </w:r>
      <w:r>
        <w:t xml:space="preserve">Leads to better real world ed, important because that is the terminal impact of debate. Not a reason to drop the debater. </w:t>
      </w:r>
    </w:p>
    <w:p w14:paraId="43B02AC8" w14:textId="77777777" w:rsidR="00BA03CB" w:rsidRDefault="00BA03CB" w:rsidP="00BA03CB">
      <w:pPr>
        <w:pStyle w:val="Heading3"/>
      </w:pPr>
      <w:r>
        <w:t>Method</w:t>
      </w:r>
    </w:p>
    <w:p w14:paraId="586607C2" w14:textId="77777777" w:rsidR="00BA03CB" w:rsidRPr="00FF0CF7" w:rsidRDefault="00BA03CB" w:rsidP="00BA03CB">
      <w:pPr>
        <w:pStyle w:val="Heading4"/>
        <w:rPr>
          <w:rFonts w:cs="Calibri"/>
        </w:rPr>
      </w:pPr>
      <w:r w:rsidRPr="00277BFC">
        <w:rPr>
          <w:rFonts w:cs="Calibri"/>
        </w:rPr>
        <w:t xml:space="preserve">Extinction hijacks and side constrains the framework </w:t>
      </w:r>
      <w:r>
        <w:rPr>
          <w:rFonts w:cs="Calibri"/>
        </w:rPr>
        <w:t>– it o/w and comes first</w:t>
      </w:r>
    </w:p>
    <w:p w14:paraId="5D4473CB" w14:textId="77777777" w:rsidR="00BA03CB" w:rsidRPr="00FF0CF7" w:rsidRDefault="00BA03CB" w:rsidP="00BA03CB">
      <w:r w:rsidRPr="00FF0CF7">
        <w:rPr>
          <w:rStyle w:val="Style13ptBold"/>
        </w:rPr>
        <w:t>Pummer 15</w:t>
      </w:r>
      <w:r w:rsidRPr="00FF0CF7">
        <w:t xml:space="preserve"> [Theron, Junior Research Fellow in Philosophy at St. Anne's College, University of Oxford. “Moral Agreement on Saving the World” Practical Ethics, University of Oxford. May 18, 2015] AT</w:t>
      </w:r>
    </w:p>
    <w:p w14:paraId="261B162E" w14:textId="77777777" w:rsidR="00BA03CB" w:rsidRPr="00937AD3" w:rsidRDefault="00BA03CB" w:rsidP="00BA03CB">
      <w:pPr>
        <w:rPr>
          <w:sz w:val="12"/>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937AD3">
        <w:rPr>
          <w:sz w:val="12"/>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937AD3">
        <w:rPr>
          <w:sz w:val="12"/>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937AD3">
        <w:rPr>
          <w:sz w:val="12"/>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937AD3">
        <w:rPr>
          <w:sz w:val="12"/>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937AD3">
        <w:rPr>
          <w:rStyle w:val="StyleUnderline"/>
          <w:rFonts w:eastAsiaTheme="majorEastAsia" w:cstheme="majorBidi"/>
          <w:b/>
          <w:bCs/>
          <w:sz w:val="24"/>
          <w:highlight w:val="yellow"/>
          <w:u w:val="double"/>
        </w:rPr>
        <w:t>reducing existential risk is</w:t>
      </w:r>
      <w:r w:rsidRPr="00937AD3">
        <w:rPr>
          <w:rStyle w:val="StyleUnderline"/>
          <w:bCs/>
          <w:highlight w:val="yellow"/>
        </w:rPr>
        <w:t xml:space="preserve"> </w:t>
      </w:r>
      <w:r w:rsidRPr="007C21F8">
        <w:rPr>
          <w:rStyle w:val="StyleUnderline"/>
          <w:bCs/>
        </w:rPr>
        <w:t xml:space="preserve">easily </w:t>
      </w:r>
      <w:r w:rsidRPr="00937AD3">
        <w:rPr>
          <w:rStyle w:val="StyleUnderline"/>
          <w:rFonts w:eastAsiaTheme="majorEastAsia" w:cstheme="majorBidi"/>
          <w:b/>
          <w:bCs/>
          <w:sz w:val="24"/>
          <w:highlight w:val="yellow"/>
          <w:u w:val="double"/>
        </w:rPr>
        <w:t>the most important thing in the whole world</w:t>
      </w:r>
      <w:r w:rsidRPr="00CA76F2">
        <w:rPr>
          <w:rStyle w:val="StyleUnderline"/>
          <w:bCs/>
          <w:highlight w:val="yellow"/>
        </w:rPr>
        <w:t>.</w:t>
      </w:r>
      <w:r w:rsidRPr="007C21F8">
        <w:rPr>
          <w:rStyle w:val="StyleUnderline"/>
          <w:bCs/>
        </w:rPr>
        <w:t xml:space="preserve"> This is for the familiar reason that there are </w:t>
      </w:r>
      <w:r w:rsidRPr="00937AD3">
        <w:rPr>
          <w:rStyle w:val="StyleUnderline"/>
          <w:rFonts w:eastAsiaTheme="majorEastAsia" w:cstheme="majorBidi"/>
          <w:b/>
          <w:bCs/>
          <w:sz w:val="24"/>
          <w:highlight w:val="yellow"/>
          <w:u w:val="double"/>
        </w:rPr>
        <w:t>so many people</w:t>
      </w:r>
      <w:r w:rsidRPr="00937AD3">
        <w:rPr>
          <w:rStyle w:val="StyleUnderline"/>
          <w:bCs/>
          <w:highlight w:val="yellow"/>
        </w:rPr>
        <w:t xml:space="preserve"> </w:t>
      </w:r>
      <w:r w:rsidRPr="007C21F8">
        <w:rPr>
          <w:rStyle w:val="StyleUnderline"/>
          <w:bCs/>
        </w:rPr>
        <w:t xml:space="preserve">who </w:t>
      </w:r>
      <w:r w:rsidRPr="00937AD3">
        <w:rPr>
          <w:rStyle w:val="StyleUnderline"/>
          <w:rFonts w:eastAsiaTheme="majorEastAsia" w:cstheme="majorBidi"/>
          <w:b/>
          <w:bCs/>
          <w:sz w:val="24"/>
          <w:highlight w:val="yellow"/>
          <w:u w:val="double"/>
        </w:rPr>
        <w:t>could exist in the future</w:t>
      </w:r>
      <w:r w:rsidRPr="00937AD3">
        <w:rPr>
          <w:rStyle w:val="StyleUnderline"/>
          <w:bCs/>
          <w:highlight w:val="yellow"/>
        </w:rPr>
        <w:t xml:space="preserve"> </w:t>
      </w:r>
      <w:r w:rsidRPr="007C21F8">
        <w:rPr>
          <w:rStyle w:val="StyleUnderline"/>
          <w:bCs/>
        </w:rPr>
        <w:t xml:space="preserve">– there are </w:t>
      </w:r>
      <w:r w:rsidRPr="00937AD3">
        <w:rPr>
          <w:rStyle w:val="StyleUnderline"/>
          <w:rFonts w:eastAsiaTheme="majorEastAsia" w:cstheme="majorBidi"/>
          <w:b/>
          <w:bCs/>
          <w:sz w:val="24"/>
          <w:highlight w:val="yellow"/>
          <w:u w:val="double"/>
        </w:rPr>
        <w:t>trillions upon trillions</w:t>
      </w:r>
      <w:r w:rsidRPr="007C21F8">
        <w:rPr>
          <w:rStyle w:val="StyleUnderline"/>
          <w:bCs/>
        </w:rPr>
        <w:t xml:space="preserve">… upon trillions. There are so many possible future people that </w:t>
      </w:r>
      <w:r w:rsidRPr="00937AD3">
        <w:rPr>
          <w:sz w:val="12"/>
          <w:highlight w:val="yellow"/>
        </w:rPr>
        <w:t>reducing existential risk is</w:t>
      </w:r>
      <w:r w:rsidRPr="00937AD3">
        <w:rPr>
          <w:sz w:val="12"/>
        </w:rPr>
        <w:t xml:space="preserve"> arguably </w:t>
      </w:r>
      <w:r w:rsidRPr="00937AD3">
        <w:rPr>
          <w:sz w:val="12"/>
          <w:highlight w:val="yellow"/>
        </w:rPr>
        <w:t>the most important</w:t>
      </w:r>
      <w:r w:rsidRPr="00937AD3">
        <w:rPr>
          <w:sz w:val="12"/>
        </w:rPr>
        <w:t xml:space="preserve"> thing in the world, </w:t>
      </w:r>
      <w:r w:rsidRPr="00937AD3">
        <w:rPr>
          <w:sz w:val="12"/>
          <w:highlight w:val="yellow"/>
        </w:rPr>
        <w:t xml:space="preserve">even if the well-being of these possible people were given only 0.001% as much weight </w:t>
      </w:r>
      <w:r w:rsidRPr="00937AD3">
        <w:rPr>
          <w:sz w:val="12"/>
        </w:rPr>
        <w:t xml:space="preserve">as that of existing people. Even on a wholly person-affecting view – according to which there’s nothing (apart from effects on existing people) to be said in favor of creating happy people – the case for reducing existential risk is very strong. As noted in this seminal </w:t>
      </w:r>
      <w:r w:rsidRPr="00937AD3">
        <w:rPr>
          <w:sz w:val="12"/>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w:t>
      </w:r>
      <w:r w:rsidRPr="00937AD3">
        <w:rPr>
          <w:sz w:val="12"/>
        </w:rPr>
        <w:t>that, 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Minimally plausible versions of deontology and virtue ethics must be concerned in part with promoting the good, from an impartial point of view. They’d thus imply very strong reasons to reduce existential risk,</w:t>
      </w:r>
      <w:r w:rsidRPr="00937AD3">
        <w:rPr>
          <w:sz w:val="12"/>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937AD3">
        <w:rPr>
          <w:sz w:val="12"/>
          <w:szCs w:val="1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21E5D">
        <w:rPr>
          <w:rStyle w:val="StyleUnderline"/>
          <w:sz w:val="10"/>
          <w:szCs w:val="10"/>
        </w:rPr>
        <w:t>To be minimally plausible, egoism will need to be paired with a more sophisticated account of well-being.</w:t>
      </w:r>
      <w:r w:rsidRPr="00937AD3">
        <w:rPr>
          <w:sz w:val="12"/>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37AD3">
        <w:rPr>
          <w:sz w:val="12"/>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937AD3">
        <w:rPr>
          <w:sz w:val="12"/>
          <w:szCs w:val="1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937AD3">
        <w:rPr>
          <w:sz w:val="12"/>
        </w:rPr>
        <w:t xml:space="preserve">. </w:t>
      </w:r>
      <w:r w:rsidRPr="00937AD3">
        <w:rPr>
          <w:rStyle w:val="Emphasis"/>
          <w:rFonts w:eastAsiaTheme="majorEastAsia" w:cstheme="majorBidi"/>
          <w:bCs/>
          <w:iCs w:val="0"/>
          <w:sz w:val="24"/>
          <w:highlight w:val="yellow"/>
          <w:u w:val="double"/>
        </w:rPr>
        <w:t>We should also take into account moral uncertainty</w:t>
      </w:r>
      <w:r w:rsidRPr="00CA76F2">
        <w:rPr>
          <w:rStyle w:val="Emphasis"/>
          <w:highlight w:val="yellow"/>
        </w:rPr>
        <w:t>.</w:t>
      </w:r>
      <w:r w:rsidRPr="00937AD3">
        <w:rPr>
          <w:b/>
          <w:bCs/>
          <w:sz w:val="12"/>
        </w:rPr>
        <w:t xml:space="preserve"> </w:t>
      </w:r>
      <w:r w:rsidRPr="007C21F8">
        <w:rPr>
          <w:rStyle w:val="StyleUnderline"/>
          <w:bCs/>
        </w:rPr>
        <w:t>What is it reasonable for one to do, when one is uncertain not (only) about the empirical facts, but also about the moral facts?</w:t>
      </w:r>
      <w:r w:rsidRPr="00937AD3">
        <w:rPr>
          <w:sz w:val="12"/>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937AD3">
        <w:rPr>
          <w:sz w:val="12"/>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937AD3">
        <w:rPr>
          <w:sz w:val="12"/>
        </w:rPr>
        <w:t xml:space="preserve">(and 10% sure that one of these other ones is correct), </w:t>
      </w:r>
      <w:r w:rsidRPr="007C21F8">
        <w:rPr>
          <w:rStyle w:val="StyleUnderline"/>
          <w:bCs/>
        </w:rPr>
        <w:t>they would have pretty strong reason, from the standpoint of moral uncertainty, to reduce existential risk.</w:t>
      </w:r>
      <w:r w:rsidRPr="00937AD3">
        <w:rPr>
          <w:sz w:val="12"/>
        </w:rPr>
        <w:t xml:space="preserve"> Perhaps most disturbingly still, </w:t>
      </w:r>
      <w:r w:rsidRPr="00937AD3">
        <w:rPr>
          <w:rStyle w:val="StyleUnderline"/>
          <w:rFonts w:eastAsiaTheme="majorEastAsia" w:cstheme="majorBidi"/>
          <w:b/>
          <w:bCs/>
          <w:sz w:val="24"/>
          <w:highlight w:val="yellow"/>
          <w:u w:val="double"/>
        </w:rPr>
        <w:t>even if we are only 1% sure that</w:t>
      </w:r>
      <w:r w:rsidRPr="00937AD3">
        <w:rPr>
          <w:rStyle w:val="StyleUnderline"/>
          <w:highlight w:val="yellow"/>
        </w:rPr>
        <w:t xml:space="preserve"> </w:t>
      </w:r>
      <w:r w:rsidRPr="007C21F8">
        <w:rPr>
          <w:rStyle w:val="StyleUnderline"/>
          <w:bCs/>
        </w:rPr>
        <w:t>the</w:t>
      </w:r>
      <w:r w:rsidRPr="00FF0CF7">
        <w:rPr>
          <w:rStyle w:val="StyleUnderline"/>
        </w:rPr>
        <w:t xml:space="preserve"> </w:t>
      </w:r>
      <w:r w:rsidRPr="00937AD3">
        <w:rPr>
          <w:rStyle w:val="StyleUnderline"/>
          <w:rFonts w:eastAsiaTheme="majorEastAsia" w:cstheme="majorBidi"/>
          <w:b/>
          <w:bCs/>
          <w:sz w:val="24"/>
          <w:highlight w:val="yellow"/>
          <w:u w:val="double"/>
        </w:rPr>
        <w:t>well-being</w:t>
      </w:r>
      <w:r w:rsidRPr="00937AD3">
        <w:rPr>
          <w:rStyle w:val="StyleUnderline"/>
          <w:highlight w:val="yellow"/>
        </w:rPr>
        <w:t xml:space="preserve"> </w:t>
      </w:r>
      <w:r w:rsidRPr="007C21F8">
        <w:rPr>
          <w:rStyle w:val="StyleUnderline"/>
          <w:bCs/>
        </w:rPr>
        <w:t>of possible future people</w:t>
      </w:r>
      <w:r w:rsidRPr="00FF0CF7">
        <w:rPr>
          <w:rStyle w:val="StyleUnderline"/>
        </w:rPr>
        <w:t xml:space="preserve"> </w:t>
      </w:r>
      <w:r w:rsidRPr="00937AD3">
        <w:rPr>
          <w:rStyle w:val="StyleUnderline"/>
          <w:rFonts w:eastAsiaTheme="majorEastAsia" w:cstheme="majorBidi"/>
          <w:b/>
          <w:bCs/>
          <w:sz w:val="24"/>
          <w:highlight w:val="yellow"/>
          <w:u w:val="double"/>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937AD3">
        <w:rPr>
          <w:rStyle w:val="StyleUnderline"/>
          <w:rFonts w:eastAsiaTheme="majorEastAsia" w:cstheme="majorBidi"/>
          <w:b/>
          <w:bCs/>
          <w:sz w:val="24"/>
          <w:highlight w:val="yellow"/>
          <w:u w:val="double"/>
        </w:rPr>
        <w:t>from</w:t>
      </w:r>
      <w:r w:rsidRPr="00937AD3">
        <w:rPr>
          <w:rStyle w:val="StyleUnderline"/>
          <w:bCs/>
          <w:highlight w:val="yellow"/>
        </w:rPr>
        <w:t xml:space="preserve"> </w:t>
      </w:r>
      <w:r w:rsidRPr="007C21F8">
        <w:rPr>
          <w:rStyle w:val="StyleUnderline"/>
          <w:bCs/>
        </w:rPr>
        <w:t>the standpoint of</w:t>
      </w:r>
      <w:r w:rsidRPr="00FF0CF7">
        <w:rPr>
          <w:rStyle w:val="StyleUnderline"/>
        </w:rPr>
        <w:t xml:space="preserve"> </w:t>
      </w:r>
      <w:r w:rsidRPr="00937AD3">
        <w:rPr>
          <w:rStyle w:val="StyleUnderline"/>
          <w:rFonts w:eastAsiaTheme="majorEastAsia" w:cstheme="majorBidi"/>
          <w:b/>
          <w:bCs/>
          <w:sz w:val="24"/>
          <w:highlight w:val="yellow"/>
          <w:u w:val="double"/>
        </w:rPr>
        <w:t>moral uncertainty</w:t>
      </w:r>
      <w:r w:rsidRPr="00CA76F2">
        <w:rPr>
          <w:rStyle w:val="StyleUnderline"/>
          <w:bCs/>
          <w:highlight w:val="yellow"/>
        </w:rPr>
        <w:t xml:space="preserve">, </w:t>
      </w:r>
      <w:r w:rsidRPr="00937AD3">
        <w:rPr>
          <w:rStyle w:val="StyleUnderline"/>
          <w:rFonts w:eastAsiaTheme="majorEastAsia" w:cstheme="majorBidi"/>
          <w:b/>
          <w:bCs/>
          <w:sz w:val="24"/>
          <w:highlight w:val="yellow"/>
          <w:u w:val="double"/>
        </w:rPr>
        <w:t>reducing existential risk is the most important thing in the world.</w:t>
      </w:r>
      <w:r w:rsidRPr="00937AD3">
        <w:rPr>
          <w:sz w:val="12"/>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937AD3">
        <w:rPr>
          <w:sz w:val="12"/>
        </w:rPr>
        <w:t xml:space="preserve">, at least given certain empirical claims about what future lives would most likely be like, </w:t>
      </w:r>
      <w:r w:rsidRPr="00937AD3">
        <w:rPr>
          <w:rStyle w:val="Emphasis"/>
          <w:rFonts w:eastAsiaTheme="majorEastAsia" w:cstheme="majorBidi"/>
          <w:bCs/>
          <w:iCs w:val="0"/>
          <w:sz w:val="24"/>
          <w:highlight w:val="yellow"/>
          <w:u w:val="double"/>
        </w:rPr>
        <w:t>all</w:t>
      </w:r>
      <w:r w:rsidRPr="00937AD3">
        <w:rPr>
          <w:rStyle w:val="Emphasis"/>
          <w:highlight w:val="yellow"/>
        </w:rPr>
        <w:t xml:space="preserve"> </w:t>
      </w:r>
      <w:r w:rsidRPr="00937AD3">
        <w:rPr>
          <w:sz w:val="12"/>
          <w:highlight w:val="yellow"/>
        </w:rPr>
        <w:t>minimally</w:t>
      </w:r>
      <w:r w:rsidRPr="00CA76F2">
        <w:rPr>
          <w:rStyle w:val="Emphasis"/>
          <w:highlight w:val="yellow"/>
        </w:rPr>
        <w:t xml:space="preserve"> </w:t>
      </w:r>
      <w:r w:rsidRPr="00937AD3">
        <w:rPr>
          <w:sz w:val="12"/>
          <w:highlight w:val="yellow"/>
        </w:rPr>
        <w:t>plausible</w:t>
      </w:r>
      <w:r w:rsidRPr="00CA76F2">
        <w:rPr>
          <w:rStyle w:val="Emphasis"/>
          <w:highlight w:val="yellow"/>
        </w:rPr>
        <w:t xml:space="preserve"> </w:t>
      </w:r>
      <w:r w:rsidRPr="00937AD3">
        <w:rPr>
          <w:rStyle w:val="Emphasis"/>
          <w:rFonts w:eastAsiaTheme="majorEastAsia" w:cstheme="majorBidi"/>
          <w:bCs/>
          <w:iCs w:val="0"/>
          <w:sz w:val="24"/>
          <w:highlight w:val="yellow"/>
          <w:u w:val="double"/>
        </w:rPr>
        <w:t>moral views would</w:t>
      </w:r>
      <w:r w:rsidRPr="00937AD3">
        <w:rPr>
          <w:rStyle w:val="Emphasis"/>
          <w:highlight w:val="yellow"/>
        </w:rPr>
        <w:t xml:space="preserve"> </w:t>
      </w:r>
      <w:r w:rsidRPr="00937AD3">
        <w:rPr>
          <w:rStyle w:val="Emphasis"/>
          <w:rFonts w:eastAsiaTheme="majorEastAsia" w:cstheme="majorBidi"/>
          <w:bCs/>
          <w:iCs w:val="0"/>
          <w:sz w:val="24"/>
          <w:highlight w:val="yellow"/>
          <w:u w:val="double"/>
        </w:rPr>
        <w:t>converge</w:t>
      </w:r>
      <w:r w:rsidRPr="00937AD3">
        <w:rPr>
          <w:rStyle w:val="Emphasis"/>
          <w:highlight w:val="yellow"/>
        </w:rPr>
        <w:t xml:space="preserve"> </w:t>
      </w:r>
      <w:r w:rsidRPr="00FF0CF7">
        <w:rPr>
          <w:rStyle w:val="Emphasis"/>
        </w:rPr>
        <w:t xml:space="preserve">on the conclusion </w:t>
      </w:r>
      <w:r w:rsidRPr="00937AD3">
        <w:rPr>
          <w:rStyle w:val="Emphasis"/>
          <w:rFonts w:eastAsiaTheme="majorEastAsia" w:cstheme="majorBidi"/>
          <w:bCs/>
          <w:iCs w:val="0"/>
          <w:sz w:val="24"/>
          <w:highlight w:val="yellow"/>
          <w:u w:val="double"/>
        </w:rPr>
        <w:t>that we should try to save the world</w:t>
      </w:r>
      <w:r w:rsidRPr="00CA76F2">
        <w:rPr>
          <w:rStyle w:val="StyleUnderline"/>
          <w:highlight w:val="yellow"/>
        </w:rPr>
        <w:t>.</w:t>
      </w:r>
      <w:r w:rsidRPr="00937AD3">
        <w:rPr>
          <w:sz w:val="12"/>
        </w:rPr>
        <w:t xml:space="preserve"> While there are some non-crazy </w:t>
      </w:r>
      <w:r w:rsidRPr="007C21F8">
        <w:rPr>
          <w:rStyle w:val="StyleUnderline"/>
          <w:bCs/>
        </w:rPr>
        <w:t>views that place significantly greater moral weight on avoiding suffering than on promoting happiness</w:t>
      </w:r>
      <w:r w:rsidRPr="00937AD3">
        <w:rPr>
          <w:sz w:val="12"/>
        </w:rPr>
        <w:t xml:space="preserve">, for reasons others have offered (and for independent reasons I won’t get into here unless requested to), they nonetheless </w:t>
      </w:r>
      <w:r w:rsidRPr="007C21F8">
        <w:rPr>
          <w:rStyle w:val="StyleUnderline"/>
          <w:bCs/>
        </w:rPr>
        <w:t>seem to be fairly implausible views.</w:t>
      </w:r>
      <w:r w:rsidRPr="00937AD3">
        <w:rPr>
          <w:sz w:val="12"/>
        </w:rPr>
        <w:t xml:space="preserve"> And </w:t>
      </w:r>
      <w:r w:rsidRPr="007C21F8">
        <w:rPr>
          <w:rStyle w:val="StyleUnderline"/>
          <w:bC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37AD3">
        <w:rPr>
          <w:sz w:val="12"/>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937AD3">
        <w:rPr>
          <w:sz w:val="12"/>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937AD3">
        <w:rPr>
          <w:sz w:val="12"/>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937AD3">
        <w:rPr>
          <w:b/>
          <w:bCs/>
          <w:sz w:val="12"/>
        </w:rPr>
        <w:t>”</w:t>
      </w:r>
      <w:r w:rsidRPr="00937AD3">
        <w:rPr>
          <w:sz w:val="12"/>
        </w:rPr>
        <w:t xml:space="preserve"> (From chapter 36 of On What Matters)</w:t>
      </w:r>
    </w:p>
    <w:p w14:paraId="3980A77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thPackOne">
    <w:altName w:val="Cambria"/>
    <w:panose1 w:val="020B0604020202020204"/>
    <w:charset w:val="00"/>
    <w:family w:val="roman"/>
    <w:notTrueType/>
    <w:pitch w:val="default"/>
  </w:font>
  <w:font w:name="MacmillanMixed1">
    <w:altName w:val="Cambria"/>
    <w:panose1 w:val="020B0604020202020204"/>
    <w:charset w:val="00"/>
    <w:family w:val="roman"/>
    <w:notTrueType/>
    <w:pitch w:val="default"/>
  </w:font>
  <w:font w:name="MacmillanItalic">
    <w:altName w:val="Cambria"/>
    <w:panose1 w:val="020B0604020202020204"/>
    <w:charset w:val="00"/>
    <w:family w:val="roman"/>
    <w:notTrueType/>
    <w:pitch w:val="default"/>
  </w:font>
  <w:font w:name="MathPackTwo">
    <w:altName w:val="Cambria"/>
    <w:panose1 w:val="020B0604020202020204"/>
    <w:charset w:val="00"/>
    <w:family w:val="roman"/>
    <w:notTrueType/>
    <w:pitch w:val="default"/>
  </w:font>
  <w:font w:name="LineNfC">
    <w:altName w:val="Cambria"/>
    <w:panose1 w:val="020B0604020202020204"/>
    <w:charset w:val="00"/>
    <w:family w:val="roman"/>
    <w:notTrueType/>
    <w:pitch w:val="default"/>
  </w:font>
  <w:font w:name="MacmillanMixed7">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03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3CB"/>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75FC4"/>
  <w14:defaultImageDpi w14:val="300"/>
  <w15:docId w15:val="{FB171192-C3F4-A64D-8B7C-E72451FF8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03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03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03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03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BA03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03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3CB"/>
  </w:style>
  <w:style w:type="character" w:customStyle="1" w:styleId="Heading1Char">
    <w:name w:val="Heading 1 Char"/>
    <w:aliases w:val="Pocket Char"/>
    <w:basedOn w:val="DefaultParagraphFont"/>
    <w:link w:val="Heading1"/>
    <w:uiPriority w:val="9"/>
    <w:rsid w:val="00BA03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03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03C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BA03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03C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A03C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A03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03CB"/>
    <w:rPr>
      <w:color w:val="auto"/>
      <w:u w:val="none"/>
    </w:rPr>
  </w:style>
  <w:style w:type="character" w:styleId="Hyperlink">
    <w:name w:val="Hyperlink"/>
    <w:basedOn w:val="DefaultParagraphFont"/>
    <w:uiPriority w:val="99"/>
    <w:semiHidden/>
    <w:unhideWhenUsed/>
    <w:rsid w:val="00BA03CB"/>
    <w:rPr>
      <w:color w:val="auto"/>
      <w:u w:val="none"/>
    </w:rPr>
  </w:style>
  <w:style w:type="paragraph" w:styleId="DocumentMap">
    <w:name w:val="Document Map"/>
    <w:basedOn w:val="Normal"/>
    <w:link w:val="DocumentMapChar"/>
    <w:uiPriority w:val="99"/>
    <w:semiHidden/>
    <w:unhideWhenUsed/>
    <w:rsid w:val="00BA03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03CB"/>
    <w:rPr>
      <w:rFonts w:ascii="Lucida Grande" w:hAnsi="Lucida Grande" w:cs="Lucida Grande"/>
    </w:rPr>
  </w:style>
  <w:style w:type="paragraph" w:styleId="NormalWeb">
    <w:name w:val="Normal (Web)"/>
    <w:basedOn w:val="Normal"/>
    <w:uiPriority w:val="99"/>
    <w:unhideWhenUsed/>
    <w:rsid w:val="00BA03CB"/>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BA03C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8554</Words>
  <Characters>48762</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1</cp:revision>
  <dcterms:created xsi:type="dcterms:W3CDTF">2022-01-15T18:01:00Z</dcterms:created>
  <dcterms:modified xsi:type="dcterms:W3CDTF">2022-01-15T18:02:00Z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